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2086E" w14:textId="35D7296F" w:rsidR="007166CE" w:rsidRDefault="00E526C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5D69DC" wp14:editId="5A1B48F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76A5088" w14:textId="77777777" w:rsidR="00493B65" w:rsidRDefault="007166CE" w:rsidP="00493B65">
      <w:pPr>
        <w:pStyle w:val="berschrift1"/>
      </w:pPr>
      <w:r>
        <w:br w:type="page"/>
      </w:r>
      <w:r w:rsidR="00493B65">
        <w:lastRenderedPageBreak/>
        <w:t>Vorwort</w:t>
      </w:r>
    </w:p>
    <w:p w14:paraId="74A052CF"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4595D47F" w14:textId="77777777" w:rsidR="00F62EE2" w:rsidRDefault="00F62EE2" w:rsidP="00F62EE2">
      <w:r>
        <w:t>Dabei werden zum Teil alte Bücher überarbeitet, neue angeboten oder thematische erstellt, zum Beispiel für die christlichen Feiertage.</w:t>
      </w:r>
    </w:p>
    <w:p w14:paraId="2005EB5F" w14:textId="77777777" w:rsidR="00493B65" w:rsidRDefault="00493B65" w:rsidP="00493B65">
      <w:r>
        <w:t>Euch allen wünsche ich Gottes reichen Segen und dass Ihr für Euch interessante Texte hier findet. Für Anregungen bin ich immer dankbar.</w:t>
      </w:r>
    </w:p>
    <w:p w14:paraId="1E23702F" w14:textId="77777777" w:rsidR="00493B65" w:rsidRDefault="00493B65" w:rsidP="00493B65">
      <w:r>
        <w:t>Gruß &amp; Segen,</w:t>
      </w:r>
    </w:p>
    <w:p w14:paraId="5093784A" w14:textId="77777777" w:rsidR="007166CE" w:rsidRDefault="00493B65" w:rsidP="00493B65">
      <w:r>
        <w:t>Andreas</w:t>
      </w:r>
    </w:p>
    <w:p w14:paraId="447A981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97E2B9" w14:textId="31FA9F69" w:rsidR="00760128" w:rsidRDefault="00760128" w:rsidP="00760128">
      <w:pPr>
        <w:pStyle w:val="berschrift1"/>
      </w:pPr>
      <w:r>
        <w:t>Ach! aus tiefer Not</w:t>
      </w:r>
    </w:p>
    <w:p w14:paraId="5458F856" w14:textId="77777777" w:rsidR="007D0E31" w:rsidRDefault="00760128" w:rsidP="007D0E31">
      <w:pPr>
        <w:rPr>
          <w:b/>
        </w:rPr>
      </w:pPr>
      <w:r w:rsidRPr="00760128">
        <w:rPr>
          <w:b/>
        </w:rPr>
        <w:t>Ruhe in Christo.</w:t>
      </w:r>
    </w:p>
    <w:p w14:paraId="131B29F0" w14:textId="2003FEF6" w:rsidR="00760128" w:rsidRPr="007D0E31" w:rsidRDefault="00760128" w:rsidP="007D0E31">
      <w:pPr>
        <w:rPr>
          <w:i/>
        </w:rPr>
      </w:pPr>
      <w:r w:rsidRPr="007D0E31">
        <w:rPr>
          <w:i/>
        </w:rPr>
        <w:t xml:space="preserve">Mel. Wer ist wohl wie du </w:t>
      </w:r>
      <w:proofErr w:type="spellStart"/>
      <w:r w:rsidRPr="007D0E31">
        <w:rPr>
          <w:i/>
        </w:rPr>
        <w:t>rc</w:t>
      </w:r>
      <w:proofErr w:type="spellEnd"/>
      <w:r w:rsidRPr="007D0E31">
        <w:rPr>
          <w:i/>
        </w:rPr>
        <w:t>.</w:t>
      </w:r>
    </w:p>
    <w:p w14:paraId="142495CF" w14:textId="77777777" w:rsidR="00760128" w:rsidRDefault="00760128" w:rsidP="00760128">
      <w:pPr>
        <w:pStyle w:val="StandardWeb"/>
      </w:pPr>
      <w:r>
        <w:t>Ach! aus tiefer Not</w:t>
      </w:r>
      <w:r>
        <w:br/>
        <w:t>Und betrübt zum Tod,</w:t>
      </w:r>
      <w:r>
        <w:br/>
        <w:t>Rief ich oft nach Ruh‘ und Frieden,</w:t>
      </w:r>
      <w:r>
        <w:br/>
        <w:t>Doch in wem sie mir beschieden,</w:t>
      </w:r>
      <w:r>
        <w:br/>
        <w:t>Hab‘ ich nicht gefragt,</w:t>
      </w:r>
      <w:r>
        <w:br/>
        <w:t>Hab‘ nur laut geklagt.</w:t>
      </w:r>
    </w:p>
    <w:p w14:paraId="5A93F3D3" w14:textId="77777777" w:rsidR="00760128" w:rsidRDefault="00760128" w:rsidP="00760128">
      <w:pPr>
        <w:pStyle w:val="StandardWeb"/>
      </w:pPr>
      <w:r>
        <w:t>Und viel schwerer noch</w:t>
      </w:r>
      <w:r>
        <w:br/>
        <w:t>Ward des Elends Joch.</w:t>
      </w:r>
      <w:r>
        <w:br/>
        <w:t>Seit ich Jesum dich erkenne,</w:t>
      </w:r>
      <w:r>
        <w:br/>
        <w:t>Meinen Herrn und Heiland nenne,</w:t>
      </w:r>
      <w:r>
        <w:br/>
        <w:t>Nehmen Fried‘ und Ruh‘</w:t>
      </w:r>
      <w:r>
        <w:br/>
        <w:t xml:space="preserve">Stündlich wieder zu. </w:t>
      </w:r>
    </w:p>
    <w:p w14:paraId="78FDC662" w14:textId="77777777" w:rsidR="00760128" w:rsidRDefault="00760128" w:rsidP="00760128">
      <w:pPr>
        <w:pStyle w:val="StandardWeb"/>
      </w:pPr>
      <w:r>
        <w:t>Ja, du bester Freund,</w:t>
      </w:r>
      <w:r>
        <w:br/>
        <w:t>Nur mit dir vereint</w:t>
      </w:r>
      <w:r>
        <w:br/>
        <w:t>Bin ich frei von allen Lasten,</w:t>
      </w:r>
      <w:r>
        <w:br/>
        <w:t xml:space="preserve">Darum will ich </w:t>
      </w:r>
      <w:proofErr w:type="spellStart"/>
      <w:r>
        <w:t>ruh’n</w:t>
      </w:r>
      <w:proofErr w:type="spellEnd"/>
      <w:r>
        <w:t xml:space="preserve"> und rasten,</w:t>
      </w:r>
      <w:r>
        <w:br/>
        <w:t>Jesu, nur bei dir,</w:t>
      </w:r>
      <w:r>
        <w:br/>
        <w:t xml:space="preserve">Komm! ach, komm zu mir! </w:t>
      </w:r>
    </w:p>
    <w:p w14:paraId="3AB08A8C" w14:textId="77777777" w:rsidR="00760128" w:rsidRDefault="00760128" w:rsidP="00760128">
      <w:pPr>
        <w:pStyle w:val="StandardWeb"/>
      </w:pPr>
      <w:r>
        <w:t>Jesu, ohne dich</w:t>
      </w:r>
      <w:r>
        <w:br/>
        <w:t>Ist kein Friede da für mich.</w:t>
      </w:r>
      <w:r>
        <w:br/>
        <w:t>Welt, du machst mich matt und müde,</w:t>
      </w:r>
      <w:r>
        <w:br/>
        <w:t>Mein Erlöser nur bringt Friede,</w:t>
      </w:r>
      <w:r>
        <w:br/>
        <w:t>Und wenn er mich hält,</w:t>
      </w:r>
      <w:r>
        <w:br/>
        <w:t xml:space="preserve">Trotz‘ ich dir, o Welt. </w:t>
      </w:r>
    </w:p>
    <w:p w14:paraId="21BFFAE6" w14:textId="77777777" w:rsidR="00760128" w:rsidRDefault="00760128" w:rsidP="00760128">
      <w:pPr>
        <w:pStyle w:val="StandardWeb"/>
      </w:pPr>
      <w:r>
        <w:t>Send‘ mir deinen Geist,</w:t>
      </w:r>
      <w:r>
        <w:br/>
        <w:t>Den du mir verheißt,</w:t>
      </w:r>
      <w:r>
        <w:br/>
        <w:t>Dass sein Odem mich berühre,</w:t>
      </w:r>
      <w:r>
        <w:br/>
        <w:t>Mich den Weg des Lebens führe;</w:t>
      </w:r>
      <w:r>
        <w:br/>
        <w:t>Nur durch ihn allein</w:t>
      </w:r>
      <w:r>
        <w:br/>
        <w:t xml:space="preserve">Bist du mein, ich dein. </w:t>
      </w:r>
    </w:p>
    <w:p w14:paraId="5D08FB75" w14:textId="77777777" w:rsidR="00760128" w:rsidRDefault="00760128" w:rsidP="00760128">
      <w:pPr>
        <w:pStyle w:val="StandardWeb"/>
      </w:pPr>
      <w:r>
        <w:t>Ja, Herr Jesu, komm!</w:t>
      </w:r>
      <w:r>
        <w:br/>
        <w:t>Mach‘ mich rein und fromm.</w:t>
      </w:r>
      <w:r>
        <w:br/>
        <w:t>Nimm hinweg, was mich noch drücket,</w:t>
      </w:r>
      <w:r>
        <w:br/>
        <w:t>Gib, was ewig mich beglücket,</w:t>
      </w:r>
      <w:r>
        <w:br/>
        <w:t>Meine Last nimm du,</w:t>
      </w:r>
      <w:r>
        <w:br/>
        <w:t xml:space="preserve">Mir gib deine Ruh‘! </w:t>
      </w:r>
    </w:p>
    <w:p w14:paraId="347FE702" w14:textId="77777777" w:rsidR="00760128" w:rsidRDefault="00760128" w:rsidP="00760128">
      <w:pPr>
        <w:pStyle w:val="berschrift1"/>
      </w:pPr>
      <w:r>
        <w:t>Ach! wie oft hab‘ ich versprochen</w:t>
      </w:r>
    </w:p>
    <w:p w14:paraId="29CE14DD" w14:textId="77777777" w:rsidR="00760128" w:rsidRPr="00760128" w:rsidRDefault="00760128" w:rsidP="00760128">
      <w:pPr>
        <w:rPr>
          <w:b/>
        </w:rPr>
      </w:pPr>
      <w:r w:rsidRPr="00760128">
        <w:rPr>
          <w:b/>
        </w:rPr>
        <w:t>Verleugnung.</w:t>
      </w:r>
    </w:p>
    <w:p w14:paraId="620333A8" w14:textId="77777777" w:rsidR="00760128" w:rsidRDefault="00760128" w:rsidP="00760128">
      <w:pPr>
        <w:pStyle w:val="StandardWeb"/>
      </w:pPr>
      <w:r>
        <w:rPr>
          <w:rStyle w:val="Hervorhebung"/>
        </w:rPr>
        <w:t>Mel. O du Liebe meiner Liebe.</w:t>
      </w:r>
    </w:p>
    <w:p w14:paraId="2FE197E9" w14:textId="77777777" w:rsidR="00760128" w:rsidRDefault="00760128" w:rsidP="00760128">
      <w:pPr>
        <w:pStyle w:val="StandardWeb"/>
      </w:pPr>
      <w:r>
        <w:t>Ach! wie oft hab‘ ich versprochen,</w:t>
      </w:r>
      <w:r>
        <w:br/>
        <w:t>Dein zu sein in Freud‘ und Not,</w:t>
      </w:r>
      <w:r>
        <w:br/>
        <w:t>Und wie oft mein Wort gebrochen,</w:t>
      </w:r>
      <w:r>
        <w:br/>
        <w:t>Wenn Versuchung mir gedroht!</w:t>
      </w:r>
      <w:r>
        <w:br/>
        <w:t>Saß, wie Petrus, oft am Feuer,</w:t>
      </w:r>
      <w:r>
        <w:br/>
        <w:t>Deine Feinde fragten mich:</w:t>
      </w:r>
      <w:r>
        <w:br/>
        <w:t>Bist nicht du auch sein Getreuer?</w:t>
      </w:r>
      <w:r>
        <w:br/>
        <w:t>Da verleugnete ich dich.</w:t>
      </w:r>
    </w:p>
    <w:p w14:paraId="7C8DA45A" w14:textId="77777777" w:rsidR="00760128" w:rsidRDefault="00760128" w:rsidP="00760128">
      <w:pPr>
        <w:pStyle w:val="StandardWeb"/>
      </w:pPr>
      <w:r>
        <w:t>Deine Lieb‘ ist unergründlich;</w:t>
      </w:r>
      <w:r>
        <w:br/>
        <w:t>Weil sie mich noch nicht verstieß,</w:t>
      </w:r>
      <w:r>
        <w:br/>
        <w:t xml:space="preserve">Ob ich gleich so oft und </w:t>
      </w:r>
      <w:proofErr w:type="spellStart"/>
      <w:r>
        <w:t>sündlich</w:t>
      </w:r>
      <w:proofErr w:type="spellEnd"/>
      <w:r>
        <w:br/>
        <w:t>Deine Fahne, Herr, verließ.</w:t>
      </w:r>
      <w:r>
        <w:br/>
        <w:t xml:space="preserve">Wie ein </w:t>
      </w:r>
      <w:proofErr w:type="spellStart"/>
      <w:r>
        <w:t>einz’ger</w:t>
      </w:r>
      <w:proofErr w:type="spellEnd"/>
      <w:r>
        <w:t xml:space="preserve"> deiner Blicke</w:t>
      </w:r>
      <w:r>
        <w:br/>
      </w:r>
      <w:proofErr w:type="spellStart"/>
      <w:r>
        <w:t>Petrum</w:t>
      </w:r>
      <w:proofErr w:type="spellEnd"/>
      <w:r>
        <w:t xml:space="preserve"> tief zu Tränen rührt,</w:t>
      </w:r>
      <w:r>
        <w:br/>
        <w:t xml:space="preserve">Ach! so hast du mich </w:t>
      </w:r>
      <w:proofErr w:type="spellStart"/>
      <w:r>
        <w:t>zurücke</w:t>
      </w:r>
      <w:proofErr w:type="spellEnd"/>
      <w:r>
        <w:br/>
        <w:t xml:space="preserve">Mit demselben Blick geführt. </w:t>
      </w:r>
    </w:p>
    <w:p w14:paraId="60E70150" w14:textId="77777777" w:rsidR="00760128" w:rsidRDefault="00760128" w:rsidP="00760128">
      <w:pPr>
        <w:pStyle w:val="StandardWeb"/>
      </w:pPr>
      <w:r>
        <w:t>Wie in Petro wirke Reue,</w:t>
      </w:r>
      <w:r>
        <w:br/>
        <w:t>Buße, die mich neu erhebt,</w:t>
      </w:r>
      <w:r>
        <w:br/>
        <w:t>Meinen Glauben, meine Treue</w:t>
      </w:r>
      <w:r>
        <w:br/>
        <w:t>Mehr als je zuvor belebt;</w:t>
      </w:r>
      <w:r>
        <w:br/>
        <w:t>Das ich deinem Jünger gleiche,</w:t>
      </w:r>
      <w:r>
        <w:br/>
        <w:t>Und ob alle Welt mir droht,</w:t>
      </w:r>
      <w:r>
        <w:br/>
        <w:t>Ewig nicht mehr von dir weiche,</w:t>
      </w:r>
      <w:r>
        <w:br/>
        <w:t xml:space="preserve">Nicht in Banden, nicht im Tod. </w:t>
      </w:r>
    </w:p>
    <w:p w14:paraId="192A3434" w14:textId="77777777" w:rsidR="00760128" w:rsidRDefault="00760128" w:rsidP="00760128">
      <w:pPr>
        <w:pStyle w:val="StandardWeb"/>
      </w:pPr>
      <w:r>
        <w:t>Deinen Diener mich zu nennen,</w:t>
      </w:r>
      <w:r>
        <w:br/>
        <w:t>Dich den Herrn, mein höchstes Gut,</w:t>
      </w:r>
      <w:r>
        <w:br/>
        <w:t>Mich verleugnen, dich bekennen,</w:t>
      </w:r>
      <w:r>
        <w:br/>
        <w:t>Dazu gib mir Kraft und Mut,</w:t>
      </w:r>
      <w:r>
        <w:br/>
        <w:t>Dass an jenem großen Tage,</w:t>
      </w:r>
      <w:r>
        <w:br/>
        <w:t>Wo du kommst zum Weltgericht,</w:t>
      </w:r>
      <w:r>
        <w:br/>
        <w:t>Nicht dein Donnerwort mir sage:</w:t>
      </w:r>
      <w:r>
        <w:br/>
        <w:t>Weiche! dich erkenn‘ ich nicht!</w:t>
      </w:r>
    </w:p>
    <w:p w14:paraId="2797C2E9" w14:textId="77777777" w:rsidR="00760128" w:rsidRDefault="00760128" w:rsidP="00760128">
      <w:pPr>
        <w:pStyle w:val="berschrift1"/>
      </w:pPr>
      <w:r>
        <w:t xml:space="preserve">Christ, du stehst am </w:t>
      </w:r>
      <w:proofErr w:type="spellStart"/>
      <w:r>
        <w:t>Todestore</w:t>
      </w:r>
      <w:proofErr w:type="spellEnd"/>
    </w:p>
    <w:p w14:paraId="041D1A13" w14:textId="77777777" w:rsidR="00760128" w:rsidRPr="00760128" w:rsidRDefault="00760128" w:rsidP="00760128">
      <w:pPr>
        <w:rPr>
          <w:b/>
        </w:rPr>
      </w:pPr>
      <w:r w:rsidRPr="00760128">
        <w:rPr>
          <w:b/>
        </w:rPr>
        <w:t>Trost im Tode.</w:t>
      </w:r>
    </w:p>
    <w:p w14:paraId="6B7DEB92" w14:textId="77777777" w:rsidR="00760128" w:rsidRDefault="00760128" w:rsidP="00760128">
      <w:pPr>
        <w:pStyle w:val="StandardWeb"/>
      </w:pPr>
      <w:r>
        <w:t xml:space="preserve">Christ, du stehst am </w:t>
      </w:r>
      <w:proofErr w:type="spellStart"/>
      <w:r>
        <w:t>Todestore</w:t>
      </w:r>
      <w:proofErr w:type="spellEnd"/>
      <w:r>
        <w:br/>
      </w:r>
      <w:proofErr w:type="spellStart"/>
      <w:r>
        <w:t>Unerquickt</w:t>
      </w:r>
      <w:proofErr w:type="spellEnd"/>
      <w:r>
        <w:t xml:space="preserve"> und </w:t>
      </w:r>
      <w:proofErr w:type="spellStart"/>
      <w:r>
        <w:t>unerfrischt</w:t>
      </w:r>
      <w:proofErr w:type="spellEnd"/>
      <w:r>
        <w:t>,</w:t>
      </w:r>
      <w:r>
        <w:br/>
        <w:t xml:space="preserve">Gleich dem ganz </w:t>
      </w:r>
      <w:proofErr w:type="spellStart"/>
      <w:r>
        <w:t>zerstoß’nen</w:t>
      </w:r>
      <w:proofErr w:type="spellEnd"/>
      <w:r>
        <w:t xml:space="preserve"> Rohre,</w:t>
      </w:r>
      <w:r>
        <w:br/>
        <w:t>Gleich dem Docht, der bald erlischt;</w:t>
      </w:r>
      <w:r>
        <w:br/>
        <w:t>Hast du denn an keiner Stelle</w:t>
      </w:r>
      <w:r>
        <w:br/>
        <w:t xml:space="preserve">Je </w:t>
      </w:r>
      <w:proofErr w:type="spellStart"/>
      <w:r>
        <w:t>geseh’n</w:t>
      </w:r>
      <w:proofErr w:type="spellEnd"/>
      <w:r>
        <w:t xml:space="preserve"> die Lebensquelle?</w:t>
      </w:r>
      <w:r>
        <w:br/>
        <w:t>Hast du denn für deine Wunden</w:t>
      </w:r>
      <w:r>
        <w:br/>
        <w:t xml:space="preserve">Keinen Balsam noch gefunden? </w:t>
      </w:r>
    </w:p>
    <w:p w14:paraId="58C3215F" w14:textId="77777777" w:rsidR="00760128" w:rsidRDefault="00760128" w:rsidP="00760128">
      <w:pPr>
        <w:pStyle w:val="StandardWeb"/>
      </w:pPr>
      <w:r>
        <w:t>Komm, ich will den Born dir zeigen,</w:t>
      </w:r>
      <w:r>
        <w:br/>
        <w:t xml:space="preserve">Draus das </w:t>
      </w:r>
      <w:proofErr w:type="spellStart"/>
      <w:r>
        <w:t>ew’ge</w:t>
      </w:r>
      <w:proofErr w:type="spellEnd"/>
      <w:r>
        <w:t xml:space="preserve"> Leben quillt:</w:t>
      </w:r>
      <w:r>
        <w:br/>
        <w:t>Unter Zions Palmenzweigen</w:t>
      </w:r>
      <w:r>
        <w:br/>
        <w:t>Wird dein dürstend Herz gestillt.</w:t>
      </w:r>
      <w:r>
        <w:br/>
        <w:t>Dort nur kannst du ganz gesunden,</w:t>
      </w:r>
      <w:r>
        <w:br/>
        <w:t>Wo dein Herr voll Schmach und Wunden</w:t>
      </w:r>
      <w:r>
        <w:br/>
        <w:t>Auch für dich am Kreuz gestorben,</w:t>
      </w:r>
      <w:r>
        <w:br/>
      </w:r>
      <w:proofErr w:type="spellStart"/>
      <w:r>
        <w:t>Ew’ges</w:t>
      </w:r>
      <w:proofErr w:type="spellEnd"/>
      <w:r>
        <w:t xml:space="preserve"> Heil auch dir erworben. </w:t>
      </w:r>
    </w:p>
    <w:p w14:paraId="50E4118D" w14:textId="77777777" w:rsidR="00760128" w:rsidRDefault="00760128" w:rsidP="00760128">
      <w:pPr>
        <w:pStyle w:val="StandardWeb"/>
      </w:pPr>
      <w:r>
        <w:t>Tritt ans Kreuz, er wird dich lehren,</w:t>
      </w:r>
      <w:r>
        <w:br/>
        <w:t>Auch im Tod getrost zu sein,</w:t>
      </w:r>
      <w:r>
        <w:br/>
        <w:t>Nichts wird fürder dich beschweren,</w:t>
      </w:r>
      <w:r>
        <w:br/>
        <w:t>Wenn er ganz im Glauben dein.</w:t>
      </w:r>
      <w:r>
        <w:br/>
      </w:r>
      <w:proofErr w:type="spellStart"/>
      <w:r>
        <w:t>D’rum</w:t>
      </w:r>
      <w:proofErr w:type="spellEnd"/>
      <w:r>
        <w:t>, o Christ, vor deinem Ende</w:t>
      </w:r>
      <w:r>
        <w:br/>
        <w:t>Hin zu deinem Herrn dich wende;</w:t>
      </w:r>
      <w:r>
        <w:br/>
        <w:t>Such‘ ihn auf, er lässt sich finden,</w:t>
      </w:r>
      <w:r>
        <w:br/>
        <w:t xml:space="preserve">Hilft den Tod dir überwinden. </w:t>
      </w:r>
    </w:p>
    <w:p w14:paraId="58823878" w14:textId="77777777" w:rsidR="00760128" w:rsidRDefault="00760128" w:rsidP="00760128">
      <w:pPr>
        <w:pStyle w:val="StandardWeb"/>
      </w:pPr>
      <w:r>
        <w:t>Musst dein Herr nicht alles leiden,</w:t>
      </w:r>
      <w:r>
        <w:br/>
        <w:t>Dass du selig könntest sein?</w:t>
      </w:r>
      <w:r>
        <w:br/>
        <w:t>Und du möchtest gern vermeiden</w:t>
      </w:r>
      <w:r>
        <w:br/>
        <w:t>Kreuz und Trübsal, Angst und Pein?</w:t>
      </w:r>
      <w:r>
        <w:br/>
        <w:t>Du, den Schulden viel beschweren,</w:t>
      </w:r>
      <w:r>
        <w:br/>
        <w:t>Willst ein besser Los begehren,</w:t>
      </w:r>
      <w:r>
        <w:br/>
        <w:t>Als dein Herr, der nichts verschuldet,</w:t>
      </w:r>
      <w:r>
        <w:br/>
        <w:t>Und so viel für dich geduldet?</w:t>
      </w:r>
    </w:p>
    <w:p w14:paraId="16BD432A" w14:textId="77777777" w:rsidR="00760128" w:rsidRDefault="00760128" w:rsidP="00760128">
      <w:pPr>
        <w:pStyle w:val="StandardWeb"/>
      </w:pPr>
      <w:r>
        <w:t>Fordre nicht, dass du verschonet</w:t>
      </w:r>
      <w:r>
        <w:br/>
        <w:t>Seist mit Kreuz und Todesnot,</w:t>
      </w:r>
      <w:r>
        <w:br/>
        <w:t>Der als Herr im Himmel thronet,</w:t>
      </w:r>
      <w:r>
        <w:br/>
        <w:t>Führt zum Leben durch den Tod.</w:t>
      </w:r>
      <w:r>
        <w:br/>
        <w:t>Warst bisher doch nur gefangen,</w:t>
      </w:r>
      <w:r>
        <w:br/>
        <w:t>Wirst nun frei, und ganz zergangen</w:t>
      </w:r>
      <w:r>
        <w:br/>
        <w:t>Sind die Tränen, und dein Hoffen</w:t>
      </w:r>
      <w:r>
        <w:br/>
        <w:t>Sieht den Himmel selig offen.</w:t>
      </w:r>
    </w:p>
    <w:p w14:paraId="75C6677D" w14:textId="77777777" w:rsidR="00760128" w:rsidRDefault="00760128" w:rsidP="00760128">
      <w:pPr>
        <w:pStyle w:val="StandardWeb"/>
      </w:pPr>
      <w:r>
        <w:t xml:space="preserve">Steh‘ getrost am </w:t>
      </w:r>
      <w:proofErr w:type="spellStart"/>
      <w:r>
        <w:t>Todestore</w:t>
      </w:r>
      <w:proofErr w:type="spellEnd"/>
      <w:r>
        <w:br/>
        <w:t>Neu erquickt und neu erfrischt,</w:t>
      </w:r>
      <w:r>
        <w:br/>
        <w:t xml:space="preserve">Gleich‘ nicht dem </w:t>
      </w:r>
      <w:proofErr w:type="spellStart"/>
      <w:r>
        <w:t>zerstoß’nen</w:t>
      </w:r>
      <w:proofErr w:type="spellEnd"/>
      <w:r>
        <w:t xml:space="preserve"> Rohre,</w:t>
      </w:r>
      <w:r>
        <w:br/>
        <w:t>Nicht dem Docht, der bald erlischt.</w:t>
      </w:r>
      <w:r>
        <w:br/>
        <w:t>In der Stunde deines Scheidens</w:t>
      </w:r>
      <w:r>
        <w:br/>
        <w:t>Denk des Lebens und des Leidens</w:t>
      </w:r>
      <w:r>
        <w:br/>
        <w:t>Dessen, der für dich gestorben,</w:t>
      </w:r>
      <w:r>
        <w:br/>
      </w:r>
      <w:proofErr w:type="spellStart"/>
      <w:r>
        <w:t>Ew’ges</w:t>
      </w:r>
      <w:proofErr w:type="spellEnd"/>
      <w:r>
        <w:t xml:space="preserve"> Heil auch dir erworben.</w:t>
      </w:r>
    </w:p>
    <w:p w14:paraId="15E88F3C" w14:textId="23558047" w:rsidR="00760128" w:rsidRDefault="00760128" w:rsidP="00760128">
      <w:pPr>
        <w:pStyle w:val="berschrift1"/>
      </w:pPr>
      <w:r>
        <w:t>Du hast mein Ziel mir nah gerückt</w:t>
      </w:r>
    </w:p>
    <w:p w14:paraId="69E37073" w14:textId="16A2DA36" w:rsidR="00760128" w:rsidRPr="00760128" w:rsidRDefault="00760128" w:rsidP="00760128">
      <w:pPr>
        <w:rPr>
          <w:b/>
        </w:rPr>
      </w:pPr>
      <w:r w:rsidRPr="00760128">
        <w:rPr>
          <w:b/>
        </w:rPr>
        <w:t>Freudigkeit im Sterben.</w:t>
      </w:r>
    </w:p>
    <w:p w14:paraId="555DD87F" w14:textId="77777777" w:rsidR="00760128" w:rsidRPr="007D0E31" w:rsidRDefault="00760128" w:rsidP="00760128">
      <w:pPr>
        <w:pStyle w:val="StandardWeb"/>
        <w:rPr>
          <w:i/>
        </w:rPr>
      </w:pPr>
      <w:r w:rsidRPr="007D0E31">
        <w:rPr>
          <w:i/>
        </w:rPr>
        <w:t xml:space="preserve">Mel. Wenn mein Stündlein vorhanden ist </w:t>
      </w:r>
    </w:p>
    <w:p w14:paraId="0C476F7C" w14:textId="77777777" w:rsidR="00760128" w:rsidRDefault="00760128" w:rsidP="00760128">
      <w:pPr>
        <w:pStyle w:val="StandardWeb"/>
      </w:pPr>
      <w:r>
        <w:t>Du hast mein Ziel mir nah gerückt,</w:t>
      </w:r>
      <w:r>
        <w:br/>
        <w:t>Herr über Tod und Leben!</w:t>
      </w:r>
      <w:r>
        <w:br/>
        <w:t xml:space="preserve">Ich </w:t>
      </w:r>
      <w:proofErr w:type="spellStart"/>
      <w:r>
        <w:t>fühl’s</w:t>
      </w:r>
      <w:proofErr w:type="spellEnd"/>
      <w:r>
        <w:t>, und fühl mich ganz beglückt,</w:t>
      </w:r>
      <w:r>
        <w:br/>
        <w:t>Und will darob nicht beben;</w:t>
      </w:r>
      <w:r>
        <w:br/>
        <w:t>Nein, alles was ich von dir hab‘,</w:t>
      </w:r>
      <w:r>
        <w:br/>
        <w:t>Leib, Seel und jede gute Gab‘</w:t>
      </w:r>
      <w:r>
        <w:br/>
        <w:t xml:space="preserve">Sei dir zurückgegeben! </w:t>
      </w:r>
    </w:p>
    <w:p w14:paraId="2B8C9861" w14:textId="77777777" w:rsidR="00760128" w:rsidRDefault="00760128" w:rsidP="00760128">
      <w:pPr>
        <w:pStyle w:val="StandardWeb"/>
      </w:pPr>
      <w:proofErr w:type="spellStart"/>
      <w:r>
        <w:t>Nimm’s</w:t>
      </w:r>
      <w:proofErr w:type="spellEnd"/>
      <w:r>
        <w:t xml:space="preserve"> hin, mein Gott! ich bin bereit,</w:t>
      </w:r>
      <w:r>
        <w:br/>
        <w:t>Sei’s heute oder morgen,</w:t>
      </w:r>
      <w:r>
        <w:br/>
        <w:t>Bei dir ist’s ja vor allem Leid</w:t>
      </w:r>
      <w:r>
        <w:br/>
        <w:t>Und Schaden wohl geborgen.</w:t>
      </w:r>
      <w:r>
        <w:br/>
        <w:t xml:space="preserve">Und wer auch hier </w:t>
      </w:r>
      <w:proofErr w:type="spellStart"/>
      <w:r>
        <w:t>zurücke</w:t>
      </w:r>
      <w:proofErr w:type="spellEnd"/>
      <w:r>
        <w:t xml:space="preserve"> bleib‘,</w:t>
      </w:r>
      <w:r>
        <w:br/>
        <w:t>Sei’s Vater, Mutter, Kind und Weib,</w:t>
      </w:r>
      <w:r>
        <w:br/>
        <w:t xml:space="preserve">Du, Herr, wirst sie versorgen. </w:t>
      </w:r>
    </w:p>
    <w:p w14:paraId="4BBE7AC8" w14:textId="77777777" w:rsidR="00760128" w:rsidRDefault="00760128" w:rsidP="00760128">
      <w:pPr>
        <w:pStyle w:val="StandardWeb"/>
      </w:pPr>
      <w:r>
        <w:t>Fahr‘ hin denn, Erdenherrlichkeit!</w:t>
      </w:r>
      <w:r>
        <w:br/>
        <w:t>Wer mag an dir noch hangen?</w:t>
      </w:r>
      <w:r>
        <w:br/>
        <w:t>Komm, letztes Leiden dieser Zeit!</w:t>
      </w:r>
      <w:r>
        <w:br/>
        <w:t>Mir soll vor dir nicht bangen.</w:t>
      </w:r>
      <w:r>
        <w:br/>
        <w:t>Mit Freuden hör‘ ich deinen Ruf,</w:t>
      </w:r>
      <w:r>
        <w:br/>
        <w:t>Mein Gott und Herr, der mich erschuf,</w:t>
      </w:r>
      <w:r>
        <w:br/>
        <w:t>Nach dir steht mein Verlangen.</w:t>
      </w:r>
    </w:p>
    <w:p w14:paraId="657937AD" w14:textId="77777777" w:rsidR="00760128" w:rsidRDefault="00760128" w:rsidP="00760128">
      <w:pPr>
        <w:pStyle w:val="StandardWeb"/>
      </w:pPr>
      <w:r>
        <w:t>Mit Freuden, Herr, fahr‘ ich dahin,</w:t>
      </w:r>
      <w:r>
        <w:br/>
        <w:t>Verlasse diese Erde,</w:t>
      </w:r>
      <w:r>
        <w:br/>
        <w:t>Wo ich nur Gast und Pilger bin</w:t>
      </w:r>
      <w:r>
        <w:br/>
        <w:t>Voll Kummer und Beschwerde.</w:t>
      </w:r>
      <w:r>
        <w:br/>
        <w:t>Mit Freuden, Herr, fahr ich dahin</w:t>
      </w:r>
      <w:r>
        <w:br/>
        <w:t>Weil ich durch dich erlöset bin,</w:t>
      </w:r>
      <w:r>
        <w:br/>
        <w:t>Mit dir vereinet werde.</w:t>
      </w:r>
    </w:p>
    <w:p w14:paraId="7410314E" w14:textId="2C40766C" w:rsidR="00760128" w:rsidRDefault="00760128" w:rsidP="00760128">
      <w:pPr>
        <w:pStyle w:val="berschrift1"/>
      </w:pPr>
      <w:r>
        <w:t>Für deine Gaben dank ich dir</w:t>
      </w:r>
    </w:p>
    <w:p w14:paraId="6E0EDB99" w14:textId="4CEFBC08" w:rsidR="00760128" w:rsidRPr="00760128" w:rsidRDefault="00760128" w:rsidP="00760128">
      <w:pPr>
        <w:rPr>
          <w:b/>
        </w:rPr>
      </w:pPr>
      <w:r w:rsidRPr="00760128">
        <w:rPr>
          <w:b/>
        </w:rPr>
        <w:t>Tischlied.</w:t>
      </w:r>
    </w:p>
    <w:p w14:paraId="4B0B5E10" w14:textId="77777777" w:rsidR="00760128" w:rsidRPr="007D0E31" w:rsidRDefault="00760128" w:rsidP="00760128">
      <w:pPr>
        <w:pStyle w:val="StandardWeb"/>
        <w:rPr>
          <w:i/>
        </w:rPr>
      </w:pPr>
      <w:r w:rsidRPr="007D0E31">
        <w:rPr>
          <w:i/>
        </w:rPr>
        <w:t xml:space="preserve">Mel. Allein Gott in der </w:t>
      </w:r>
      <w:proofErr w:type="spellStart"/>
      <w:r w:rsidRPr="007D0E31">
        <w:rPr>
          <w:i/>
        </w:rPr>
        <w:t>Höh</w:t>
      </w:r>
      <w:proofErr w:type="spellEnd"/>
      <w:r w:rsidRPr="007D0E31">
        <w:rPr>
          <w:i/>
        </w:rPr>
        <w:t xml:space="preserve">‘. </w:t>
      </w:r>
    </w:p>
    <w:p w14:paraId="0E2471CB" w14:textId="77777777" w:rsidR="00760128" w:rsidRDefault="00760128" w:rsidP="00760128">
      <w:pPr>
        <w:pStyle w:val="StandardWeb"/>
      </w:pPr>
      <w:r>
        <w:t>Für deine Gaben dank ich dir,</w:t>
      </w:r>
      <w:r>
        <w:br/>
        <w:t>Mein Gott, von ganzer Seele.</w:t>
      </w:r>
      <w:r>
        <w:br/>
        <w:t>Du hast bisher gesorgt, dass mir,</w:t>
      </w:r>
      <w:r>
        <w:br/>
        <w:t>Was ich bedarf, nicht fehle.</w:t>
      </w:r>
      <w:r>
        <w:br/>
        <w:t>Es ist ja nichts mein eigen Gut,</w:t>
      </w:r>
      <w:r>
        <w:br/>
        <w:t>Du, der uns alles Gute tut,</w:t>
      </w:r>
      <w:r>
        <w:br/>
        <w:t xml:space="preserve">Du hast es mir gegeben. </w:t>
      </w:r>
    </w:p>
    <w:p w14:paraId="272E3464" w14:textId="77777777" w:rsidR="00760128" w:rsidRDefault="00760128" w:rsidP="00760128">
      <w:pPr>
        <w:pStyle w:val="StandardWeb"/>
      </w:pPr>
      <w:proofErr w:type="spellStart"/>
      <w:r>
        <w:t>D’rum</w:t>
      </w:r>
      <w:proofErr w:type="spellEnd"/>
      <w:r>
        <w:t xml:space="preserve"> will ich stets voll Dankbarkeit</w:t>
      </w:r>
      <w:r>
        <w:br/>
        <w:t>Nur dich, den Geber, ehren,</w:t>
      </w:r>
      <w:r>
        <w:br/>
        <w:t xml:space="preserve">Und </w:t>
      </w:r>
      <w:proofErr w:type="spellStart"/>
      <w:r>
        <w:t>fleh’n</w:t>
      </w:r>
      <w:proofErr w:type="spellEnd"/>
      <w:r>
        <w:t xml:space="preserve">, du </w:t>
      </w:r>
      <w:proofErr w:type="spellStart"/>
      <w:r>
        <w:t>woll’st</w:t>
      </w:r>
      <w:proofErr w:type="spellEnd"/>
      <w:r>
        <w:t xml:space="preserve"> mir allezeit,</w:t>
      </w:r>
      <w:r>
        <w:br/>
        <w:t>Was ich bedarf, bescheren:</w:t>
      </w:r>
      <w:r>
        <w:br/>
        <w:t>Mein täglich Brot, dein göttlich Wort,</w:t>
      </w:r>
      <w:r>
        <w:br/>
        <w:t>Damit ich weder hier, noch dort</w:t>
      </w:r>
      <w:r>
        <w:br/>
        <w:t>An Leib und Seel verderbe.</w:t>
      </w:r>
    </w:p>
    <w:p w14:paraId="76038906" w14:textId="00AC9FD9" w:rsidR="00760128" w:rsidRDefault="00760128" w:rsidP="00760128">
      <w:pPr>
        <w:pStyle w:val="berschrift1"/>
      </w:pPr>
      <w:r>
        <w:t>Gott, gib uns deines Geistes Licht</w:t>
      </w:r>
    </w:p>
    <w:p w14:paraId="3F3D70B6" w14:textId="0B955AB9" w:rsidR="00760128" w:rsidRPr="00760128" w:rsidRDefault="00760128" w:rsidP="00760128">
      <w:pPr>
        <w:rPr>
          <w:b/>
        </w:rPr>
      </w:pPr>
      <w:r w:rsidRPr="00760128">
        <w:rPr>
          <w:b/>
        </w:rPr>
        <w:t>Schullied.</w:t>
      </w:r>
    </w:p>
    <w:p w14:paraId="3319C6D1" w14:textId="77777777" w:rsidR="00760128" w:rsidRPr="007D0E31" w:rsidRDefault="00760128" w:rsidP="00760128">
      <w:pPr>
        <w:pStyle w:val="StandardWeb"/>
        <w:rPr>
          <w:i/>
        </w:rPr>
      </w:pPr>
      <w:r w:rsidRPr="007D0E31">
        <w:rPr>
          <w:i/>
        </w:rPr>
        <w:t xml:space="preserve">Mel. Kommt her, spricht Christus </w:t>
      </w:r>
    </w:p>
    <w:p w14:paraId="7EED0B73" w14:textId="6626E408" w:rsidR="00760128" w:rsidRDefault="00760128" w:rsidP="00760128">
      <w:pPr>
        <w:pStyle w:val="StandardWeb"/>
      </w:pPr>
      <w:r>
        <w:t>Gott, gib uns deines Geistes Licht,</w:t>
      </w:r>
      <w:r>
        <w:br/>
        <w:t>Lass jeden guten Unterricht</w:t>
      </w:r>
      <w:r>
        <w:br/>
        <w:t>Zu unserm Heil gedeihen.</w:t>
      </w:r>
      <w:r>
        <w:br/>
        <w:t>Dein Wort mach‘ uns vor allem klar,</w:t>
      </w:r>
      <w:r>
        <w:br/>
        <w:t>Gib, dass wir jetzt und immerdar</w:t>
      </w:r>
      <w:r>
        <w:br/>
        <w:t xml:space="preserve">Dir unsre Herzen weihen. </w:t>
      </w:r>
    </w:p>
    <w:p w14:paraId="66DD3E93" w14:textId="77777777" w:rsidR="00760128" w:rsidRDefault="00760128" w:rsidP="00760128">
      <w:pPr>
        <w:pStyle w:val="StandardWeb"/>
      </w:pPr>
      <w:r>
        <w:t>Und wann dein Wort wir recht erkannt,</w:t>
      </w:r>
      <w:r>
        <w:br/>
        <w:t>Dann setz‘ uns alle in den Stand,</w:t>
      </w:r>
      <w:r>
        <w:br/>
        <w:t>Es treulich zu vollbringen.</w:t>
      </w:r>
      <w:r>
        <w:br/>
        <w:t>Auf Jesum Christum hinzusehn</w:t>
      </w:r>
      <w:r>
        <w:br/>
        <w:t xml:space="preserve">Mit ihm zu dir, o Vater, </w:t>
      </w:r>
      <w:proofErr w:type="spellStart"/>
      <w:r>
        <w:t>gehn</w:t>
      </w:r>
      <w:proofErr w:type="spellEnd"/>
      <w:r>
        <w:t>,</w:t>
      </w:r>
      <w:r>
        <w:br/>
        <w:t>Das, Herr, lass uns gelingen.</w:t>
      </w:r>
    </w:p>
    <w:p w14:paraId="6468A336" w14:textId="1D4A3678" w:rsidR="00760128" w:rsidRDefault="00760128" w:rsidP="00760128">
      <w:pPr>
        <w:pStyle w:val="berschrift1"/>
      </w:pPr>
      <w:r>
        <w:t>Herr, der jedes Herz ergründet</w:t>
      </w:r>
    </w:p>
    <w:p w14:paraId="038EE593" w14:textId="156903CE" w:rsidR="00760128" w:rsidRPr="00760128" w:rsidRDefault="00760128" w:rsidP="00760128">
      <w:pPr>
        <w:rPr>
          <w:b/>
        </w:rPr>
      </w:pPr>
      <w:r w:rsidRPr="00760128">
        <w:rPr>
          <w:b/>
        </w:rPr>
        <w:t>Gehe nicht ins Gericht mit mir!</w:t>
      </w:r>
    </w:p>
    <w:p w14:paraId="1C09EE21" w14:textId="77777777" w:rsidR="00760128" w:rsidRDefault="00760128" w:rsidP="00760128">
      <w:pPr>
        <w:pStyle w:val="StandardWeb"/>
      </w:pPr>
      <w:r>
        <w:t>Herr, der jedes Herz ergründet,</w:t>
      </w:r>
      <w:r>
        <w:br/>
        <w:t>Ob sich’s noch so tief verdeckt,</w:t>
      </w:r>
      <w:r>
        <w:br/>
        <w:t>Was du vom Gericht verkündet,</w:t>
      </w:r>
      <w:r>
        <w:br/>
        <w:t>Hat mein armes Herz erschreckt,</w:t>
      </w:r>
      <w:r>
        <w:br/>
        <w:t>Und ein Feuer angezündet,</w:t>
      </w:r>
      <w:r>
        <w:br/>
        <w:t xml:space="preserve">Das vom Schlaf mich aufgeweckt. </w:t>
      </w:r>
    </w:p>
    <w:p w14:paraId="44012488" w14:textId="77777777" w:rsidR="00760128" w:rsidRDefault="00760128" w:rsidP="00760128">
      <w:pPr>
        <w:pStyle w:val="StandardWeb"/>
      </w:pPr>
      <w:r>
        <w:t>Wie gefährlich ist’s zu schlafen,</w:t>
      </w:r>
      <w:r>
        <w:br/>
        <w:t xml:space="preserve">Und nicht wissen </w:t>
      </w:r>
      <w:proofErr w:type="spellStart"/>
      <w:r>
        <w:t>Stund</w:t>
      </w:r>
      <w:proofErr w:type="spellEnd"/>
      <w:r>
        <w:t>‘ und Tag,</w:t>
      </w:r>
      <w:r>
        <w:br/>
        <w:t>Wo der Herr, die Welt zu strafen,</w:t>
      </w:r>
      <w:r>
        <w:br/>
        <w:t>Endlich wiederkommen mag!</w:t>
      </w:r>
      <w:r>
        <w:br/>
        <w:t>Solche Donnerworte trafen</w:t>
      </w:r>
      <w:r>
        <w:br/>
        <w:t xml:space="preserve">Mich, da ich noch schlafend lag. </w:t>
      </w:r>
    </w:p>
    <w:p w14:paraId="7AE34640" w14:textId="77777777" w:rsidR="00760128" w:rsidRDefault="00760128" w:rsidP="00760128">
      <w:pPr>
        <w:pStyle w:val="StandardWeb"/>
      </w:pPr>
      <w:r>
        <w:t>Schlafend auf dem Ruhekissen,</w:t>
      </w:r>
      <w:r>
        <w:br/>
        <w:t>Das ich selbst mir unterschob,</w:t>
      </w:r>
      <w:r>
        <w:br/>
        <w:t xml:space="preserve">Das ich </w:t>
      </w:r>
      <w:proofErr w:type="spellStart"/>
      <w:r>
        <w:t>nannt</w:t>
      </w:r>
      <w:proofErr w:type="spellEnd"/>
      <w:r>
        <w:t xml:space="preserve"> mein gut Gewissen,</w:t>
      </w:r>
      <w:r>
        <w:br/>
        <w:t>Weil’s mich vor mir selbst erhob,</w:t>
      </w:r>
      <w:r>
        <w:br/>
        <w:t>Und zu preisen war beflissen</w:t>
      </w:r>
      <w:r>
        <w:br/>
        <w:t xml:space="preserve">Immerfort mein </w:t>
      </w:r>
      <w:proofErr w:type="spellStart"/>
      <w:r>
        <w:t>eig’nes</w:t>
      </w:r>
      <w:proofErr w:type="spellEnd"/>
      <w:r>
        <w:t xml:space="preserve"> Lob. </w:t>
      </w:r>
    </w:p>
    <w:p w14:paraId="7C0B0513" w14:textId="77777777" w:rsidR="00760128" w:rsidRDefault="00760128" w:rsidP="00760128">
      <w:pPr>
        <w:pStyle w:val="StandardWeb"/>
      </w:pPr>
      <w:r>
        <w:t>Wie verschwand vor deinen Worten</w:t>
      </w:r>
      <w:r>
        <w:br/>
        <w:t>Alle die Vortrefflichkeit,</w:t>
      </w:r>
      <w:r>
        <w:br/>
        <w:t>Die ich einstens allerorten</w:t>
      </w:r>
      <w:r>
        <w:br/>
        <w:t>Schnell zu rühmen war bereit!</w:t>
      </w:r>
      <w:r>
        <w:br/>
        <w:t>Wie befleckt ist vor dir worden,</w:t>
      </w:r>
      <w:r>
        <w:br/>
        <w:t>Herr, mein glänzend Ehrenkleid!</w:t>
      </w:r>
    </w:p>
    <w:p w14:paraId="4DCEA59C" w14:textId="77777777" w:rsidR="00760128" w:rsidRDefault="00760128" w:rsidP="00760128">
      <w:pPr>
        <w:pStyle w:val="StandardWeb"/>
      </w:pPr>
      <w:r>
        <w:t>Was die Welt als fromm gepriesen,</w:t>
      </w:r>
      <w:r>
        <w:br/>
        <w:t>War vielleicht nur Heuchelei,</w:t>
      </w:r>
      <w:r>
        <w:br/>
        <w:t>Was die Leute Tugend hießen,</w:t>
      </w:r>
      <w:r>
        <w:br/>
        <w:t>Gleicht vor dir der leeren Spreu;</w:t>
      </w:r>
      <w:r>
        <w:br/>
        <w:t>Du, Herr, hast mir erst bewiesen,</w:t>
      </w:r>
      <w:r>
        <w:br/>
        <w:t>Dass der Schein nicht Wahrheit sei.</w:t>
      </w:r>
    </w:p>
    <w:p w14:paraId="0BB42752" w14:textId="77777777" w:rsidR="00760128" w:rsidRDefault="00760128" w:rsidP="00760128">
      <w:pPr>
        <w:pStyle w:val="StandardWeb"/>
      </w:pPr>
      <w:r>
        <w:t>Herr, an deinem großen Tage</w:t>
      </w:r>
      <w:r>
        <w:br/>
        <w:t>Wird dies alles offenbar,</w:t>
      </w:r>
      <w:r>
        <w:br/>
        <w:t>Jedes Wort, das ich hier sage,</w:t>
      </w:r>
      <w:r>
        <w:br/>
        <w:t>Ob es falsch sei oder wahr,</w:t>
      </w:r>
      <w:r>
        <w:br/>
        <w:t>Das ist selbst schon ohne Frage</w:t>
      </w:r>
      <w:r>
        <w:br/>
        <w:t xml:space="preserve">Deinem Richterauge klar. </w:t>
      </w:r>
    </w:p>
    <w:p w14:paraId="19551982" w14:textId="77777777" w:rsidR="00760128" w:rsidRDefault="00760128" w:rsidP="00760128">
      <w:pPr>
        <w:pStyle w:val="StandardWeb"/>
      </w:pPr>
      <w:r>
        <w:t>Wolltest du es heut ergründen,</w:t>
      </w:r>
      <w:r>
        <w:br/>
        <w:t>Wie ich meinen Gott geliebt,</w:t>
      </w:r>
      <w:r>
        <w:br/>
        <w:t>Ach! du würdest leider finden,</w:t>
      </w:r>
      <w:r>
        <w:br/>
        <w:t>Das ich ihn so oft betrübt,</w:t>
      </w:r>
      <w:r>
        <w:br/>
        <w:t>Weil ich wohl so viele Sünden,</w:t>
      </w:r>
      <w:r>
        <w:br/>
        <w:t xml:space="preserve">Aber Tugend nicht geübt. </w:t>
      </w:r>
    </w:p>
    <w:p w14:paraId="70C043D9" w14:textId="77777777" w:rsidR="00760128" w:rsidRDefault="00760128" w:rsidP="00760128">
      <w:pPr>
        <w:pStyle w:val="StandardWeb"/>
      </w:pPr>
      <w:r>
        <w:t xml:space="preserve">Fragst du, ob ich nie </w:t>
      </w:r>
      <w:proofErr w:type="spellStart"/>
      <w:r>
        <w:t>gekränket</w:t>
      </w:r>
      <w:proofErr w:type="spellEnd"/>
      <w:r>
        <w:br/>
        <w:t>Meinen Nebenmenschen hab‘?</w:t>
      </w:r>
      <w:r>
        <w:br/>
        <w:t xml:space="preserve">Ob ich ihn gespeist, </w:t>
      </w:r>
      <w:proofErr w:type="spellStart"/>
      <w:r>
        <w:t>getränket</w:t>
      </w:r>
      <w:proofErr w:type="spellEnd"/>
      <w:r>
        <w:t>,</w:t>
      </w:r>
      <w:r>
        <w:br/>
        <w:t>Gern ihm, was ich konnte, gab?</w:t>
      </w:r>
      <w:r>
        <w:br/>
        <w:t>Dem, der tief in Not versenket,</w:t>
      </w:r>
      <w:r>
        <w:br/>
        <w:t xml:space="preserve">Rechte Stütze war und Stab? </w:t>
      </w:r>
    </w:p>
    <w:p w14:paraId="1AF7E1CE" w14:textId="77777777" w:rsidR="00760128" w:rsidRDefault="00760128" w:rsidP="00760128">
      <w:pPr>
        <w:pStyle w:val="StandardWeb"/>
      </w:pPr>
      <w:r>
        <w:t>Fragtest du, ob meine Liebe</w:t>
      </w:r>
      <w:r>
        <w:br/>
        <w:t>Auch die Feinde selbst umfasst,</w:t>
      </w:r>
      <w:r>
        <w:br/>
        <w:t>Ob ich niemals Rache übe</w:t>
      </w:r>
      <w:r>
        <w:br/>
        <w:t>Gegen den, der mich gehasst?</w:t>
      </w:r>
      <w:r>
        <w:br/>
        <w:t>Da, mein Jesu, ach, da bliebe</w:t>
      </w:r>
      <w:r>
        <w:br/>
        <w:t xml:space="preserve">Viel, gar viel mir noch zur Last. </w:t>
      </w:r>
    </w:p>
    <w:p w14:paraId="329E6CFC" w14:textId="77777777" w:rsidR="00760128" w:rsidRDefault="00760128" w:rsidP="00760128">
      <w:pPr>
        <w:pStyle w:val="StandardWeb"/>
      </w:pPr>
      <w:r>
        <w:t>Denn auf tausend solcher Fragen</w:t>
      </w:r>
      <w:r>
        <w:br/>
        <w:t>Dir antworten kann ich nicht,</w:t>
      </w:r>
      <w:r>
        <w:br/>
        <w:t>Nur das Eine muss ich sagen:</w:t>
      </w:r>
      <w:r>
        <w:br/>
        <w:t>Geh‘ mit mir nicht ins Gericht,</w:t>
      </w:r>
      <w:r>
        <w:br/>
        <w:t>Denn ich könnte nicht ertragen,</w:t>
      </w:r>
      <w:r>
        <w:br/>
        <w:t xml:space="preserve">Herr, dein Richterangesicht. </w:t>
      </w:r>
    </w:p>
    <w:p w14:paraId="02C7CE86" w14:textId="77777777" w:rsidR="00760128" w:rsidRDefault="00760128" w:rsidP="00760128">
      <w:pPr>
        <w:pStyle w:val="StandardWeb"/>
      </w:pPr>
      <w:r>
        <w:t>O wie kann ich würdig danken,</w:t>
      </w:r>
      <w:r>
        <w:br/>
        <w:t>Dass du Frist mir noch geschenkt?</w:t>
      </w:r>
      <w:r>
        <w:br/>
        <w:t>Dass dein Wort mir die Gedanken</w:t>
      </w:r>
      <w:r>
        <w:br/>
        <w:t>Hin auf dein Gericht gelenkt?</w:t>
      </w:r>
      <w:r>
        <w:br/>
        <w:t>Nimm dies Herz, das ohne Wanken</w:t>
      </w:r>
      <w:r>
        <w:br/>
        <w:t>Deines Worts fortan gedenkt.</w:t>
      </w:r>
    </w:p>
    <w:p w14:paraId="464AAF64" w14:textId="77777777" w:rsidR="00760128" w:rsidRDefault="00760128" w:rsidP="00760128">
      <w:pPr>
        <w:pStyle w:val="StandardWeb"/>
      </w:pPr>
      <w:r>
        <w:t>Aber hilf du selbst vollbringen,</w:t>
      </w:r>
      <w:r>
        <w:br/>
        <w:t>Gib mir Kraft von deiner Kraft,</w:t>
      </w:r>
      <w:r>
        <w:br/>
        <w:t>Lass die Heiligung gelingen,</w:t>
      </w:r>
      <w:r>
        <w:br/>
        <w:t>Eh‘ der Lob dahin mich rafft.</w:t>
      </w:r>
      <w:r>
        <w:br/>
        <w:t>Hilf, Herr, der in allen Dingen</w:t>
      </w:r>
      <w:r>
        <w:br/>
        <w:t xml:space="preserve">Wollen und Vollbringen schafft. </w:t>
      </w:r>
    </w:p>
    <w:p w14:paraId="32EE4384" w14:textId="77777777" w:rsidR="007D0E31" w:rsidRDefault="007D0E31" w:rsidP="007D0E31">
      <w:pPr>
        <w:pStyle w:val="berschrift1"/>
      </w:pPr>
      <w:r>
        <w:t>Herr, es rufen tausend Stimmen</w:t>
      </w:r>
    </w:p>
    <w:p w14:paraId="79A0DA85" w14:textId="77777777" w:rsidR="007D0E31" w:rsidRPr="007D0E31" w:rsidRDefault="007D0E31" w:rsidP="007D0E31">
      <w:pPr>
        <w:rPr>
          <w:b/>
        </w:rPr>
      </w:pPr>
      <w:r w:rsidRPr="007D0E31">
        <w:rPr>
          <w:b/>
        </w:rPr>
        <w:t>Kehre dich zu mir, ich erlöse dich.</w:t>
      </w:r>
    </w:p>
    <w:p w14:paraId="2AEC09AB" w14:textId="77777777" w:rsidR="007D0E31" w:rsidRDefault="007D0E31" w:rsidP="007D0E31">
      <w:pPr>
        <w:pStyle w:val="StandardWeb"/>
      </w:pPr>
      <w:r>
        <w:t>Herr, es rufen tausend Stimmen</w:t>
      </w:r>
      <w:r>
        <w:br/>
        <w:t xml:space="preserve">Auf der </w:t>
      </w:r>
      <w:proofErr w:type="spellStart"/>
      <w:r>
        <w:t>Erd</w:t>
      </w:r>
      <w:proofErr w:type="spellEnd"/>
      <w:r>
        <w:t>‘ nach Fried‘ und Ruh;</w:t>
      </w:r>
      <w:r>
        <w:br/>
        <w:t>Warum sendest du nicht allen</w:t>
      </w:r>
      <w:r>
        <w:br/>
        <w:t>Frieden, deinen Frieden, zu?</w:t>
      </w:r>
      <w:r>
        <w:br/>
        <w:t xml:space="preserve">Warum </w:t>
      </w:r>
      <w:proofErr w:type="spellStart"/>
      <w:r>
        <w:t>lässest</w:t>
      </w:r>
      <w:proofErr w:type="spellEnd"/>
      <w:r>
        <w:t xml:space="preserve"> du sie rufen</w:t>
      </w:r>
      <w:r>
        <w:br/>
        <w:t>Unaufhörlich unerhört?</w:t>
      </w:r>
      <w:r>
        <w:br/>
        <w:t>Weil sie noch nicht ganz von Herzen</w:t>
      </w:r>
      <w:r>
        <w:br/>
        <w:t xml:space="preserve">Mir allein sich zugekehrt. </w:t>
      </w:r>
    </w:p>
    <w:p w14:paraId="3C3BA795" w14:textId="77777777" w:rsidR="007D0E31" w:rsidRDefault="007D0E31" w:rsidP="007D0E31">
      <w:pPr>
        <w:pStyle w:val="StandardWeb"/>
      </w:pPr>
      <w:r>
        <w:t>Ach! wann wird die Stunde kommen,</w:t>
      </w:r>
      <w:r>
        <w:br/>
        <w:t>Wo sie aller Angst und Pein</w:t>
      </w:r>
      <w:r>
        <w:br/>
        <w:t>Endlich einmal doch entnommen,</w:t>
      </w:r>
      <w:r>
        <w:br/>
        <w:t>Ganz im Frieden werden sein?</w:t>
      </w:r>
      <w:r>
        <w:br/>
        <w:t>Wann wird diese fast verschwinden,</w:t>
      </w:r>
      <w:r>
        <w:br/>
        <w:t>Die sie all so sehr beschwert?</w:t>
      </w:r>
      <w:r>
        <w:br/>
        <w:t>„Wenn sie einst von ganzem Herzen</w:t>
      </w:r>
      <w:r>
        <w:br/>
        <w:t>Mir allein sich zugekehrt.“</w:t>
      </w:r>
    </w:p>
    <w:p w14:paraId="5798DD63" w14:textId="77777777" w:rsidR="007D0E31" w:rsidRDefault="007D0E31" w:rsidP="007D0E31">
      <w:pPr>
        <w:pStyle w:val="StandardWeb"/>
      </w:pPr>
      <w:r>
        <w:t>O nun kenn ich meine Plage,</w:t>
      </w:r>
      <w:r>
        <w:br/>
        <w:t>Meine Unruh, meine Last,</w:t>
      </w:r>
      <w:r>
        <w:br/>
        <w:t>Weiß, warum du deinen Frieden</w:t>
      </w:r>
      <w:r>
        <w:br/>
        <w:t>Mir bisher entzogen hast.</w:t>
      </w:r>
      <w:r>
        <w:br/>
        <w:t>Herr, aus deinem eignen Worte</w:t>
      </w:r>
      <w:r>
        <w:br/>
        <w:t>Hast du dessen mich belehrt:</w:t>
      </w:r>
      <w:r>
        <w:br/>
        <w:t>Weil ich nicht von ganzem Herzen</w:t>
      </w:r>
      <w:r>
        <w:br/>
        <w:t xml:space="preserve">Dir allein mich zugekehrt. </w:t>
      </w:r>
    </w:p>
    <w:p w14:paraId="1E720C23" w14:textId="77777777" w:rsidR="007D0E31" w:rsidRDefault="007D0E31" w:rsidP="007D0E31">
      <w:pPr>
        <w:pStyle w:val="StandardWeb"/>
      </w:pPr>
      <w:r>
        <w:t>Mir gleich irren tausend Brüder</w:t>
      </w:r>
      <w:r>
        <w:br/>
        <w:t>In der Wüste taub und blind,</w:t>
      </w:r>
      <w:r>
        <w:br/>
        <w:t>Noch ist einer kaum von tausend,</w:t>
      </w:r>
      <w:r>
        <w:br/>
        <w:t xml:space="preserve">Herr, dein treu </w:t>
      </w:r>
      <w:proofErr w:type="spellStart"/>
      <w:r>
        <w:t>ergeb’nes</w:t>
      </w:r>
      <w:proofErr w:type="spellEnd"/>
      <w:r>
        <w:t xml:space="preserve"> Kind.</w:t>
      </w:r>
      <w:r>
        <w:br/>
        <w:t>Ruf‘, o Herr, o rufe allen,</w:t>
      </w:r>
      <w:r>
        <w:br/>
        <w:t>Dass ein jeder, der dich hört,</w:t>
      </w:r>
      <w:r>
        <w:br/>
        <w:t>Endlich doch von ganzem Herzen</w:t>
      </w:r>
      <w:r>
        <w:br/>
        <w:t xml:space="preserve">Werde, Gott, zu dir bekehrt. </w:t>
      </w:r>
    </w:p>
    <w:p w14:paraId="18486725" w14:textId="77777777" w:rsidR="007D0E31" w:rsidRDefault="007D0E31" w:rsidP="007D0E31">
      <w:pPr>
        <w:pStyle w:val="StandardWeb"/>
      </w:pPr>
      <w:r>
        <w:t>Möchtest du auch mich bekehren,</w:t>
      </w:r>
      <w:r>
        <w:br/>
        <w:t>O dann wär ich recht bekehrt,</w:t>
      </w:r>
      <w:r>
        <w:br/>
        <w:t>Alle Last wär‘ mir genommen,</w:t>
      </w:r>
      <w:r>
        <w:br/>
        <w:t>Die bisher mich so beschwert,</w:t>
      </w:r>
      <w:r>
        <w:br/>
        <w:t xml:space="preserve">Friede, </w:t>
      </w:r>
      <w:proofErr w:type="spellStart"/>
      <w:r>
        <w:t>selger</w:t>
      </w:r>
      <w:proofErr w:type="spellEnd"/>
      <w:r>
        <w:t xml:space="preserve"> Gottesfriede</w:t>
      </w:r>
      <w:r>
        <w:br/>
        <w:t>Wär‘ auf immer mir beschert,</w:t>
      </w:r>
      <w:r>
        <w:br/>
        <w:t>Wenn ich so von ganzem Herzen</w:t>
      </w:r>
      <w:r>
        <w:br/>
        <w:t>Dir allein mich zugekehrt.</w:t>
      </w:r>
    </w:p>
    <w:p w14:paraId="2CA9B469" w14:textId="77777777" w:rsidR="007D0E31" w:rsidRDefault="007D0E31" w:rsidP="007D0E31">
      <w:pPr>
        <w:pStyle w:val="StandardWeb"/>
      </w:pPr>
      <w:r>
        <w:t>Mein‘ und aller Brüder Augen</w:t>
      </w:r>
      <w:r>
        <w:br/>
        <w:t>Lenke, Herr, nach diesem Ziel,</w:t>
      </w:r>
      <w:r>
        <w:br/>
        <w:t>Dass wir täglich mehr verachten</w:t>
      </w:r>
      <w:r>
        <w:br/>
        <w:t>Dieser Erde täuschend Spiel,</w:t>
      </w:r>
      <w:r>
        <w:br/>
        <w:t>Dich nur suchen auf dem Wege,</w:t>
      </w:r>
      <w:r>
        <w:br/>
        <w:t>Den dein Sohn uns treu gelehrt,</w:t>
      </w:r>
      <w:r>
        <w:br/>
        <w:t>Bis wir einst von ganzem Herzen</w:t>
      </w:r>
      <w:r>
        <w:br/>
        <w:t>Alle und zu dir bekehrt.</w:t>
      </w:r>
    </w:p>
    <w:p w14:paraId="6FA5071F" w14:textId="77777777" w:rsidR="00760128" w:rsidRDefault="00760128" w:rsidP="00760128">
      <w:pPr>
        <w:pStyle w:val="berschrift1"/>
      </w:pPr>
      <w:r>
        <w:t>Herr, um Trost war mir so bange</w:t>
      </w:r>
    </w:p>
    <w:p w14:paraId="5A0A3874" w14:textId="77777777" w:rsidR="007D0E31" w:rsidRDefault="00760128" w:rsidP="007D0E31">
      <w:pPr>
        <w:rPr>
          <w:b/>
        </w:rPr>
      </w:pPr>
      <w:r w:rsidRPr="00760128">
        <w:rPr>
          <w:b/>
        </w:rPr>
        <w:t>Uns ist bange, aber wir verzagen nicht.</w:t>
      </w:r>
    </w:p>
    <w:p w14:paraId="45BD82AC" w14:textId="364D9998" w:rsidR="00760128" w:rsidRDefault="00760128" w:rsidP="007D0E31">
      <w:r>
        <w:t>Herr, um Trost war mir so bange</w:t>
      </w:r>
      <w:r>
        <w:br/>
        <w:t>Aber doch verzagt ich nicht.</w:t>
      </w:r>
      <w:r>
        <w:br/>
        <w:t>Lass mich nun auch noch so lange</w:t>
      </w:r>
      <w:r>
        <w:br/>
        <w:t>Harren ohne Rat und Licht,</w:t>
      </w:r>
      <w:r>
        <w:br/>
        <w:t>Ach! mir wird wohl manchmal bange,</w:t>
      </w:r>
      <w:r>
        <w:br/>
        <w:t xml:space="preserve">Doch verzagen </w:t>
      </w:r>
      <w:proofErr w:type="spellStart"/>
      <w:r>
        <w:t>werd</w:t>
      </w:r>
      <w:proofErr w:type="spellEnd"/>
      <w:r>
        <w:t xml:space="preserve">‘ ich nicht. </w:t>
      </w:r>
    </w:p>
    <w:p w14:paraId="124AD143" w14:textId="77777777" w:rsidR="00760128" w:rsidRDefault="00760128" w:rsidP="00760128">
      <w:pPr>
        <w:pStyle w:val="StandardWeb"/>
      </w:pPr>
      <w:r>
        <w:t>Weiß ich doch, du hast Gedanken</w:t>
      </w:r>
      <w:r>
        <w:br/>
        <w:t>Nur des Friedens über mich,</w:t>
      </w:r>
      <w:r>
        <w:br/>
        <w:t>Darum halt ich ohne Wanken,</w:t>
      </w:r>
      <w:r>
        <w:br/>
        <w:t>Herr, mich ewig fest an dich;</w:t>
      </w:r>
      <w:r>
        <w:br/>
        <w:t>Mag der Erdball bebend schwanken,</w:t>
      </w:r>
      <w:r>
        <w:br/>
        <w:t xml:space="preserve">Dir, mein Gott, </w:t>
      </w:r>
      <w:proofErr w:type="spellStart"/>
      <w:r>
        <w:t>befehl</w:t>
      </w:r>
      <w:proofErr w:type="spellEnd"/>
      <w:r>
        <w:t xml:space="preserve"> ich mich. </w:t>
      </w:r>
    </w:p>
    <w:p w14:paraId="5B4AA379" w14:textId="77777777" w:rsidR="00760128" w:rsidRDefault="00760128" w:rsidP="00760128">
      <w:pPr>
        <w:pStyle w:val="StandardWeb"/>
      </w:pPr>
      <w:r>
        <w:t>Der den Erdball trägt in Händen,</w:t>
      </w:r>
      <w:r>
        <w:br/>
        <w:t>Und regiert die ganze Welt,</w:t>
      </w:r>
      <w:r>
        <w:br/>
        <w:t xml:space="preserve">Kann </w:t>
      </w:r>
      <w:proofErr w:type="spellStart"/>
      <w:r>
        <w:t>jed</w:t>
      </w:r>
      <w:proofErr w:type="spellEnd"/>
      <w:r>
        <w:t>‘ Leiden plötzlich wenden,</w:t>
      </w:r>
      <w:r>
        <w:br/>
        <w:t>Wenn es seinem Rat gefällt;</w:t>
      </w:r>
      <w:r>
        <w:br/>
      </w:r>
      <w:proofErr w:type="spellStart"/>
      <w:r>
        <w:t>D’rum</w:t>
      </w:r>
      <w:proofErr w:type="spellEnd"/>
      <w:r>
        <w:t xml:space="preserve"> auch meines zu beenden,</w:t>
      </w:r>
      <w:r>
        <w:br/>
        <w:t xml:space="preserve">Sei allein ihm heimgestellt. </w:t>
      </w:r>
    </w:p>
    <w:p w14:paraId="596E3245" w14:textId="77777777" w:rsidR="00760128" w:rsidRDefault="00760128" w:rsidP="00760128">
      <w:pPr>
        <w:pStyle w:val="StandardWeb"/>
      </w:pPr>
      <w:r>
        <w:t xml:space="preserve">Fester, als in </w:t>
      </w:r>
      <w:proofErr w:type="spellStart"/>
      <w:r>
        <w:t>Glückestagen</w:t>
      </w:r>
      <w:proofErr w:type="spellEnd"/>
      <w:r>
        <w:t>,</w:t>
      </w:r>
      <w:r>
        <w:br/>
        <w:t>Trau‘ ich jetzt, mein Gott, auf dich,</w:t>
      </w:r>
      <w:r>
        <w:br/>
        <w:t>Will dich nicht vermessen fragen:</w:t>
      </w:r>
      <w:r>
        <w:br/>
        <w:t>Warum züchtigest du mich?</w:t>
      </w:r>
      <w:r>
        <w:br/>
        <w:t>Seit ich deine Hand getragen,</w:t>
      </w:r>
      <w:r>
        <w:br/>
        <w:t xml:space="preserve">Kenn‘ ich besser mich und dich. </w:t>
      </w:r>
    </w:p>
    <w:p w14:paraId="738B6EAF" w14:textId="77777777" w:rsidR="00760128" w:rsidRDefault="00760128" w:rsidP="00760128">
      <w:pPr>
        <w:pStyle w:val="StandardWeb"/>
      </w:pPr>
      <w:r>
        <w:t>Da ich forscht nach meinen Sünden,</w:t>
      </w:r>
      <w:r>
        <w:br/>
        <w:t>Forscht‘ ich auch nach deiner Treu‘,</w:t>
      </w:r>
      <w:r>
        <w:br/>
        <w:t>O wie bald musst ich da finden,</w:t>
      </w:r>
      <w:r>
        <w:br/>
        <w:t>Dass sie beide täglich neu.</w:t>
      </w:r>
      <w:r>
        <w:br/>
        <w:t>Nun ich kenne meine Sünden,</w:t>
      </w:r>
      <w:r>
        <w:br/>
        <w:t>Kenn ich deine Lieb und Treu‘.</w:t>
      </w:r>
    </w:p>
    <w:p w14:paraId="472225D0" w14:textId="77777777" w:rsidR="00760128" w:rsidRDefault="00760128" w:rsidP="00760128">
      <w:pPr>
        <w:pStyle w:val="StandardWeb"/>
      </w:pPr>
      <w:r>
        <w:t>Darum mach’s nach Deinem Willen,</w:t>
      </w:r>
      <w:r>
        <w:br/>
        <w:t>Mach’s mit mir nach deinem Rat.</w:t>
      </w:r>
      <w:r>
        <w:br/>
        <w:t>Stets mein trotzig Herz zu stillen,</w:t>
      </w:r>
      <w:r>
        <w:br/>
        <w:t>Steh‘ mir bei mit Rat und Tat,</w:t>
      </w:r>
      <w:r>
        <w:br/>
        <w:t xml:space="preserve">Das an mir sich </w:t>
      </w:r>
      <w:proofErr w:type="spellStart"/>
      <w:r>
        <w:t>mög</w:t>
      </w:r>
      <w:proofErr w:type="spellEnd"/>
      <w:r>
        <w:t xml:space="preserve"> erfüllen</w:t>
      </w:r>
      <w:r>
        <w:br/>
        <w:t>Ganz der Reichtum deiner Gnad‘.</w:t>
      </w:r>
    </w:p>
    <w:p w14:paraId="7B4F16F4" w14:textId="77777777" w:rsidR="007D0E31" w:rsidRDefault="007D0E31" w:rsidP="007D0E31">
      <w:pPr>
        <w:pStyle w:val="berschrift1"/>
      </w:pPr>
      <w:r>
        <w:t>Ich hab‘ in dunkeln Tagen</w:t>
      </w:r>
    </w:p>
    <w:p w14:paraId="24307D03" w14:textId="77777777" w:rsidR="007D0E31" w:rsidRPr="00760128" w:rsidRDefault="007D0E31" w:rsidP="007D0E31">
      <w:pPr>
        <w:rPr>
          <w:b/>
        </w:rPr>
      </w:pPr>
      <w:r w:rsidRPr="00760128">
        <w:rPr>
          <w:b/>
        </w:rPr>
        <w:t>Der Herr ist mein Trost.</w:t>
      </w:r>
    </w:p>
    <w:p w14:paraId="7338A4FE" w14:textId="77777777" w:rsidR="007D0E31" w:rsidRDefault="007D0E31" w:rsidP="007D0E31">
      <w:pPr>
        <w:pStyle w:val="StandardWeb"/>
      </w:pPr>
      <w:r>
        <w:rPr>
          <w:rStyle w:val="Hervorhebung"/>
        </w:rPr>
        <w:t>Mel. Nun ruhen alle Wälder.</w:t>
      </w:r>
    </w:p>
    <w:p w14:paraId="5F1E9A5C" w14:textId="77777777" w:rsidR="007D0E31" w:rsidRDefault="007D0E31" w:rsidP="007D0E31">
      <w:pPr>
        <w:pStyle w:val="StandardWeb"/>
      </w:pPr>
      <w:r>
        <w:t>Ich hab‘ in dunkeln Tagen</w:t>
      </w:r>
      <w:r>
        <w:br/>
        <w:t>Nach Ruh‘ von Leid und Plagen,</w:t>
      </w:r>
      <w:r>
        <w:br/>
        <w:t>Nach Frieden oft geweint.</w:t>
      </w:r>
      <w:r>
        <w:br/>
        <w:t>Da hab‘ ich hier auf Erden</w:t>
      </w:r>
      <w:r>
        <w:br/>
        <w:t>Im Lande der Beschwerden</w:t>
      </w:r>
      <w:r>
        <w:br/>
        <w:t xml:space="preserve">Die Ruh‘ zu finden stets gemeint. </w:t>
      </w:r>
    </w:p>
    <w:p w14:paraId="34149F74" w14:textId="77777777" w:rsidR="007D0E31" w:rsidRDefault="007D0E31" w:rsidP="007D0E31">
      <w:pPr>
        <w:pStyle w:val="StandardWeb"/>
      </w:pPr>
      <w:r>
        <w:t>So ging ich hin und wieder,</w:t>
      </w:r>
      <w:r>
        <w:br/>
        <w:t>Und fragte meine Brüder</w:t>
      </w:r>
      <w:r>
        <w:br/>
        <w:t>Und sonst noch viel nach Ruh‘,</w:t>
      </w:r>
      <w:r>
        <w:br/>
        <w:t>Doch fand ich sie bei keinem,</w:t>
      </w:r>
      <w:r>
        <w:br/>
        <w:t>von allen auch nicht einem</w:t>
      </w:r>
      <w:r>
        <w:br/>
        <w:t xml:space="preserve">Fiel Fried‘ durch diese Erde zu. </w:t>
      </w:r>
    </w:p>
    <w:p w14:paraId="1635EB6D" w14:textId="77777777" w:rsidR="007D0E31" w:rsidRDefault="007D0E31" w:rsidP="007D0E31">
      <w:pPr>
        <w:pStyle w:val="StandardWeb"/>
      </w:pPr>
      <w:r>
        <w:t>Da kamst auf meinen Wegen</w:t>
      </w:r>
      <w:r>
        <w:br/>
        <w:t>Du, Herr, mir einst entgegen</w:t>
      </w:r>
      <w:r>
        <w:br/>
        <w:t>Mit deinem Friedenswort.</w:t>
      </w:r>
      <w:r>
        <w:br/>
        <w:t>Da hab‘ ich es empfunden,</w:t>
      </w:r>
      <w:r>
        <w:br/>
        <w:t>Für alle meine Wunden</w:t>
      </w:r>
      <w:r>
        <w:br/>
        <w:t xml:space="preserve">Seist du allein mein Arzt und Hort. </w:t>
      </w:r>
    </w:p>
    <w:p w14:paraId="2D95769C" w14:textId="77777777" w:rsidR="007D0E31" w:rsidRDefault="007D0E31" w:rsidP="007D0E31">
      <w:pPr>
        <w:pStyle w:val="StandardWeb"/>
      </w:pPr>
      <w:r>
        <w:t>Nun such‘ ich meinen Frieden</w:t>
      </w:r>
      <w:r>
        <w:br/>
        <w:t>Wohl nimmermehr hienieden,</w:t>
      </w:r>
      <w:r>
        <w:br/>
        <w:t>Ich such‘ ihn, Herr, bei dir.</w:t>
      </w:r>
      <w:r>
        <w:br/>
        <w:t>Bei dir kann ich ihn finden,</w:t>
      </w:r>
      <w:r>
        <w:br/>
        <w:t>Du hilfst ja überwinden</w:t>
      </w:r>
      <w:r>
        <w:br/>
        <w:t xml:space="preserve">Jed‘ Kreuz und jede Trübsal mir. </w:t>
      </w:r>
    </w:p>
    <w:p w14:paraId="59F4197C" w14:textId="77777777" w:rsidR="007D0E31" w:rsidRDefault="007D0E31" w:rsidP="007D0E31">
      <w:pPr>
        <w:pStyle w:val="StandardWeb"/>
      </w:pPr>
      <w:r>
        <w:t>Im Leiden, auch im größten,</w:t>
      </w:r>
      <w:r>
        <w:br/>
        <w:t>Kann Niemand besser trösten,</w:t>
      </w:r>
      <w:r>
        <w:br/>
        <w:t>Als du, mein Herr, allein.</w:t>
      </w:r>
      <w:r>
        <w:br/>
        <w:t xml:space="preserve">Mit </w:t>
      </w:r>
      <w:proofErr w:type="spellStart"/>
      <w:r>
        <w:t>aufgehob’nen</w:t>
      </w:r>
      <w:proofErr w:type="spellEnd"/>
      <w:r>
        <w:t xml:space="preserve"> Händen</w:t>
      </w:r>
      <w:r>
        <w:br/>
        <w:t>Will ich an dich mich wenden,</w:t>
      </w:r>
      <w:r>
        <w:br/>
        <w:t xml:space="preserve">Du sollst allein mein Tröster sein. </w:t>
      </w:r>
    </w:p>
    <w:p w14:paraId="04828996" w14:textId="77777777" w:rsidR="007D0E31" w:rsidRDefault="007D0E31" w:rsidP="007D0E31">
      <w:pPr>
        <w:pStyle w:val="StandardWeb"/>
      </w:pPr>
      <w:r>
        <w:t>An dich will ich mich halten,</w:t>
      </w:r>
      <w:r>
        <w:br/>
        <w:t>Dich will ich lassen walten,</w:t>
      </w:r>
      <w:r>
        <w:br/>
        <w:t>Wenn Alles mich verlässt.</w:t>
      </w:r>
      <w:r>
        <w:br/>
        <w:t>Mit ewigem Erbarmen</w:t>
      </w:r>
      <w:r>
        <w:br/>
        <w:t>Hältst du in deinen Armen</w:t>
      </w:r>
      <w:r>
        <w:br/>
        <w:t xml:space="preserve">Die </w:t>
      </w:r>
      <w:proofErr w:type="spellStart"/>
      <w:r>
        <w:t>trostbedürf’gen</w:t>
      </w:r>
      <w:proofErr w:type="spellEnd"/>
      <w:r>
        <w:t xml:space="preserve"> Herzen fest. </w:t>
      </w:r>
    </w:p>
    <w:p w14:paraId="1EE4E34F" w14:textId="77777777" w:rsidR="007D0E31" w:rsidRDefault="007D0E31" w:rsidP="007D0E31">
      <w:pPr>
        <w:pStyle w:val="StandardWeb"/>
      </w:pPr>
      <w:r>
        <w:t>Dir will ich mich vertrauen,</w:t>
      </w:r>
      <w:r>
        <w:br/>
        <w:t>Auf dich nur will ich bauen</w:t>
      </w:r>
      <w:r>
        <w:br/>
        <w:t>Mein ganzes Glück und Heil.</w:t>
      </w:r>
      <w:r>
        <w:br/>
        <w:t>Mag Leib und Seel verschmachten,</w:t>
      </w:r>
      <w:r>
        <w:br/>
        <w:t>Nach dir nur will ich trachten,</w:t>
      </w:r>
      <w:r>
        <w:br/>
        <w:t xml:space="preserve">Mein Gott, mein Herr, mein Trost, mein Teil! </w:t>
      </w:r>
    </w:p>
    <w:p w14:paraId="2466A44B" w14:textId="77777777" w:rsidR="007D0E31" w:rsidRDefault="007D0E31" w:rsidP="007D0E31">
      <w:pPr>
        <w:pStyle w:val="berschrift1"/>
      </w:pPr>
      <w:r>
        <w:t>Immer bleib ich hier auf Erden</w:t>
      </w:r>
    </w:p>
    <w:p w14:paraId="10B99968" w14:textId="77777777" w:rsidR="007D0E31" w:rsidRPr="007D0E31" w:rsidRDefault="007D0E31" w:rsidP="007D0E31">
      <w:pPr>
        <w:rPr>
          <w:b/>
        </w:rPr>
      </w:pPr>
      <w:r w:rsidRPr="007D0E31">
        <w:rPr>
          <w:b/>
        </w:rPr>
        <w:t>Pilger und Bürger.</w:t>
      </w:r>
    </w:p>
    <w:p w14:paraId="3B3EDB30" w14:textId="77777777" w:rsidR="007D0E31" w:rsidRDefault="007D0E31" w:rsidP="007D0E31">
      <w:pPr>
        <w:pStyle w:val="StandardWeb"/>
      </w:pPr>
      <w:r>
        <w:t>Immer bleib ich hier auf Erden</w:t>
      </w:r>
      <w:r>
        <w:br/>
        <w:t>Gast und Pilgrim nur vor dir,</w:t>
      </w:r>
      <w:r>
        <w:br/>
        <w:t>Bürger deines Reichs zu werden,</w:t>
      </w:r>
      <w:r>
        <w:br/>
        <w:t>Hilf du selbst, mein König, mir!</w:t>
      </w:r>
      <w:r>
        <w:br/>
        <w:t>Hilf, o hilf, dass meine Seele</w:t>
      </w:r>
      <w:r>
        <w:br/>
        <w:t>Nicht den Weg zu dir verfehle.</w:t>
      </w:r>
    </w:p>
    <w:p w14:paraId="756B80F3" w14:textId="43E565C0" w:rsidR="007D0E31" w:rsidRDefault="007D0E31" w:rsidP="007D0E31">
      <w:pPr>
        <w:pStyle w:val="StandardWeb"/>
      </w:pPr>
      <w:r>
        <w:t>Immer bleibet hier auf Erden</w:t>
      </w:r>
      <w:r>
        <w:br/>
        <w:t xml:space="preserve">Meine </w:t>
      </w:r>
      <w:proofErr w:type="spellStart"/>
      <w:r>
        <w:t>Wand‘rung</w:t>
      </w:r>
      <w:proofErr w:type="spellEnd"/>
      <w:r>
        <w:t xml:space="preserve"> schwer und steil,</w:t>
      </w:r>
      <w:r>
        <w:br/>
        <w:t>Unter drückenden Beschwerden</w:t>
      </w:r>
      <w:r>
        <w:br/>
        <w:t xml:space="preserve">Such‘ ich nach dem </w:t>
      </w:r>
      <w:proofErr w:type="spellStart"/>
      <w:r>
        <w:t>ew’gen</w:t>
      </w:r>
      <w:proofErr w:type="spellEnd"/>
      <w:r>
        <w:t xml:space="preserve"> Heil,</w:t>
      </w:r>
      <w:r>
        <w:br/>
        <w:t>Und doch lässt so manch‘ Vergehen</w:t>
      </w:r>
      <w:r>
        <w:br/>
        <w:t xml:space="preserve">Mich dies Heil nur ferne sehen. </w:t>
      </w:r>
    </w:p>
    <w:p w14:paraId="383ED32E" w14:textId="77777777" w:rsidR="007D0E31" w:rsidRDefault="007D0E31" w:rsidP="007D0E31">
      <w:pPr>
        <w:pStyle w:val="StandardWeb"/>
      </w:pPr>
      <w:r>
        <w:t>Herr, auf dich nur steht mein Hoffen,</w:t>
      </w:r>
      <w:r>
        <w:br/>
        <w:t>Ach! verlass nur du mich nicht!</w:t>
      </w:r>
      <w:r>
        <w:br/>
        <w:t>Mit dir ist der Weg mir offen,</w:t>
      </w:r>
      <w:r>
        <w:br/>
        <w:t>Und mein Fuß hat helles Licht,</w:t>
      </w:r>
      <w:r>
        <w:br/>
        <w:t>O wie sollt ich dann ermüden,</w:t>
      </w:r>
      <w:r>
        <w:br/>
        <w:t>Schmeck ich ja schon deinen Frieden!</w:t>
      </w:r>
    </w:p>
    <w:p w14:paraId="5D384A93" w14:textId="77777777" w:rsidR="007D0E31" w:rsidRDefault="007D0E31" w:rsidP="007D0E31">
      <w:pPr>
        <w:pStyle w:val="StandardWeb"/>
      </w:pPr>
      <w:r>
        <w:t>Dieser Friede hilft mir täglich</w:t>
      </w:r>
      <w:r>
        <w:br/>
        <w:t>überwinden jede Last,</w:t>
      </w:r>
      <w:r>
        <w:br/>
        <w:t>Macht das Leben mir erträglich,</w:t>
      </w:r>
      <w:r>
        <w:br/>
        <w:t xml:space="preserve">Ist des Pilgers </w:t>
      </w:r>
      <w:proofErr w:type="spellStart"/>
      <w:r>
        <w:t>einz’ge</w:t>
      </w:r>
      <w:proofErr w:type="spellEnd"/>
      <w:r>
        <w:t xml:space="preserve"> Rast.</w:t>
      </w:r>
      <w:r>
        <w:br/>
        <w:t>Lass mir diese schönste Gabe</w:t>
      </w:r>
      <w:r>
        <w:br/>
        <w:t xml:space="preserve">Lass sie, Herr, mir bis zum Grabe. </w:t>
      </w:r>
    </w:p>
    <w:p w14:paraId="5391D273" w14:textId="77777777" w:rsidR="007D0E31" w:rsidRDefault="007D0E31" w:rsidP="007D0E31">
      <w:pPr>
        <w:pStyle w:val="StandardWeb"/>
      </w:pPr>
      <w:r>
        <w:t>Und wenn endlich deinen müden</w:t>
      </w:r>
      <w:r>
        <w:br/>
        <w:t>Pilger deine Stimme ruft,</w:t>
      </w:r>
      <w:r>
        <w:br/>
        <w:t>O dann gib mir diesen Frieden</w:t>
      </w:r>
      <w:r>
        <w:br/>
        <w:t>Mit in meine stille Gruft.</w:t>
      </w:r>
      <w:r>
        <w:br/>
        <w:t>Sanfte Ruh gib nach der Plage</w:t>
      </w:r>
      <w:r>
        <w:br/>
        <w:t xml:space="preserve">Bis zu deinem großen Tage. </w:t>
      </w:r>
    </w:p>
    <w:p w14:paraId="1C4378F2" w14:textId="77777777" w:rsidR="007D0E31" w:rsidRDefault="007D0E31" w:rsidP="007D0E31">
      <w:pPr>
        <w:pStyle w:val="StandardWeb"/>
      </w:pPr>
      <w:r>
        <w:t>Und wenn dieser Tag erscheint,</w:t>
      </w:r>
      <w:r>
        <w:br/>
        <w:t>Öffne du des Pilgers Grab,</w:t>
      </w:r>
      <w:r>
        <w:br/>
        <w:t>Dass ich, ganz mit dir vereint,</w:t>
      </w:r>
      <w:r>
        <w:br/>
        <w:t>Eine Wohnung mit dir hab‘,</w:t>
      </w:r>
      <w:r>
        <w:br/>
        <w:t>Bürger sei in deinem Reiche,</w:t>
      </w:r>
      <w:r>
        <w:br/>
        <w:t xml:space="preserve">Ewig nicht mehr von dir weiche. </w:t>
      </w:r>
    </w:p>
    <w:p w14:paraId="60328AD1" w14:textId="77777777" w:rsidR="00760128" w:rsidRDefault="00760128" w:rsidP="00760128">
      <w:pPr>
        <w:pStyle w:val="berschrift1"/>
      </w:pPr>
      <w:r>
        <w:t>Ist mir doch auf dieser Erden</w:t>
      </w:r>
    </w:p>
    <w:p w14:paraId="0E044E5E" w14:textId="77777777" w:rsidR="00760128" w:rsidRPr="00760128" w:rsidRDefault="00760128" w:rsidP="00760128">
      <w:pPr>
        <w:rPr>
          <w:b/>
        </w:rPr>
      </w:pPr>
      <w:r w:rsidRPr="00760128">
        <w:rPr>
          <w:b/>
        </w:rPr>
        <w:t>Über Nacht.</w:t>
      </w:r>
    </w:p>
    <w:p w14:paraId="563F28D7" w14:textId="77777777" w:rsidR="00760128" w:rsidRDefault="00760128" w:rsidP="00760128">
      <w:pPr>
        <w:pStyle w:val="StandardWeb"/>
      </w:pPr>
      <w:r>
        <w:rPr>
          <w:rStyle w:val="Hervorhebung"/>
        </w:rPr>
        <w:t>Mel. O du Liebe meiner Liebe.</w:t>
      </w:r>
    </w:p>
    <w:p w14:paraId="500E9EE4" w14:textId="77777777" w:rsidR="00760128" w:rsidRDefault="00760128" w:rsidP="00760128">
      <w:pPr>
        <w:pStyle w:val="StandardWeb"/>
      </w:pPr>
      <w:r>
        <w:t>Ist mir doch auf dieser Erden,</w:t>
      </w:r>
      <w:r>
        <w:br/>
        <w:t>Nur als blieb‘ ich über Nacht.</w:t>
      </w:r>
      <w:r>
        <w:br/>
        <w:t>Bald wird’s heller Morgen werden,</w:t>
      </w:r>
      <w:r>
        <w:br/>
        <w:t>Wo ich, aus dem Traum erwacht,</w:t>
      </w:r>
      <w:r>
        <w:br/>
        <w:t>Ungesäumt von dannen schreite,</w:t>
      </w:r>
      <w:r>
        <w:br/>
        <w:t>Neu gestärkt und neu belebt,</w:t>
      </w:r>
      <w:r>
        <w:br/>
        <w:t>Nach dem Ziel, das in der Weite</w:t>
      </w:r>
      <w:r>
        <w:br/>
        <w:t>Mir im Traume vorgeschwebt.</w:t>
      </w:r>
    </w:p>
    <w:p w14:paraId="5BF2620D" w14:textId="77777777" w:rsidR="00760128" w:rsidRDefault="00760128" w:rsidP="00760128">
      <w:pPr>
        <w:pStyle w:val="StandardWeb"/>
      </w:pPr>
      <w:r>
        <w:t>Bin ich doch wie in der Wüste</w:t>
      </w:r>
      <w:r>
        <w:br/>
        <w:t>Unter einem leichten Zelt,</w:t>
      </w:r>
      <w:r>
        <w:br/>
        <w:t>Wie ein Schiff, das an der Küste</w:t>
      </w:r>
      <w:r>
        <w:br/>
        <w:t>Über Nacht nur stille steht.</w:t>
      </w:r>
      <w:r>
        <w:br/>
        <w:t>Wenn der Hahn am Morgen krähet,</w:t>
      </w:r>
      <w:r>
        <w:br/>
        <w:t>Bricht man ab das leichte Zelt,</w:t>
      </w:r>
      <w:r>
        <w:br/>
        <w:t>Wenn ein Morgenlüftchen wehet,</w:t>
      </w:r>
      <w:r>
        <w:br/>
        <w:t>Fährt das Schiff zur andern Welt.</w:t>
      </w:r>
    </w:p>
    <w:p w14:paraId="7CA862A9" w14:textId="77777777" w:rsidR="00760128" w:rsidRDefault="00760128" w:rsidP="00760128">
      <w:pPr>
        <w:pStyle w:val="StandardWeb"/>
      </w:pPr>
      <w:r>
        <w:t>Dämmre denn, du heller Morgen,</w:t>
      </w:r>
      <w:r>
        <w:br/>
        <w:t>Lass dich hören, Hahnenschrei!</w:t>
      </w:r>
      <w:r>
        <w:br/>
        <w:t>Dann die bange Nacht der Sorgen</w:t>
      </w:r>
      <w:r>
        <w:br/>
        <w:t>Bald, ach bald! vorüber sei.</w:t>
      </w:r>
      <w:r>
        <w:br/>
        <w:t>Brich hervor, du Himmelssonne,</w:t>
      </w:r>
      <w:r>
        <w:br/>
        <w:t xml:space="preserve">Leuchte hell, du </w:t>
      </w:r>
      <w:proofErr w:type="spellStart"/>
      <w:r>
        <w:t>ew’ger</w:t>
      </w:r>
      <w:proofErr w:type="spellEnd"/>
      <w:r>
        <w:t xml:space="preserve"> Tag!</w:t>
      </w:r>
      <w:r>
        <w:br/>
        <w:t>Dass ich bald im Land der Wonne</w:t>
      </w:r>
      <w:r>
        <w:br/>
      </w:r>
      <w:proofErr w:type="spellStart"/>
      <w:r>
        <w:t>Ew’ge</w:t>
      </w:r>
      <w:proofErr w:type="spellEnd"/>
      <w:r>
        <w:t xml:space="preserve"> Wohnung finden mag.</w:t>
      </w:r>
    </w:p>
    <w:p w14:paraId="5A223BD0" w14:textId="77777777" w:rsidR="007D0E31" w:rsidRDefault="007D0E31" w:rsidP="007D0E31">
      <w:pPr>
        <w:pStyle w:val="berschrift1"/>
      </w:pPr>
      <w:r>
        <w:t>Mach‘ auf dein Tor, du Sünderwelt</w:t>
      </w:r>
    </w:p>
    <w:p w14:paraId="6E5D90B9" w14:textId="77777777" w:rsidR="007D0E31" w:rsidRPr="007D0E31" w:rsidRDefault="007D0E31" w:rsidP="007D0E31">
      <w:pPr>
        <w:rPr>
          <w:b/>
        </w:rPr>
      </w:pPr>
      <w:r w:rsidRPr="007D0E31">
        <w:rPr>
          <w:b/>
        </w:rPr>
        <w:t>Adventlied.</w:t>
      </w:r>
    </w:p>
    <w:p w14:paraId="1685F435" w14:textId="77777777" w:rsidR="007D0E31" w:rsidRPr="007D0E31" w:rsidRDefault="007D0E31" w:rsidP="007D0E31">
      <w:pPr>
        <w:pStyle w:val="StandardWeb"/>
        <w:rPr>
          <w:i/>
        </w:rPr>
      </w:pPr>
      <w:r w:rsidRPr="007D0E31">
        <w:rPr>
          <w:i/>
        </w:rPr>
        <w:t xml:space="preserve">Mel. Kommt her, spricht Christus </w:t>
      </w:r>
      <w:proofErr w:type="spellStart"/>
      <w:r w:rsidRPr="007D0E31">
        <w:rPr>
          <w:i/>
        </w:rPr>
        <w:t>rc</w:t>
      </w:r>
      <w:proofErr w:type="spellEnd"/>
      <w:r w:rsidRPr="007D0E31">
        <w:rPr>
          <w:i/>
        </w:rPr>
        <w:t xml:space="preserve">. </w:t>
      </w:r>
    </w:p>
    <w:p w14:paraId="2BF6576B" w14:textId="77777777" w:rsidR="007D0E31" w:rsidRDefault="007D0E31" w:rsidP="007D0E31">
      <w:pPr>
        <w:pStyle w:val="StandardWeb"/>
      </w:pPr>
      <w:r>
        <w:t>Mach‘ auf dein Tor, du Sünderwelt,</w:t>
      </w:r>
      <w:r>
        <w:br/>
        <w:t>Es kommt des Friedens starker Held,</w:t>
      </w:r>
      <w:r>
        <w:br/>
        <w:t>Das Heil dir zu gewähren.</w:t>
      </w:r>
      <w:r>
        <w:br/>
        <w:t>Zeuch mit des Friedens Palmen aus,</w:t>
      </w:r>
      <w:r>
        <w:br/>
        <w:t>Ruf in dein Herz, ruf in dein Haus</w:t>
      </w:r>
      <w:r>
        <w:br/>
        <w:t>Den großen Herrn der Ehren.</w:t>
      </w:r>
    </w:p>
    <w:p w14:paraId="24846642" w14:textId="77777777" w:rsidR="007D0E31" w:rsidRDefault="007D0E31" w:rsidP="007D0E31">
      <w:pPr>
        <w:pStyle w:val="StandardWeb"/>
      </w:pPr>
      <w:r>
        <w:t>Zeuch, ein, zeuch ein, du Gottessohn,</w:t>
      </w:r>
      <w:r>
        <w:br/>
        <w:t>Mach‘ unser Herz zu deinem Thron,</w:t>
      </w:r>
      <w:r>
        <w:br/>
        <w:t>Du großer Fürst des Lebens!</w:t>
      </w:r>
      <w:r>
        <w:br/>
      </w:r>
      <w:proofErr w:type="spellStart"/>
      <w:r>
        <w:t>Ohn</w:t>
      </w:r>
      <w:proofErr w:type="spellEnd"/>
      <w:r>
        <w:t>‘ dich ist unser Kampf und Streit,</w:t>
      </w:r>
      <w:r>
        <w:br/>
        <w:t xml:space="preserve">Das Ringen nach der </w:t>
      </w:r>
      <w:proofErr w:type="spellStart"/>
      <w:r>
        <w:t>Reinigkeit</w:t>
      </w:r>
      <w:proofErr w:type="spellEnd"/>
      <w:r>
        <w:br/>
        <w:t xml:space="preserve">Des Herzens all‘ vergebens. </w:t>
      </w:r>
    </w:p>
    <w:p w14:paraId="0653C946" w14:textId="77777777" w:rsidR="007D0E31" w:rsidRDefault="007D0E31" w:rsidP="007D0E31">
      <w:pPr>
        <w:pStyle w:val="StandardWeb"/>
      </w:pPr>
      <w:r>
        <w:t>Nur du mit deiner Gotteskraft,</w:t>
      </w:r>
      <w:r>
        <w:br/>
        <w:t xml:space="preserve">Du </w:t>
      </w:r>
      <w:proofErr w:type="spellStart"/>
      <w:r>
        <w:t>bists</w:t>
      </w:r>
      <w:proofErr w:type="spellEnd"/>
      <w:r>
        <w:t>, der reine Herzen schafft,</w:t>
      </w:r>
      <w:r>
        <w:br/>
        <w:t>Nach Gottes Ebenbilde.</w:t>
      </w:r>
      <w:r>
        <w:br/>
      </w:r>
      <w:proofErr w:type="spellStart"/>
      <w:r>
        <w:t>D’rum</w:t>
      </w:r>
      <w:proofErr w:type="spellEnd"/>
      <w:r>
        <w:t xml:space="preserve"> bleib‘ nicht langer draußen </w:t>
      </w:r>
      <w:proofErr w:type="spellStart"/>
      <w:r>
        <w:t>stehn</w:t>
      </w:r>
      <w:proofErr w:type="spellEnd"/>
      <w:r>
        <w:t>,</w:t>
      </w:r>
      <w:r>
        <w:br/>
        <w:t xml:space="preserve">Gesegneter des Herrn, wir </w:t>
      </w:r>
      <w:proofErr w:type="spellStart"/>
      <w:r>
        <w:t>fleh’n</w:t>
      </w:r>
      <w:proofErr w:type="spellEnd"/>
      <w:r>
        <w:t>:</w:t>
      </w:r>
      <w:r>
        <w:br/>
        <w:t>Zeuch ein mit deiner Milde!</w:t>
      </w:r>
    </w:p>
    <w:p w14:paraId="575D26FE" w14:textId="77777777" w:rsidR="007D0E31" w:rsidRDefault="007D0E31" w:rsidP="007D0E31">
      <w:pPr>
        <w:pStyle w:val="StandardWeb"/>
      </w:pPr>
      <w:r>
        <w:t>Und wenn du zu uns kommen bist,</w:t>
      </w:r>
      <w:r>
        <w:br/>
        <w:t>Bleib‘ bei uns dann, Herr Jesu Christ,</w:t>
      </w:r>
      <w:r>
        <w:br/>
        <w:t>Erhalt und rein von Sünden,</w:t>
      </w:r>
      <w:r>
        <w:br/>
        <w:t>Dass wir an deiner Führerhand</w:t>
      </w:r>
      <w:r>
        <w:br/>
        <w:t>Den Weg aus unserm dunkeln Land</w:t>
      </w:r>
      <w:r>
        <w:br/>
        <w:t>Zum Himmel sicher finden.</w:t>
      </w:r>
    </w:p>
    <w:p w14:paraId="603A6E14" w14:textId="3C9DCE95" w:rsidR="00760128" w:rsidRDefault="00760128" w:rsidP="00760128">
      <w:pPr>
        <w:pStyle w:val="berschrift1"/>
      </w:pPr>
      <w:r>
        <w:t>Mach dich auf, du Licht der Heiden</w:t>
      </w:r>
    </w:p>
    <w:p w14:paraId="5787667E" w14:textId="04F6E82F" w:rsidR="00760128" w:rsidRPr="00760128" w:rsidRDefault="00760128" w:rsidP="00760128">
      <w:pPr>
        <w:rPr>
          <w:b/>
        </w:rPr>
      </w:pPr>
      <w:r w:rsidRPr="00760128">
        <w:rPr>
          <w:b/>
        </w:rPr>
        <w:t>Ach! du Herr, wie lange!!</w:t>
      </w:r>
    </w:p>
    <w:p w14:paraId="0073C978" w14:textId="77777777" w:rsidR="00760128" w:rsidRDefault="00760128" w:rsidP="00760128">
      <w:pPr>
        <w:pStyle w:val="StandardWeb"/>
      </w:pPr>
      <w:r>
        <w:rPr>
          <w:rStyle w:val="Hervorhebung"/>
        </w:rPr>
        <w:t>Mel. Warum sollt‘ ich mich denn grämen.</w:t>
      </w:r>
    </w:p>
    <w:p w14:paraId="75049DF6" w14:textId="77777777" w:rsidR="00760128" w:rsidRDefault="00760128" w:rsidP="00760128">
      <w:pPr>
        <w:pStyle w:val="StandardWeb"/>
      </w:pPr>
      <w:bookmarkStart w:id="0" w:name="_Hlk117422529"/>
      <w:r>
        <w:t>Mach dich auf, du Licht der Heiden</w:t>
      </w:r>
      <w:bookmarkEnd w:id="0"/>
      <w:r>
        <w:t>,</w:t>
      </w:r>
      <w:r>
        <w:br/>
        <w:t>Morgenstern,</w:t>
      </w:r>
      <w:r>
        <w:br/>
        <w:t>Glanz vom Herrn,</w:t>
      </w:r>
      <w:r>
        <w:br/>
        <w:t>Uns zu ihm zu leiten.</w:t>
      </w:r>
      <w:r>
        <w:br/>
        <w:t>Dunkel ist’s um uns und bange</w:t>
      </w:r>
      <w:r>
        <w:br/>
        <w:t>Rufen wir,</w:t>
      </w:r>
      <w:r>
        <w:br/>
        <w:t>Herr, zu dir</w:t>
      </w:r>
      <w:r>
        <w:br/>
        <w:t xml:space="preserve">Ach! du Herr, wie lange! </w:t>
      </w:r>
    </w:p>
    <w:p w14:paraId="4D2CEE5D" w14:textId="77777777" w:rsidR="00760128" w:rsidRDefault="00760128" w:rsidP="00760128">
      <w:pPr>
        <w:pStyle w:val="StandardWeb"/>
      </w:pPr>
      <w:r>
        <w:t>Ach wie lange nach dir sehnen</w:t>
      </w:r>
      <w:r>
        <w:br/>
        <w:t>Wir uns schon,</w:t>
      </w:r>
      <w:r>
        <w:br/>
        <w:t>Davids Sohn,</w:t>
      </w:r>
      <w:r>
        <w:br/>
        <w:t>Unter Leid und Tränen!</w:t>
      </w:r>
      <w:r>
        <w:br/>
        <w:t>Komm doch, komm, von allem Bösem,</w:t>
      </w:r>
      <w:r>
        <w:br/>
        <w:t>Aller Qual</w:t>
      </w:r>
      <w:r>
        <w:br/>
        <w:t>Uns einmal</w:t>
      </w:r>
      <w:r>
        <w:br/>
        <w:t xml:space="preserve">Gänzlich zu erlösen! </w:t>
      </w:r>
    </w:p>
    <w:p w14:paraId="4FC13EE0" w14:textId="77777777" w:rsidR="00760128" w:rsidRDefault="00760128" w:rsidP="00760128">
      <w:pPr>
        <w:pStyle w:val="StandardWeb"/>
      </w:pPr>
      <w:proofErr w:type="spellStart"/>
      <w:r>
        <w:t>Eiteln</w:t>
      </w:r>
      <w:proofErr w:type="spellEnd"/>
      <w:r>
        <w:t xml:space="preserve"> Götzen hingegeben</w:t>
      </w:r>
      <w:r>
        <w:br/>
        <w:t>Ist der Sinn,</w:t>
      </w:r>
      <w:r>
        <w:br/>
        <w:t>Ganz dahin</w:t>
      </w:r>
      <w:r>
        <w:br/>
        <w:t>Christlich Tun und Leben.</w:t>
      </w:r>
      <w:r>
        <w:br/>
        <w:t>Herr, aus solcher Knechtschaft Ketten</w:t>
      </w:r>
      <w:r>
        <w:br/>
        <w:t>Wollest du</w:t>
      </w:r>
      <w:r>
        <w:br/>
        <w:t>Uns zur Ruh‘</w:t>
      </w:r>
      <w:r>
        <w:br/>
        <w:t xml:space="preserve">Unsre Seelen retten. </w:t>
      </w:r>
    </w:p>
    <w:p w14:paraId="4395F017" w14:textId="77777777" w:rsidR="00760128" w:rsidRDefault="00760128" w:rsidP="00760128">
      <w:pPr>
        <w:pStyle w:val="StandardWeb"/>
      </w:pPr>
      <w:r>
        <w:t>Erdensinn und heidnisch Leben</w:t>
      </w:r>
      <w:r>
        <w:br/>
        <w:t>Treibe fern,</w:t>
      </w:r>
      <w:r>
        <w:br/>
        <w:t>Dass wir gern</w:t>
      </w:r>
      <w:r>
        <w:br/>
        <w:t>Dir uns ganz ergeben.</w:t>
      </w:r>
      <w:r>
        <w:br/>
        <w:t>Stärkung, dass wir kräftig ringen,</w:t>
      </w:r>
      <w:r>
        <w:br/>
        <w:t>Dir vereint</w:t>
      </w:r>
      <w:r>
        <w:br/>
        <w:t>Jeden Feind</w:t>
      </w:r>
      <w:r>
        <w:br/>
        <w:t>Unsres Heils bezwingen.</w:t>
      </w:r>
    </w:p>
    <w:p w14:paraId="6A287E97" w14:textId="77777777" w:rsidR="00760128" w:rsidRDefault="00760128" w:rsidP="00760128">
      <w:pPr>
        <w:pStyle w:val="StandardWeb"/>
      </w:pPr>
      <w:proofErr w:type="spellStart"/>
      <w:r>
        <w:t>D’rum</w:t>
      </w:r>
      <w:proofErr w:type="spellEnd"/>
      <w:r>
        <w:t xml:space="preserve"> </w:t>
      </w:r>
      <w:proofErr w:type="spellStart"/>
      <w:r>
        <w:t>verzeuch</w:t>
      </w:r>
      <w:proofErr w:type="spellEnd"/>
      <w:r>
        <w:t xml:space="preserve"> nicht, zu erscheinen,</w:t>
      </w:r>
      <w:r>
        <w:br/>
        <w:t>Starker Held</w:t>
      </w:r>
      <w:r>
        <w:br/>
        <w:t>Zieh ins Feld,</w:t>
      </w:r>
      <w:r>
        <w:br/>
        <w:t>Streite für die Deinen!</w:t>
      </w:r>
      <w:r>
        <w:br/>
        <w:t>Ohne dich ist ja dem Leben</w:t>
      </w:r>
      <w:r>
        <w:br/>
        <w:t>In der Zeit</w:t>
      </w:r>
      <w:r>
        <w:br/>
        <w:t>Lauter Streit,</w:t>
      </w:r>
      <w:r>
        <w:br/>
        <w:t>Doch kein Sieg gegeben.</w:t>
      </w:r>
    </w:p>
    <w:p w14:paraId="2E8D57B3" w14:textId="77777777" w:rsidR="00760128" w:rsidRDefault="00760128" w:rsidP="00760128">
      <w:pPr>
        <w:pStyle w:val="StandardWeb"/>
      </w:pPr>
      <w:r>
        <w:t>Du nur hilfst uns überwinden</w:t>
      </w:r>
      <w:r>
        <w:br/>
        <w:t>Alle Not;</w:t>
      </w:r>
      <w:r>
        <w:br/>
        <w:t>Selbst der Tod</w:t>
      </w:r>
      <w:r>
        <w:br/>
        <w:t>Wird uns freudig finden.</w:t>
      </w:r>
      <w:r>
        <w:br/>
        <w:t>Jede Stunde mag er kommen,</w:t>
      </w:r>
      <w:r>
        <w:br/>
        <w:t>Sind wir doch</w:t>
      </w:r>
      <w:r>
        <w:br/>
        <w:t>Seinem Joch,</w:t>
      </w:r>
      <w:r>
        <w:br/>
        <w:t xml:space="preserve">Herr, mit dir entnommen. </w:t>
      </w:r>
    </w:p>
    <w:p w14:paraId="77B1CCF2" w14:textId="77777777" w:rsidR="007D0E31" w:rsidRDefault="007D0E31" w:rsidP="007D0E31">
      <w:pPr>
        <w:pStyle w:val="berschrift1"/>
      </w:pPr>
      <w:r>
        <w:t>Mein Gott und Herr, welch großer Not</w:t>
      </w:r>
    </w:p>
    <w:p w14:paraId="7B1060CA" w14:textId="77777777" w:rsidR="007D0E31" w:rsidRPr="007D0E31" w:rsidRDefault="007D0E31" w:rsidP="007D0E31">
      <w:pPr>
        <w:rPr>
          <w:b/>
        </w:rPr>
      </w:pPr>
      <w:r w:rsidRPr="007D0E31">
        <w:rPr>
          <w:b/>
        </w:rPr>
        <w:t>Osterlied</w:t>
      </w:r>
    </w:p>
    <w:p w14:paraId="3E5E0F68" w14:textId="77777777" w:rsidR="007D0E31" w:rsidRPr="007D0E31" w:rsidRDefault="007D0E31" w:rsidP="007D0E31">
      <w:pPr>
        <w:pStyle w:val="StandardWeb"/>
        <w:rPr>
          <w:i/>
        </w:rPr>
      </w:pPr>
      <w:r w:rsidRPr="007D0E31">
        <w:rPr>
          <w:i/>
        </w:rPr>
        <w:t xml:space="preserve">Mel. Allein Gott in der </w:t>
      </w:r>
      <w:proofErr w:type="spellStart"/>
      <w:r w:rsidRPr="007D0E31">
        <w:rPr>
          <w:i/>
        </w:rPr>
        <w:t>Höh</w:t>
      </w:r>
      <w:proofErr w:type="spellEnd"/>
      <w:r w:rsidRPr="007D0E31">
        <w:rPr>
          <w:i/>
        </w:rPr>
        <w:t>‘ sei Ehr.</w:t>
      </w:r>
    </w:p>
    <w:p w14:paraId="3981E385" w14:textId="77777777" w:rsidR="007D0E31" w:rsidRDefault="007D0E31" w:rsidP="007D0E31">
      <w:pPr>
        <w:pStyle w:val="StandardWeb"/>
      </w:pPr>
      <w:r>
        <w:t>Mein Gott und Herr, welch großer Not</w:t>
      </w:r>
      <w:r>
        <w:br/>
        <w:t>Hast du mich heut entnommen!</w:t>
      </w:r>
      <w:r>
        <w:br/>
        <w:t>Heut, da dein Sohn auf dein Gebot –</w:t>
      </w:r>
      <w:r>
        <w:br/>
        <w:t>Aus Tod und Grab gekommen.</w:t>
      </w:r>
      <w:r>
        <w:br/>
        <w:t>Nun, da mein Heiland Jesus Christ</w:t>
      </w:r>
      <w:r>
        <w:br/>
        <w:t>Den Tod bezwungen, o nun ist</w:t>
      </w:r>
      <w:r>
        <w:br/>
        <w:t xml:space="preserve">Auch mein Tod überwunden. </w:t>
      </w:r>
    </w:p>
    <w:p w14:paraId="47023DE2" w14:textId="77777777" w:rsidR="007D0E31" w:rsidRDefault="007D0E31" w:rsidP="007D0E31">
      <w:pPr>
        <w:pStyle w:val="StandardWeb"/>
      </w:pPr>
      <w:r>
        <w:t>Ich saß in dunkler Todesnacht,</w:t>
      </w:r>
      <w:r>
        <w:br/>
        <w:t>In tiefen Finsternissen,</w:t>
      </w:r>
      <w:r>
        <w:br/>
        <w:t>Nun bin ich an das Licht gebracht,</w:t>
      </w:r>
      <w:r>
        <w:br/>
        <w:t>Ich bin dem Tod entrissen;</w:t>
      </w:r>
      <w:r>
        <w:br/>
        <w:t>Mit Jesu Auferstehung bricht</w:t>
      </w:r>
      <w:r>
        <w:br/>
        <w:t xml:space="preserve">Mir an des </w:t>
      </w:r>
      <w:proofErr w:type="spellStart"/>
      <w:r>
        <w:t>ew’gen</w:t>
      </w:r>
      <w:proofErr w:type="spellEnd"/>
      <w:r>
        <w:t xml:space="preserve"> Lebens Licht,</w:t>
      </w:r>
      <w:r>
        <w:br/>
        <w:t xml:space="preserve">Nun bin ich wohl geborgen. </w:t>
      </w:r>
    </w:p>
    <w:p w14:paraId="3C0CD567" w14:textId="77777777" w:rsidR="007D0E31" w:rsidRDefault="007D0E31" w:rsidP="007D0E31">
      <w:pPr>
        <w:pStyle w:val="StandardWeb"/>
      </w:pPr>
      <w:r>
        <w:t>Auf den ich hier gebaut mein Heil,</w:t>
      </w:r>
      <w:r>
        <w:br/>
        <w:t>Der ist ja auferstanden,</w:t>
      </w:r>
      <w:r>
        <w:br/>
        <w:t>Ich hab‘ an ihm im Glauben Theil,</w:t>
      </w:r>
      <w:r>
        <w:br/>
      </w:r>
      <w:proofErr w:type="spellStart"/>
      <w:r>
        <w:t>D’rum</w:t>
      </w:r>
      <w:proofErr w:type="spellEnd"/>
      <w:r>
        <w:t xml:space="preserve"> </w:t>
      </w:r>
      <w:proofErr w:type="spellStart"/>
      <w:r>
        <w:t>werd</w:t>
      </w:r>
      <w:proofErr w:type="spellEnd"/>
      <w:r>
        <w:t>‘ ich nicht zu Schanden.</w:t>
      </w:r>
      <w:r>
        <w:br/>
        <w:t>Er ist und bleibt mein Trost und Hort,</w:t>
      </w:r>
      <w:r>
        <w:br/>
        <w:t>Ich hab‘ sein fest prophetisch Wort,</w:t>
      </w:r>
      <w:r>
        <w:br/>
        <w:t xml:space="preserve">Das soll mir Niemand rauben. </w:t>
      </w:r>
    </w:p>
    <w:p w14:paraId="5363A323" w14:textId="77777777" w:rsidR="007D0E31" w:rsidRDefault="007D0E31" w:rsidP="007D0E31">
      <w:pPr>
        <w:pStyle w:val="StandardWeb"/>
      </w:pPr>
      <w:r>
        <w:t>Nun komm, du meines Leibes Tod!</w:t>
      </w:r>
      <w:r>
        <w:br/>
        <w:t>Du sollst mich nicht erschrecken:</w:t>
      </w:r>
      <w:r>
        <w:br/>
        <w:t>Mein Jesus wird in Todesnot</w:t>
      </w:r>
      <w:r>
        <w:br/>
        <w:t>Mit seinem Schild mich decken.</w:t>
      </w:r>
      <w:r>
        <w:br/>
        <w:t>Tragt diesen Leib hinaus zur Ruh‘,</w:t>
      </w:r>
      <w:r>
        <w:br/>
        <w:t>Die Seele eilt dem Himmel zu</w:t>
      </w:r>
      <w:r>
        <w:br/>
        <w:t>Zu dem, der sie erlöset.</w:t>
      </w:r>
    </w:p>
    <w:p w14:paraId="5485A86A" w14:textId="77777777" w:rsidR="007D0E31" w:rsidRDefault="007D0E31" w:rsidP="007D0E31">
      <w:pPr>
        <w:pStyle w:val="berschrift1"/>
      </w:pPr>
      <w:r>
        <w:t xml:space="preserve">Mich je und je </w:t>
      </w:r>
      <w:proofErr w:type="spellStart"/>
      <w:r>
        <w:t>geliebet</w:t>
      </w:r>
      <w:proofErr w:type="spellEnd"/>
    </w:p>
    <w:p w14:paraId="269AD80E" w14:textId="77777777" w:rsidR="007D0E31" w:rsidRPr="007D0E31" w:rsidRDefault="007D0E31" w:rsidP="007D0E31">
      <w:pPr>
        <w:rPr>
          <w:b/>
        </w:rPr>
      </w:pPr>
      <w:r w:rsidRPr="007D0E31">
        <w:rPr>
          <w:b/>
        </w:rPr>
        <w:t>Ich habe dich je und je geliebt.</w:t>
      </w:r>
    </w:p>
    <w:p w14:paraId="1D5F59FE" w14:textId="77777777" w:rsidR="007D0E31" w:rsidRPr="007D0E31" w:rsidRDefault="007D0E31" w:rsidP="007D0E31">
      <w:pPr>
        <w:pStyle w:val="StandardWeb"/>
        <w:rPr>
          <w:i/>
        </w:rPr>
      </w:pPr>
      <w:r w:rsidRPr="007D0E31">
        <w:rPr>
          <w:i/>
        </w:rPr>
        <w:t>Mel. Herzlich tut mich verlangen.</w:t>
      </w:r>
    </w:p>
    <w:p w14:paraId="6E0C34FF" w14:textId="77777777" w:rsidR="007D0E31" w:rsidRDefault="007D0E31" w:rsidP="007D0E31">
      <w:pPr>
        <w:pStyle w:val="StandardWeb"/>
      </w:pPr>
      <w:r>
        <w:t xml:space="preserve">Mich je und je </w:t>
      </w:r>
      <w:proofErr w:type="spellStart"/>
      <w:r>
        <w:t>geliebet</w:t>
      </w:r>
      <w:proofErr w:type="spellEnd"/>
      <w:r>
        <w:br/>
        <w:t>Mit großer Freundlichkeit</w:t>
      </w:r>
      <w:r>
        <w:br/>
        <w:t>Hast du, den ich betrübet</w:t>
      </w:r>
      <w:r>
        <w:br/>
        <w:t>Durch Sünden jederzeit.</w:t>
      </w:r>
      <w:r>
        <w:br/>
        <w:t>Mit wundersamer Güte</w:t>
      </w:r>
      <w:r>
        <w:br/>
        <w:t>Nahmst du dich meiner an,</w:t>
      </w:r>
      <w:r>
        <w:br/>
        <w:t>Dein freundliches Gemüte</w:t>
      </w:r>
      <w:r>
        <w:br/>
        <w:t xml:space="preserve">Hat stets mir wohlgetan. </w:t>
      </w:r>
    </w:p>
    <w:p w14:paraId="6559FEAA" w14:textId="77777777" w:rsidR="007D0E31" w:rsidRDefault="007D0E31" w:rsidP="007D0E31">
      <w:pPr>
        <w:pStyle w:val="StandardWeb"/>
      </w:pPr>
      <w:r>
        <w:t>So oft ich auch gesündigt</w:t>
      </w:r>
      <w:r>
        <w:br/>
        <w:t>An dir, mein Gott und Hort,</w:t>
      </w:r>
      <w:r>
        <w:br/>
        <w:t>Ward dennoch mir verkündigt‘</w:t>
      </w:r>
      <w:r>
        <w:br/>
        <w:t>Die Gnad‘ aus deinem Wort.</w:t>
      </w:r>
      <w:r>
        <w:br/>
        <w:t>Du kamst mir stets entgegen</w:t>
      </w:r>
      <w:r>
        <w:br/>
        <w:t>Mit treuer Vaterhand,</w:t>
      </w:r>
      <w:r>
        <w:br/>
        <w:t>Und hast mit deinem Segen</w:t>
      </w:r>
      <w:r>
        <w:br/>
        <w:t>Dich nie von mir gewandt.</w:t>
      </w:r>
    </w:p>
    <w:p w14:paraId="488BAC7B" w14:textId="04C2191C" w:rsidR="007D0E31" w:rsidRDefault="007D0E31" w:rsidP="007D0E31">
      <w:pPr>
        <w:pStyle w:val="StandardWeb"/>
      </w:pPr>
      <w:r>
        <w:t>Aus Not und Kümmernissen,</w:t>
      </w:r>
      <w:r>
        <w:br/>
        <w:t>Aus Trübsal, Angst und Pein</w:t>
      </w:r>
      <w:r>
        <w:br/>
        <w:t>Hat Niemand mich gerissen,</w:t>
      </w:r>
      <w:r>
        <w:br/>
        <w:t>Als du, mein Gott, allein.</w:t>
      </w:r>
      <w:r>
        <w:br/>
        <w:t>Da, wo ich ängstlich klagte,</w:t>
      </w:r>
      <w:r>
        <w:br/>
        <w:t>Warst du als Tröster nah,</w:t>
      </w:r>
      <w:r>
        <w:br/>
        <w:t>Und wenn ich gar verzagte,</w:t>
      </w:r>
      <w:r>
        <w:br/>
        <w:t xml:space="preserve">Standst du als Retter da. </w:t>
      </w:r>
    </w:p>
    <w:p w14:paraId="3164B3AA" w14:textId="77777777" w:rsidR="007D0E31" w:rsidRDefault="007D0E31" w:rsidP="007D0E31">
      <w:pPr>
        <w:pStyle w:val="StandardWeb"/>
      </w:pPr>
      <w:r>
        <w:t>So hast du überwunden</w:t>
      </w:r>
      <w:r>
        <w:br/>
        <w:t>Den trotzig harten Sinn,</w:t>
      </w:r>
      <w:r>
        <w:br/>
        <w:t>Und ich hab nun empfunden,</w:t>
      </w:r>
      <w:r>
        <w:br/>
        <w:t>Wie arm und bloß ich bin.</w:t>
      </w:r>
      <w:r>
        <w:br/>
        <w:t>Im Abgrund deiner Güte</w:t>
      </w:r>
      <w:r>
        <w:br/>
        <w:t>Erkannt‘ ich meine Schuld,</w:t>
      </w:r>
      <w:r>
        <w:br/>
        <w:t>Ich sah, wer mich behüte</w:t>
      </w:r>
      <w:r>
        <w:br/>
        <w:t>Mit Langmut und Geduld.</w:t>
      </w:r>
    </w:p>
    <w:p w14:paraId="7F4D5772" w14:textId="77777777" w:rsidR="007D0E31" w:rsidRDefault="007D0E31" w:rsidP="007D0E31">
      <w:pPr>
        <w:pStyle w:val="StandardWeb"/>
      </w:pPr>
      <w:r>
        <w:t>Du warst mein treuer Hüter,</w:t>
      </w:r>
      <w:r>
        <w:br/>
        <w:t>Du, der mir Alles gab,</w:t>
      </w:r>
      <w:r>
        <w:br/>
        <w:t>Von dem ich alle Güter</w:t>
      </w:r>
      <w:r>
        <w:br/>
        <w:t>Und allen Segen hab‘,</w:t>
      </w:r>
      <w:r>
        <w:br/>
        <w:t>Der seinen Eingebornen</w:t>
      </w:r>
      <w:r>
        <w:br/>
        <w:t>Zum Heiland mir gesandt:</w:t>
      </w:r>
      <w:r>
        <w:br/>
        <w:t xml:space="preserve">Du </w:t>
      </w:r>
      <w:proofErr w:type="spellStart"/>
      <w:r>
        <w:t>warst’s</w:t>
      </w:r>
      <w:proofErr w:type="spellEnd"/>
      <w:r>
        <w:t xml:space="preserve">, der den </w:t>
      </w:r>
      <w:proofErr w:type="spellStart"/>
      <w:r>
        <w:t>Verlornen</w:t>
      </w:r>
      <w:proofErr w:type="spellEnd"/>
      <w:r>
        <w:br/>
        <w:t xml:space="preserve">Geführt an deiner Hand. </w:t>
      </w:r>
    </w:p>
    <w:p w14:paraId="5520B6AF" w14:textId="77777777" w:rsidR="007D0E31" w:rsidRDefault="007D0E31" w:rsidP="007D0E31">
      <w:pPr>
        <w:pStyle w:val="StandardWeb"/>
      </w:pPr>
      <w:r>
        <w:t>Wie soll ich würdig preisen</w:t>
      </w:r>
      <w:r>
        <w:br/>
        <w:t>Dein Lieben, deine Treu‘?</w:t>
      </w:r>
      <w:r>
        <w:br/>
        <w:t>Wie soll ich dir beweisen,</w:t>
      </w:r>
      <w:r>
        <w:br/>
        <w:t>Dass ich dir dankbar sei?</w:t>
      </w:r>
      <w:r>
        <w:br/>
        <w:t>Ich will mich dir ergeben,</w:t>
      </w:r>
      <w:r>
        <w:br/>
        <w:t>Will ganz dein eigen sein,</w:t>
      </w:r>
      <w:r>
        <w:br/>
        <w:t>Will dir mein ganzes Leben,</w:t>
      </w:r>
      <w:r>
        <w:br/>
        <w:t xml:space="preserve">All meine Liebe </w:t>
      </w:r>
      <w:proofErr w:type="spellStart"/>
      <w:r>
        <w:t>weihn</w:t>
      </w:r>
      <w:proofErr w:type="spellEnd"/>
      <w:r>
        <w:t xml:space="preserve">. </w:t>
      </w:r>
    </w:p>
    <w:p w14:paraId="630D4498" w14:textId="77777777" w:rsidR="007D0E31" w:rsidRDefault="007D0E31" w:rsidP="007D0E31">
      <w:pPr>
        <w:pStyle w:val="StandardWeb"/>
      </w:pPr>
      <w:r>
        <w:t>Hilf, Herr, lass wohl gelingen!</w:t>
      </w:r>
      <w:r>
        <w:br/>
        <w:t>Du Geist des Raths, der Kraft,</w:t>
      </w:r>
      <w:r>
        <w:br/>
        <w:t>Der Wollen und Vollbringen</w:t>
      </w:r>
      <w:r>
        <w:br/>
        <w:t>In unsern Seelen schafft,</w:t>
      </w:r>
      <w:r>
        <w:br/>
        <w:t>Kehr ein in meiner Seele</w:t>
      </w:r>
      <w:r>
        <w:br/>
        <w:t>Steh‘ du mir mächtig bei,</w:t>
      </w:r>
      <w:r>
        <w:br/>
        <w:t>Damit ich nimmer fehle,</w:t>
      </w:r>
      <w:r>
        <w:br/>
        <w:t>Und ewig dankbar sei.</w:t>
      </w:r>
    </w:p>
    <w:p w14:paraId="61C6F5C7" w14:textId="28CFCD94" w:rsidR="00760128" w:rsidRDefault="00760128" w:rsidP="00760128">
      <w:pPr>
        <w:pStyle w:val="berschrift1"/>
      </w:pPr>
      <w:r>
        <w:t>Mühselig und beladen</w:t>
      </w:r>
    </w:p>
    <w:p w14:paraId="26C0384E" w14:textId="470E6B06" w:rsidR="00760128" w:rsidRPr="00760128" w:rsidRDefault="00760128" w:rsidP="00760128">
      <w:pPr>
        <w:rPr>
          <w:b/>
        </w:rPr>
      </w:pPr>
      <w:r w:rsidRPr="00760128">
        <w:rPr>
          <w:b/>
        </w:rPr>
        <w:t>Kommet her!</w:t>
      </w:r>
    </w:p>
    <w:p w14:paraId="373CD18B" w14:textId="77777777" w:rsidR="00760128" w:rsidRDefault="00760128" w:rsidP="00760128">
      <w:pPr>
        <w:pStyle w:val="StandardWeb"/>
      </w:pPr>
      <w:r>
        <w:rPr>
          <w:rStyle w:val="Hervorhebung"/>
        </w:rPr>
        <w:t>Mel. Ach bleib‘ mit deiner Gnade.</w:t>
      </w:r>
    </w:p>
    <w:p w14:paraId="333F86BB" w14:textId="77777777" w:rsidR="00760128" w:rsidRDefault="00760128" w:rsidP="00760128">
      <w:pPr>
        <w:pStyle w:val="StandardWeb"/>
      </w:pPr>
      <w:r>
        <w:t>Mühselig und beladen</w:t>
      </w:r>
      <w:r>
        <w:br/>
        <w:t>Komm‘ ich vor deinen Thron,</w:t>
      </w:r>
      <w:r>
        <w:br/>
        <w:t>Du Brunnquell aller Gnaden,</w:t>
      </w:r>
      <w:r>
        <w:br/>
        <w:t>Du teurer Gottessohn.</w:t>
      </w:r>
    </w:p>
    <w:p w14:paraId="2720877B" w14:textId="77777777" w:rsidR="00760128" w:rsidRDefault="00760128" w:rsidP="00760128">
      <w:pPr>
        <w:pStyle w:val="StandardWeb"/>
      </w:pPr>
      <w:r>
        <w:t xml:space="preserve">Mit </w:t>
      </w:r>
      <w:proofErr w:type="spellStart"/>
      <w:r>
        <w:t>Freundesstimm</w:t>
      </w:r>
      <w:proofErr w:type="spellEnd"/>
      <w:r>
        <w:t>‘ und Blicken</w:t>
      </w:r>
      <w:r>
        <w:br/>
        <w:t>Riefst du ja Allen zu:</w:t>
      </w:r>
      <w:r>
        <w:br/>
        <w:t>Kommt, ich will euch erquicken,</w:t>
      </w:r>
      <w:r>
        <w:br/>
        <w:t>Bei mir ist rechte Ruh‘.</w:t>
      </w:r>
    </w:p>
    <w:p w14:paraId="25FA4178" w14:textId="77777777" w:rsidR="00760128" w:rsidRDefault="00760128" w:rsidP="00760128">
      <w:pPr>
        <w:pStyle w:val="StandardWeb"/>
      </w:pPr>
      <w:r>
        <w:t>Nach Ruh‘ steht mein Verlangen,</w:t>
      </w:r>
      <w:r>
        <w:br/>
        <w:t xml:space="preserve">Drum </w:t>
      </w:r>
      <w:proofErr w:type="spellStart"/>
      <w:r>
        <w:t>wend</w:t>
      </w:r>
      <w:proofErr w:type="spellEnd"/>
      <w:r>
        <w:t>‘ ich, Jesu, mich</w:t>
      </w:r>
      <w:r>
        <w:br/>
        <w:t>Mit Zagen und mit Bangen</w:t>
      </w:r>
      <w:r>
        <w:br/>
        <w:t>In meiner Not an dich.</w:t>
      </w:r>
    </w:p>
    <w:p w14:paraId="0CAE4C86" w14:textId="77777777" w:rsidR="00760128" w:rsidRDefault="00760128" w:rsidP="00760128">
      <w:pPr>
        <w:pStyle w:val="StandardWeb"/>
      </w:pPr>
      <w:r>
        <w:t>Wohl kennst du meine Bürde,</w:t>
      </w:r>
      <w:r>
        <w:br/>
        <w:t>Wohl weißt du, was mir fehlt,</w:t>
      </w:r>
      <w:r>
        <w:br/>
        <w:t>Dir, treuer Seelenhirte,</w:t>
      </w:r>
      <w:r>
        <w:br/>
        <w:t xml:space="preserve">Dir ist ja nichts verhehlt. </w:t>
      </w:r>
    </w:p>
    <w:p w14:paraId="15BA5F70" w14:textId="77777777" w:rsidR="00760128" w:rsidRDefault="00760128" w:rsidP="00760128">
      <w:pPr>
        <w:pStyle w:val="StandardWeb"/>
      </w:pPr>
      <w:r>
        <w:t>Doch wolle nicht verachten</w:t>
      </w:r>
      <w:r>
        <w:br/>
        <w:t>Ein arm zerschlagen Herz,</w:t>
      </w:r>
      <w:r>
        <w:br/>
        <w:t>O lass es nicht verschmachten</w:t>
      </w:r>
      <w:r>
        <w:br/>
        <w:t>In seinem tiefen Schmerz!</w:t>
      </w:r>
    </w:p>
    <w:p w14:paraId="29EC0C5A" w14:textId="77777777" w:rsidR="00760128" w:rsidRDefault="00760128" w:rsidP="00760128">
      <w:pPr>
        <w:pStyle w:val="StandardWeb"/>
      </w:pPr>
      <w:r>
        <w:t>Du kamst ja nicht, zu fluchen</w:t>
      </w:r>
      <w:r>
        <w:br/>
        <w:t>Der irren Menschenschaar,</w:t>
      </w:r>
      <w:r>
        <w:br/>
        <w:t>Du gingst nur aus, zu suchen.</w:t>
      </w:r>
      <w:r>
        <w:br/>
        <w:t>Das, was verloren war.</w:t>
      </w:r>
    </w:p>
    <w:p w14:paraId="5FA2A92B" w14:textId="77777777" w:rsidR="00760128" w:rsidRDefault="00760128" w:rsidP="00760128">
      <w:pPr>
        <w:pStyle w:val="StandardWeb"/>
      </w:pPr>
      <w:r>
        <w:t>Du hast auch mich gefunden;</w:t>
      </w:r>
      <w:r>
        <w:br/>
        <w:t>Ich hab‘ dich oft gehört,</w:t>
      </w:r>
      <w:r>
        <w:br/>
        <w:t>Sogar in solchen Stunden,</w:t>
      </w:r>
      <w:r>
        <w:br/>
        <w:t xml:space="preserve">Wo mich die Welt betört. </w:t>
      </w:r>
    </w:p>
    <w:p w14:paraId="7E40B39B" w14:textId="77777777" w:rsidR="00760128" w:rsidRDefault="00760128" w:rsidP="00760128">
      <w:pPr>
        <w:pStyle w:val="StandardWeb"/>
      </w:pPr>
      <w:r>
        <w:t>Da klang dein freundlich Rufen</w:t>
      </w:r>
      <w:r>
        <w:br/>
        <w:t>Herein in meine Nacht;</w:t>
      </w:r>
      <w:r>
        <w:br/>
        <w:t>Zu deines Thrones Stufen</w:t>
      </w:r>
      <w:r>
        <w:br/>
        <w:t>Hab‘ ich mich aufgemacht.</w:t>
      </w:r>
    </w:p>
    <w:p w14:paraId="13372B1C" w14:textId="77777777" w:rsidR="00760128" w:rsidRDefault="00760128" w:rsidP="00760128">
      <w:pPr>
        <w:pStyle w:val="StandardWeb"/>
      </w:pPr>
      <w:r>
        <w:t>Die Welt hat mich betrogen</w:t>
      </w:r>
      <w:r>
        <w:br/>
        <w:t>Bisher mit ihrem Schein,</w:t>
      </w:r>
      <w:r>
        <w:br/>
        <w:t>Von dir mich abgezogen,</w:t>
      </w:r>
      <w:r>
        <w:br/>
        <w:t xml:space="preserve">Jetzt bin ich wieder dein. </w:t>
      </w:r>
    </w:p>
    <w:p w14:paraId="467D96EE" w14:textId="77777777" w:rsidR="00760128" w:rsidRDefault="00760128" w:rsidP="00760128">
      <w:pPr>
        <w:pStyle w:val="StandardWeb"/>
      </w:pPr>
      <w:r>
        <w:t>Nun sollen weder Leiden,</w:t>
      </w:r>
      <w:r>
        <w:br/>
        <w:t>Noch Freuden dieser Zeit</w:t>
      </w:r>
      <w:r>
        <w:br/>
        <w:t>Von dir mich wieder scheiden,</w:t>
      </w:r>
      <w:r>
        <w:br/>
        <w:t xml:space="preserve">Dem ich mich neu geweiht. </w:t>
      </w:r>
    </w:p>
    <w:p w14:paraId="5B14066B" w14:textId="77777777" w:rsidR="00760128" w:rsidRDefault="00760128" w:rsidP="00760128">
      <w:pPr>
        <w:pStyle w:val="StandardWeb"/>
      </w:pPr>
      <w:r>
        <w:t>Dein sanftes Joch zu tragen</w:t>
      </w:r>
      <w:r>
        <w:br/>
        <w:t>Und deine leichte Last,</w:t>
      </w:r>
      <w:r>
        <w:br/>
        <w:t xml:space="preserve">Das sei in </w:t>
      </w:r>
      <w:proofErr w:type="spellStart"/>
      <w:r>
        <w:t>künft’gen</w:t>
      </w:r>
      <w:proofErr w:type="spellEnd"/>
      <w:r>
        <w:t xml:space="preserve"> Tagen</w:t>
      </w:r>
      <w:r>
        <w:br/>
        <w:t>Mir rechte Ruh‘ und Rast.</w:t>
      </w:r>
    </w:p>
    <w:p w14:paraId="703E53CC" w14:textId="77777777" w:rsidR="007D0E31" w:rsidRDefault="007D0E31" w:rsidP="007D0E31">
      <w:pPr>
        <w:pStyle w:val="berschrift1"/>
      </w:pPr>
      <w:r>
        <w:t>O Herr, dem Tod und Leben</w:t>
      </w:r>
    </w:p>
    <w:p w14:paraId="2221A575" w14:textId="77777777" w:rsidR="007D0E31" w:rsidRPr="007D0E31" w:rsidRDefault="007D0E31" w:rsidP="007D0E31">
      <w:pPr>
        <w:rPr>
          <w:b/>
        </w:rPr>
      </w:pPr>
      <w:r w:rsidRPr="007D0E31">
        <w:rPr>
          <w:b/>
        </w:rPr>
        <w:t>Verwirf mich nicht.</w:t>
      </w:r>
    </w:p>
    <w:p w14:paraId="7FD54627" w14:textId="77777777" w:rsidR="007D0E31" w:rsidRPr="007D0E31" w:rsidRDefault="007D0E31" w:rsidP="007D0E31">
      <w:pPr>
        <w:pStyle w:val="StandardWeb"/>
        <w:rPr>
          <w:i/>
        </w:rPr>
      </w:pPr>
      <w:r w:rsidRPr="007D0E31">
        <w:rPr>
          <w:i/>
        </w:rPr>
        <w:t>Mel. Ach bleib‘ mit deiner Gnade.</w:t>
      </w:r>
    </w:p>
    <w:p w14:paraId="33F13F67" w14:textId="77777777" w:rsidR="007D0E31" w:rsidRDefault="007D0E31" w:rsidP="007D0E31">
      <w:pPr>
        <w:pStyle w:val="StandardWeb"/>
      </w:pPr>
      <w:r>
        <w:t>O Herr, dem Tod und Leben</w:t>
      </w:r>
      <w:r>
        <w:br/>
        <w:t>Im himmlischen Gericht</w:t>
      </w:r>
      <w:r>
        <w:br/>
        <w:t>Vom Vater übergeben,</w:t>
      </w:r>
      <w:r>
        <w:br/>
        <w:t xml:space="preserve">O Herr, verwirf mich nicht! </w:t>
      </w:r>
    </w:p>
    <w:p w14:paraId="491A285C" w14:textId="77777777" w:rsidR="007D0E31" w:rsidRDefault="007D0E31" w:rsidP="007D0E31">
      <w:pPr>
        <w:pStyle w:val="StandardWeb"/>
      </w:pPr>
      <w:r>
        <w:t>Wohl kenn ich meine Sünden</w:t>
      </w:r>
      <w:r>
        <w:br/>
        <w:t>Und meinen harten Sinn,</w:t>
      </w:r>
      <w:r>
        <w:br/>
        <w:t>Weiß, dass ich Gnad‘ zu finden</w:t>
      </w:r>
      <w:r>
        <w:br/>
        <w:t xml:space="preserve">Vor dir nicht würdig bin. </w:t>
      </w:r>
    </w:p>
    <w:p w14:paraId="0B8B3860" w14:textId="77777777" w:rsidR="007D0E31" w:rsidRDefault="007D0E31" w:rsidP="007D0E31">
      <w:pPr>
        <w:pStyle w:val="StandardWeb"/>
      </w:pPr>
      <w:r>
        <w:t>Doch kenn‘ ich auch dein Lieben,</w:t>
      </w:r>
      <w:r>
        <w:br/>
        <w:t>Das dich voll Heldenmut</w:t>
      </w:r>
      <w:r>
        <w:br/>
        <w:t>Einst in den Tod getrieben,</w:t>
      </w:r>
      <w:r>
        <w:br/>
        <w:t xml:space="preserve">Den Sündern all‘ zu gut. </w:t>
      </w:r>
    </w:p>
    <w:p w14:paraId="76FE8460" w14:textId="77777777" w:rsidR="007D0E31" w:rsidRDefault="007D0E31" w:rsidP="007D0E31">
      <w:pPr>
        <w:pStyle w:val="StandardWeb"/>
      </w:pPr>
      <w:r>
        <w:t>Ich kenne dein Erbarmen,</w:t>
      </w:r>
      <w:r>
        <w:br/>
        <w:t>Und deine Huld und Treu‘,</w:t>
      </w:r>
      <w:r>
        <w:br/>
        <w:t>Weiß, du vergibst dem Armen,</w:t>
      </w:r>
      <w:r>
        <w:br/>
        <w:t xml:space="preserve">Der kommt voll Leid und </w:t>
      </w:r>
      <w:proofErr w:type="spellStart"/>
      <w:r>
        <w:t>Reu</w:t>
      </w:r>
      <w:proofErr w:type="spellEnd"/>
      <w:r>
        <w:t xml:space="preserve">‘. </w:t>
      </w:r>
    </w:p>
    <w:p w14:paraId="1D295E59" w14:textId="77777777" w:rsidR="007D0E31" w:rsidRDefault="007D0E31" w:rsidP="007D0E31">
      <w:pPr>
        <w:pStyle w:val="StandardWeb"/>
      </w:pPr>
      <w:r>
        <w:t>So komm‘ ich denn als Armer</w:t>
      </w:r>
      <w:r>
        <w:br/>
        <w:t xml:space="preserve">Voll Trauer, Leid und </w:t>
      </w:r>
      <w:proofErr w:type="spellStart"/>
      <w:r>
        <w:t>Reu</w:t>
      </w:r>
      <w:proofErr w:type="spellEnd"/>
      <w:r>
        <w:t>‘,</w:t>
      </w:r>
      <w:r>
        <w:br/>
        <w:t>D Jesu, du Erbarmer,</w:t>
      </w:r>
      <w:r>
        <w:br/>
        <w:t xml:space="preserve">Mach‘ deine Gnade neu! </w:t>
      </w:r>
    </w:p>
    <w:p w14:paraId="57153F64" w14:textId="77777777" w:rsidR="007D0E31" w:rsidRDefault="007D0E31" w:rsidP="007D0E31">
      <w:pPr>
        <w:pStyle w:val="StandardWeb"/>
      </w:pPr>
      <w:r>
        <w:t>Hilf mir zu neuem Leben,</w:t>
      </w:r>
      <w:r>
        <w:br/>
        <w:t>Dass ich, von Sünden frei,</w:t>
      </w:r>
      <w:r>
        <w:br/>
        <w:t>Dir ganz und gar ergeben,</w:t>
      </w:r>
      <w:r>
        <w:br/>
        <w:t>Ganz deiner würdig sei.</w:t>
      </w:r>
    </w:p>
    <w:p w14:paraId="652DCEF8" w14:textId="77777777" w:rsidR="007D0E31" w:rsidRDefault="007D0E31" w:rsidP="007D0E31">
      <w:pPr>
        <w:pStyle w:val="StandardWeb"/>
      </w:pPr>
      <w:r>
        <w:t>Und sollt ich wieder wanken,</w:t>
      </w:r>
      <w:r>
        <w:br/>
        <w:t>Gib deines Geistes Licht,</w:t>
      </w:r>
      <w:r>
        <w:br/>
        <w:t>Und lenke die Gedanken,</w:t>
      </w:r>
      <w:r>
        <w:br/>
        <w:t xml:space="preserve">O Herr, auf dein Gericht. </w:t>
      </w:r>
    </w:p>
    <w:p w14:paraId="2969F2A9" w14:textId="77777777" w:rsidR="007D0E31" w:rsidRDefault="007D0E31" w:rsidP="007D0E31">
      <w:pPr>
        <w:pStyle w:val="StandardWeb"/>
      </w:pPr>
      <w:r>
        <w:t>Und wenn des Leibes Hütte</w:t>
      </w:r>
      <w:r>
        <w:br/>
        <w:t>Im Todeskampf zerbricht,</w:t>
      </w:r>
      <w:r>
        <w:br/>
        <w:t>Dann höre meine Bitte:</w:t>
      </w:r>
      <w:r>
        <w:br/>
        <w:t xml:space="preserve">O Herr, verwirf mich nicht! </w:t>
      </w:r>
    </w:p>
    <w:p w14:paraId="608F0CD1" w14:textId="77777777" w:rsidR="007D0E31" w:rsidRDefault="007D0E31" w:rsidP="007D0E31">
      <w:pPr>
        <w:pStyle w:val="StandardWeb"/>
      </w:pPr>
      <w:r>
        <w:t>Dein freundlich Antlitz kehre</w:t>
      </w:r>
      <w:r>
        <w:br/>
        <w:t>Nicht von mir im Gericht.</w:t>
      </w:r>
      <w:r>
        <w:br/>
        <w:t>Mein Flehen nur erhöre:</w:t>
      </w:r>
      <w:r>
        <w:br/>
        <w:t xml:space="preserve">O Herr, verwirf mich nicht! </w:t>
      </w:r>
    </w:p>
    <w:p w14:paraId="3CB27E18" w14:textId="77777777" w:rsidR="007D0E31" w:rsidRDefault="007D0E31" w:rsidP="007D0E31">
      <w:pPr>
        <w:pStyle w:val="berschrift1"/>
      </w:pPr>
      <w:r>
        <w:t xml:space="preserve">Sei mir gegrüßt, du </w:t>
      </w:r>
      <w:proofErr w:type="spellStart"/>
      <w:r>
        <w:t>heil’ge</w:t>
      </w:r>
      <w:proofErr w:type="spellEnd"/>
      <w:r>
        <w:t xml:space="preserve"> Nacht</w:t>
      </w:r>
    </w:p>
    <w:p w14:paraId="269C39FC" w14:textId="77777777" w:rsidR="007D0E31" w:rsidRPr="007D0E31" w:rsidRDefault="007D0E31" w:rsidP="007D0E31">
      <w:pPr>
        <w:rPr>
          <w:b/>
        </w:rPr>
      </w:pPr>
      <w:r w:rsidRPr="007D0E31">
        <w:rPr>
          <w:b/>
        </w:rPr>
        <w:t>Weihnacht.</w:t>
      </w:r>
    </w:p>
    <w:p w14:paraId="5269352A" w14:textId="77777777" w:rsidR="007D0E31" w:rsidRPr="007D0E31" w:rsidRDefault="007D0E31" w:rsidP="007D0E31">
      <w:pPr>
        <w:rPr>
          <w:i/>
        </w:rPr>
      </w:pPr>
      <w:r w:rsidRPr="007D0E31">
        <w:rPr>
          <w:i/>
        </w:rPr>
        <w:t>Mel. Es ist das Heil uns kommen her.</w:t>
      </w:r>
    </w:p>
    <w:p w14:paraId="29296413" w14:textId="77777777" w:rsidR="007D0E31" w:rsidRDefault="007D0E31" w:rsidP="007D0E31">
      <w:pPr>
        <w:pStyle w:val="StandardWeb"/>
      </w:pPr>
      <w:r>
        <w:t xml:space="preserve">Sei mir gegrüßt, du </w:t>
      </w:r>
      <w:proofErr w:type="spellStart"/>
      <w:r>
        <w:t>heil’ge</w:t>
      </w:r>
      <w:proofErr w:type="spellEnd"/>
      <w:r>
        <w:t xml:space="preserve"> Nacht,</w:t>
      </w:r>
      <w:r>
        <w:br/>
        <w:t>Geweiht vor allen Nächten,</w:t>
      </w:r>
      <w:r>
        <w:br/>
        <w:t>Du, die der Welt das Heil gebracht,</w:t>
      </w:r>
      <w:r>
        <w:br/>
        <w:t>Der Welt von Sündenknechten.</w:t>
      </w:r>
      <w:r>
        <w:br/>
        <w:t>Sei mir gegrüßt, du Nacht des Herrn,</w:t>
      </w:r>
      <w:r>
        <w:br/>
        <w:t>In dir geht auf mein schönster Stern,</w:t>
      </w:r>
      <w:r>
        <w:br/>
        <w:t>Der Stern zu Gottes Rechten.</w:t>
      </w:r>
    </w:p>
    <w:p w14:paraId="33F1023F" w14:textId="77777777" w:rsidR="007D0E31" w:rsidRDefault="007D0E31" w:rsidP="007D0E31">
      <w:pPr>
        <w:pStyle w:val="StandardWeb"/>
      </w:pPr>
      <w:r>
        <w:t xml:space="preserve">Was durch der </w:t>
      </w:r>
      <w:proofErr w:type="spellStart"/>
      <w:r>
        <w:t>sel’gen</w:t>
      </w:r>
      <w:proofErr w:type="spellEnd"/>
      <w:r>
        <w:t xml:space="preserve"> Engel Schaar</w:t>
      </w:r>
      <w:r>
        <w:br/>
        <w:t>In frohem Jubeltone</w:t>
      </w:r>
      <w:r>
        <w:br/>
        <w:t>Den Hirten einst verkündet war</w:t>
      </w:r>
      <w:r>
        <w:br/>
        <w:t>Von Gottes Gnadenthrone,</w:t>
      </w:r>
      <w:r>
        <w:br/>
        <w:t xml:space="preserve">Das hat auch mir die </w:t>
      </w:r>
      <w:proofErr w:type="spellStart"/>
      <w:r>
        <w:t>heil’ge</w:t>
      </w:r>
      <w:proofErr w:type="spellEnd"/>
      <w:r>
        <w:t xml:space="preserve"> Nacht.</w:t>
      </w:r>
      <w:r>
        <w:br/>
        <w:t>Als Freudenbotschaft überbracht,</w:t>
      </w:r>
      <w:r>
        <w:br/>
        <w:t>Die Botschaft von dem Sohne.</w:t>
      </w:r>
    </w:p>
    <w:p w14:paraId="3FF00075" w14:textId="77777777" w:rsidR="007D0E31" w:rsidRDefault="007D0E31" w:rsidP="007D0E31">
      <w:pPr>
        <w:pStyle w:val="StandardWeb"/>
      </w:pPr>
      <w:r>
        <w:t>Nun ist es um mich hell und klar,</w:t>
      </w:r>
      <w:r>
        <w:br/>
        <w:t>Der Sünde Nacht muss schwinden,</w:t>
      </w:r>
      <w:r>
        <w:br/>
        <w:t>Der diese Nacht geboren war,</w:t>
      </w:r>
      <w:r>
        <w:br/>
        <w:t>Hilft mir sie überwinden.</w:t>
      </w:r>
      <w:r>
        <w:br/>
        <w:t>Nun auf; o Seele! auf zum Herrn!</w:t>
      </w:r>
      <w:r>
        <w:br/>
        <w:t>Es leuchtet schon der Morgenstern,</w:t>
      </w:r>
      <w:r>
        <w:br/>
        <w:t xml:space="preserve">Das Heil ist nun zu finden. </w:t>
      </w:r>
    </w:p>
    <w:p w14:paraId="754E4C9C" w14:textId="77777777" w:rsidR="007D0E31" w:rsidRDefault="007D0E31" w:rsidP="007D0E31">
      <w:pPr>
        <w:pStyle w:val="StandardWeb"/>
      </w:pPr>
      <w:r>
        <w:t>Du bist mein Stern, Herr Jesu Christ,</w:t>
      </w:r>
      <w:r>
        <w:br/>
        <w:t>Das Licht auf meinen Wegen.</w:t>
      </w:r>
      <w:r>
        <w:br/>
        <w:t>Dir trag‘ ich nun, so wie es ist,</w:t>
      </w:r>
      <w:r>
        <w:br/>
        <w:t>Mein ganzes Herz entgegen.</w:t>
      </w:r>
      <w:r>
        <w:br/>
        <w:t>Weih‘ du’s zu deinem Tempel ein,</w:t>
      </w:r>
      <w:r>
        <w:br/>
        <w:t>Dein eigen soll es ewig sein,</w:t>
      </w:r>
      <w:r>
        <w:br/>
      </w:r>
      <w:proofErr w:type="spellStart"/>
      <w:r>
        <w:t>Erfüll’s</w:t>
      </w:r>
      <w:proofErr w:type="spellEnd"/>
      <w:r>
        <w:t xml:space="preserve"> mit deinem Segen.</w:t>
      </w:r>
    </w:p>
    <w:p w14:paraId="0B88ABAB" w14:textId="77777777" w:rsidR="007D0E31" w:rsidRDefault="007D0E31" w:rsidP="007D0E31">
      <w:pPr>
        <w:pStyle w:val="berschrift1"/>
      </w:pPr>
      <w:r>
        <w:t>So ist es um das Jahr der Sorgen</w:t>
      </w:r>
    </w:p>
    <w:p w14:paraId="152E8243" w14:textId="77777777" w:rsidR="007D0E31" w:rsidRPr="007D0E31" w:rsidRDefault="007D0E31" w:rsidP="007D0E31">
      <w:pPr>
        <w:rPr>
          <w:b/>
        </w:rPr>
      </w:pPr>
      <w:r w:rsidRPr="007D0E31">
        <w:rPr>
          <w:b/>
        </w:rPr>
        <w:t>Der jüngste Tag.</w:t>
      </w:r>
    </w:p>
    <w:p w14:paraId="3447EE3A" w14:textId="77777777" w:rsidR="007D0E31" w:rsidRDefault="007D0E31" w:rsidP="007D0E31">
      <w:pPr>
        <w:pStyle w:val="StandardWeb"/>
      </w:pPr>
      <w:r>
        <w:t>(Am letzten Abend des Jahres 1836.)</w:t>
      </w:r>
    </w:p>
    <w:p w14:paraId="468AEF27" w14:textId="77777777" w:rsidR="007D0E31" w:rsidRDefault="007D0E31" w:rsidP="007D0E31">
      <w:pPr>
        <w:pStyle w:val="StandardWeb"/>
      </w:pPr>
      <w:r>
        <w:t>So ist es um das Jahr der Sorgen</w:t>
      </w:r>
      <w:r>
        <w:br/>
        <w:t>Mit diesem letzten Glockenschlag,</w:t>
      </w:r>
      <w:r>
        <w:br/>
        <w:t>Noch tagte nicht der ernste Morgen,</w:t>
      </w:r>
      <w:r>
        <w:br/>
        <w:t>Noch brach nicht an der jüngste Tag.</w:t>
      </w:r>
      <w:r>
        <w:br/>
        <w:t>Da die Posaunen noch nicht schallen,</w:t>
      </w:r>
      <w:r>
        <w:br/>
        <w:t>Und zögert der Verwüstung Graus,</w:t>
      </w:r>
      <w:r>
        <w:br/>
        <w:t>So deucht uns armen Menschen allen,</w:t>
      </w:r>
      <w:r>
        <w:br/>
        <w:t>Die Gnad‘ des Herrn sei noch nicht aus.</w:t>
      </w:r>
    </w:p>
    <w:p w14:paraId="5B057AF7" w14:textId="77777777" w:rsidR="007D0E31" w:rsidRDefault="007D0E31" w:rsidP="007D0E31">
      <w:pPr>
        <w:pStyle w:val="StandardWeb"/>
      </w:pPr>
      <w:r>
        <w:t>Noch blickt auf uns die Schaar der Sterne,</w:t>
      </w:r>
      <w:r>
        <w:br/>
        <w:t>Wie einst auf Jesum selbst herab,</w:t>
      </w:r>
      <w:r>
        <w:br/>
        <w:t xml:space="preserve">Noch sind die </w:t>
      </w:r>
      <w:proofErr w:type="spellStart"/>
      <w:r>
        <w:t>Schnitterengel</w:t>
      </w:r>
      <w:proofErr w:type="spellEnd"/>
      <w:r>
        <w:t xml:space="preserve"> ferne,</w:t>
      </w:r>
      <w:r>
        <w:br/>
        <w:t>Noch öffnet sich kein dunkles Grab.</w:t>
      </w:r>
      <w:r>
        <w:br/>
        <w:t>Nein, freundlich kam uns erst entgegen</w:t>
      </w:r>
      <w:r>
        <w:br/>
        <w:t>Der Christ in unser Herz und Haus;</w:t>
      </w:r>
      <w:r>
        <w:br/>
        <w:t>Uns deucht, wenn wir dies überlegen,</w:t>
      </w:r>
      <w:r>
        <w:br/>
        <w:t>Die Gnad‘ des Herrn sei noch nicht aus.</w:t>
      </w:r>
    </w:p>
    <w:p w14:paraId="7C4B40BA" w14:textId="017FCBB0" w:rsidR="007D0E31" w:rsidRDefault="007D0E31" w:rsidP="007D0E31">
      <w:pPr>
        <w:pStyle w:val="StandardWeb"/>
      </w:pPr>
      <w:r>
        <w:t>Wer mag der Zukunft Tor entriegeln?</w:t>
      </w:r>
      <w:r>
        <w:br/>
        <w:t>Den Schleier heben, der sie deckt?</w:t>
      </w:r>
      <w:r>
        <w:br/>
        <w:t>Sie ist ein Buch mit sieben Siegeln,</w:t>
      </w:r>
      <w:r>
        <w:br/>
        <w:t>Der Inhalt noch kein Mensch entdeckt.</w:t>
      </w:r>
      <w:r>
        <w:br/>
        <w:t>Lasst die Vergangenheit uns fragen,</w:t>
      </w:r>
      <w:r>
        <w:br/>
        <w:t>Seht in die Gegenwart hinaus!</w:t>
      </w:r>
      <w:r>
        <w:br/>
        <w:t>Sie und das Buch des Lebens sagen,</w:t>
      </w:r>
      <w:r>
        <w:br/>
        <w:t>Die Gnad‘ des Herrn sei noch nicht aus.</w:t>
      </w:r>
    </w:p>
    <w:p w14:paraId="6DFF0818" w14:textId="77777777" w:rsidR="007D0E31" w:rsidRDefault="007D0E31" w:rsidP="007D0E31">
      <w:pPr>
        <w:pStyle w:val="StandardWeb"/>
      </w:pPr>
      <w:r>
        <w:t>Was sollen wir doch darum sorgen,</w:t>
      </w:r>
      <w:r>
        <w:br/>
        <w:t>Zu welcher Zeit er hält Gericht?</w:t>
      </w:r>
      <w:r>
        <w:br/>
        <w:t xml:space="preserve">Der Herr hat Tag und </w:t>
      </w:r>
      <w:proofErr w:type="spellStart"/>
      <w:r>
        <w:t>Stund</w:t>
      </w:r>
      <w:proofErr w:type="spellEnd"/>
      <w:r>
        <w:t>‘ verborgen,</w:t>
      </w:r>
      <w:r>
        <w:br/>
        <w:t>Die wissen selbst die Engel nicht.</w:t>
      </w:r>
      <w:r>
        <w:br/>
        <w:t>Und lasst nur wachsam sein und beten,</w:t>
      </w:r>
      <w:r>
        <w:br/>
        <w:t>Bestellen unser Herz und Haus,</w:t>
      </w:r>
      <w:r>
        <w:br/>
        <w:t>Und glauben, wann wir vor ihn treten,</w:t>
      </w:r>
      <w:r>
        <w:br/>
        <w:t>Die Gnad‘ des Herrn sei noch nicht aus.</w:t>
      </w:r>
    </w:p>
    <w:p w14:paraId="2A448484" w14:textId="77777777" w:rsidR="007D0E31" w:rsidRDefault="007D0E31" w:rsidP="007D0E31">
      <w:pPr>
        <w:pStyle w:val="berschrift1"/>
      </w:pPr>
      <w:r>
        <w:t>Was soll ich dir denn bringen</w:t>
      </w:r>
    </w:p>
    <w:p w14:paraId="219C963E" w14:textId="77777777" w:rsidR="007D0E31" w:rsidRPr="007D0E31" w:rsidRDefault="007D0E31" w:rsidP="007D0E31">
      <w:pPr>
        <w:rPr>
          <w:b/>
        </w:rPr>
      </w:pPr>
      <w:r w:rsidRPr="007D0E31">
        <w:rPr>
          <w:b/>
        </w:rPr>
        <w:t>Christbescherung.</w:t>
      </w:r>
    </w:p>
    <w:p w14:paraId="0F3C9DA5" w14:textId="77777777" w:rsidR="007D0E31" w:rsidRPr="007D0E31" w:rsidRDefault="007D0E31" w:rsidP="007D0E31">
      <w:pPr>
        <w:pStyle w:val="StandardWeb"/>
        <w:rPr>
          <w:i/>
        </w:rPr>
      </w:pPr>
      <w:r w:rsidRPr="007D0E31">
        <w:rPr>
          <w:i/>
        </w:rPr>
        <w:t>Mel. Herzlich tut mich verlangen.</w:t>
      </w:r>
    </w:p>
    <w:p w14:paraId="2378839B" w14:textId="77777777" w:rsidR="007D0E31" w:rsidRDefault="007D0E31" w:rsidP="007D0E31">
      <w:pPr>
        <w:pStyle w:val="StandardWeb"/>
      </w:pPr>
      <w:r>
        <w:t>Was soll ich dir denn bringen,</w:t>
      </w:r>
      <w:r>
        <w:br/>
        <w:t>Du Kindlein Jesu Christ?</w:t>
      </w:r>
      <w:r>
        <w:br/>
        <w:t>Dir, der von guten Dingen</w:t>
      </w:r>
      <w:r>
        <w:br/>
        <w:t>Der reichste Geber ist.</w:t>
      </w:r>
      <w:r>
        <w:br/>
        <w:t>Was hab‘ ich, dich zu ehren?</w:t>
      </w:r>
      <w:r>
        <w:br/>
        <w:t>Ich bin so arm und bloß,</w:t>
      </w:r>
      <w:r>
        <w:br/>
        <w:t>Und noch dazu beschweren</w:t>
      </w:r>
      <w:r>
        <w:br/>
        <w:t xml:space="preserve">Mich Schulden übergroß. </w:t>
      </w:r>
    </w:p>
    <w:p w14:paraId="615DA1C8" w14:textId="77777777" w:rsidR="007D0E31" w:rsidRDefault="007D0E31" w:rsidP="007D0E31">
      <w:pPr>
        <w:pStyle w:val="StandardWeb"/>
      </w:pPr>
      <w:r>
        <w:t>Dich würdig zu verehren,</w:t>
      </w:r>
      <w:r>
        <w:br/>
        <w:t>Wie fang‘ ich das doch an?</w:t>
      </w:r>
      <w:r>
        <w:br/>
        <w:t>Sag‘ selbst, was ich bescheren,</w:t>
      </w:r>
      <w:r>
        <w:br/>
        <w:t>Was ich dir bringen kann.</w:t>
      </w:r>
      <w:r>
        <w:br/>
        <w:t xml:space="preserve">Du willst nicht </w:t>
      </w:r>
      <w:proofErr w:type="spellStart"/>
      <w:r>
        <w:t>ird’sche</w:t>
      </w:r>
      <w:proofErr w:type="spellEnd"/>
      <w:r>
        <w:t xml:space="preserve"> Gaben,</w:t>
      </w:r>
      <w:r>
        <w:br/>
        <w:t>Nicht Weihrauch oder Gold?</w:t>
      </w:r>
      <w:r>
        <w:br/>
        <w:t>Mein Herz nur willst du haben,</w:t>
      </w:r>
      <w:r>
        <w:br/>
        <w:t xml:space="preserve">Den Herzen bist du hold? </w:t>
      </w:r>
    </w:p>
    <w:p w14:paraId="601452A4" w14:textId="77777777" w:rsidR="007D0E31" w:rsidRDefault="007D0E31" w:rsidP="007D0E31">
      <w:pPr>
        <w:pStyle w:val="StandardWeb"/>
      </w:pPr>
      <w:r>
        <w:t>Du willst dies Herz erfüllen</w:t>
      </w:r>
      <w:r>
        <w:br/>
        <w:t>Mit Freuden ohne Zahl?</w:t>
      </w:r>
      <w:r>
        <w:br/>
        <w:t>Willst Trän‘ und Seufzer stillen,</w:t>
      </w:r>
      <w:r>
        <w:br/>
        <w:t>Willst lindern alle Qual?</w:t>
      </w:r>
      <w:r>
        <w:br/>
        <w:t>Willst alle Schmerzen heilen,</w:t>
      </w:r>
      <w:r>
        <w:br/>
        <w:t>Selbst meinen Sündenschmerz?</w:t>
      </w:r>
      <w:r>
        <w:br/>
        <w:t xml:space="preserve">O Jesu, </w:t>
      </w:r>
      <w:proofErr w:type="spellStart"/>
      <w:r>
        <w:t>ohn</w:t>
      </w:r>
      <w:proofErr w:type="spellEnd"/>
      <w:r>
        <w:t>‘ Verweilen</w:t>
      </w:r>
      <w:r>
        <w:br/>
        <w:t xml:space="preserve">Nimm hin mein ganzes Herz! </w:t>
      </w:r>
    </w:p>
    <w:p w14:paraId="06B34761" w14:textId="77777777" w:rsidR="007D0E31" w:rsidRDefault="007D0E31" w:rsidP="007D0E31">
      <w:pPr>
        <w:pStyle w:val="StandardWeb"/>
      </w:pPr>
      <w:r>
        <w:t>Zur Krippe bin ich kommen</w:t>
      </w:r>
      <w:r>
        <w:br/>
        <w:t>Beladen und gebückt,</w:t>
      </w:r>
      <w:r>
        <w:br/>
        <w:t>Du hast mir abgenommen,</w:t>
      </w:r>
      <w:r>
        <w:br/>
        <w:t>Was nieder mich gedrückt.</w:t>
      </w:r>
      <w:r>
        <w:br/>
        <w:t>Nun geh‘ ich reich beladen,</w:t>
      </w:r>
      <w:r>
        <w:br/>
        <w:t>Doch nicht gedrückt, beschwert,</w:t>
      </w:r>
      <w:r>
        <w:br/>
        <w:t>Den Reichtum deiner Gnaden</w:t>
      </w:r>
      <w:r>
        <w:br/>
        <w:t>Hast du mir, Herr, beschert.</w:t>
      </w:r>
    </w:p>
    <w:p w14:paraId="345BD8A8" w14:textId="429372E2" w:rsidR="007D0E31" w:rsidRDefault="007D0E31" w:rsidP="00760128">
      <w:pPr>
        <w:pStyle w:val="berschrift1"/>
      </w:pPr>
      <w:r>
        <w:t>Wenn die Sonn‘ emporgestiegen</w:t>
      </w:r>
    </w:p>
    <w:p w14:paraId="6FD8A3ED" w14:textId="5447CD83" w:rsidR="00760128" w:rsidRPr="007D0E31" w:rsidRDefault="00760128" w:rsidP="007D0E31">
      <w:pPr>
        <w:rPr>
          <w:b/>
        </w:rPr>
      </w:pPr>
      <w:r w:rsidRPr="007D0E31">
        <w:rPr>
          <w:b/>
        </w:rPr>
        <w:t>Morgenlied.</w:t>
      </w:r>
    </w:p>
    <w:p w14:paraId="6515BCE0" w14:textId="77777777" w:rsidR="00760128" w:rsidRDefault="00760128" w:rsidP="00760128">
      <w:pPr>
        <w:pStyle w:val="StandardWeb"/>
      </w:pPr>
      <w:r>
        <w:t>Wenn die Sonn‘ emporgestiegen,</w:t>
      </w:r>
      <w:r>
        <w:br/>
        <w:t xml:space="preserve">Denk ich dein, du </w:t>
      </w:r>
      <w:proofErr w:type="spellStart"/>
      <w:r>
        <w:t>ew’ge</w:t>
      </w:r>
      <w:proofErr w:type="spellEnd"/>
      <w:r>
        <w:t xml:space="preserve"> Sonne,</w:t>
      </w:r>
      <w:r>
        <w:br/>
        <w:t>Quell des Lichts und aller Wonne,</w:t>
      </w:r>
      <w:r>
        <w:br/>
        <w:t>Dein gedenk ich mit Vergnügen.</w:t>
      </w:r>
    </w:p>
    <w:p w14:paraId="0DFBBF03" w14:textId="77777777" w:rsidR="00760128" w:rsidRDefault="00760128" w:rsidP="00760128">
      <w:pPr>
        <w:pStyle w:val="StandardWeb"/>
      </w:pPr>
      <w:r>
        <w:t>Hast du doch in allen Nächten,</w:t>
      </w:r>
      <w:r>
        <w:br/>
        <w:t>Die bisher mich schon umfangen;</w:t>
      </w:r>
      <w:r>
        <w:br/>
        <w:t>Stets erhöret mein Verlangen,</w:t>
      </w:r>
      <w:r>
        <w:br/>
        <w:t>Mich bedeckt mit deiner Rechten.</w:t>
      </w:r>
    </w:p>
    <w:p w14:paraId="0DDB7D35" w14:textId="77777777" w:rsidR="00760128" w:rsidRDefault="00760128" w:rsidP="00760128">
      <w:pPr>
        <w:pStyle w:val="StandardWeb"/>
      </w:pPr>
      <w:r>
        <w:t>Hast mit väterlichem Walten</w:t>
      </w:r>
      <w:r>
        <w:br/>
        <w:t>Dem geringsten deiner Knechte</w:t>
      </w:r>
      <w:r>
        <w:br/>
        <w:t>In den bangsten seiner Nächte</w:t>
      </w:r>
      <w:r>
        <w:br/>
        <w:t xml:space="preserve">Leib und Seele wohl erhalten. </w:t>
      </w:r>
    </w:p>
    <w:p w14:paraId="385F06B0" w14:textId="77777777" w:rsidR="00760128" w:rsidRDefault="00760128" w:rsidP="00760128">
      <w:pPr>
        <w:pStyle w:val="StandardWeb"/>
      </w:pPr>
      <w:r>
        <w:t>Selbst wenn in der Nacht der Sünden</w:t>
      </w:r>
      <w:r>
        <w:br/>
        <w:t>Ich von deinem Weg verirrte,</w:t>
      </w:r>
      <w:r>
        <w:br/>
        <w:t>ließest du, getreuer Hirte,</w:t>
      </w:r>
      <w:r>
        <w:br/>
        <w:t xml:space="preserve">Mich das Licht doch wieder finden. </w:t>
      </w:r>
    </w:p>
    <w:p w14:paraId="30905CC3" w14:textId="77777777" w:rsidR="00760128" w:rsidRDefault="00760128" w:rsidP="00760128">
      <w:pPr>
        <w:pStyle w:val="StandardWeb"/>
      </w:pPr>
      <w:r>
        <w:t>Denn die Sonne deiner Gnade</w:t>
      </w:r>
      <w:r>
        <w:br/>
        <w:t>Ging in solchen Finsternissen</w:t>
      </w:r>
      <w:r>
        <w:br/>
        <w:t>Auf, und führt‘ mein irr Gewissen</w:t>
      </w:r>
      <w:r>
        <w:br/>
        <w:t xml:space="preserve">Wieder hin auf deine Pfade. </w:t>
      </w:r>
    </w:p>
    <w:p w14:paraId="2D4381FA" w14:textId="77777777" w:rsidR="00760128" w:rsidRDefault="00760128" w:rsidP="00760128">
      <w:pPr>
        <w:pStyle w:val="StandardWeb"/>
      </w:pPr>
      <w:r>
        <w:t>Deine Liebe, deine Treue,</w:t>
      </w:r>
      <w:r>
        <w:br/>
        <w:t>Die bisher mich wohl geborgen,</w:t>
      </w:r>
      <w:r>
        <w:br/>
        <w:t xml:space="preserve">Preis‘ ich </w:t>
      </w:r>
      <w:proofErr w:type="spellStart"/>
      <w:r>
        <w:t>d’rum</w:t>
      </w:r>
      <w:proofErr w:type="spellEnd"/>
      <w:r>
        <w:t xml:space="preserve"> mit jedem Morgen,</w:t>
      </w:r>
      <w:r>
        <w:br/>
        <w:t xml:space="preserve">Herr, mein Hüter, stets </w:t>
      </w:r>
      <w:proofErr w:type="spellStart"/>
      <w:r>
        <w:t>auf’s</w:t>
      </w:r>
      <w:proofErr w:type="spellEnd"/>
      <w:r>
        <w:t xml:space="preserve"> Neue. </w:t>
      </w:r>
    </w:p>
    <w:p w14:paraId="11DE2532" w14:textId="77777777" w:rsidR="00760128" w:rsidRDefault="00760128" w:rsidP="00760128">
      <w:pPr>
        <w:pStyle w:val="StandardWeb"/>
      </w:pPr>
      <w:r>
        <w:t>Und aufs Neue sei gebeten:</w:t>
      </w:r>
      <w:r>
        <w:br/>
        <w:t>Hilf mir auch an diesem Tage,</w:t>
      </w:r>
      <w:r>
        <w:br/>
        <w:t>lass mich unter Freud‘ und Plage</w:t>
      </w:r>
      <w:r>
        <w:br/>
        <w:t>Nie von deinen Wegen treten.</w:t>
      </w:r>
    </w:p>
    <w:p w14:paraId="1245ACAF" w14:textId="057ADBF1" w:rsidR="00760128" w:rsidRDefault="00760128" w:rsidP="00760128">
      <w:pPr>
        <w:pStyle w:val="StandardWeb"/>
      </w:pPr>
      <w:r>
        <w:t>Will dir gänzlich halten stille,</w:t>
      </w:r>
      <w:r>
        <w:br/>
        <w:t>Nichts will ich von dir begehren,</w:t>
      </w:r>
      <w:r>
        <w:br/>
        <w:t>Magst mir Freud‘, magst Leid bescheren,</w:t>
      </w:r>
      <w:r>
        <w:br/>
        <w:t>So geschehe, Herr, dein Wille.</w:t>
      </w:r>
    </w:p>
    <w:p w14:paraId="15FE6DEC" w14:textId="77777777" w:rsidR="00760128" w:rsidRDefault="00760128" w:rsidP="00760128">
      <w:pPr>
        <w:pStyle w:val="StandardWeb"/>
      </w:pPr>
      <w:r>
        <w:t>Eins nur, was ich gerne hätte,</w:t>
      </w:r>
      <w:r>
        <w:br/>
        <w:t>Möcht‘ ich, Herr, von dir erlangen:</w:t>
      </w:r>
      <w:r>
        <w:br/>
        <w:t>Wenn mein Tag zu End‘ gegangen,</w:t>
      </w:r>
      <w:r>
        <w:br/>
        <w:t xml:space="preserve">Gib bei dir mir eine Stätte. </w:t>
      </w:r>
    </w:p>
    <w:p w14:paraId="5CCBC0FD" w14:textId="77777777" w:rsidR="00760128" w:rsidRDefault="00760128" w:rsidP="00760128">
      <w:pPr>
        <w:pStyle w:val="StandardWeb"/>
      </w:pPr>
      <w:r>
        <w:t>Öffne nach der Nacht des Todes</w:t>
      </w:r>
      <w:r>
        <w:br/>
        <w:t xml:space="preserve">Einst mein Aug‘ dem </w:t>
      </w:r>
      <w:proofErr w:type="spellStart"/>
      <w:r>
        <w:t>ew’gen</w:t>
      </w:r>
      <w:proofErr w:type="spellEnd"/>
      <w:r>
        <w:t xml:space="preserve"> Lichte,</w:t>
      </w:r>
      <w:r>
        <w:br/>
        <w:t>Das von deinem Angesichte</w:t>
      </w:r>
      <w:r>
        <w:br/>
        <w:t xml:space="preserve">Strahlt, wie Glanz des Morgenrotes. </w:t>
      </w:r>
    </w:p>
    <w:p w14:paraId="0FB783FA" w14:textId="77777777" w:rsidR="00760128" w:rsidRDefault="00760128" w:rsidP="00760128">
      <w:pPr>
        <w:pStyle w:val="StandardWeb"/>
      </w:pPr>
      <w:r>
        <w:t>Lass mir deine Gnadensonne</w:t>
      </w:r>
      <w:r>
        <w:br/>
        <w:t>Ewig nicht mehr untergehen,</w:t>
      </w:r>
      <w:r>
        <w:br/>
        <w:t>Lass mich dich im Lichte sehen,</w:t>
      </w:r>
      <w:r>
        <w:br/>
        <w:t xml:space="preserve">Quell des Lichts und aller Wonne. </w:t>
      </w:r>
    </w:p>
    <w:p w14:paraId="3E163EAD" w14:textId="24206D2B" w:rsidR="007D0E31" w:rsidRDefault="007D0E31" w:rsidP="00760128">
      <w:pPr>
        <w:pStyle w:val="berschrift1"/>
      </w:pPr>
      <w:r>
        <w:t>Welt, du fragst, was hier im Staub</w:t>
      </w:r>
    </w:p>
    <w:p w14:paraId="5591FE3A" w14:textId="13780F2E" w:rsidR="00760128" w:rsidRPr="007D0E31" w:rsidRDefault="00760128" w:rsidP="007D0E31">
      <w:pPr>
        <w:rPr>
          <w:b/>
        </w:rPr>
      </w:pPr>
      <w:r w:rsidRPr="007D0E31">
        <w:rPr>
          <w:b/>
        </w:rPr>
        <w:t>Diese Drei</w:t>
      </w:r>
    </w:p>
    <w:p w14:paraId="5CD2D21B" w14:textId="77777777" w:rsidR="00760128" w:rsidRDefault="00760128" w:rsidP="00760128">
      <w:pPr>
        <w:pStyle w:val="StandardWeb"/>
      </w:pPr>
      <w:r>
        <w:rPr>
          <w:rStyle w:val="Hervorhebung"/>
        </w:rPr>
        <w:t>Mel. Tugend, o wie schön bist du.</w:t>
      </w:r>
    </w:p>
    <w:p w14:paraId="1ED34A40" w14:textId="0B08C5E5" w:rsidR="00760128" w:rsidRDefault="00760128" w:rsidP="00760128">
      <w:pPr>
        <w:pStyle w:val="StandardWeb"/>
      </w:pPr>
      <w:r>
        <w:t>Welt, du fragst, was hier im Staub</w:t>
      </w:r>
      <w:r>
        <w:br/>
        <w:t>Schön und bleibend sei?</w:t>
      </w:r>
      <w:r>
        <w:br/>
        <w:t>Nichts, als Hoffnung, Lieb‘ und Glaub,</w:t>
      </w:r>
      <w:r>
        <w:br/>
        <w:t>Nichts, als diese drei.</w:t>
      </w:r>
    </w:p>
    <w:p w14:paraId="2AD43711" w14:textId="77777777" w:rsidR="00760128" w:rsidRDefault="00760128" w:rsidP="00760128">
      <w:pPr>
        <w:pStyle w:val="StandardWeb"/>
      </w:pPr>
      <w:r>
        <w:t>Christenglaube ist ein Gut,</w:t>
      </w:r>
      <w:r>
        <w:br/>
        <w:t>Wie kein Gut der Welt.</w:t>
      </w:r>
      <w:r>
        <w:br/>
        <w:t>Wer ihn hat, trägt hohen Muth,</w:t>
      </w:r>
      <w:r>
        <w:br/>
        <w:t xml:space="preserve">Ist ein starker Held. </w:t>
      </w:r>
    </w:p>
    <w:p w14:paraId="2A515B66" w14:textId="7928ACD0" w:rsidR="00760128" w:rsidRDefault="00760128" w:rsidP="00760128">
      <w:pPr>
        <w:pStyle w:val="StandardWeb"/>
      </w:pPr>
      <w:r>
        <w:t>Wer in schwerem Kampfe liegt,</w:t>
      </w:r>
      <w:r>
        <w:br/>
        <w:t xml:space="preserve">Sei’s mit welcher </w:t>
      </w:r>
      <w:r w:rsidR="007D0E31">
        <w:t>Not</w:t>
      </w:r>
      <w:r>
        <w:t>,</w:t>
      </w:r>
      <w:r>
        <w:br/>
        <w:t>Sei getrost, der Glaub‘ besiegt</w:t>
      </w:r>
      <w:r>
        <w:br/>
        <w:t xml:space="preserve">Sünde, Welt und Tod. </w:t>
      </w:r>
    </w:p>
    <w:p w14:paraId="0E2C11D4" w14:textId="77777777" w:rsidR="00760128" w:rsidRDefault="00760128" w:rsidP="00760128">
      <w:pPr>
        <w:pStyle w:val="StandardWeb"/>
      </w:pPr>
      <w:r>
        <w:t>Denn der Glaube hält am Herrn,</w:t>
      </w:r>
      <w:r>
        <w:br/>
        <w:t>Ohne Wandel fest,</w:t>
      </w:r>
      <w:r>
        <w:br/>
        <w:t>Und er weiß, dass jener gern</w:t>
      </w:r>
      <w:r>
        <w:br/>
        <w:t>Hilft und nie verlässt.</w:t>
      </w:r>
    </w:p>
    <w:p w14:paraId="4BB4A737" w14:textId="77777777" w:rsidR="00760128" w:rsidRDefault="00760128" w:rsidP="00760128">
      <w:pPr>
        <w:pStyle w:val="StandardWeb"/>
      </w:pPr>
      <w:r>
        <w:t>Christenhoffnung ist ein Trost,</w:t>
      </w:r>
      <w:r>
        <w:br/>
        <w:t>Der nicht sinken lässt.</w:t>
      </w:r>
      <w:r>
        <w:br/>
        <w:t>Christ, wenn dich die Welt verstoßt,</w:t>
      </w:r>
      <w:r>
        <w:br/>
        <w:t>Halt die Hoffnung fest!</w:t>
      </w:r>
    </w:p>
    <w:p w14:paraId="6C7FC178" w14:textId="77777777" w:rsidR="00760128" w:rsidRDefault="00760128" w:rsidP="00760128">
      <w:pPr>
        <w:pStyle w:val="StandardWeb"/>
      </w:pPr>
      <w:r>
        <w:t>Unter Trübsal, Kreuz und Leid,</w:t>
      </w:r>
      <w:r>
        <w:br/>
        <w:t>Unter Schmach und Spott</w:t>
      </w:r>
      <w:r>
        <w:br/>
        <w:t>Suche hoffend allezeit</w:t>
      </w:r>
      <w:r>
        <w:br/>
        <w:t xml:space="preserve">Deinen Herrn und Gott. </w:t>
      </w:r>
    </w:p>
    <w:p w14:paraId="7C2E0649" w14:textId="77777777" w:rsidR="00760128" w:rsidRDefault="00760128" w:rsidP="00760128">
      <w:pPr>
        <w:pStyle w:val="StandardWeb"/>
      </w:pPr>
      <w:r>
        <w:t>Ewig Leben hoff, o Christ,</w:t>
      </w:r>
      <w:r>
        <w:br/>
        <w:t xml:space="preserve">In der </w:t>
      </w:r>
      <w:proofErr w:type="spellStart"/>
      <w:r>
        <w:t>Todesstund</w:t>
      </w:r>
      <w:proofErr w:type="spellEnd"/>
      <w:r>
        <w:t>‘,</w:t>
      </w:r>
      <w:r>
        <w:br/>
        <w:t>Jesu Auferstehung ist</w:t>
      </w:r>
      <w:r>
        <w:br/>
        <w:t xml:space="preserve">Deiner Hoffnung Grund. </w:t>
      </w:r>
    </w:p>
    <w:p w14:paraId="0CB41BBA" w14:textId="77777777" w:rsidR="00760128" w:rsidRDefault="00760128" w:rsidP="00760128">
      <w:pPr>
        <w:pStyle w:val="StandardWeb"/>
      </w:pPr>
      <w:r>
        <w:t>Christenlieb ist eine Zier,</w:t>
      </w:r>
      <w:r>
        <w:br/>
        <w:t>Wie kein Schmuck der Welt;</w:t>
      </w:r>
      <w:r>
        <w:br/>
        <w:t>Gottes Abbild wird in ihr</w:t>
      </w:r>
      <w:r>
        <w:br/>
        <w:t>Wieder hergestellt.</w:t>
      </w:r>
    </w:p>
    <w:p w14:paraId="74987620" w14:textId="77777777" w:rsidR="00760128" w:rsidRDefault="00760128" w:rsidP="00760128">
      <w:pPr>
        <w:pStyle w:val="StandardWeb"/>
      </w:pPr>
      <w:r>
        <w:t>Christenliebe eifert nicht,</w:t>
      </w:r>
      <w:r>
        <w:br/>
        <w:t>Treibt nicht Hohn, noch Spott,</w:t>
      </w:r>
      <w:r>
        <w:br/>
        <w:t>übt mit Freuden ihre Pflicht,</w:t>
      </w:r>
      <w:r>
        <w:br/>
        <w:t>Alles nur um Gott.</w:t>
      </w:r>
    </w:p>
    <w:p w14:paraId="17F89560" w14:textId="77777777" w:rsidR="00760128" w:rsidRDefault="00760128" w:rsidP="00760128">
      <w:pPr>
        <w:pStyle w:val="StandardWeb"/>
      </w:pPr>
      <w:r>
        <w:t>Glaubt und hoffet unverrückt,</w:t>
      </w:r>
      <w:r>
        <w:br/>
        <w:t>Duldet unverzagt;</w:t>
      </w:r>
      <w:r>
        <w:br/>
        <w:t>Selbst wenn Leid sie niederdrückt,</w:t>
      </w:r>
      <w:r>
        <w:br/>
        <w:t xml:space="preserve">Murrt sie nicht und klagt. </w:t>
      </w:r>
    </w:p>
    <w:p w14:paraId="36873F25" w14:textId="7FEB0E7B" w:rsidR="00760128" w:rsidRDefault="00760128" w:rsidP="00760128">
      <w:pPr>
        <w:pStyle w:val="StandardWeb"/>
      </w:pPr>
      <w:r>
        <w:t>Liebe ist vor allem groß,</w:t>
      </w:r>
      <w:r>
        <w:br/>
        <w:t>Weil sie ewig währt,</w:t>
      </w:r>
      <w:r>
        <w:br/>
        <w:t>Einst sich in des Vaters Schoß</w:t>
      </w:r>
      <w:r>
        <w:br/>
        <w:t xml:space="preserve">Noch erhöht, verklärt. </w:t>
      </w:r>
    </w:p>
    <w:p w14:paraId="7D8E3BEA" w14:textId="77777777" w:rsidR="00760128" w:rsidRDefault="00760128" w:rsidP="00760128">
      <w:pPr>
        <w:pStyle w:val="StandardWeb"/>
      </w:pPr>
      <w:r>
        <w:t xml:space="preserve">Selbst der Glaube wird </w:t>
      </w:r>
      <w:proofErr w:type="spellStart"/>
      <w:r>
        <w:t>vergehn</w:t>
      </w:r>
      <w:proofErr w:type="spellEnd"/>
      <w:r>
        <w:t>,</w:t>
      </w:r>
      <w:r>
        <w:br/>
        <w:t>Wenn wir hell und klar</w:t>
      </w:r>
      <w:r>
        <w:br/>
        <w:t>Einst im Himmelslichte sehn,</w:t>
      </w:r>
      <w:r>
        <w:br/>
        <w:t xml:space="preserve">Was hier dunkel war. </w:t>
      </w:r>
    </w:p>
    <w:p w14:paraId="549D792A" w14:textId="77777777" w:rsidR="00760128" w:rsidRDefault="00760128" w:rsidP="00760128">
      <w:pPr>
        <w:pStyle w:val="StandardWeb"/>
      </w:pPr>
      <w:r>
        <w:t xml:space="preserve">Hoffnung weicht, wenn einst </w:t>
      </w:r>
      <w:proofErr w:type="spellStart"/>
      <w:r>
        <w:t>gescheh’n</w:t>
      </w:r>
      <w:proofErr w:type="spellEnd"/>
      <w:r>
        <w:t>,</w:t>
      </w:r>
      <w:r>
        <w:br/>
        <w:t>Was der Herr verspricht,</w:t>
      </w:r>
      <w:r>
        <w:br/>
        <w:t xml:space="preserve">Alles, Alles wird </w:t>
      </w:r>
      <w:proofErr w:type="spellStart"/>
      <w:r>
        <w:t>vergehn</w:t>
      </w:r>
      <w:proofErr w:type="spellEnd"/>
      <w:r>
        <w:t>,</w:t>
      </w:r>
      <w:r>
        <w:br/>
        <w:t>Nur die Liebe nicht.</w:t>
      </w:r>
    </w:p>
    <w:p w14:paraId="67F9A8C7" w14:textId="77977C6A" w:rsidR="00BD71A4" w:rsidRDefault="00760128" w:rsidP="007D0E31">
      <w:pPr>
        <w:pStyle w:val="StandardWeb"/>
      </w:pPr>
      <w:proofErr w:type="spellStart"/>
      <w:r>
        <w:t>D’rum</w:t>
      </w:r>
      <w:proofErr w:type="spellEnd"/>
      <w:r>
        <w:t>, mein Gott und Vater, sei</w:t>
      </w:r>
      <w:r>
        <w:br/>
        <w:t>Jetzt mein letztes Wort:</w:t>
      </w:r>
      <w:r>
        <w:br/>
        <w:t>Diese drei, nur diese drei</w:t>
      </w:r>
      <w:r>
        <w:br/>
        <w:t xml:space="preserve">Gib mir hier und dort! </w:t>
      </w:r>
    </w:p>
    <w:p w14:paraId="6FCCD373" w14:textId="77777777" w:rsidR="00BD71A4" w:rsidRDefault="00BD71A4">
      <w:pPr>
        <w:spacing w:after="0" w:line="240" w:lineRule="auto"/>
        <w:rPr>
          <w:rFonts w:eastAsia="Times New Roman"/>
          <w:b/>
          <w:bCs/>
          <w:color w:val="000000"/>
          <w:kern w:val="36"/>
          <w:sz w:val="36"/>
          <w:szCs w:val="48"/>
          <w:lang w:eastAsia="de-DE"/>
        </w:rPr>
      </w:pPr>
      <w:r>
        <w:br w:type="page"/>
      </w:r>
    </w:p>
    <w:p w14:paraId="1FD8D7F8" w14:textId="77777777" w:rsidR="00D5498D" w:rsidRPr="00D5498D" w:rsidRDefault="00D5498D" w:rsidP="008E63BE">
      <w:pPr>
        <w:pStyle w:val="berschrift1"/>
      </w:pPr>
      <w:r w:rsidRPr="00D5498D">
        <w:t>Quellen:</w:t>
      </w:r>
    </w:p>
    <w:p w14:paraId="5CE1FBD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64884505" w14:textId="77777777" w:rsidR="00BD71A4" w:rsidRDefault="00E526C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ACCB4B2" w14:textId="77777777" w:rsidR="00BD71A4" w:rsidRDefault="00E526C2"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A3CEF5F" w14:textId="77777777" w:rsidR="00BD71A4" w:rsidRDefault="00E526C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EB80022" w14:textId="77777777" w:rsidR="00BD71A4" w:rsidRDefault="00E526C2"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3E9CC2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B48D5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26C1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E917A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23C4020" w14:textId="77777777" w:rsidR="00082307" w:rsidRDefault="00BD71A4" w:rsidP="00BD71A4">
      <w:pPr>
        <w:pStyle w:val="berschrift1"/>
      </w:pPr>
      <w:r>
        <w:t>Spendenaufruf</w:t>
      </w:r>
    </w:p>
    <w:p w14:paraId="5C74CDC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80780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2E3F3D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E0F272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465DA9A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2435FFD" w14:textId="77777777" w:rsidR="00BD71A4" w:rsidRDefault="00E526C2"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DC636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781F81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BC1439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04A01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18D37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BBDEE" w14:textId="77777777" w:rsidR="00913476" w:rsidRDefault="00913476" w:rsidP="00CA68D9">
      <w:pPr>
        <w:spacing w:after="0" w:line="240" w:lineRule="auto"/>
      </w:pPr>
      <w:r>
        <w:separator/>
      </w:r>
    </w:p>
  </w:endnote>
  <w:endnote w:type="continuationSeparator" w:id="0">
    <w:p w14:paraId="524E6C1C" w14:textId="77777777" w:rsidR="00913476" w:rsidRDefault="0091347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6FAAC" w14:textId="77777777" w:rsidR="00913476" w:rsidRDefault="00913476" w:rsidP="00CA68D9">
      <w:pPr>
        <w:spacing w:after="0" w:line="240" w:lineRule="auto"/>
      </w:pPr>
      <w:r>
        <w:separator/>
      </w:r>
    </w:p>
  </w:footnote>
  <w:footnote w:type="continuationSeparator" w:id="0">
    <w:p w14:paraId="542C36B0" w14:textId="77777777" w:rsidR="00913476" w:rsidRDefault="00913476"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253"/>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60128"/>
    <w:rsid w:val="007D0E31"/>
    <w:rsid w:val="007E1779"/>
    <w:rsid w:val="0083667B"/>
    <w:rsid w:val="00883D4B"/>
    <w:rsid w:val="008D7463"/>
    <w:rsid w:val="008E417E"/>
    <w:rsid w:val="008E63BE"/>
    <w:rsid w:val="00913476"/>
    <w:rsid w:val="009A19EB"/>
    <w:rsid w:val="009B322A"/>
    <w:rsid w:val="009F720B"/>
    <w:rsid w:val="00A8716C"/>
    <w:rsid w:val="00B365E5"/>
    <w:rsid w:val="00B928DD"/>
    <w:rsid w:val="00BD71A4"/>
    <w:rsid w:val="00C35859"/>
    <w:rsid w:val="00C52253"/>
    <w:rsid w:val="00CA68D9"/>
    <w:rsid w:val="00CC4EAC"/>
    <w:rsid w:val="00CE1BC3"/>
    <w:rsid w:val="00CE56D9"/>
    <w:rsid w:val="00D14D4F"/>
    <w:rsid w:val="00D5498D"/>
    <w:rsid w:val="00D56329"/>
    <w:rsid w:val="00DC3900"/>
    <w:rsid w:val="00DF61FA"/>
    <w:rsid w:val="00E111EA"/>
    <w:rsid w:val="00E526C2"/>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126AE"/>
  <w15:chartTrackingRefBased/>
  <w15:docId w15:val="{F2B96D51-B18D-4D71-BC75-4DD4E422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760128"/>
  </w:style>
  <w:style w:type="character" w:customStyle="1" w:styleId="cat-links">
    <w:name w:val="cat-links"/>
    <w:basedOn w:val="Absatz-Standardschriftart"/>
    <w:rsid w:val="00760128"/>
  </w:style>
  <w:style w:type="character" w:customStyle="1" w:styleId="tags-links">
    <w:name w:val="tags-links"/>
    <w:basedOn w:val="Absatz-Standardschriftart"/>
    <w:rsid w:val="00760128"/>
  </w:style>
  <w:style w:type="character" w:customStyle="1" w:styleId="edit-link">
    <w:name w:val="edit-link"/>
    <w:basedOn w:val="Absatz-Standardschriftart"/>
    <w:rsid w:val="00760128"/>
  </w:style>
  <w:style w:type="character" w:styleId="Hervorhebung">
    <w:name w:val="Emphasis"/>
    <w:basedOn w:val="Absatz-Standardschriftart"/>
    <w:uiPriority w:val="20"/>
    <w:qFormat/>
    <w:rsid w:val="00760128"/>
    <w:rPr>
      <w:i/>
      <w:iCs/>
    </w:rPr>
  </w:style>
  <w:style w:type="character" w:styleId="BesuchterLink">
    <w:name w:val="FollowedHyperlink"/>
    <w:basedOn w:val="Absatz-Standardschriftart"/>
    <w:uiPriority w:val="99"/>
    <w:semiHidden/>
    <w:unhideWhenUsed/>
    <w:rsid w:val="007D0E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4921977">
      <w:bodyDiv w:val="1"/>
      <w:marLeft w:val="0"/>
      <w:marRight w:val="0"/>
      <w:marTop w:val="0"/>
      <w:marBottom w:val="0"/>
      <w:divBdr>
        <w:top w:val="none" w:sz="0" w:space="0" w:color="auto"/>
        <w:left w:val="none" w:sz="0" w:space="0" w:color="auto"/>
        <w:bottom w:val="none" w:sz="0" w:space="0" w:color="auto"/>
        <w:right w:val="none" w:sz="0" w:space="0" w:color="auto"/>
      </w:divBdr>
      <w:divsChild>
        <w:div w:id="939488941">
          <w:marLeft w:val="0"/>
          <w:marRight w:val="0"/>
          <w:marTop w:val="0"/>
          <w:marBottom w:val="0"/>
          <w:divBdr>
            <w:top w:val="none" w:sz="0" w:space="0" w:color="auto"/>
            <w:left w:val="none" w:sz="0" w:space="0" w:color="auto"/>
            <w:bottom w:val="none" w:sz="0" w:space="0" w:color="auto"/>
            <w:right w:val="none" w:sz="0" w:space="0" w:color="auto"/>
          </w:divBdr>
        </w:div>
        <w:div w:id="1886484982">
          <w:marLeft w:val="0"/>
          <w:marRight w:val="0"/>
          <w:marTop w:val="0"/>
          <w:marBottom w:val="0"/>
          <w:divBdr>
            <w:top w:val="none" w:sz="0" w:space="0" w:color="auto"/>
            <w:left w:val="none" w:sz="0" w:space="0" w:color="auto"/>
            <w:bottom w:val="none" w:sz="0" w:space="0" w:color="auto"/>
            <w:right w:val="none" w:sz="0" w:space="0" w:color="auto"/>
          </w:divBdr>
        </w:div>
        <w:div w:id="1934363093">
          <w:marLeft w:val="0"/>
          <w:marRight w:val="0"/>
          <w:marTop w:val="0"/>
          <w:marBottom w:val="0"/>
          <w:divBdr>
            <w:top w:val="none" w:sz="0" w:space="0" w:color="auto"/>
            <w:left w:val="none" w:sz="0" w:space="0" w:color="auto"/>
            <w:bottom w:val="none" w:sz="0" w:space="0" w:color="auto"/>
            <w:right w:val="none" w:sz="0" w:space="0" w:color="auto"/>
          </w:divBdr>
        </w:div>
        <w:div w:id="894270125">
          <w:marLeft w:val="0"/>
          <w:marRight w:val="0"/>
          <w:marTop w:val="0"/>
          <w:marBottom w:val="0"/>
          <w:divBdr>
            <w:top w:val="none" w:sz="0" w:space="0" w:color="auto"/>
            <w:left w:val="none" w:sz="0" w:space="0" w:color="auto"/>
            <w:bottom w:val="none" w:sz="0" w:space="0" w:color="auto"/>
            <w:right w:val="none" w:sz="0" w:space="0" w:color="auto"/>
          </w:divBdr>
        </w:div>
        <w:div w:id="2117676931">
          <w:marLeft w:val="0"/>
          <w:marRight w:val="0"/>
          <w:marTop w:val="0"/>
          <w:marBottom w:val="0"/>
          <w:divBdr>
            <w:top w:val="none" w:sz="0" w:space="0" w:color="auto"/>
            <w:left w:val="none" w:sz="0" w:space="0" w:color="auto"/>
            <w:bottom w:val="none" w:sz="0" w:space="0" w:color="auto"/>
            <w:right w:val="none" w:sz="0" w:space="0" w:color="auto"/>
          </w:divBdr>
        </w:div>
        <w:div w:id="1197354970">
          <w:marLeft w:val="0"/>
          <w:marRight w:val="0"/>
          <w:marTop w:val="0"/>
          <w:marBottom w:val="0"/>
          <w:divBdr>
            <w:top w:val="none" w:sz="0" w:space="0" w:color="auto"/>
            <w:left w:val="none" w:sz="0" w:space="0" w:color="auto"/>
            <w:bottom w:val="none" w:sz="0" w:space="0" w:color="auto"/>
            <w:right w:val="none" w:sz="0" w:space="0" w:color="auto"/>
          </w:divBdr>
        </w:div>
        <w:div w:id="1624073688">
          <w:marLeft w:val="0"/>
          <w:marRight w:val="0"/>
          <w:marTop w:val="0"/>
          <w:marBottom w:val="0"/>
          <w:divBdr>
            <w:top w:val="none" w:sz="0" w:space="0" w:color="auto"/>
            <w:left w:val="none" w:sz="0" w:space="0" w:color="auto"/>
            <w:bottom w:val="none" w:sz="0" w:space="0" w:color="auto"/>
            <w:right w:val="none" w:sz="0" w:space="0" w:color="auto"/>
          </w:divBdr>
        </w:div>
        <w:div w:id="889682821">
          <w:marLeft w:val="0"/>
          <w:marRight w:val="0"/>
          <w:marTop w:val="0"/>
          <w:marBottom w:val="0"/>
          <w:divBdr>
            <w:top w:val="none" w:sz="0" w:space="0" w:color="auto"/>
            <w:left w:val="none" w:sz="0" w:space="0" w:color="auto"/>
            <w:bottom w:val="none" w:sz="0" w:space="0" w:color="auto"/>
            <w:right w:val="none" w:sz="0" w:space="0" w:color="auto"/>
          </w:divBdr>
        </w:div>
        <w:div w:id="1321428145">
          <w:marLeft w:val="0"/>
          <w:marRight w:val="0"/>
          <w:marTop w:val="0"/>
          <w:marBottom w:val="0"/>
          <w:divBdr>
            <w:top w:val="none" w:sz="0" w:space="0" w:color="auto"/>
            <w:left w:val="none" w:sz="0" w:space="0" w:color="auto"/>
            <w:bottom w:val="none" w:sz="0" w:space="0" w:color="auto"/>
            <w:right w:val="none" w:sz="0" w:space="0" w:color="auto"/>
          </w:divBdr>
        </w:div>
        <w:div w:id="37900541">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8353852">
      <w:bodyDiv w:val="1"/>
      <w:marLeft w:val="0"/>
      <w:marRight w:val="0"/>
      <w:marTop w:val="0"/>
      <w:marBottom w:val="0"/>
      <w:divBdr>
        <w:top w:val="none" w:sz="0" w:space="0" w:color="auto"/>
        <w:left w:val="none" w:sz="0" w:space="0" w:color="auto"/>
        <w:bottom w:val="none" w:sz="0" w:space="0" w:color="auto"/>
        <w:right w:val="none" w:sz="0" w:space="0" w:color="auto"/>
      </w:divBdr>
      <w:divsChild>
        <w:div w:id="1688362936">
          <w:marLeft w:val="0"/>
          <w:marRight w:val="0"/>
          <w:marTop w:val="0"/>
          <w:marBottom w:val="0"/>
          <w:divBdr>
            <w:top w:val="none" w:sz="0" w:space="0" w:color="auto"/>
            <w:left w:val="none" w:sz="0" w:space="0" w:color="auto"/>
            <w:bottom w:val="none" w:sz="0" w:space="0" w:color="auto"/>
            <w:right w:val="none" w:sz="0" w:space="0" w:color="auto"/>
          </w:divBdr>
        </w:div>
        <w:div w:id="1053306900">
          <w:marLeft w:val="0"/>
          <w:marRight w:val="0"/>
          <w:marTop w:val="0"/>
          <w:marBottom w:val="0"/>
          <w:divBdr>
            <w:top w:val="none" w:sz="0" w:space="0" w:color="auto"/>
            <w:left w:val="none" w:sz="0" w:space="0" w:color="auto"/>
            <w:bottom w:val="none" w:sz="0" w:space="0" w:color="auto"/>
            <w:right w:val="none" w:sz="0" w:space="0" w:color="auto"/>
          </w:divBdr>
        </w:div>
        <w:div w:id="29730074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78097385">
      <w:bodyDiv w:val="1"/>
      <w:marLeft w:val="0"/>
      <w:marRight w:val="0"/>
      <w:marTop w:val="0"/>
      <w:marBottom w:val="0"/>
      <w:divBdr>
        <w:top w:val="none" w:sz="0" w:space="0" w:color="auto"/>
        <w:left w:val="none" w:sz="0" w:space="0" w:color="auto"/>
        <w:bottom w:val="none" w:sz="0" w:space="0" w:color="auto"/>
        <w:right w:val="none" w:sz="0" w:space="0" w:color="auto"/>
      </w:divBdr>
      <w:divsChild>
        <w:div w:id="1983388998">
          <w:marLeft w:val="0"/>
          <w:marRight w:val="0"/>
          <w:marTop w:val="0"/>
          <w:marBottom w:val="0"/>
          <w:divBdr>
            <w:top w:val="none" w:sz="0" w:space="0" w:color="auto"/>
            <w:left w:val="none" w:sz="0" w:space="0" w:color="auto"/>
            <w:bottom w:val="none" w:sz="0" w:space="0" w:color="auto"/>
            <w:right w:val="none" w:sz="0" w:space="0" w:color="auto"/>
          </w:divBdr>
        </w:div>
        <w:div w:id="199250466">
          <w:marLeft w:val="0"/>
          <w:marRight w:val="0"/>
          <w:marTop w:val="0"/>
          <w:marBottom w:val="0"/>
          <w:divBdr>
            <w:top w:val="none" w:sz="0" w:space="0" w:color="auto"/>
            <w:left w:val="none" w:sz="0" w:space="0" w:color="auto"/>
            <w:bottom w:val="none" w:sz="0" w:space="0" w:color="auto"/>
            <w:right w:val="none" w:sz="0" w:space="0" w:color="auto"/>
          </w:divBdr>
        </w:div>
        <w:div w:id="2008316388">
          <w:marLeft w:val="0"/>
          <w:marRight w:val="0"/>
          <w:marTop w:val="0"/>
          <w:marBottom w:val="0"/>
          <w:divBdr>
            <w:top w:val="none" w:sz="0" w:space="0" w:color="auto"/>
            <w:left w:val="none" w:sz="0" w:space="0" w:color="auto"/>
            <w:bottom w:val="none" w:sz="0" w:space="0" w:color="auto"/>
            <w:right w:val="none" w:sz="0" w:space="0" w:color="auto"/>
          </w:divBdr>
        </w:div>
        <w:div w:id="1103764372">
          <w:marLeft w:val="0"/>
          <w:marRight w:val="0"/>
          <w:marTop w:val="0"/>
          <w:marBottom w:val="0"/>
          <w:divBdr>
            <w:top w:val="none" w:sz="0" w:space="0" w:color="auto"/>
            <w:left w:val="none" w:sz="0" w:space="0" w:color="auto"/>
            <w:bottom w:val="none" w:sz="0" w:space="0" w:color="auto"/>
            <w:right w:val="none" w:sz="0" w:space="0" w:color="auto"/>
          </w:divBdr>
        </w:div>
        <w:div w:id="381057116">
          <w:marLeft w:val="0"/>
          <w:marRight w:val="0"/>
          <w:marTop w:val="0"/>
          <w:marBottom w:val="0"/>
          <w:divBdr>
            <w:top w:val="none" w:sz="0" w:space="0" w:color="auto"/>
            <w:left w:val="none" w:sz="0" w:space="0" w:color="auto"/>
            <w:bottom w:val="none" w:sz="0" w:space="0" w:color="auto"/>
            <w:right w:val="none" w:sz="0" w:space="0" w:color="auto"/>
          </w:divBdr>
        </w:div>
        <w:div w:id="2127581743">
          <w:marLeft w:val="0"/>
          <w:marRight w:val="0"/>
          <w:marTop w:val="0"/>
          <w:marBottom w:val="0"/>
          <w:divBdr>
            <w:top w:val="none" w:sz="0" w:space="0" w:color="auto"/>
            <w:left w:val="none" w:sz="0" w:space="0" w:color="auto"/>
            <w:bottom w:val="none" w:sz="0" w:space="0" w:color="auto"/>
            <w:right w:val="none" w:sz="0" w:space="0" w:color="auto"/>
          </w:divBdr>
        </w:div>
        <w:div w:id="46807296">
          <w:marLeft w:val="0"/>
          <w:marRight w:val="0"/>
          <w:marTop w:val="0"/>
          <w:marBottom w:val="0"/>
          <w:divBdr>
            <w:top w:val="none" w:sz="0" w:space="0" w:color="auto"/>
            <w:left w:val="none" w:sz="0" w:space="0" w:color="auto"/>
            <w:bottom w:val="none" w:sz="0" w:space="0" w:color="auto"/>
            <w:right w:val="none" w:sz="0" w:space="0" w:color="auto"/>
          </w:divBdr>
        </w:div>
        <w:div w:id="1299261243">
          <w:marLeft w:val="0"/>
          <w:marRight w:val="0"/>
          <w:marTop w:val="0"/>
          <w:marBottom w:val="0"/>
          <w:divBdr>
            <w:top w:val="none" w:sz="0" w:space="0" w:color="auto"/>
            <w:left w:val="none" w:sz="0" w:space="0" w:color="auto"/>
            <w:bottom w:val="none" w:sz="0" w:space="0" w:color="auto"/>
            <w:right w:val="none" w:sz="0" w:space="0" w:color="auto"/>
          </w:divBdr>
        </w:div>
        <w:div w:id="682632364">
          <w:marLeft w:val="0"/>
          <w:marRight w:val="0"/>
          <w:marTop w:val="0"/>
          <w:marBottom w:val="0"/>
          <w:divBdr>
            <w:top w:val="none" w:sz="0" w:space="0" w:color="auto"/>
            <w:left w:val="none" w:sz="0" w:space="0" w:color="auto"/>
            <w:bottom w:val="none" w:sz="0" w:space="0" w:color="auto"/>
            <w:right w:val="none" w:sz="0" w:space="0" w:color="auto"/>
          </w:divBdr>
        </w:div>
        <w:div w:id="201549529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26</Pages>
  <Words>4146</Words>
  <Characters>26122</Characters>
  <Application>Microsoft Office Word</Application>
  <DocSecurity>0</DocSecurity>
  <Lines>217</Lines>
  <Paragraphs>60</Paragraphs>
  <ScaleCrop>false</ScaleCrop>
  <HeadingPairs>
    <vt:vector size="4" baseType="variant">
      <vt:variant>
        <vt:lpstr>Titel</vt:lpstr>
      </vt:variant>
      <vt:variant>
        <vt:i4>1</vt:i4>
      </vt:variant>
      <vt:variant>
        <vt:lpstr>Überschriften</vt:lpstr>
      </vt:variant>
      <vt:variant>
        <vt:i4>30</vt:i4>
      </vt:variant>
    </vt:vector>
  </HeadingPairs>
  <TitlesOfParts>
    <vt:vector size="31" baseType="lpstr">
      <vt:lpstr>Ausgewählte Predigten</vt:lpstr>
      <vt:lpstr>Georg Friedrich Blaul - Lieder</vt:lpstr>
      <vt:lpstr>Vorwort</vt:lpstr>
      <vt:lpstr>Ach! aus tiefer Not</vt:lpstr>
      <vt:lpstr>Ach! wie oft hab‘ ich versprochen</vt:lpstr>
      <vt:lpstr>Christ, du stehst am Todestore</vt:lpstr>
      <vt:lpstr>Du hast mein Ziel mir nah gerückt</vt:lpstr>
      <vt:lpstr>Für deine Gaben dank ich dir</vt:lpstr>
      <vt:lpstr>Gott, gib uns deines Geistes Licht</vt:lpstr>
      <vt:lpstr>Herr, der jedes Herz ergründet</vt:lpstr>
      <vt:lpstr>Herr, um Trost war mir so bange</vt:lpstr>
      <vt:lpstr>Ist mir doch auf dieser Erden</vt:lpstr>
      <vt:lpstr>Mach dich auf, du Licht der Heiden</vt:lpstr>
      <vt:lpstr>Mühselig und beladen</vt:lpstr>
      <vt:lpstr>Ich hab‘ in dunkeln Tagen</vt:lpstr>
      <vt:lpstr>Immer bleib ich hier auf Erden</vt:lpstr>
      <vt:lpstr>Pilger und Bürger.</vt:lpstr>
      <vt:lpstr>Blaul, Georg Friedrich – Kehre dich zu mir, ich erlöse dich.</vt:lpstr>
      <vt:lpstr>Blaul, Georg Friedrich – Morgenlied.</vt:lpstr>
      <vt:lpstr>Blaul, Georg Friedrich – Ich habe dich je und je geliebt.</vt:lpstr>
      <vt:lpstr>Blaul, Georg Friedrich – Verwirf mich nicht.</vt:lpstr>
      <vt:lpstr>Blaul, Georg Friedrich – Osterlied</vt:lpstr>
      <vt:lpstr>Blaul, Georg Friedrich – Der jüngste Tag.</vt:lpstr>
      <vt:lpstr>Blaul, Georg Friedrich – Christbescheerung.</vt:lpstr>
      <vt:lpstr>Blaul, Georg Friedrich – Weihnacht.</vt:lpstr>
      <vt:lpstr>Blaul, Georg Friedrich – Adventlied.</vt:lpstr>
      <vt:lpstr>Blaul, Georg Friedrich – Diese Drei</vt:lpstr>
      <vt:lpstr/>
      <vt:lpstr>Quellen:</vt:lpstr>
      <vt:lpstr>Spendenaufruf</vt:lpstr>
      <vt:lpstr>Jung St. Peter zu Straßburg</vt:lpstr>
    </vt:vector>
  </TitlesOfParts>
  <LinksUpToDate>false</LinksUpToDate>
  <CharactersWithSpaces>30208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2022-10-23T10:54:00Z</dcterms:created>
  <dcterms:modified xsi:type="dcterms:W3CDTF">2022-10-30T13:36:00Z</dcterms:modified>
  <dc:title>Lieder</dc:title>
  <dc:creator>Blaul, Georg Friedrich</dc:creator>
  <dc:language>de</dc:language>
</cp:coreProperties>
</file>