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AEF15" w14:textId="435C894D" w:rsidR="007166CE" w:rsidRDefault="00721E9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00C26F0" wp14:editId="61F9F50E">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4C2F95C" w14:textId="77777777" w:rsidR="007166CE" w:rsidRDefault="007166CE" w:rsidP="007166CE">
      <w:pPr>
        <w:pStyle w:val="berschrift1"/>
      </w:pPr>
      <w:r>
        <w:br w:type="page"/>
      </w:r>
      <w:r>
        <w:lastRenderedPageBreak/>
        <w:t>Vorwort</w:t>
      </w:r>
    </w:p>
    <w:p w14:paraId="46E4F44C"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87CD216"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479484F6" w14:textId="77777777" w:rsidR="007166CE" w:rsidRDefault="007166CE" w:rsidP="007166CE">
      <w:r>
        <w:t>Euch allen wünsche ich Gottes reichen Segen und dass Ihr für Euch interessante Texte hier findet. Für Anregungen bin ich immer dankbar.</w:t>
      </w:r>
    </w:p>
    <w:p w14:paraId="27BDAB95" w14:textId="77777777" w:rsidR="007166CE" w:rsidRDefault="007166CE" w:rsidP="007166CE">
      <w:r>
        <w:t>Gruß &amp; Segen,</w:t>
      </w:r>
    </w:p>
    <w:p w14:paraId="326C4148" w14:textId="77777777" w:rsidR="007166CE" w:rsidRDefault="007166CE" w:rsidP="007166CE">
      <w:r>
        <w:t>Andreas</w:t>
      </w:r>
    </w:p>
    <w:p w14:paraId="7E112BF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3CF8CA5" w14:textId="1EEBC815" w:rsidR="00BD71A4" w:rsidRDefault="00CD13F7" w:rsidP="00CD13F7">
      <w:pPr>
        <w:spacing w:after="0" w:line="240" w:lineRule="auto"/>
        <w:jc w:val="center"/>
      </w:pPr>
      <w:r>
        <w:rPr>
          <w:noProof/>
        </w:rPr>
        <w:drawing>
          <wp:inline distT="0" distB="0" distL="0" distR="0" wp14:anchorId="53FB94BB" wp14:editId="4B1FD2EE">
            <wp:extent cx="2402840" cy="286004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2840" cy="2860040"/>
                    </a:xfrm>
                    <a:prstGeom prst="rect">
                      <a:avLst/>
                    </a:prstGeom>
                    <a:noFill/>
                    <a:ln>
                      <a:noFill/>
                    </a:ln>
                  </pic:spPr>
                </pic:pic>
              </a:graphicData>
            </a:graphic>
          </wp:inline>
        </w:drawing>
      </w:r>
    </w:p>
    <w:p w14:paraId="7C539CE2" w14:textId="77777777" w:rsidR="00BD71A4" w:rsidRDefault="00BD71A4">
      <w:pPr>
        <w:spacing w:after="0" w:line="240" w:lineRule="auto"/>
        <w:rPr>
          <w:rFonts w:eastAsia="Times New Roman"/>
          <w:b/>
          <w:bCs/>
          <w:color w:val="000000"/>
          <w:kern w:val="36"/>
          <w:sz w:val="36"/>
          <w:szCs w:val="48"/>
          <w:lang w:eastAsia="de-DE"/>
        </w:rPr>
      </w:pPr>
      <w:r>
        <w:br w:type="page"/>
      </w:r>
    </w:p>
    <w:p w14:paraId="03B8D37B" w14:textId="77777777" w:rsidR="00CD13F7" w:rsidRDefault="00CD13F7" w:rsidP="00CD13F7">
      <w:pPr>
        <w:pStyle w:val="berschrift1"/>
        <w:rPr>
          <w:sz w:val="48"/>
        </w:rPr>
      </w:pPr>
      <w:r>
        <w:t xml:space="preserve">Cranmer, Thomas - Die Ordnung der Heiligen Communion bey des Herrn </w:t>
      </w:r>
      <w:proofErr w:type="spellStart"/>
      <w:r>
        <w:t>Nachtmal</w:t>
      </w:r>
      <w:proofErr w:type="spellEnd"/>
      <w:r>
        <w:t xml:space="preserve"> wie solches noch zur zeit in den </w:t>
      </w:r>
      <w:proofErr w:type="spellStart"/>
      <w:r>
        <w:t>Englendischen</w:t>
      </w:r>
      <w:proofErr w:type="spellEnd"/>
      <w:r>
        <w:t xml:space="preserve"> Kirchen gehalten wird</w:t>
      </w:r>
    </w:p>
    <w:p w14:paraId="6495BBE5" w14:textId="77777777" w:rsidR="00CD13F7" w:rsidRDefault="00CD13F7" w:rsidP="00CD13F7">
      <w:pPr>
        <w:pStyle w:val="StandardWeb"/>
      </w:pPr>
      <w:r>
        <w:t xml:space="preserve">Erfurt, 1548 </w:t>
      </w:r>
    </w:p>
    <w:p w14:paraId="5F563275" w14:textId="77777777" w:rsidR="00CD13F7" w:rsidRDefault="00CD13F7" w:rsidP="00CD13F7">
      <w:pPr>
        <w:pStyle w:val="StandardWeb"/>
      </w:pPr>
      <w:r>
        <w:t xml:space="preserve">Die Ordnung der Heiligen Communion/ bey des HERRN </w:t>
      </w:r>
      <w:proofErr w:type="spellStart"/>
      <w:r>
        <w:t>Nachtmal</w:t>
      </w:r>
      <w:proofErr w:type="spellEnd"/>
      <w:r>
        <w:t xml:space="preserve"> </w:t>
      </w:r>
    </w:p>
    <w:p w14:paraId="08DA8C6C" w14:textId="77777777" w:rsidR="00CD13F7" w:rsidRDefault="00CD13F7" w:rsidP="00CD13F7">
      <w:pPr>
        <w:pStyle w:val="StandardWeb"/>
      </w:pPr>
      <w:r>
        <w:t xml:space="preserve">Zum ersten/ Der Pfarrherr </w:t>
      </w:r>
      <w:proofErr w:type="spellStart"/>
      <w:r>
        <w:t>odder</w:t>
      </w:r>
      <w:proofErr w:type="spellEnd"/>
      <w:r>
        <w:t xml:space="preserve"> Seelsorger/ </w:t>
      </w:r>
      <w:proofErr w:type="spellStart"/>
      <w:r>
        <w:t>auff</w:t>
      </w:r>
      <w:proofErr w:type="spellEnd"/>
      <w:r>
        <w:t xml:space="preserve"> den </w:t>
      </w:r>
      <w:proofErr w:type="spellStart"/>
      <w:r>
        <w:t>nechsten</w:t>
      </w:r>
      <w:proofErr w:type="spellEnd"/>
      <w:r>
        <w:t xml:space="preserve"> Sontag </w:t>
      </w:r>
      <w:proofErr w:type="spellStart"/>
      <w:r>
        <w:t>odder</w:t>
      </w:r>
      <w:proofErr w:type="spellEnd"/>
      <w:r>
        <w:t xml:space="preserve"> Feiertag ( oder zum wenigsten ein tag davor eh er die heilige Communion darreicht ) </w:t>
      </w:r>
      <w:proofErr w:type="spellStart"/>
      <w:r>
        <w:t>sol</w:t>
      </w:r>
      <w:proofErr w:type="spellEnd"/>
      <w:r>
        <w:t xml:space="preserve"> seine </w:t>
      </w:r>
      <w:proofErr w:type="spellStart"/>
      <w:r>
        <w:t>Pfarkinder</w:t>
      </w:r>
      <w:proofErr w:type="spellEnd"/>
      <w:r>
        <w:t xml:space="preserve">/ oder die da zu gegen </w:t>
      </w:r>
      <w:proofErr w:type="spellStart"/>
      <w:r>
        <w:t>seind</w:t>
      </w:r>
      <w:proofErr w:type="spellEnd"/>
      <w:r>
        <w:t xml:space="preserve">/ </w:t>
      </w:r>
      <w:proofErr w:type="spellStart"/>
      <w:r>
        <w:t>vermanen</w:t>
      </w:r>
      <w:proofErr w:type="spellEnd"/>
      <w:r>
        <w:t xml:space="preserve"> und warnen/ das sie sich darzu schicken/ </w:t>
      </w:r>
      <w:proofErr w:type="spellStart"/>
      <w:r>
        <w:t>unnd</w:t>
      </w:r>
      <w:proofErr w:type="spellEnd"/>
      <w:r>
        <w:t xml:space="preserve"> </w:t>
      </w:r>
      <w:proofErr w:type="spellStart"/>
      <w:r>
        <w:t>sol</w:t>
      </w:r>
      <w:proofErr w:type="spellEnd"/>
      <w:r>
        <w:t xml:space="preserve"> </w:t>
      </w:r>
      <w:proofErr w:type="spellStart"/>
      <w:r>
        <w:t>jhnen</w:t>
      </w:r>
      <w:proofErr w:type="spellEnd"/>
      <w:r>
        <w:t xml:space="preserve"> diese rede ( </w:t>
      </w:r>
      <w:proofErr w:type="spellStart"/>
      <w:r>
        <w:t>odder</w:t>
      </w:r>
      <w:proofErr w:type="spellEnd"/>
      <w:r>
        <w:t xml:space="preserve"> deren gleich) wie hienach folget/ </w:t>
      </w:r>
      <w:proofErr w:type="spellStart"/>
      <w:r>
        <w:t>offentlich</w:t>
      </w:r>
      <w:proofErr w:type="spellEnd"/>
      <w:r>
        <w:t xml:space="preserve"> </w:t>
      </w:r>
      <w:proofErr w:type="spellStart"/>
      <w:r>
        <w:t>unnd</w:t>
      </w:r>
      <w:proofErr w:type="spellEnd"/>
      <w:r>
        <w:t xml:space="preserve"> </w:t>
      </w:r>
      <w:proofErr w:type="spellStart"/>
      <w:r>
        <w:t>klerlich</w:t>
      </w:r>
      <w:proofErr w:type="spellEnd"/>
      <w:r>
        <w:t xml:space="preserve"> </w:t>
      </w:r>
      <w:proofErr w:type="spellStart"/>
      <w:r>
        <w:t>furhalten</w:t>
      </w:r>
      <w:proofErr w:type="spellEnd"/>
      <w:r>
        <w:t xml:space="preserve">. </w:t>
      </w:r>
    </w:p>
    <w:p w14:paraId="4349BD83" w14:textId="77777777" w:rsidR="00CD13F7" w:rsidRDefault="00CD13F7" w:rsidP="00CD13F7">
      <w:pPr>
        <w:pStyle w:val="StandardWeb"/>
      </w:pPr>
      <w:r>
        <w:t xml:space="preserve">Lieben freund/ </w:t>
      </w:r>
      <w:proofErr w:type="spellStart"/>
      <w:r>
        <w:t>jhr</w:t>
      </w:r>
      <w:proofErr w:type="spellEnd"/>
      <w:r>
        <w:t xml:space="preserve"> </w:t>
      </w:r>
      <w:proofErr w:type="spellStart"/>
      <w:r>
        <w:t>inn</w:t>
      </w:r>
      <w:proofErr w:type="spellEnd"/>
      <w:r>
        <w:t xml:space="preserve"> </w:t>
      </w:r>
      <w:proofErr w:type="spellStart"/>
      <w:r>
        <w:t>sonderheit</w:t>
      </w:r>
      <w:proofErr w:type="spellEnd"/>
      <w:r>
        <w:t xml:space="preserve">/ deren Seelsorger und </w:t>
      </w:r>
      <w:proofErr w:type="spellStart"/>
      <w:r>
        <w:t>Fursteher</w:t>
      </w:r>
      <w:proofErr w:type="spellEnd"/>
      <w:r>
        <w:t xml:space="preserve"> ich bin/ </w:t>
      </w:r>
      <w:proofErr w:type="spellStart"/>
      <w:r>
        <w:t>Auff</w:t>
      </w:r>
      <w:proofErr w:type="spellEnd"/>
      <w:r>
        <w:t xml:space="preserve"> den N. tag </w:t>
      </w:r>
      <w:proofErr w:type="spellStart"/>
      <w:r>
        <w:t>nechst</w:t>
      </w:r>
      <w:proofErr w:type="spellEnd"/>
      <w:r>
        <w:t xml:space="preserve"> </w:t>
      </w:r>
      <w:proofErr w:type="spellStart"/>
      <w:r>
        <w:t>zukünfftig</w:t>
      </w:r>
      <w:proofErr w:type="spellEnd"/>
      <w:r>
        <w:t xml:space="preserve">/ hab ich mir </w:t>
      </w:r>
      <w:proofErr w:type="spellStart"/>
      <w:r>
        <w:t>furgenomen</w:t>
      </w:r>
      <w:proofErr w:type="spellEnd"/>
      <w:r>
        <w:t xml:space="preserve"> mit Göttlicher </w:t>
      </w:r>
      <w:proofErr w:type="spellStart"/>
      <w:r>
        <w:t>hülff</w:t>
      </w:r>
      <w:proofErr w:type="spellEnd"/>
      <w:r>
        <w:t xml:space="preserve">/ das aller </w:t>
      </w:r>
      <w:proofErr w:type="spellStart"/>
      <w:r>
        <w:t>tröstlichst</w:t>
      </w:r>
      <w:proofErr w:type="spellEnd"/>
      <w:r>
        <w:t xml:space="preserve"> Sacrament des Leibs </w:t>
      </w:r>
      <w:proofErr w:type="spellStart"/>
      <w:r>
        <w:t>unnd</w:t>
      </w:r>
      <w:proofErr w:type="spellEnd"/>
      <w:r>
        <w:t xml:space="preserve"> Bluts Christi/ allen denen die sich Gottseliglich darzu </w:t>
      </w:r>
      <w:proofErr w:type="spellStart"/>
      <w:r>
        <w:t>schickenn</w:t>
      </w:r>
      <w:proofErr w:type="spellEnd"/>
      <w:r>
        <w:t xml:space="preserve"> werden/ darzureichen/ </w:t>
      </w:r>
      <w:proofErr w:type="spellStart"/>
      <w:r>
        <w:t>auff</w:t>
      </w:r>
      <w:proofErr w:type="spellEnd"/>
      <w:r>
        <w:t xml:space="preserve"> das </w:t>
      </w:r>
      <w:proofErr w:type="spellStart"/>
      <w:r>
        <w:t>solchs</w:t>
      </w:r>
      <w:proofErr w:type="spellEnd"/>
      <w:r>
        <w:t xml:space="preserve"> von </w:t>
      </w:r>
      <w:proofErr w:type="spellStart"/>
      <w:r>
        <w:t>jhnen</w:t>
      </w:r>
      <w:proofErr w:type="spellEnd"/>
      <w:r>
        <w:t xml:space="preserve"> zur </w:t>
      </w:r>
      <w:proofErr w:type="spellStart"/>
      <w:r>
        <w:t>gedechtnus</w:t>
      </w:r>
      <w:proofErr w:type="spellEnd"/>
      <w:r>
        <w:t xml:space="preserve"> seins </w:t>
      </w:r>
      <w:proofErr w:type="spellStart"/>
      <w:r>
        <w:t>allerfruchtbarlichsten</w:t>
      </w:r>
      <w:proofErr w:type="spellEnd"/>
      <w:r>
        <w:t xml:space="preserve"> und herrlichen </w:t>
      </w:r>
      <w:proofErr w:type="spellStart"/>
      <w:r>
        <w:t>leidens</w:t>
      </w:r>
      <w:proofErr w:type="spellEnd"/>
      <w:r>
        <w:t xml:space="preserve"> empfangen werde/ Dur welches leiden </w:t>
      </w:r>
      <w:proofErr w:type="spellStart"/>
      <w:r>
        <w:t>unnd</w:t>
      </w:r>
      <w:proofErr w:type="spellEnd"/>
      <w:r>
        <w:t xml:space="preserve"> sterben/ wir die </w:t>
      </w:r>
      <w:proofErr w:type="spellStart"/>
      <w:r>
        <w:t>verzeihung</w:t>
      </w:r>
      <w:proofErr w:type="spellEnd"/>
      <w:r>
        <w:t xml:space="preserve"> unserer Sünden erlangt haben/ und des </w:t>
      </w:r>
      <w:proofErr w:type="spellStart"/>
      <w:r>
        <w:t>Himlischen</w:t>
      </w:r>
      <w:proofErr w:type="spellEnd"/>
      <w:r>
        <w:t xml:space="preserve"> Reichs </w:t>
      </w:r>
      <w:proofErr w:type="spellStart"/>
      <w:r>
        <w:t>teilhafftig</w:t>
      </w:r>
      <w:proofErr w:type="spellEnd"/>
      <w:r>
        <w:t xml:space="preserve"> worden sind/ Des werden wir nu </w:t>
      </w:r>
      <w:proofErr w:type="spellStart"/>
      <w:r>
        <w:t>gewis</w:t>
      </w:r>
      <w:proofErr w:type="spellEnd"/>
      <w:r>
        <w:t xml:space="preserve"> und versichert/ so wir zu diesem Sacrament </w:t>
      </w:r>
      <w:proofErr w:type="spellStart"/>
      <w:r>
        <w:t>komen</w:t>
      </w:r>
      <w:proofErr w:type="spellEnd"/>
      <w:r>
        <w:t xml:space="preserve"> mit </w:t>
      </w:r>
      <w:proofErr w:type="spellStart"/>
      <w:r>
        <w:t>hertzlichem</w:t>
      </w:r>
      <w:proofErr w:type="spellEnd"/>
      <w:r>
        <w:t xml:space="preserve"> leid </w:t>
      </w:r>
      <w:proofErr w:type="spellStart"/>
      <w:r>
        <w:t>fur</w:t>
      </w:r>
      <w:proofErr w:type="spellEnd"/>
      <w:r>
        <w:t xml:space="preserve"> unsern </w:t>
      </w:r>
      <w:proofErr w:type="spellStart"/>
      <w:r>
        <w:t>missethaten</w:t>
      </w:r>
      <w:proofErr w:type="spellEnd"/>
      <w:r>
        <w:t xml:space="preserve">/ mit festem glauben </w:t>
      </w:r>
      <w:proofErr w:type="spellStart"/>
      <w:r>
        <w:t>inn</w:t>
      </w:r>
      <w:proofErr w:type="spellEnd"/>
      <w:r>
        <w:t xml:space="preserve"> die </w:t>
      </w:r>
      <w:proofErr w:type="spellStart"/>
      <w:r>
        <w:t>barmhertzigkeit</w:t>
      </w:r>
      <w:proofErr w:type="spellEnd"/>
      <w:r>
        <w:t xml:space="preserve"> Gottes/ und mit ernstlichem </w:t>
      </w:r>
      <w:proofErr w:type="spellStart"/>
      <w:r>
        <w:t>fursatz</w:t>
      </w:r>
      <w:proofErr w:type="spellEnd"/>
      <w:r>
        <w:t xml:space="preserve"> dem willen Gottes gehorsam zu sein/ und nicht mehr zu </w:t>
      </w:r>
      <w:proofErr w:type="spellStart"/>
      <w:r>
        <w:t>sundigen</w:t>
      </w:r>
      <w:proofErr w:type="spellEnd"/>
      <w:r>
        <w:t xml:space="preserve">. </w:t>
      </w:r>
    </w:p>
    <w:p w14:paraId="7EF81FDB" w14:textId="77777777" w:rsidR="00CD13F7" w:rsidRDefault="00CD13F7" w:rsidP="00CD13F7">
      <w:pPr>
        <w:pStyle w:val="StandardWeb"/>
      </w:pPr>
      <w:proofErr w:type="spellStart"/>
      <w:r>
        <w:t>Darumb</w:t>
      </w:r>
      <w:proofErr w:type="spellEnd"/>
      <w:r>
        <w:t xml:space="preserve"> sind wir schuldig zu diesen heiligen </w:t>
      </w:r>
      <w:proofErr w:type="spellStart"/>
      <w:r>
        <w:t>Geheimnussen</w:t>
      </w:r>
      <w:proofErr w:type="spellEnd"/>
      <w:r>
        <w:t xml:space="preserve"> also zu </w:t>
      </w:r>
      <w:proofErr w:type="spellStart"/>
      <w:r>
        <w:t>komen</w:t>
      </w:r>
      <w:proofErr w:type="spellEnd"/>
      <w:r>
        <w:t xml:space="preserve">/ das wir dem </w:t>
      </w:r>
      <w:proofErr w:type="spellStart"/>
      <w:r>
        <w:t>Allmechtigen</w:t>
      </w:r>
      <w:proofErr w:type="spellEnd"/>
      <w:r>
        <w:t xml:space="preserve"> Gott </w:t>
      </w:r>
      <w:proofErr w:type="spellStart"/>
      <w:r>
        <w:t>auffs</w:t>
      </w:r>
      <w:proofErr w:type="spellEnd"/>
      <w:r>
        <w:t xml:space="preserve"> aller </w:t>
      </w:r>
      <w:proofErr w:type="spellStart"/>
      <w:r>
        <w:t>hertzlichst</w:t>
      </w:r>
      <w:proofErr w:type="spellEnd"/>
      <w:r>
        <w:t xml:space="preserve"> </w:t>
      </w:r>
      <w:proofErr w:type="spellStart"/>
      <w:r>
        <w:t>dancksagen</w:t>
      </w:r>
      <w:proofErr w:type="spellEnd"/>
      <w:r>
        <w:t xml:space="preserve">/ von wegen seiner unendlichen </w:t>
      </w:r>
      <w:proofErr w:type="spellStart"/>
      <w:r>
        <w:t>barmhertzigkeit</w:t>
      </w:r>
      <w:proofErr w:type="spellEnd"/>
      <w:r>
        <w:t xml:space="preserve"> </w:t>
      </w:r>
      <w:proofErr w:type="spellStart"/>
      <w:r>
        <w:t>unnd</w:t>
      </w:r>
      <w:proofErr w:type="spellEnd"/>
      <w:r>
        <w:t xml:space="preserve"> </w:t>
      </w:r>
      <w:proofErr w:type="spellStart"/>
      <w:r>
        <w:t>wolthaten</w:t>
      </w:r>
      <w:proofErr w:type="spellEnd"/>
      <w:r>
        <w:t xml:space="preserve">/ die er uns seinen </w:t>
      </w:r>
      <w:proofErr w:type="spellStart"/>
      <w:r>
        <w:t>unwirdigen</w:t>
      </w:r>
      <w:proofErr w:type="spellEnd"/>
      <w:r>
        <w:t xml:space="preserve"> knechten gegeben </w:t>
      </w:r>
      <w:proofErr w:type="spellStart"/>
      <w:r>
        <w:t>unnd</w:t>
      </w:r>
      <w:proofErr w:type="spellEnd"/>
      <w:r>
        <w:t xml:space="preserve"> mitgetheilt hat. </w:t>
      </w:r>
      <w:proofErr w:type="spellStart"/>
      <w:r>
        <w:t>Umb</w:t>
      </w:r>
      <w:proofErr w:type="spellEnd"/>
      <w:r>
        <w:t xml:space="preserve"> deren willen er hat nicht allein seinen Leib </w:t>
      </w:r>
      <w:proofErr w:type="spellStart"/>
      <w:r>
        <w:t>inn</w:t>
      </w:r>
      <w:proofErr w:type="spellEnd"/>
      <w:r>
        <w:t xml:space="preserve"> den todt hingegeben/ und sein Blut vergossen/ Sondern ihm auch lassen gefallen/ </w:t>
      </w:r>
      <w:proofErr w:type="spellStart"/>
      <w:r>
        <w:t>inn</w:t>
      </w:r>
      <w:proofErr w:type="spellEnd"/>
      <w:r>
        <w:t xml:space="preserve"> einem Sacrament </w:t>
      </w:r>
      <w:proofErr w:type="spellStart"/>
      <w:r>
        <w:t>unnd</w:t>
      </w:r>
      <w:proofErr w:type="spellEnd"/>
      <w:r>
        <w:t xml:space="preserve"> </w:t>
      </w:r>
      <w:proofErr w:type="spellStart"/>
      <w:r>
        <w:t>geheimnus</w:t>
      </w:r>
      <w:proofErr w:type="spellEnd"/>
      <w:r>
        <w:t xml:space="preserve">/ uns denselbigen Leib </w:t>
      </w:r>
      <w:proofErr w:type="spellStart"/>
      <w:r>
        <w:t>unnd</w:t>
      </w:r>
      <w:proofErr w:type="spellEnd"/>
      <w:r>
        <w:t xml:space="preserve"> Blut/ geistlicher weise/ zur </w:t>
      </w:r>
      <w:proofErr w:type="spellStart"/>
      <w:r>
        <w:t>speiss</w:t>
      </w:r>
      <w:proofErr w:type="spellEnd"/>
      <w:r>
        <w:t xml:space="preserve"> </w:t>
      </w:r>
      <w:proofErr w:type="spellStart"/>
      <w:r>
        <w:t>unnd</w:t>
      </w:r>
      <w:proofErr w:type="spellEnd"/>
      <w:r>
        <w:t xml:space="preserve"> </w:t>
      </w:r>
      <w:proofErr w:type="spellStart"/>
      <w:r>
        <w:t>tranck</w:t>
      </w:r>
      <w:proofErr w:type="spellEnd"/>
      <w:r>
        <w:t xml:space="preserve"> zugeben. </w:t>
      </w:r>
    </w:p>
    <w:p w14:paraId="0FEB0986" w14:textId="77777777" w:rsidR="00CD13F7" w:rsidRDefault="00CD13F7" w:rsidP="00CD13F7">
      <w:pPr>
        <w:pStyle w:val="StandardWeb"/>
      </w:pPr>
      <w:proofErr w:type="spellStart"/>
      <w:r>
        <w:t>Welchs</w:t>
      </w:r>
      <w:proofErr w:type="spellEnd"/>
      <w:r>
        <w:t xml:space="preserve"> Sacrament/ nach dem es so ein Göttlich </w:t>
      </w:r>
      <w:proofErr w:type="spellStart"/>
      <w:r>
        <w:t>unnd</w:t>
      </w:r>
      <w:proofErr w:type="spellEnd"/>
      <w:r>
        <w:t xml:space="preserve"> heilig ding ist/ auch so tröstlich denen die es </w:t>
      </w:r>
      <w:proofErr w:type="spellStart"/>
      <w:r>
        <w:t>wirdiglich</w:t>
      </w:r>
      <w:proofErr w:type="spellEnd"/>
      <w:r>
        <w:t xml:space="preserve"> empfangen/ </w:t>
      </w:r>
      <w:proofErr w:type="spellStart"/>
      <w:r>
        <w:t>unnd</w:t>
      </w:r>
      <w:proofErr w:type="spellEnd"/>
      <w:r>
        <w:t xml:space="preserve"> so </w:t>
      </w:r>
      <w:proofErr w:type="spellStart"/>
      <w:r>
        <w:t>gefahrlich</w:t>
      </w:r>
      <w:proofErr w:type="spellEnd"/>
      <w:r>
        <w:t xml:space="preserve"> denen die es vermessen </w:t>
      </w:r>
      <w:proofErr w:type="spellStart"/>
      <w:r>
        <w:t>unwirdiglich</w:t>
      </w:r>
      <w:proofErr w:type="spellEnd"/>
      <w:r>
        <w:t xml:space="preserve"> zu </w:t>
      </w:r>
      <w:proofErr w:type="spellStart"/>
      <w:r>
        <w:t>nemen</w:t>
      </w:r>
      <w:proofErr w:type="spellEnd"/>
      <w:r>
        <w:t xml:space="preserve">. </w:t>
      </w:r>
      <w:proofErr w:type="spellStart"/>
      <w:r>
        <w:t>Darumb</w:t>
      </w:r>
      <w:proofErr w:type="spellEnd"/>
      <w:r>
        <w:t xml:space="preserve"> bin ich schuldig/ euch </w:t>
      </w:r>
      <w:proofErr w:type="spellStart"/>
      <w:r>
        <w:t>inn</w:t>
      </w:r>
      <w:proofErr w:type="spellEnd"/>
      <w:r>
        <w:t xml:space="preserve"> </w:t>
      </w:r>
      <w:proofErr w:type="spellStart"/>
      <w:r>
        <w:t>mitler</w:t>
      </w:r>
      <w:proofErr w:type="spellEnd"/>
      <w:r>
        <w:t xml:space="preserve"> zeit zu erinnern/ </w:t>
      </w:r>
      <w:proofErr w:type="spellStart"/>
      <w:r>
        <w:t>auff</w:t>
      </w:r>
      <w:proofErr w:type="spellEnd"/>
      <w:r>
        <w:t xml:space="preserve"> das ihr die </w:t>
      </w:r>
      <w:proofErr w:type="spellStart"/>
      <w:r>
        <w:t>grös</w:t>
      </w:r>
      <w:proofErr w:type="spellEnd"/>
      <w:r>
        <w:t xml:space="preserve"> des </w:t>
      </w:r>
      <w:proofErr w:type="spellStart"/>
      <w:r>
        <w:t>handels</w:t>
      </w:r>
      <w:proofErr w:type="spellEnd"/>
      <w:r>
        <w:t xml:space="preserve"> </w:t>
      </w:r>
      <w:proofErr w:type="spellStart"/>
      <w:r>
        <w:t>bedencken</w:t>
      </w:r>
      <w:proofErr w:type="spellEnd"/>
      <w:r>
        <w:t xml:space="preserve">/ </w:t>
      </w:r>
      <w:proofErr w:type="spellStart"/>
      <w:r>
        <w:t>ewre</w:t>
      </w:r>
      <w:proofErr w:type="spellEnd"/>
      <w:r>
        <w:t xml:space="preserve"> eigne gewissen probieren </w:t>
      </w:r>
      <w:proofErr w:type="spellStart"/>
      <w:r>
        <w:t>unnd</w:t>
      </w:r>
      <w:proofErr w:type="spellEnd"/>
      <w:r>
        <w:t xml:space="preserve"> erforschen/ </w:t>
      </w:r>
      <w:proofErr w:type="spellStart"/>
      <w:r>
        <w:t>unnd</w:t>
      </w:r>
      <w:proofErr w:type="spellEnd"/>
      <w:r>
        <w:t xml:space="preserve"> </w:t>
      </w:r>
      <w:proofErr w:type="spellStart"/>
      <w:r>
        <w:t>solchs</w:t>
      </w:r>
      <w:proofErr w:type="spellEnd"/>
      <w:r>
        <w:t xml:space="preserve"> auch nicht </w:t>
      </w:r>
      <w:proofErr w:type="spellStart"/>
      <w:r>
        <w:t>leichtfertiglich</w:t>
      </w:r>
      <w:proofErr w:type="spellEnd"/>
      <w:r>
        <w:t xml:space="preserve">/ auch nicht wie die/ die </w:t>
      </w:r>
      <w:proofErr w:type="spellStart"/>
      <w:r>
        <w:t>gleisnerey</w:t>
      </w:r>
      <w:proofErr w:type="spellEnd"/>
      <w:r>
        <w:t xml:space="preserve"> mit Gott treiben/ Sondern als diejenigen/ die zu dem Allergöttlichsten </w:t>
      </w:r>
      <w:proofErr w:type="spellStart"/>
      <w:r>
        <w:t>unnd</w:t>
      </w:r>
      <w:proofErr w:type="spellEnd"/>
      <w:r>
        <w:t xml:space="preserve"> </w:t>
      </w:r>
      <w:proofErr w:type="spellStart"/>
      <w:r>
        <w:t>Himlischen</w:t>
      </w:r>
      <w:proofErr w:type="spellEnd"/>
      <w:r>
        <w:t xml:space="preserve"> </w:t>
      </w:r>
      <w:proofErr w:type="spellStart"/>
      <w:r>
        <w:t>Bancket</w:t>
      </w:r>
      <w:proofErr w:type="spellEnd"/>
      <w:r>
        <w:t xml:space="preserve"> </w:t>
      </w:r>
      <w:proofErr w:type="spellStart"/>
      <w:r>
        <w:t>komen</w:t>
      </w:r>
      <w:proofErr w:type="spellEnd"/>
      <w:r>
        <w:t xml:space="preserve"> sollen/ und nicht anders zu </w:t>
      </w:r>
      <w:proofErr w:type="spellStart"/>
      <w:r>
        <w:t>komen</w:t>
      </w:r>
      <w:proofErr w:type="spellEnd"/>
      <w:r>
        <w:t xml:space="preserve">/ dann </w:t>
      </w:r>
      <w:proofErr w:type="spellStart"/>
      <w:r>
        <w:t>inn</w:t>
      </w:r>
      <w:proofErr w:type="spellEnd"/>
      <w:r>
        <w:t xml:space="preserve"> der Hochzeitlicher </w:t>
      </w:r>
      <w:proofErr w:type="spellStart"/>
      <w:r>
        <w:t>kleidung</w:t>
      </w:r>
      <w:proofErr w:type="spellEnd"/>
      <w:r>
        <w:t xml:space="preserve">/ die Gott </w:t>
      </w:r>
      <w:proofErr w:type="spellStart"/>
      <w:r>
        <w:t>inn</w:t>
      </w:r>
      <w:proofErr w:type="spellEnd"/>
      <w:r>
        <w:t xml:space="preserve"> der </w:t>
      </w:r>
      <w:proofErr w:type="spellStart"/>
      <w:r>
        <w:t>Schrifft</w:t>
      </w:r>
      <w:proofErr w:type="spellEnd"/>
      <w:r>
        <w:t xml:space="preserve"> erfordert/ </w:t>
      </w:r>
      <w:proofErr w:type="spellStart"/>
      <w:r>
        <w:t>Auff</w:t>
      </w:r>
      <w:proofErr w:type="spellEnd"/>
      <w:r>
        <w:t xml:space="preserve"> das </w:t>
      </w:r>
      <w:proofErr w:type="spellStart"/>
      <w:r>
        <w:t>jhr</w:t>
      </w:r>
      <w:proofErr w:type="spellEnd"/>
      <w:r>
        <w:t xml:space="preserve">/ so viel </w:t>
      </w:r>
      <w:proofErr w:type="spellStart"/>
      <w:r>
        <w:t>inn</w:t>
      </w:r>
      <w:proofErr w:type="spellEnd"/>
      <w:r>
        <w:t xml:space="preserve"> euch ist/ zu diesem Tisch </w:t>
      </w:r>
      <w:proofErr w:type="spellStart"/>
      <w:r>
        <w:t>zukomen</w:t>
      </w:r>
      <w:proofErr w:type="spellEnd"/>
      <w:r>
        <w:t xml:space="preserve">/ </w:t>
      </w:r>
      <w:proofErr w:type="spellStart"/>
      <w:r>
        <w:t>wirdig</w:t>
      </w:r>
      <w:proofErr w:type="spellEnd"/>
      <w:r>
        <w:t xml:space="preserve"> erfunden werden. Der weg auch </w:t>
      </w:r>
      <w:proofErr w:type="spellStart"/>
      <w:r>
        <w:t>unnd</w:t>
      </w:r>
      <w:proofErr w:type="spellEnd"/>
      <w:r>
        <w:t xml:space="preserve"> mittel dazu/ ist diese. </w:t>
      </w:r>
    </w:p>
    <w:p w14:paraId="46D921FC" w14:textId="77777777" w:rsidR="00CD13F7" w:rsidRDefault="00CD13F7" w:rsidP="00CD13F7">
      <w:pPr>
        <w:pStyle w:val="StandardWeb"/>
      </w:pPr>
      <w:r>
        <w:t xml:space="preserve">Zum ersten/ Das </w:t>
      </w:r>
      <w:proofErr w:type="spellStart"/>
      <w:r>
        <w:t>jhr</w:t>
      </w:r>
      <w:proofErr w:type="spellEnd"/>
      <w:r>
        <w:t xml:space="preserve"> </w:t>
      </w:r>
      <w:proofErr w:type="spellStart"/>
      <w:r>
        <w:t>ware</w:t>
      </w:r>
      <w:proofErr w:type="spellEnd"/>
      <w:r>
        <w:t xml:space="preserve"> </w:t>
      </w:r>
      <w:proofErr w:type="spellStart"/>
      <w:r>
        <w:t>rew</w:t>
      </w:r>
      <w:proofErr w:type="spellEnd"/>
      <w:r>
        <w:t xml:space="preserve"> und leid tragen von wegen </w:t>
      </w:r>
      <w:proofErr w:type="spellStart"/>
      <w:r>
        <w:t>ewers</w:t>
      </w:r>
      <w:proofErr w:type="spellEnd"/>
      <w:r>
        <w:t xml:space="preserve"> alten bösen </w:t>
      </w:r>
      <w:proofErr w:type="spellStart"/>
      <w:r>
        <w:t>lebens</w:t>
      </w:r>
      <w:proofErr w:type="spellEnd"/>
      <w:r>
        <w:t xml:space="preserve">/ und das </w:t>
      </w:r>
      <w:proofErr w:type="spellStart"/>
      <w:r>
        <w:t>jr</w:t>
      </w:r>
      <w:proofErr w:type="spellEnd"/>
      <w:r>
        <w:t xml:space="preserve"> dem </w:t>
      </w:r>
      <w:proofErr w:type="spellStart"/>
      <w:r>
        <w:t>Allmechtigen</w:t>
      </w:r>
      <w:proofErr w:type="spellEnd"/>
      <w:r>
        <w:t xml:space="preserve"> Gott bekennen mit </w:t>
      </w:r>
      <w:proofErr w:type="spellStart"/>
      <w:r>
        <w:t>getrawem</w:t>
      </w:r>
      <w:proofErr w:type="spellEnd"/>
      <w:r>
        <w:t xml:space="preserve"> </w:t>
      </w:r>
      <w:proofErr w:type="spellStart"/>
      <w:r>
        <w:t>hertzen</w:t>
      </w:r>
      <w:proofErr w:type="spellEnd"/>
      <w:r>
        <w:t xml:space="preserve">/ </w:t>
      </w:r>
      <w:proofErr w:type="spellStart"/>
      <w:r>
        <w:t>ewre</w:t>
      </w:r>
      <w:proofErr w:type="spellEnd"/>
      <w:r>
        <w:t xml:space="preserve"> Sünde </w:t>
      </w:r>
      <w:proofErr w:type="spellStart"/>
      <w:r>
        <w:t>unnd</w:t>
      </w:r>
      <w:proofErr w:type="spellEnd"/>
      <w:r>
        <w:t xml:space="preserve"> </w:t>
      </w:r>
      <w:proofErr w:type="spellStart"/>
      <w:r>
        <w:t>undanckbarkeit</w:t>
      </w:r>
      <w:proofErr w:type="spellEnd"/>
      <w:r>
        <w:t xml:space="preserve"> </w:t>
      </w:r>
      <w:proofErr w:type="spellStart"/>
      <w:r>
        <w:t>widder</w:t>
      </w:r>
      <w:proofErr w:type="spellEnd"/>
      <w:r>
        <w:t xml:space="preserve"> seine </w:t>
      </w:r>
      <w:proofErr w:type="spellStart"/>
      <w:r>
        <w:t>Maiestadt</w:t>
      </w:r>
      <w:proofErr w:type="spellEnd"/>
      <w:r>
        <w:t xml:space="preserve"> gethan/ mit willen/ worten </w:t>
      </w:r>
      <w:proofErr w:type="spellStart"/>
      <w:r>
        <w:t>odder</w:t>
      </w:r>
      <w:proofErr w:type="spellEnd"/>
      <w:r>
        <w:t xml:space="preserve"> </w:t>
      </w:r>
      <w:proofErr w:type="spellStart"/>
      <w:r>
        <w:t>wercken</w:t>
      </w:r>
      <w:proofErr w:type="spellEnd"/>
      <w:r>
        <w:t xml:space="preserve">/ durch </w:t>
      </w:r>
      <w:proofErr w:type="spellStart"/>
      <w:r>
        <w:t>schwachheit</w:t>
      </w:r>
      <w:proofErr w:type="spellEnd"/>
      <w:r>
        <w:t xml:space="preserve"> </w:t>
      </w:r>
      <w:proofErr w:type="spellStart"/>
      <w:r>
        <w:t>odder</w:t>
      </w:r>
      <w:proofErr w:type="spellEnd"/>
      <w:r>
        <w:t xml:space="preserve"> </w:t>
      </w:r>
      <w:proofErr w:type="spellStart"/>
      <w:r>
        <w:t>unwissenheit</w:t>
      </w:r>
      <w:proofErr w:type="spellEnd"/>
      <w:r>
        <w:t xml:space="preserve">/ </w:t>
      </w:r>
      <w:proofErr w:type="spellStart"/>
      <w:r>
        <w:t>Unnd</w:t>
      </w:r>
      <w:proofErr w:type="spellEnd"/>
      <w:r>
        <w:t xml:space="preserve"> das </w:t>
      </w:r>
      <w:proofErr w:type="spellStart"/>
      <w:r>
        <w:t>jhr</w:t>
      </w:r>
      <w:proofErr w:type="spellEnd"/>
      <w:r>
        <w:t xml:space="preserve"> mit innerlichen </w:t>
      </w:r>
      <w:proofErr w:type="spellStart"/>
      <w:r>
        <w:t>misfallen</w:t>
      </w:r>
      <w:proofErr w:type="spellEnd"/>
      <w:r>
        <w:t xml:space="preserve"> </w:t>
      </w:r>
      <w:proofErr w:type="spellStart"/>
      <w:r>
        <w:t>unnd</w:t>
      </w:r>
      <w:proofErr w:type="spellEnd"/>
      <w:r>
        <w:t xml:space="preserve"> schreien </w:t>
      </w:r>
      <w:proofErr w:type="spellStart"/>
      <w:r>
        <w:t>ewre</w:t>
      </w:r>
      <w:proofErr w:type="spellEnd"/>
      <w:r>
        <w:t xml:space="preserve"> Sünde beweinen/ </w:t>
      </w:r>
      <w:proofErr w:type="spellStart"/>
      <w:r>
        <w:t>barmhertzigkeit</w:t>
      </w:r>
      <w:proofErr w:type="spellEnd"/>
      <w:r>
        <w:t xml:space="preserve"> </w:t>
      </w:r>
      <w:proofErr w:type="spellStart"/>
      <w:r>
        <w:t>unnd</w:t>
      </w:r>
      <w:proofErr w:type="spellEnd"/>
      <w:r>
        <w:t xml:space="preserve"> </w:t>
      </w:r>
      <w:proofErr w:type="spellStart"/>
      <w:r>
        <w:t>gnad</w:t>
      </w:r>
      <w:proofErr w:type="spellEnd"/>
      <w:r>
        <w:t xml:space="preserve"> von dem </w:t>
      </w:r>
      <w:proofErr w:type="spellStart"/>
      <w:r>
        <w:t>Allmechtigen</w:t>
      </w:r>
      <w:proofErr w:type="spellEnd"/>
      <w:r>
        <w:t xml:space="preserve"> Gott </w:t>
      </w:r>
      <w:proofErr w:type="spellStart"/>
      <w:r>
        <w:t>begerenn</w:t>
      </w:r>
      <w:proofErr w:type="spellEnd"/>
      <w:r>
        <w:t xml:space="preserve">/ und ihm verheissen von </w:t>
      </w:r>
      <w:proofErr w:type="spellStart"/>
      <w:r>
        <w:t>grund</w:t>
      </w:r>
      <w:proofErr w:type="spellEnd"/>
      <w:r>
        <w:t xml:space="preserve"> </w:t>
      </w:r>
      <w:proofErr w:type="spellStart"/>
      <w:r>
        <w:t>ewers</w:t>
      </w:r>
      <w:proofErr w:type="spellEnd"/>
      <w:r>
        <w:t xml:space="preserve"> </w:t>
      </w:r>
      <w:proofErr w:type="spellStart"/>
      <w:r>
        <w:t>hertzens</w:t>
      </w:r>
      <w:proofErr w:type="spellEnd"/>
      <w:r>
        <w:t xml:space="preserve"> </w:t>
      </w:r>
      <w:proofErr w:type="spellStart"/>
      <w:r>
        <w:t>ewre</w:t>
      </w:r>
      <w:proofErr w:type="spellEnd"/>
      <w:r>
        <w:t xml:space="preserve"> vorige leben zu bessern. Und </w:t>
      </w:r>
      <w:proofErr w:type="spellStart"/>
      <w:r>
        <w:t>under</w:t>
      </w:r>
      <w:proofErr w:type="spellEnd"/>
      <w:r>
        <w:t xml:space="preserve"> alle andere/ ists mir von Gott </w:t>
      </w:r>
      <w:proofErr w:type="spellStart"/>
      <w:r>
        <w:t>befolhen</w:t>
      </w:r>
      <w:proofErr w:type="spellEnd"/>
      <w:r>
        <w:t xml:space="preserve">/ euch </w:t>
      </w:r>
      <w:proofErr w:type="spellStart"/>
      <w:r>
        <w:t>inn</w:t>
      </w:r>
      <w:proofErr w:type="spellEnd"/>
      <w:r>
        <w:t xml:space="preserve"> </w:t>
      </w:r>
      <w:proofErr w:type="spellStart"/>
      <w:r>
        <w:t>sonderheit</w:t>
      </w:r>
      <w:proofErr w:type="spellEnd"/>
      <w:r>
        <w:t xml:space="preserve"> zu </w:t>
      </w:r>
      <w:proofErr w:type="spellStart"/>
      <w:r>
        <w:t>vermanen</w:t>
      </w:r>
      <w:proofErr w:type="spellEnd"/>
      <w:r>
        <w:t xml:space="preserve"> </w:t>
      </w:r>
      <w:proofErr w:type="spellStart"/>
      <w:r>
        <w:t>unnd</w:t>
      </w:r>
      <w:proofErr w:type="spellEnd"/>
      <w:r>
        <w:t xml:space="preserve"> bitten/ das </w:t>
      </w:r>
      <w:proofErr w:type="spellStart"/>
      <w:r>
        <w:t>jr</w:t>
      </w:r>
      <w:proofErr w:type="spellEnd"/>
      <w:r>
        <w:t xml:space="preserve"> euch mit </w:t>
      </w:r>
      <w:proofErr w:type="spellStart"/>
      <w:r>
        <w:t>ewren</w:t>
      </w:r>
      <w:proofErr w:type="spellEnd"/>
      <w:r>
        <w:t xml:space="preserve"> </w:t>
      </w:r>
      <w:proofErr w:type="spellStart"/>
      <w:r>
        <w:t>Nachbawren</w:t>
      </w:r>
      <w:proofErr w:type="spellEnd"/>
      <w:r>
        <w:t xml:space="preserve"> </w:t>
      </w:r>
      <w:proofErr w:type="spellStart"/>
      <w:r>
        <w:t>versünen</w:t>
      </w:r>
      <w:proofErr w:type="spellEnd"/>
      <w:r>
        <w:t xml:space="preserve"> wollen/ dem </w:t>
      </w:r>
      <w:proofErr w:type="spellStart"/>
      <w:r>
        <w:t>jhr</w:t>
      </w:r>
      <w:proofErr w:type="spellEnd"/>
      <w:r>
        <w:t xml:space="preserve"> </w:t>
      </w:r>
      <w:proofErr w:type="spellStart"/>
      <w:r>
        <w:t>leids</w:t>
      </w:r>
      <w:proofErr w:type="spellEnd"/>
      <w:r>
        <w:t xml:space="preserve"> gethan/ oder der euch beleidiget hat. Und </w:t>
      </w:r>
      <w:proofErr w:type="spellStart"/>
      <w:r>
        <w:t>thund</w:t>
      </w:r>
      <w:proofErr w:type="spellEnd"/>
      <w:r>
        <w:t xml:space="preserve"> aus </w:t>
      </w:r>
      <w:proofErr w:type="spellStart"/>
      <w:r>
        <w:t>ewrem</w:t>
      </w:r>
      <w:proofErr w:type="spellEnd"/>
      <w:r>
        <w:t xml:space="preserve"> </w:t>
      </w:r>
      <w:proofErr w:type="spellStart"/>
      <w:r>
        <w:t>hertzen</w:t>
      </w:r>
      <w:proofErr w:type="spellEnd"/>
      <w:r>
        <w:t xml:space="preserve"> allen </w:t>
      </w:r>
      <w:proofErr w:type="spellStart"/>
      <w:r>
        <w:t>neid</w:t>
      </w:r>
      <w:proofErr w:type="spellEnd"/>
      <w:r>
        <w:t xml:space="preserve"> und hass wider sie/ </w:t>
      </w:r>
      <w:proofErr w:type="spellStart"/>
      <w:r>
        <w:t>auff</w:t>
      </w:r>
      <w:proofErr w:type="spellEnd"/>
      <w:r>
        <w:t xml:space="preserve"> das ihr liebe habt gegen alle Welt/ und andern </w:t>
      </w:r>
      <w:proofErr w:type="spellStart"/>
      <w:r>
        <w:t>leuten</w:t>
      </w:r>
      <w:proofErr w:type="spellEnd"/>
      <w:r>
        <w:t xml:space="preserve"> verzeihen/ wie </w:t>
      </w:r>
      <w:proofErr w:type="spellStart"/>
      <w:r>
        <w:t>jhr</w:t>
      </w:r>
      <w:proofErr w:type="spellEnd"/>
      <w:r>
        <w:t xml:space="preserve"> </w:t>
      </w:r>
      <w:proofErr w:type="spellStart"/>
      <w:r>
        <w:t>wolten</w:t>
      </w:r>
      <w:proofErr w:type="spellEnd"/>
      <w:r>
        <w:t xml:space="preserve">/ das euch Gott verzeihen </w:t>
      </w:r>
      <w:proofErr w:type="spellStart"/>
      <w:r>
        <w:t>solt</w:t>
      </w:r>
      <w:proofErr w:type="spellEnd"/>
      <w:r>
        <w:t xml:space="preserve">. </w:t>
      </w:r>
    </w:p>
    <w:p w14:paraId="12F9A541" w14:textId="77777777" w:rsidR="00CD13F7" w:rsidRDefault="00CD13F7" w:rsidP="00CD13F7">
      <w:pPr>
        <w:pStyle w:val="StandardWeb"/>
      </w:pPr>
      <w:r>
        <w:t xml:space="preserve">Und so jemands gewissen </w:t>
      </w:r>
      <w:proofErr w:type="spellStart"/>
      <w:r>
        <w:t>under</w:t>
      </w:r>
      <w:proofErr w:type="spellEnd"/>
      <w:r>
        <w:t xml:space="preserve"> euch </w:t>
      </w:r>
      <w:proofErr w:type="spellStart"/>
      <w:r>
        <w:t>inn</w:t>
      </w:r>
      <w:proofErr w:type="spellEnd"/>
      <w:r>
        <w:t xml:space="preserve"> </w:t>
      </w:r>
      <w:proofErr w:type="spellStart"/>
      <w:r>
        <w:t>etwan</w:t>
      </w:r>
      <w:proofErr w:type="spellEnd"/>
      <w:r>
        <w:t xml:space="preserve"> einem ding angefochten und </w:t>
      </w:r>
      <w:proofErr w:type="spellStart"/>
      <w:r>
        <w:t>unruwig</w:t>
      </w:r>
      <w:proofErr w:type="spellEnd"/>
      <w:r>
        <w:t xml:space="preserve"> ist/ on </w:t>
      </w:r>
      <w:proofErr w:type="spellStart"/>
      <w:r>
        <w:t>trost</w:t>
      </w:r>
      <w:proofErr w:type="spellEnd"/>
      <w:r>
        <w:t xml:space="preserve"> und rath der </w:t>
      </w:r>
      <w:proofErr w:type="spellStart"/>
      <w:r>
        <w:t>kome</w:t>
      </w:r>
      <w:proofErr w:type="spellEnd"/>
      <w:r>
        <w:t xml:space="preserve"> zu mir/ oder zu einem andern bescheidenen </w:t>
      </w:r>
      <w:proofErr w:type="spellStart"/>
      <w:r>
        <w:t>unnd</w:t>
      </w:r>
      <w:proofErr w:type="spellEnd"/>
      <w:r>
        <w:t xml:space="preserve"> </w:t>
      </w:r>
      <w:proofErr w:type="spellStart"/>
      <w:r>
        <w:t>verstendigen</w:t>
      </w:r>
      <w:proofErr w:type="spellEnd"/>
      <w:r>
        <w:t xml:space="preserve"> Priester/ </w:t>
      </w:r>
      <w:proofErr w:type="spellStart"/>
      <w:r>
        <w:t>inn</w:t>
      </w:r>
      <w:proofErr w:type="spellEnd"/>
      <w:r>
        <w:t xml:space="preserve"> Göttlichem Gesetz </w:t>
      </w:r>
      <w:proofErr w:type="spellStart"/>
      <w:r>
        <w:t>gelerten</w:t>
      </w:r>
      <w:proofErr w:type="spellEnd"/>
      <w:r>
        <w:t xml:space="preserve">/ und demselbigen bekenne er seine </w:t>
      </w:r>
      <w:proofErr w:type="spellStart"/>
      <w:r>
        <w:t>sunde</w:t>
      </w:r>
      <w:proofErr w:type="spellEnd"/>
      <w:r>
        <w:t xml:space="preserve">/ </w:t>
      </w:r>
      <w:proofErr w:type="spellStart"/>
      <w:r>
        <w:t>unnd</w:t>
      </w:r>
      <w:proofErr w:type="spellEnd"/>
      <w:r>
        <w:t xml:space="preserve"> thue seinen </w:t>
      </w:r>
      <w:proofErr w:type="spellStart"/>
      <w:r>
        <w:t>mangel</w:t>
      </w:r>
      <w:proofErr w:type="spellEnd"/>
      <w:r>
        <w:t xml:space="preserve"> </w:t>
      </w:r>
      <w:proofErr w:type="spellStart"/>
      <w:r>
        <w:t>auff</w:t>
      </w:r>
      <w:proofErr w:type="spellEnd"/>
      <w:r>
        <w:t xml:space="preserve"> heimlich/ </w:t>
      </w:r>
      <w:proofErr w:type="spellStart"/>
      <w:r>
        <w:t>unnd</w:t>
      </w:r>
      <w:proofErr w:type="spellEnd"/>
      <w:r>
        <w:t xml:space="preserve"> also empfahe solchen geistlichen rath/ </w:t>
      </w:r>
      <w:proofErr w:type="spellStart"/>
      <w:r>
        <w:t>underweisung</w:t>
      </w:r>
      <w:proofErr w:type="spellEnd"/>
      <w:r>
        <w:t xml:space="preserve"> </w:t>
      </w:r>
      <w:proofErr w:type="spellStart"/>
      <w:r>
        <w:t>unnd</w:t>
      </w:r>
      <w:proofErr w:type="spellEnd"/>
      <w:r>
        <w:t xml:space="preserve"> </w:t>
      </w:r>
      <w:proofErr w:type="spellStart"/>
      <w:r>
        <w:t>trost</w:t>
      </w:r>
      <w:proofErr w:type="spellEnd"/>
      <w:r>
        <w:t xml:space="preserve">/ das sein gewissen ergetzt werde/ und das er mag von uns/ als von dem Diener Gottes und der Kirchen/ </w:t>
      </w:r>
      <w:proofErr w:type="spellStart"/>
      <w:r>
        <w:t>trost</w:t>
      </w:r>
      <w:proofErr w:type="spellEnd"/>
      <w:r>
        <w:t xml:space="preserve"> </w:t>
      </w:r>
      <w:proofErr w:type="spellStart"/>
      <w:r>
        <w:t>unnd</w:t>
      </w:r>
      <w:proofErr w:type="spellEnd"/>
      <w:r>
        <w:t xml:space="preserve"> </w:t>
      </w:r>
      <w:proofErr w:type="spellStart"/>
      <w:r>
        <w:t>absolution</w:t>
      </w:r>
      <w:proofErr w:type="spellEnd"/>
      <w:r>
        <w:t xml:space="preserve"> empfangen/ </w:t>
      </w:r>
      <w:proofErr w:type="spellStart"/>
      <w:r>
        <w:t>dardurch</w:t>
      </w:r>
      <w:proofErr w:type="spellEnd"/>
      <w:r>
        <w:t xml:space="preserve"> denn sein </w:t>
      </w:r>
      <w:proofErr w:type="spellStart"/>
      <w:r>
        <w:t>hertz</w:t>
      </w:r>
      <w:proofErr w:type="spellEnd"/>
      <w:r>
        <w:t xml:space="preserve"> </w:t>
      </w:r>
      <w:proofErr w:type="spellStart"/>
      <w:r>
        <w:t>vernüget</w:t>
      </w:r>
      <w:proofErr w:type="spellEnd"/>
      <w:r>
        <w:t xml:space="preserve">/ und alle </w:t>
      </w:r>
      <w:proofErr w:type="spellStart"/>
      <w:r>
        <w:t>aberglaub</w:t>
      </w:r>
      <w:proofErr w:type="spellEnd"/>
      <w:r>
        <w:t xml:space="preserve"> und </w:t>
      </w:r>
      <w:proofErr w:type="spellStart"/>
      <w:r>
        <w:t>zweiffelung</w:t>
      </w:r>
      <w:proofErr w:type="spellEnd"/>
      <w:r>
        <w:t xml:space="preserve"> vermeidet </w:t>
      </w:r>
      <w:proofErr w:type="spellStart"/>
      <w:r>
        <w:t>werd</w:t>
      </w:r>
      <w:proofErr w:type="spellEnd"/>
      <w:r>
        <w:t xml:space="preserve">. Wer auch an einer gemeinen </w:t>
      </w:r>
      <w:proofErr w:type="spellStart"/>
      <w:r>
        <w:t>bekendtnis</w:t>
      </w:r>
      <w:proofErr w:type="spellEnd"/>
      <w:r>
        <w:t xml:space="preserve"> </w:t>
      </w:r>
      <w:proofErr w:type="spellStart"/>
      <w:r>
        <w:t>vernügung</w:t>
      </w:r>
      <w:proofErr w:type="spellEnd"/>
      <w:r>
        <w:t xml:space="preserve"> hat/ den </w:t>
      </w:r>
      <w:proofErr w:type="spellStart"/>
      <w:r>
        <w:t>wil</w:t>
      </w:r>
      <w:proofErr w:type="spellEnd"/>
      <w:r>
        <w:t xml:space="preserve"> ich gebeten haben/ sich nicht zu </w:t>
      </w:r>
      <w:proofErr w:type="spellStart"/>
      <w:r>
        <w:t>ergern</w:t>
      </w:r>
      <w:proofErr w:type="spellEnd"/>
      <w:r>
        <w:t xml:space="preserve"> an dem/ der zu seiner </w:t>
      </w:r>
      <w:proofErr w:type="spellStart"/>
      <w:r>
        <w:t>fürdernus</w:t>
      </w:r>
      <w:proofErr w:type="spellEnd"/>
      <w:r>
        <w:t xml:space="preserve">/ der </w:t>
      </w:r>
      <w:proofErr w:type="spellStart"/>
      <w:r>
        <w:t>Orenbeicht</w:t>
      </w:r>
      <w:proofErr w:type="spellEnd"/>
      <w:r>
        <w:t xml:space="preserve"> </w:t>
      </w:r>
      <w:proofErr w:type="spellStart"/>
      <w:r>
        <w:t>unnd</w:t>
      </w:r>
      <w:proofErr w:type="spellEnd"/>
      <w:r>
        <w:t xml:space="preserve"> heimlicher </w:t>
      </w:r>
      <w:proofErr w:type="spellStart"/>
      <w:r>
        <w:t>bekendtnis</w:t>
      </w:r>
      <w:proofErr w:type="spellEnd"/>
      <w:r>
        <w:t xml:space="preserve"> braucht gegen den Priester. </w:t>
      </w:r>
      <w:proofErr w:type="spellStart"/>
      <w:r>
        <w:t>Widerumb</w:t>
      </w:r>
      <w:proofErr w:type="spellEnd"/>
      <w:r>
        <w:t xml:space="preserve">/ wer sich </w:t>
      </w:r>
      <w:proofErr w:type="spellStart"/>
      <w:r>
        <w:t>lesst</w:t>
      </w:r>
      <w:proofErr w:type="spellEnd"/>
      <w:r>
        <w:t xml:space="preserve"> </w:t>
      </w:r>
      <w:proofErr w:type="spellStart"/>
      <w:r>
        <w:t>düncken</w:t>
      </w:r>
      <w:proofErr w:type="spellEnd"/>
      <w:r>
        <w:t xml:space="preserve">/ es sey ihm von </w:t>
      </w:r>
      <w:proofErr w:type="spellStart"/>
      <w:r>
        <w:t>nöten</w:t>
      </w:r>
      <w:proofErr w:type="spellEnd"/>
      <w:r>
        <w:t xml:space="preserve">/ und nicht </w:t>
      </w:r>
      <w:proofErr w:type="spellStart"/>
      <w:r>
        <w:t>unfüglich</w:t>
      </w:r>
      <w:proofErr w:type="spellEnd"/>
      <w:r>
        <w:t xml:space="preserve"> zum </w:t>
      </w:r>
      <w:proofErr w:type="spellStart"/>
      <w:r>
        <w:t>fried</w:t>
      </w:r>
      <w:proofErr w:type="spellEnd"/>
      <w:r>
        <w:t xml:space="preserve"> seins eignen </w:t>
      </w:r>
      <w:proofErr w:type="spellStart"/>
      <w:r>
        <w:t>gewissens</w:t>
      </w:r>
      <w:proofErr w:type="spellEnd"/>
      <w:r>
        <w:t xml:space="preserve">/ seine </w:t>
      </w:r>
      <w:proofErr w:type="spellStart"/>
      <w:r>
        <w:t>sunde</w:t>
      </w:r>
      <w:proofErr w:type="spellEnd"/>
      <w:r>
        <w:t xml:space="preserve"> </w:t>
      </w:r>
      <w:proofErr w:type="spellStart"/>
      <w:r>
        <w:t>inn</w:t>
      </w:r>
      <w:proofErr w:type="spellEnd"/>
      <w:r>
        <w:t xml:space="preserve"> </w:t>
      </w:r>
      <w:proofErr w:type="spellStart"/>
      <w:r>
        <w:t>sunderheit</w:t>
      </w:r>
      <w:proofErr w:type="spellEnd"/>
      <w:r>
        <w:t xml:space="preserve"> dem Priester </w:t>
      </w:r>
      <w:proofErr w:type="spellStart"/>
      <w:r>
        <w:t>auffzuthun</w:t>
      </w:r>
      <w:proofErr w:type="spellEnd"/>
      <w:r>
        <w:t xml:space="preserve">/ der </w:t>
      </w:r>
      <w:proofErr w:type="spellStart"/>
      <w:r>
        <w:t>erger</w:t>
      </w:r>
      <w:proofErr w:type="spellEnd"/>
      <w:r>
        <w:t xml:space="preserve"> sich nicht an dem/ der an der </w:t>
      </w:r>
      <w:proofErr w:type="spellStart"/>
      <w:r>
        <w:t>underthenigen</w:t>
      </w:r>
      <w:proofErr w:type="spellEnd"/>
      <w:r>
        <w:t xml:space="preserve"> </w:t>
      </w:r>
      <w:proofErr w:type="spellStart"/>
      <w:r>
        <w:t>bekendtnus</w:t>
      </w:r>
      <w:proofErr w:type="spellEnd"/>
      <w:r>
        <w:t xml:space="preserve"> gegen Gott/ </w:t>
      </w:r>
      <w:proofErr w:type="spellStart"/>
      <w:r>
        <w:t>unnd</w:t>
      </w:r>
      <w:proofErr w:type="spellEnd"/>
      <w:r>
        <w:t xml:space="preserve"> an der gemeine </w:t>
      </w:r>
      <w:proofErr w:type="spellStart"/>
      <w:r>
        <w:t>beicht</w:t>
      </w:r>
      <w:proofErr w:type="spellEnd"/>
      <w:r>
        <w:t xml:space="preserve"> der Kirchen eine </w:t>
      </w:r>
      <w:proofErr w:type="spellStart"/>
      <w:r>
        <w:t>vernügung</w:t>
      </w:r>
      <w:proofErr w:type="spellEnd"/>
      <w:r>
        <w:t xml:space="preserve"> hat. Sondern </w:t>
      </w:r>
      <w:proofErr w:type="spellStart"/>
      <w:r>
        <w:t>inn</w:t>
      </w:r>
      <w:proofErr w:type="spellEnd"/>
      <w:r>
        <w:t xml:space="preserve"> allen solchen dingen/ </w:t>
      </w:r>
      <w:proofErr w:type="spellStart"/>
      <w:r>
        <w:t>volgen</w:t>
      </w:r>
      <w:proofErr w:type="spellEnd"/>
      <w:r>
        <w:t xml:space="preserve"> und halten die Regel der lieb/ </w:t>
      </w:r>
      <w:proofErr w:type="spellStart"/>
      <w:r>
        <w:t>unnd</w:t>
      </w:r>
      <w:proofErr w:type="spellEnd"/>
      <w:r>
        <w:t xml:space="preserve"> ein jeder an seinem eignen gewissen ein </w:t>
      </w:r>
      <w:proofErr w:type="spellStart"/>
      <w:r>
        <w:t>vernügung</w:t>
      </w:r>
      <w:proofErr w:type="spellEnd"/>
      <w:r>
        <w:t xml:space="preserve"> haben/ </w:t>
      </w:r>
      <w:proofErr w:type="spellStart"/>
      <w:r>
        <w:t>unnd</w:t>
      </w:r>
      <w:proofErr w:type="spellEnd"/>
      <w:r>
        <w:t xml:space="preserve"> anderer </w:t>
      </w:r>
      <w:proofErr w:type="spellStart"/>
      <w:r>
        <w:t>leuten</w:t>
      </w:r>
      <w:proofErr w:type="spellEnd"/>
      <w:r>
        <w:t xml:space="preserve"> </w:t>
      </w:r>
      <w:proofErr w:type="spellStart"/>
      <w:r>
        <w:t>hertzen</w:t>
      </w:r>
      <w:proofErr w:type="spellEnd"/>
      <w:r>
        <w:t xml:space="preserve"> </w:t>
      </w:r>
      <w:proofErr w:type="spellStart"/>
      <w:r>
        <w:t>odder</w:t>
      </w:r>
      <w:proofErr w:type="spellEnd"/>
      <w:r>
        <w:t xml:space="preserve"> </w:t>
      </w:r>
      <w:proofErr w:type="spellStart"/>
      <w:r>
        <w:t>wercken</w:t>
      </w:r>
      <w:proofErr w:type="spellEnd"/>
      <w:r>
        <w:t xml:space="preserve"> nicht zu urteilen/ Nach dem er darzu keinen gewissen bescheid hat aus Göttlichem </w:t>
      </w:r>
      <w:proofErr w:type="spellStart"/>
      <w:r>
        <w:t>wort</w:t>
      </w:r>
      <w:proofErr w:type="spellEnd"/>
      <w:r>
        <w:t xml:space="preserve">. </w:t>
      </w:r>
    </w:p>
    <w:p w14:paraId="0E4566E3" w14:textId="77777777" w:rsidR="00CD13F7" w:rsidRDefault="00CD13F7" w:rsidP="00CD13F7">
      <w:pPr>
        <w:pStyle w:val="StandardWeb"/>
      </w:pPr>
      <w:r>
        <w:t xml:space="preserve">Die zeit der Communion/ </w:t>
      </w:r>
      <w:proofErr w:type="spellStart"/>
      <w:r>
        <w:t>sol</w:t>
      </w:r>
      <w:proofErr w:type="spellEnd"/>
      <w:r>
        <w:t xml:space="preserve"> sein/ gleich nach dem der Priester </w:t>
      </w:r>
      <w:proofErr w:type="spellStart"/>
      <w:r>
        <w:t>selbs</w:t>
      </w:r>
      <w:proofErr w:type="spellEnd"/>
      <w:r>
        <w:t xml:space="preserve"> das Sacrament empfangen hat/ on </w:t>
      </w:r>
      <w:proofErr w:type="spellStart"/>
      <w:r>
        <w:t>verenderung</w:t>
      </w:r>
      <w:proofErr w:type="spellEnd"/>
      <w:r>
        <w:t xml:space="preserve"> anderer </w:t>
      </w:r>
      <w:proofErr w:type="spellStart"/>
      <w:r>
        <w:t>Breuchen</w:t>
      </w:r>
      <w:proofErr w:type="spellEnd"/>
      <w:r>
        <w:t xml:space="preserve"> </w:t>
      </w:r>
      <w:proofErr w:type="spellStart"/>
      <w:r>
        <w:t>odder</w:t>
      </w:r>
      <w:proofErr w:type="spellEnd"/>
      <w:r>
        <w:t xml:space="preserve"> Ceremonien </w:t>
      </w:r>
      <w:proofErr w:type="spellStart"/>
      <w:r>
        <w:t>inn</w:t>
      </w:r>
      <w:proofErr w:type="spellEnd"/>
      <w:r>
        <w:t xml:space="preserve"> der </w:t>
      </w:r>
      <w:proofErr w:type="spellStart"/>
      <w:r>
        <w:t>masse</w:t>
      </w:r>
      <w:proofErr w:type="spellEnd"/>
      <w:r>
        <w:t xml:space="preserve"> (bis man mit ander </w:t>
      </w:r>
      <w:proofErr w:type="spellStart"/>
      <w:r>
        <w:t>ordnung</w:t>
      </w:r>
      <w:proofErr w:type="spellEnd"/>
      <w:r>
        <w:t xml:space="preserve"> versehen werde) Sondern wie der Priester </w:t>
      </w:r>
      <w:proofErr w:type="spellStart"/>
      <w:r>
        <w:t>gewontlich</w:t>
      </w:r>
      <w:proofErr w:type="spellEnd"/>
      <w:r>
        <w:t xml:space="preserve"> bis hieher gethan hat mit dem Sacrament des Leibs/ zu bereiten/ segnen </w:t>
      </w:r>
      <w:proofErr w:type="spellStart"/>
      <w:r>
        <w:t>unnd</w:t>
      </w:r>
      <w:proofErr w:type="spellEnd"/>
      <w:r>
        <w:t xml:space="preserve"> </w:t>
      </w:r>
      <w:proofErr w:type="spellStart"/>
      <w:r>
        <w:t>consecriern</w:t>
      </w:r>
      <w:proofErr w:type="spellEnd"/>
      <w:r>
        <w:t xml:space="preserve"> so viel dem </w:t>
      </w:r>
      <w:proofErr w:type="spellStart"/>
      <w:r>
        <w:t>Volck</w:t>
      </w:r>
      <w:proofErr w:type="spellEnd"/>
      <w:r>
        <w:t xml:space="preserve"> dienen will. Also </w:t>
      </w:r>
      <w:proofErr w:type="spellStart"/>
      <w:r>
        <w:t>sol</w:t>
      </w:r>
      <w:proofErr w:type="spellEnd"/>
      <w:r>
        <w:t xml:space="preserve"> es noch bleiben nach derselbigen weise und form/ ausgenommen das er segnen </w:t>
      </w:r>
      <w:proofErr w:type="spellStart"/>
      <w:r>
        <w:t>unnd</w:t>
      </w:r>
      <w:proofErr w:type="spellEnd"/>
      <w:r>
        <w:t xml:space="preserve"> </w:t>
      </w:r>
      <w:proofErr w:type="spellStart"/>
      <w:r>
        <w:t>consecriern</w:t>
      </w:r>
      <w:proofErr w:type="spellEnd"/>
      <w:r>
        <w:t xml:space="preserve"> </w:t>
      </w:r>
      <w:proofErr w:type="spellStart"/>
      <w:r>
        <w:t>sol</w:t>
      </w:r>
      <w:proofErr w:type="spellEnd"/>
      <w:r>
        <w:t xml:space="preserve"> den </w:t>
      </w:r>
      <w:proofErr w:type="spellStart"/>
      <w:r>
        <w:t>grössesten</w:t>
      </w:r>
      <w:proofErr w:type="spellEnd"/>
      <w:r>
        <w:t xml:space="preserve"> Kelch/ oder ein schön und geschickt </w:t>
      </w:r>
      <w:proofErr w:type="spellStart"/>
      <w:r>
        <w:t>Trinckgeschir</w:t>
      </w:r>
      <w:proofErr w:type="spellEnd"/>
      <w:r>
        <w:t xml:space="preserve">/ oder mehr denn ein voll Weins/ mit etwas </w:t>
      </w:r>
      <w:proofErr w:type="spellStart"/>
      <w:r>
        <w:t>wassers</w:t>
      </w:r>
      <w:proofErr w:type="spellEnd"/>
      <w:r>
        <w:t xml:space="preserve"> darzu gethan. Und an dem tag </w:t>
      </w:r>
      <w:proofErr w:type="spellStart"/>
      <w:r>
        <w:t>sol</w:t>
      </w:r>
      <w:proofErr w:type="spellEnd"/>
      <w:r>
        <w:t xml:space="preserve"> er </w:t>
      </w:r>
      <w:proofErr w:type="spellStart"/>
      <w:r>
        <w:t>selb</w:t>
      </w:r>
      <w:proofErr w:type="spellEnd"/>
      <w:r>
        <w:t xml:space="preserve"> nicht alles </w:t>
      </w:r>
      <w:proofErr w:type="spellStart"/>
      <w:r>
        <w:t>austrincken</w:t>
      </w:r>
      <w:proofErr w:type="spellEnd"/>
      <w:r>
        <w:t xml:space="preserve">/ sondern einen </w:t>
      </w:r>
      <w:proofErr w:type="spellStart"/>
      <w:r>
        <w:t>trunck</w:t>
      </w:r>
      <w:proofErr w:type="spellEnd"/>
      <w:r>
        <w:t xml:space="preserve"> allein </w:t>
      </w:r>
      <w:proofErr w:type="spellStart"/>
      <w:r>
        <w:t>nemen</w:t>
      </w:r>
      <w:proofErr w:type="spellEnd"/>
      <w:r>
        <w:t xml:space="preserve">/ </w:t>
      </w:r>
      <w:proofErr w:type="spellStart"/>
      <w:r>
        <w:t>unnd</w:t>
      </w:r>
      <w:proofErr w:type="spellEnd"/>
      <w:r>
        <w:t xml:space="preserve"> das </w:t>
      </w:r>
      <w:proofErr w:type="spellStart"/>
      <w:r>
        <w:t>uberig</w:t>
      </w:r>
      <w:proofErr w:type="spellEnd"/>
      <w:r>
        <w:t xml:space="preserve"> </w:t>
      </w:r>
      <w:proofErr w:type="spellStart"/>
      <w:r>
        <w:t>auff</w:t>
      </w:r>
      <w:proofErr w:type="spellEnd"/>
      <w:r>
        <w:t xml:space="preserve"> dem Altar lassen stehn zugedeckt/ und also sich wenden zu denen die geschickt </w:t>
      </w:r>
      <w:proofErr w:type="spellStart"/>
      <w:r>
        <w:t>seind</w:t>
      </w:r>
      <w:proofErr w:type="spellEnd"/>
      <w:r>
        <w:t xml:space="preserve"> der Communion zu geniessen/ und in </w:t>
      </w:r>
      <w:proofErr w:type="spellStart"/>
      <w:r>
        <w:t>volgender</w:t>
      </w:r>
      <w:proofErr w:type="spellEnd"/>
      <w:r>
        <w:t xml:space="preserve"> weise </w:t>
      </w:r>
      <w:proofErr w:type="spellStart"/>
      <w:r>
        <w:t>sol</w:t>
      </w:r>
      <w:proofErr w:type="spellEnd"/>
      <w:r>
        <w:t xml:space="preserve"> er sie </w:t>
      </w:r>
      <w:proofErr w:type="spellStart"/>
      <w:r>
        <w:t>vermanen</w:t>
      </w:r>
      <w:proofErr w:type="spellEnd"/>
      <w:r>
        <w:t xml:space="preserve">/ und sagen. </w:t>
      </w:r>
    </w:p>
    <w:p w14:paraId="1788D5C1" w14:textId="77777777" w:rsidR="00CD13F7" w:rsidRDefault="00CD13F7" w:rsidP="00CD13F7">
      <w:pPr>
        <w:pStyle w:val="StandardWeb"/>
      </w:pPr>
      <w:r>
        <w:t xml:space="preserve">Ihr geliebten im HERRN/ dieweil ihr </w:t>
      </w:r>
      <w:proofErr w:type="spellStart"/>
      <w:r>
        <w:t>komend</w:t>
      </w:r>
      <w:proofErr w:type="spellEnd"/>
      <w:r>
        <w:t xml:space="preserve"> zu dieser heiligen Communion/ so müssen </w:t>
      </w:r>
      <w:proofErr w:type="spellStart"/>
      <w:r>
        <w:t>jhr</w:t>
      </w:r>
      <w:proofErr w:type="spellEnd"/>
      <w:r>
        <w:t xml:space="preserve"> </w:t>
      </w:r>
      <w:proofErr w:type="spellStart"/>
      <w:r>
        <w:t>bedencken</w:t>
      </w:r>
      <w:proofErr w:type="spellEnd"/>
      <w:r>
        <w:t xml:space="preserve">/ was der heilig Paulus an die Corinther schreibt/ wie er alle Menschen </w:t>
      </w:r>
      <w:proofErr w:type="spellStart"/>
      <w:r>
        <w:t>vermanet</w:t>
      </w:r>
      <w:proofErr w:type="spellEnd"/>
      <w:r>
        <w:t xml:space="preserve">/ sich </w:t>
      </w:r>
      <w:proofErr w:type="spellStart"/>
      <w:r>
        <w:t>selbs</w:t>
      </w:r>
      <w:proofErr w:type="spellEnd"/>
      <w:r>
        <w:t xml:space="preserve"> zu prüfen </w:t>
      </w:r>
      <w:proofErr w:type="spellStart"/>
      <w:r>
        <w:t>unnd</w:t>
      </w:r>
      <w:proofErr w:type="spellEnd"/>
      <w:r>
        <w:t xml:space="preserve"> </w:t>
      </w:r>
      <w:proofErr w:type="spellStart"/>
      <w:r>
        <w:t>erinneren</w:t>
      </w:r>
      <w:proofErr w:type="spellEnd"/>
      <w:r>
        <w:t xml:space="preserve"> eh sie sich vermessen von diesem Brod zu essen/ und von diesem </w:t>
      </w:r>
      <w:proofErr w:type="spellStart"/>
      <w:r>
        <w:t>Trinckgeschir</w:t>
      </w:r>
      <w:proofErr w:type="spellEnd"/>
      <w:r>
        <w:t xml:space="preserve"> zu </w:t>
      </w:r>
      <w:proofErr w:type="spellStart"/>
      <w:r>
        <w:t>trincken</w:t>
      </w:r>
      <w:proofErr w:type="spellEnd"/>
      <w:r>
        <w:t xml:space="preserve">. Denn wie die </w:t>
      </w:r>
      <w:proofErr w:type="spellStart"/>
      <w:r>
        <w:t>wolthat</w:t>
      </w:r>
      <w:proofErr w:type="spellEnd"/>
      <w:r>
        <w:t xml:space="preserve"> gros ist so wir mit waren </w:t>
      </w:r>
      <w:proofErr w:type="spellStart"/>
      <w:r>
        <w:t>rewigen</w:t>
      </w:r>
      <w:proofErr w:type="spellEnd"/>
      <w:r>
        <w:t xml:space="preserve"> </w:t>
      </w:r>
      <w:proofErr w:type="spellStart"/>
      <w:r>
        <w:t>hertzen</w:t>
      </w:r>
      <w:proofErr w:type="spellEnd"/>
      <w:r>
        <w:t xml:space="preserve"> und lebendigen glauben </w:t>
      </w:r>
      <w:proofErr w:type="spellStart"/>
      <w:r>
        <w:t>dis</w:t>
      </w:r>
      <w:proofErr w:type="spellEnd"/>
      <w:r>
        <w:t xml:space="preserve"> heilig Sacrament </w:t>
      </w:r>
      <w:proofErr w:type="spellStart"/>
      <w:r>
        <w:t>entpfangen</w:t>
      </w:r>
      <w:proofErr w:type="spellEnd"/>
      <w:r>
        <w:t xml:space="preserve">/ denn also essend wir Geistlich das Fleisch Christi/ und </w:t>
      </w:r>
      <w:proofErr w:type="spellStart"/>
      <w:r>
        <w:t>trincken</w:t>
      </w:r>
      <w:proofErr w:type="spellEnd"/>
      <w:r>
        <w:t xml:space="preserve"> sein Blut/ </w:t>
      </w:r>
      <w:proofErr w:type="spellStart"/>
      <w:r>
        <w:t>jha</w:t>
      </w:r>
      <w:proofErr w:type="spellEnd"/>
      <w:r>
        <w:t xml:space="preserve"> wir bleiben </w:t>
      </w:r>
      <w:proofErr w:type="spellStart"/>
      <w:r>
        <w:t>inn</w:t>
      </w:r>
      <w:proofErr w:type="spellEnd"/>
      <w:r>
        <w:t xml:space="preserve"> Christo/ </w:t>
      </w:r>
      <w:proofErr w:type="spellStart"/>
      <w:r>
        <w:t>unnd</w:t>
      </w:r>
      <w:proofErr w:type="spellEnd"/>
      <w:r>
        <w:t xml:space="preserve"> Christus </w:t>
      </w:r>
      <w:proofErr w:type="spellStart"/>
      <w:r>
        <w:t>inn</w:t>
      </w:r>
      <w:proofErr w:type="spellEnd"/>
      <w:r>
        <w:t xml:space="preserve"> uns/ wir sind eins worden mit Christo/ </w:t>
      </w:r>
      <w:proofErr w:type="spellStart"/>
      <w:r>
        <w:t>unnd</w:t>
      </w:r>
      <w:proofErr w:type="spellEnd"/>
      <w:r>
        <w:t xml:space="preserve"> Christus mit uns/ Also ist die </w:t>
      </w:r>
      <w:proofErr w:type="spellStart"/>
      <w:r>
        <w:t>gefahrligkeit</w:t>
      </w:r>
      <w:proofErr w:type="spellEnd"/>
      <w:r>
        <w:t xml:space="preserve"> gros/ so wir </w:t>
      </w:r>
      <w:proofErr w:type="spellStart"/>
      <w:r>
        <w:t>solchs</w:t>
      </w:r>
      <w:proofErr w:type="spellEnd"/>
      <w:r>
        <w:t xml:space="preserve"> </w:t>
      </w:r>
      <w:proofErr w:type="spellStart"/>
      <w:r>
        <w:t>unwirdiglich</w:t>
      </w:r>
      <w:proofErr w:type="spellEnd"/>
      <w:r>
        <w:t xml:space="preserve"> </w:t>
      </w:r>
      <w:proofErr w:type="spellStart"/>
      <w:r>
        <w:t>entpfangen</w:t>
      </w:r>
      <w:proofErr w:type="spellEnd"/>
      <w:r>
        <w:t xml:space="preserve">. Denn mit der weise werden wir schuldig an dem Leib </w:t>
      </w:r>
      <w:proofErr w:type="spellStart"/>
      <w:r>
        <w:t>unnd</w:t>
      </w:r>
      <w:proofErr w:type="spellEnd"/>
      <w:r>
        <w:t xml:space="preserve"> Blut Christi unsers Heilandes/ </w:t>
      </w:r>
      <w:proofErr w:type="spellStart"/>
      <w:r>
        <w:t>jha</w:t>
      </w:r>
      <w:proofErr w:type="spellEnd"/>
      <w:r>
        <w:t xml:space="preserve"> wir essend </w:t>
      </w:r>
      <w:proofErr w:type="spellStart"/>
      <w:r>
        <w:t>unnd</w:t>
      </w:r>
      <w:proofErr w:type="spellEnd"/>
      <w:r>
        <w:t xml:space="preserve"> </w:t>
      </w:r>
      <w:proofErr w:type="spellStart"/>
      <w:r>
        <w:t>trinckend</w:t>
      </w:r>
      <w:proofErr w:type="spellEnd"/>
      <w:r>
        <w:t xml:space="preserve"> unser eigne </w:t>
      </w:r>
      <w:proofErr w:type="spellStart"/>
      <w:r>
        <w:t>verdamnus</w:t>
      </w:r>
      <w:proofErr w:type="spellEnd"/>
      <w:r>
        <w:t xml:space="preserve">/ </w:t>
      </w:r>
      <w:proofErr w:type="spellStart"/>
      <w:r>
        <w:t>darumb</w:t>
      </w:r>
      <w:proofErr w:type="spellEnd"/>
      <w:r>
        <w:t xml:space="preserve"> das wir nicht </w:t>
      </w:r>
      <w:proofErr w:type="spellStart"/>
      <w:r>
        <w:t>underscheiden</w:t>
      </w:r>
      <w:proofErr w:type="spellEnd"/>
      <w:r>
        <w:t xml:space="preserve"> den Leib des HERREN/ Wir zünden den </w:t>
      </w:r>
      <w:proofErr w:type="spellStart"/>
      <w:r>
        <w:t>zorn</w:t>
      </w:r>
      <w:proofErr w:type="spellEnd"/>
      <w:r>
        <w:t xml:space="preserve"> Gottes an </w:t>
      </w:r>
      <w:proofErr w:type="spellStart"/>
      <w:r>
        <w:t>uber</w:t>
      </w:r>
      <w:proofErr w:type="spellEnd"/>
      <w:r>
        <w:t xml:space="preserve"> uns/ wir </w:t>
      </w:r>
      <w:proofErr w:type="spellStart"/>
      <w:r>
        <w:t>reitzen</w:t>
      </w:r>
      <w:proofErr w:type="spellEnd"/>
      <w:r>
        <w:t xml:space="preserve"> ihn/ uns zu plagen mit </w:t>
      </w:r>
      <w:proofErr w:type="spellStart"/>
      <w:r>
        <w:t>vielerley</w:t>
      </w:r>
      <w:proofErr w:type="spellEnd"/>
      <w:r>
        <w:t xml:space="preserve"> </w:t>
      </w:r>
      <w:proofErr w:type="spellStart"/>
      <w:r>
        <w:t>siechtagen</w:t>
      </w:r>
      <w:proofErr w:type="spellEnd"/>
      <w:r>
        <w:t xml:space="preserve"> und tödtlichen </w:t>
      </w:r>
      <w:proofErr w:type="spellStart"/>
      <w:r>
        <w:t>kranckheiten</w:t>
      </w:r>
      <w:proofErr w:type="spellEnd"/>
      <w:r>
        <w:t xml:space="preserve">. </w:t>
      </w:r>
    </w:p>
    <w:p w14:paraId="777D04EF" w14:textId="77777777" w:rsidR="00CD13F7" w:rsidRDefault="00CD13F7" w:rsidP="00CD13F7">
      <w:pPr>
        <w:pStyle w:val="StandardWeb"/>
      </w:pPr>
      <w:proofErr w:type="spellStart"/>
      <w:r>
        <w:t>Darumb</w:t>
      </w:r>
      <w:proofErr w:type="spellEnd"/>
      <w:r>
        <w:t xml:space="preserve"> lieben Brüder/ richtend euch selber </w:t>
      </w:r>
      <w:proofErr w:type="spellStart"/>
      <w:r>
        <w:t>auff</w:t>
      </w:r>
      <w:proofErr w:type="spellEnd"/>
      <w:r>
        <w:t xml:space="preserve"> das </w:t>
      </w:r>
      <w:proofErr w:type="spellStart"/>
      <w:r>
        <w:t>jhr</w:t>
      </w:r>
      <w:proofErr w:type="spellEnd"/>
      <w:r>
        <w:t xml:space="preserve"> von dem HERRN nicht gerichtet werden/ last </w:t>
      </w:r>
      <w:proofErr w:type="spellStart"/>
      <w:r>
        <w:t>ewer</w:t>
      </w:r>
      <w:proofErr w:type="spellEnd"/>
      <w:r>
        <w:t xml:space="preserve"> </w:t>
      </w:r>
      <w:proofErr w:type="spellStart"/>
      <w:r>
        <w:t>gemüt</w:t>
      </w:r>
      <w:proofErr w:type="spellEnd"/>
      <w:r>
        <w:t xml:space="preserve"> sein </w:t>
      </w:r>
      <w:proofErr w:type="spellStart"/>
      <w:r>
        <w:t>ohn</w:t>
      </w:r>
      <w:proofErr w:type="spellEnd"/>
      <w:r>
        <w:t xml:space="preserve"> </w:t>
      </w:r>
      <w:proofErr w:type="spellStart"/>
      <w:r>
        <w:t>begirden</w:t>
      </w:r>
      <w:proofErr w:type="spellEnd"/>
      <w:r>
        <w:t xml:space="preserve"> zu </w:t>
      </w:r>
      <w:proofErr w:type="spellStart"/>
      <w:r>
        <w:t>sundigen</w:t>
      </w:r>
      <w:proofErr w:type="spellEnd"/>
      <w:r>
        <w:t xml:space="preserve">/ Habt </w:t>
      </w:r>
      <w:proofErr w:type="spellStart"/>
      <w:r>
        <w:t>ware</w:t>
      </w:r>
      <w:proofErr w:type="spellEnd"/>
      <w:r>
        <w:t xml:space="preserve"> </w:t>
      </w:r>
      <w:proofErr w:type="spellStart"/>
      <w:r>
        <w:t>rew</w:t>
      </w:r>
      <w:proofErr w:type="spellEnd"/>
      <w:r>
        <w:t xml:space="preserve"> </w:t>
      </w:r>
      <w:proofErr w:type="spellStart"/>
      <w:r>
        <w:t>unnd</w:t>
      </w:r>
      <w:proofErr w:type="spellEnd"/>
      <w:r>
        <w:t xml:space="preserve"> leid von wegen </w:t>
      </w:r>
      <w:proofErr w:type="spellStart"/>
      <w:r>
        <w:t>ewer</w:t>
      </w:r>
      <w:proofErr w:type="spellEnd"/>
      <w:r>
        <w:t xml:space="preserve"> Sünden die </w:t>
      </w:r>
      <w:proofErr w:type="spellStart"/>
      <w:r>
        <w:t>vergangenn</w:t>
      </w:r>
      <w:proofErr w:type="spellEnd"/>
      <w:r>
        <w:t xml:space="preserve"> sind/ Habt einen </w:t>
      </w:r>
      <w:proofErr w:type="spellStart"/>
      <w:r>
        <w:t>ernsthafften</w:t>
      </w:r>
      <w:proofErr w:type="spellEnd"/>
      <w:r>
        <w:t xml:space="preserve"> </w:t>
      </w:r>
      <w:proofErr w:type="spellStart"/>
      <w:r>
        <w:t>unnd</w:t>
      </w:r>
      <w:proofErr w:type="spellEnd"/>
      <w:r>
        <w:t xml:space="preserve"> lebendigen glauben </w:t>
      </w:r>
      <w:proofErr w:type="spellStart"/>
      <w:r>
        <w:t>inn</w:t>
      </w:r>
      <w:proofErr w:type="spellEnd"/>
      <w:r>
        <w:t xml:space="preserve"> Christum unsern </w:t>
      </w:r>
      <w:proofErr w:type="spellStart"/>
      <w:r>
        <w:t>Heilandt</w:t>
      </w:r>
      <w:proofErr w:type="spellEnd"/>
      <w:r>
        <w:t xml:space="preserve">/ Seid </w:t>
      </w:r>
      <w:proofErr w:type="spellStart"/>
      <w:r>
        <w:t>vollkomen</w:t>
      </w:r>
      <w:proofErr w:type="spellEnd"/>
      <w:r>
        <w:t xml:space="preserve"> </w:t>
      </w:r>
      <w:proofErr w:type="spellStart"/>
      <w:r>
        <w:t>inn</w:t>
      </w:r>
      <w:proofErr w:type="spellEnd"/>
      <w:r>
        <w:t xml:space="preserve"> der liebe gegen </w:t>
      </w:r>
      <w:proofErr w:type="spellStart"/>
      <w:r>
        <w:t>jederman</w:t>
      </w:r>
      <w:proofErr w:type="spellEnd"/>
      <w:r>
        <w:t xml:space="preserve">/ also werden </w:t>
      </w:r>
      <w:proofErr w:type="spellStart"/>
      <w:r>
        <w:t>jhr</w:t>
      </w:r>
      <w:proofErr w:type="spellEnd"/>
      <w:r>
        <w:t xml:space="preserve"> geschickt sein dieser heiligen </w:t>
      </w:r>
      <w:proofErr w:type="spellStart"/>
      <w:r>
        <w:t>Geheimnussen</w:t>
      </w:r>
      <w:proofErr w:type="spellEnd"/>
      <w:r>
        <w:t xml:space="preserve"> zu geniessen. Vor allen dingen aber müssen </w:t>
      </w:r>
      <w:proofErr w:type="spellStart"/>
      <w:r>
        <w:t>jhr</w:t>
      </w:r>
      <w:proofErr w:type="spellEnd"/>
      <w:r>
        <w:t xml:space="preserve"> </w:t>
      </w:r>
      <w:proofErr w:type="spellStart"/>
      <w:r>
        <w:t>gantz</w:t>
      </w:r>
      <w:proofErr w:type="spellEnd"/>
      <w:r>
        <w:t xml:space="preserve"> </w:t>
      </w:r>
      <w:proofErr w:type="spellStart"/>
      <w:r>
        <w:t>undertheniglich</w:t>
      </w:r>
      <w:proofErr w:type="spellEnd"/>
      <w:r>
        <w:t xml:space="preserve"> und </w:t>
      </w:r>
      <w:proofErr w:type="spellStart"/>
      <w:r>
        <w:t>hertzlich</w:t>
      </w:r>
      <w:proofErr w:type="spellEnd"/>
      <w:r>
        <w:t xml:space="preserve"> </w:t>
      </w:r>
      <w:proofErr w:type="spellStart"/>
      <w:r>
        <w:t>dancksagen</w:t>
      </w:r>
      <w:proofErr w:type="spellEnd"/>
      <w:r>
        <w:t xml:space="preserve">/ Gott dem Vater/ dem Son/ </w:t>
      </w:r>
      <w:proofErr w:type="spellStart"/>
      <w:r>
        <w:t>unnd</w:t>
      </w:r>
      <w:proofErr w:type="spellEnd"/>
      <w:r>
        <w:t xml:space="preserve"> dem heiligen Geist/ von wegen der </w:t>
      </w:r>
      <w:proofErr w:type="spellStart"/>
      <w:r>
        <w:t>erlösung</w:t>
      </w:r>
      <w:proofErr w:type="spellEnd"/>
      <w:r>
        <w:t xml:space="preserve"> der </w:t>
      </w:r>
      <w:proofErr w:type="spellStart"/>
      <w:r>
        <w:t>welt</w:t>
      </w:r>
      <w:proofErr w:type="spellEnd"/>
      <w:r>
        <w:t xml:space="preserve">/ durch den todt </w:t>
      </w:r>
      <w:proofErr w:type="spellStart"/>
      <w:r>
        <w:t>unnd</w:t>
      </w:r>
      <w:proofErr w:type="spellEnd"/>
      <w:r>
        <w:t xml:space="preserve"> leiden unsers Heilands Christi/ der </w:t>
      </w:r>
      <w:proofErr w:type="spellStart"/>
      <w:r>
        <w:t>warer</w:t>
      </w:r>
      <w:proofErr w:type="spellEnd"/>
      <w:r>
        <w:t xml:space="preserve"> Gott und Mensch ist/ und sich </w:t>
      </w:r>
      <w:proofErr w:type="spellStart"/>
      <w:r>
        <w:t>selbs</w:t>
      </w:r>
      <w:proofErr w:type="spellEnd"/>
      <w:r>
        <w:t xml:space="preserve"> </w:t>
      </w:r>
      <w:proofErr w:type="spellStart"/>
      <w:r>
        <w:t>ernidriget</w:t>
      </w:r>
      <w:proofErr w:type="spellEnd"/>
      <w:r>
        <w:t xml:space="preserve"> hat/ bis zum </w:t>
      </w:r>
      <w:proofErr w:type="spellStart"/>
      <w:r>
        <w:t>tod</w:t>
      </w:r>
      <w:proofErr w:type="spellEnd"/>
      <w:r>
        <w:t xml:space="preserve"> am Creutz </w:t>
      </w:r>
      <w:proofErr w:type="spellStart"/>
      <w:r>
        <w:t>fur</w:t>
      </w:r>
      <w:proofErr w:type="spellEnd"/>
      <w:r>
        <w:t xml:space="preserve"> uns armen Sündern/ und ist im </w:t>
      </w:r>
      <w:proofErr w:type="spellStart"/>
      <w:r>
        <w:t>finsternis</w:t>
      </w:r>
      <w:proofErr w:type="spellEnd"/>
      <w:r>
        <w:t xml:space="preserve"> und schatten des </w:t>
      </w:r>
      <w:proofErr w:type="spellStart"/>
      <w:r>
        <w:t>todes</w:t>
      </w:r>
      <w:proofErr w:type="spellEnd"/>
      <w:r>
        <w:t xml:space="preserve"> gelegen/ </w:t>
      </w:r>
      <w:proofErr w:type="spellStart"/>
      <w:r>
        <w:t>auff</w:t>
      </w:r>
      <w:proofErr w:type="spellEnd"/>
      <w:r>
        <w:t xml:space="preserve"> das er uns zu Kindern macht/ und zum ewigen leben erhöhet. Und </w:t>
      </w:r>
      <w:proofErr w:type="spellStart"/>
      <w:r>
        <w:t>auff</w:t>
      </w:r>
      <w:proofErr w:type="spellEnd"/>
      <w:r>
        <w:t xml:space="preserve"> das wir </w:t>
      </w:r>
      <w:proofErr w:type="spellStart"/>
      <w:r>
        <w:t>allwegen</w:t>
      </w:r>
      <w:proofErr w:type="spellEnd"/>
      <w:r>
        <w:t xml:space="preserve"> </w:t>
      </w:r>
      <w:proofErr w:type="spellStart"/>
      <w:r>
        <w:t>eingedenck</w:t>
      </w:r>
      <w:proofErr w:type="spellEnd"/>
      <w:r>
        <w:t xml:space="preserve"> sein sollend der </w:t>
      </w:r>
      <w:proofErr w:type="spellStart"/>
      <w:r>
        <w:t>uberschwencklichen</w:t>
      </w:r>
      <w:proofErr w:type="spellEnd"/>
      <w:r>
        <w:t xml:space="preserve"> lieb unsers einigen Heilands und Meisters </w:t>
      </w:r>
      <w:proofErr w:type="spellStart"/>
      <w:r>
        <w:t>Jhesu</w:t>
      </w:r>
      <w:proofErr w:type="spellEnd"/>
      <w:r>
        <w:t xml:space="preserve"> Christi der uns </w:t>
      </w:r>
      <w:proofErr w:type="spellStart"/>
      <w:r>
        <w:t>solchs</w:t>
      </w:r>
      <w:proofErr w:type="spellEnd"/>
      <w:r>
        <w:t xml:space="preserve"> gethan hat/ Und das wir auch nicht vergessen sollen der </w:t>
      </w:r>
      <w:proofErr w:type="spellStart"/>
      <w:r>
        <w:t>unzelichen</w:t>
      </w:r>
      <w:proofErr w:type="spellEnd"/>
      <w:r>
        <w:t xml:space="preserve"> </w:t>
      </w:r>
      <w:proofErr w:type="spellStart"/>
      <w:r>
        <w:t>wolthaten</w:t>
      </w:r>
      <w:proofErr w:type="spellEnd"/>
      <w:r>
        <w:t xml:space="preserve">/ die er uns durch sein </w:t>
      </w:r>
      <w:proofErr w:type="spellStart"/>
      <w:r>
        <w:t>Blutvergiessung</w:t>
      </w:r>
      <w:proofErr w:type="spellEnd"/>
      <w:r>
        <w:t xml:space="preserve"> erworben hat/ </w:t>
      </w:r>
      <w:proofErr w:type="spellStart"/>
      <w:r>
        <w:t>Darumb</w:t>
      </w:r>
      <w:proofErr w:type="spellEnd"/>
      <w:r>
        <w:t xml:space="preserve"> (zum </w:t>
      </w:r>
      <w:proofErr w:type="spellStart"/>
      <w:r>
        <w:t>underpfand</w:t>
      </w:r>
      <w:proofErr w:type="spellEnd"/>
      <w:r>
        <w:t xml:space="preserve"> seiner lieb/ </w:t>
      </w:r>
      <w:proofErr w:type="spellStart"/>
      <w:r>
        <w:t>unnd</w:t>
      </w:r>
      <w:proofErr w:type="spellEnd"/>
      <w:r>
        <w:t xml:space="preserve"> zu ewiger </w:t>
      </w:r>
      <w:proofErr w:type="spellStart"/>
      <w:r>
        <w:t>gedechtnis</w:t>
      </w:r>
      <w:proofErr w:type="spellEnd"/>
      <w:r>
        <w:t xml:space="preserve"> derselbigen) hat er uns </w:t>
      </w:r>
      <w:proofErr w:type="spellStart"/>
      <w:r>
        <w:t>inn</w:t>
      </w:r>
      <w:proofErr w:type="spellEnd"/>
      <w:r>
        <w:t xml:space="preserve"> diesen heiligen </w:t>
      </w:r>
      <w:proofErr w:type="spellStart"/>
      <w:r>
        <w:t>Geheimnussen</w:t>
      </w:r>
      <w:proofErr w:type="spellEnd"/>
      <w:r>
        <w:t xml:space="preserve">/ sein eignen heiligen Leib </w:t>
      </w:r>
      <w:proofErr w:type="spellStart"/>
      <w:r>
        <w:t>unnd</w:t>
      </w:r>
      <w:proofErr w:type="spellEnd"/>
      <w:r>
        <w:t xml:space="preserve"> </w:t>
      </w:r>
      <w:proofErr w:type="spellStart"/>
      <w:r>
        <w:t>thewres</w:t>
      </w:r>
      <w:proofErr w:type="spellEnd"/>
      <w:r>
        <w:t xml:space="preserve"> Blut gelassen/ dadurch wir geistlich gespeiset/ und endlich ergetzt und getröstet werden sollen. Dem nun mit dem Vater </w:t>
      </w:r>
      <w:proofErr w:type="spellStart"/>
      <w:r>
        <w:t>unnd</w:t>
      </w:r>
      <w:proofErr w:type="spellEnd"/>
      <w:r>
        <w:t xml:space="preserve"> dem heiligen Geist/ lasse uns/ wie wir </w:t>
      </w:r>
      <w:proofErr w:type="spellStart"/>
      <w:r>
        <w:t>jha</w:t>
      </w:r>
      <w:proofErr w:type="spellEnd"/>
      <w:r>
        <w:t xml:space="preserve"> schuldig sind/ ewig </w:t>
      </w:r>
      <w:proofErr w:type="spellStart"/>
      <w:r>
        <w:t>dancksagen</w:t>
      </w:r>
      <w:proofErr w:type="spellEnd"/>
      <w:r>
        <w:t xml:space="preserve">/ uns selber auch seinem heiligen willen/ </w:t>
      </w:r>
      <w:proofErr w:type="spellStart"/>
      <w:r>
        <w:t>unnd</w:t>
      </w:r>
      <w:proofErr w:type="spellEnd"/>
      <w:r>
        <w:t xml:space="preserve"> gefallen </w:t>
      </w:r>
      <w:proofErr w:type="spellStart"/>
      <w:r>
        <w:t>underwerffen</w:t>
      </w:r>
      <w:proofErr w:type="spellEnd"/>
      <w:r>
        <w:t xml:space="preserve">/ </w:t>
      </w:r>
      <w:proofErr w:type="spellStart"/>
      <w:r>
        <w:t>unnd</w:t>
      </w:r>
      <w:proofErr w:type="spellEnd"/>
      <w:r>
        <w:t xml:space="preserve"> uns befleissigen/ ihm </w:t>
      </w:r>
      <w:proofErr w:type="spellStart"/>
      <w:r>
        <w:t>inn</w:t>
      </w:r>
      <w:proofErr w:type="spellEnd"/>
      <w:r>
        <w:t xml:space="preserve"> </w:t>
      </w:r>
      <w:proofErr w:type="spellStart"/>
      <w:r>
        <w:t>warer</w:t>
      </w:r>
      <w:proofErr w:type="spellEnd"/>
      <w:r>
        <w:t xml:space="preserve"> </w:t>
      </w:r>
      <w:proofErr w:type="spellStart"/>
      <w:r>
        <w:t>heiligkeit</w:t>
      </w:r>
      <w:proofErr w:type="spellEnd"/>
      <w:r>
        <w:t xml:space="preserve"> und </w:t>
      </w:r>
      <w:proofErr w:type="spellStart"/>
      <w:r>
        <w:t>gerechtigkeit</w:t>
      </w:r>
      <w:proofErr w:type="spellEnd"/>
      <w:r>
        <w:t xml:space="preserve">/ alle tage unsers </w:t>
      </w:r>
      <w:proofErr w:type="spellStart"/>
      <w:r>
        <w:t>lebens</w:t>
      </w:r>
      <w:proofErr w:type="spellEnd"/>
      <w:r>
        <w:t xml:space="preserve"> zu dienen/ Amen. </w:t>
      </w:r>
    </w:p>
    <w:p w14:paraId="12332B08" w14:textId="77777777" w:rsidR="00CD13F7" w:rsidRDefault="00CD13F7" w:rsidP="00CD13F7">
      <w:pPr>
        <w:pStyle w:val="StandardWeb"/>
      </w:pPr>
      <w:r>
        <w:t xml:space="preserve">Hie </w:t>
      </w:r>
      <w:proofErr w:type="spellStart"/>
      <w:r>
        <w:t>sol</w:t>
      </w:r>
      <w:proofErr w:type="spellEnd"/>
      <w:r>
        <w:t xml:space="preserve"> der Priester sagen/ denen/ die </w:t>
      </w:r>
      <w:proofErr w:type="spellStart"/>
      <w:r>
        <w:t>bereidt</w:t>
      </w:r>
      <w:proofErr w:type="spellEnd"/>
      <w:r>
        <w:t xml:space="preserve"> </w:t>
      </w:r>
      <w:proofErr w:type="spellStart"/>
      <w:r>
        <w:t>seind</w:t>
      </w:r>
      <w:proofErr w:type="spellEnd"/>
      <w:r>
        <w:t xml:space="preserve"> das Sacrament zu </w:t>
      </w:r>
      <w:proofErr w:type="spellStart"/>
      <w:r>
        <w:t>entpfangen</w:t>
      </w:r>
      <w:proofErr w:type="spellEnd"/>
      <w:r>
        <w:t xml:space="preserve">. </w:t>
      </w:r>
    </w:p>
    <w:p w14:paraId="50067C17" w14:textId="77777777" w:rsidR="00CD13F7" w:rsidRDefault="00CD13F7" w:rsidP="00CD13F7">
      <w:pPr>
        <w:pStyle w:val="StandardWeb"/>
      </w:pPr>
      <w:r>
        <w:t xml:space="preserve">Ist jemand hie ein </w:t>
      </w:r>
      <w:proofErr w:type="spellStart"/>
      <w:r>
        <w:t>offentlicher</w:t>
      </w:r>
      <w:proofErr w:type="spellEnd"/>
      <w:r>
        <w:t xml:space="preserve"> </w:t>
      </w:r>
      <w:proofErr w:type="spellStart"/>
      <w:r>
        <w:t>Gottslesterer</w:t>
      </w:r>
      <w:proofErr w:type="spellEnd"/>
      <w:r>
        <w:t xml:space="preserve">/ Ehebrecher/ </w:t>
      </w:r>
      <w:proofErr w:type="spellStart"/>
      <w:r>
        <w:t>inn</w:t>
      </w:r>
      <w:proofErr w:type="spellEnd"/>
      <w:r>
        <w:t xml:space="preserve"> </w:t>
      </w:r>
      <w:proofErr w:type="spellStart"/>
      <w:r>
        <w:t>neid</w:t>
      </w:r>
      <w:proofErr w:type="spellEnd"/>
      <w:r>
        <w:t xml:space="preserve"> </w:t>
      </w:r>
      <w:proofErr w:type="spellStart"/>
      <w:r>
        <w:t>unnd</w:t>
      </w:r>
      <w:proofErr w:type="spellEnd"/>
      <w:r>
        <w:t xml:space="preserve"> hass/ </w:t>
      </w:r>
      <w:proofErr w:type="spellStart"/>
      <w:r>
        <w:t>odder</w:t>
      </w:r>
      <w:proofErr w:type="spellEnd"/>
      <w:r>
        <w:t xml:space="preserve"> andern </w:t>
      </w:r>
      <w:proofErr w:type="spellStart"/>
      <w:r>
        <w:t>schandlichen</w:t>
      </w:r>
      <w:proofErr w:type="spellEnd"/>
      <w:r>
        <w:t xml:space="preserve"> </w:t>
      </w:r>
      <w:proofErr w:type="spellStart"/>
      <w:r>
        <w:t>lastern</w:t>
      </w:r>
      <w:proofErr w:type="spellEnd"/>
      <w:r>
        <w:t xml:space="preserve">/ </w:t>
      </w:r>
      <w:proofErr w:type="spellStart"/>
      <w:r>
        <w:t>unnd</w:t>
      </w:r>
      <w:proofErr w:type="spellEnd"/>
      <w:r>
        <w:t xml:space="preserve"> </w:t>
      </w:r>
      <w:proofErr w:type="spellStart"/>
      <w:r>
        <w:t>tregt</w:t>
      </w:r>
      <w:proofErr w:type="spellEnd"/>
      <w:r>
        <w:t xml:space="preserve"> des nicht </w:t>
      </w:r>
      <w:proofErr w:type="spellStart"/>
      <w:r>
        <w:t>ware</w:t>
      </w:r>
      <w:proofErr w:type="spellEnd"/>
      <w:r>
        <w:t xml:space="preserve"> </w:t>
      </w:r>
      <w:proofErr w:type="spellStart"/>
      <w:r>
        <w:t>rew</w:t>
      </w:r>
      <w:proofErr w:type="spellEnd"/>
      <w:r>
        <w:t xml:space="preserve"> und leid/ ist auch nicht ernstlich gesinnet solche </w:t>
      </w:r>
      <w:proofErr w:type="spellStart"/>
      <w:r>
        <w:t>laster</w:t>
      </w:r>
      <w:proofErr w:type="spellEnd"/>
      <w:r>
        <w:t xml:space="preserve"> und </w:t>
      </w:r>
      <w:proofErr w:type="spellStart"/>
      <w:r>
        <w:t>schand</w:t>
      </w:r>
      <w:proofErr w:type="spellEnd"/>
      <w:r>
        <w:t xml:space="preserve"> zu lassen/ Oder so er nicht </w:t>
      </w:r>
      <w:proofErr w:type="spellStart"/>
      <w:r>
        <w:t>vertrawet</w:t>
      </w:r>
      <w:proofErr w:type="spellEnd"/>
      <w:r>
        <w:t xml:space="preserve"> das er dem </w:t>
      </w:r>
      <w:proofErr w:type="spellStart"/>
      <w:r>
        <w:t>Allmechtigen</w:t>
      </w:r>
      <w:proofErr w:type="spellEnd"/>
      <w:r>
        <w:t xml:space="preserve"> Gott </w:t>
      </w:r>
      <w:proofErr w:type="spellStart"/>
      <w:r>
        <w:t>versünet</w:t>
      </w:r>
      <w:proofErr w:type="spellEnd"/>
      <w:r>
        <w:t xml:space="preserve"> sey/ </w:t>
      </w:r>
      <w:proofErr w:type="spellStart"/>
      <w:r>
        <w:t>odder</w:t>
      </w:r>
      <w:proofErr w:type="spellEnd"/>
      <w:r>
        <w:t xml:space="preserve"> ist nicht </w:t>
      </w:r>
      <w:proofErr w:type="spellStart"/>
      <w:r>
        <w:t>inn</w:t>
      </w:r>
      <w:proofErr w:type="spellEnd"/>
      <w:r>
        <w:t xml:space="preserve"> der liebe gegen alle Welt/ </w:t>
      </w:r>
      <w:proofErr w:type="spellStart"/>
      <w:r>
        <w:t>Derselbig</w:t>
      </w:r>
      <w:proofErr w:type="spellEnd"/>
      <w:r>
        <w:t xml:space="preserve"> beweine seine </w:t>
      </w:r>
      <w:proofErr w:type="spellStart"/>
      <w:r>
        <w:t>sunde</w:t>
      </w:r>
      <w:proofErr w:type="spellEnd"/>
      <w:r>
        <w:t xml:space="preserve"> noch ein weil/ und </w:t>
      </w:r>
      <w:proofErr w:type="spellStart"/>
      <w:r>
        <w:t>kome</w:t>
      </w:r>
      <w:proofErr w:type="spellEnd"/>
      <w:r>
        <w:t xml:space="preserve"> nicht zu diesem heiligen Tisch/ </w:t>
      </w:r>
      <w:proofErr w:type="spellStart"/>
      <w:r>
        <w:t>auff</w:t>
      </w:r>
      <w:proofErr w:type="spellEnd"/>
      <w:r>
        <w:t xml:space="preserve"> das nach </w:t>
      </w:r>
      <w:proofErr w:type="spellStart"/>
      <w:r>
        <w:t>empfahung</w:t>
      </w:r>
      <w:proofErr w:type="spellEnd"/>
      <w:r>
        <w:t xml:space="preserve"> dieses allerheiligsten Brods/ der </w:t>
      </w:r>
      <w:proofErr w:type="spellStart"/>
      <w:r>
        <w:t>Teuffel</w:t>
      </w:r>
      <w:proofErr w:type="spellEnd"/>
      <w:r>
        <w:t xml:space="preserve"> nicht </w:t>
      </w:r>
      <w:proofErr w:type="spellStart"/>
      <w:r>
        <w:t>fare</w:t>
      </w:r>
      <w:proofErr w:type="spellEnd"/>
      <w:r>
        <w:t xml:space="preserve"> </w:t>
      </w:r>
      <w:proofErr w:type="spellStart"/>
      <w:r>
        <w:t>inn</w:t>
      </w:r>
      <w:proofErr w:type="spellEnd"/>
      <w:r>
        <w:t xml:space="preserve"> </w:t>
      </w:r>
      <w:proofErr w:type="spellStart"/>
      <w:r>
        <w:t>jhn</w:t>
      </w:r>
      <w:proofErr w:type="spellEnd"/>
      <w:r>
        <w:t xml:space="preserve">/ wie </w:t>
      </w:r>
      <w:proofErr w:type="spellStart"/>
      <w:r>
        <w:t>inn</w:t>
      </w:r>
      <w:proofErr w:type="spellEnd"/>
      <w:r>
        <w:t xml:space="preserve"> Judas/ alle </w:t>
      </w:r>
      <w:proofErr w:type="spellStart"/>
      <w:r>
        <w:t>ungerechtigkeit</w:t>
      </w:r>
      <w:proofErr w:type="spellEnd"/>
      <w:r>
        <w:t xml:space="preserve"> </w:t>
      </w:r>
      <w:proofErr w:type="spellStart"/>
      <w:r>
        <w:t>inn</w:t>
      </w:r>
      <w:proofErr w:type="spellEnd"/>
      <w:r>
        <w:t xml:space="preserve"> </w:t>
      </w:r>
      <w:proofErr w:type="spellStart"/>
      <w:r>
        <w:t>jhm</w:t>
      </w:r>
      <w:proofErr w:type="spellEnd"/>
      <w:r>
        <w:t xml:space="preserve"> zu erfüllen/ und </w:t>
      </w:r>
      <w:proofErr w:type="spellStart"/>
      <w:r>
        <w:t>inn</w:t>
      </w:r>
      <w:proofErr w:type="spellEnd"/>
      <w:r>
        <w:t xml:space="preserve"> die </w:t>
      </w:r>
      <w:proofErr w:type="spellStart"/>
      <w:r>
        <w:t>verderbnus</w:t>
      </w:r>
      <w:proofErr w:type="spellEnd"/>
      <w:r>
        <w:t xml:space="preserve"> beide leib und </w:t>
      </w:r>
      <w:proofErr w:type="spellStart"/>
      <w:r>
        <w:t>seel</w:t>
      </w:r>
      <w:proofErr w:type="spellEnd"/>
      <w:r>
        <w:t xml:space="preserve"> zubringen. </w:t>
      </w:r>
    </w:p>
    <w:p w14:paraId="23D36250" w14:textId="77777777" w:rsidR="00CD13F7" w:rsidRDefault="00CD13F7" w:rsidP="00CD13F7">
      <w:pPr>
        <w:pStyle w:val="StandardWeb"/>
      </w:pPr>
      <w:r>
        <w:t xml:space="preserve">Da </w:t>
      </w:r>
      <w:proofErr w:type="spellStart"/>
      <w:r>
        <w:t>sol</w:t>
      </w:r>
      <w:proofErr w:type="spellEnd"/>
      <w:r>
        <w:t xml:space="preserve"> der Priester ein kleine weil still halten/ zu sehen ob sich jemand </w:t>
      </w:r>
      <w:proofErr w:type="spellStart"/>
      <w:r>
        <w:t>eussern</w:t>
      </w:r>
      <w:proofErr w:type="spellEnd"/>
      <w:r>
        <w:t xml:space="preserve"> </w:t>
      </w:r>
      <w:proofErr w:type="spellStart"/>
      <w:r>
        <w:t>wil</w:t>
      </w:r>
      <w:proofErr w:type="spellEnd"/>
      <w:r>
        <w:t xml:space="preserve">. Und so er </w:t>
      </w:r>
      <w:proofErr w:type="spellStart"/>
      <w:r>
        <w:t>solchs</w:t>
      </w:r>
      <w:proofErr w:type="spellEnd"/>
      <w:r>
        <w:t xml:space="preserve"> </w:t>
      </w:r>
      <w:proofErr w:type="spellStart"/>
      <w:r>
        <w:t>erfert</w:t>
      </w:r>
      <w:proofErr w:type="spellEnd"/>
      <w:r>
        <w:t xml:space="preserve">/ </w:t>
      </w:r>
      <w:proofErr w:type="spellStart"/>
      <w:r>
        <w:t>sol</w:t>
      </w:r>
      <w:proofErr w:type="spellEnd"/>
      <w:r>
        <w:t xml:space="preserve"> er mit </w:t>
      </w:r>
      <w:proofErr w:type="spellStart"/>
      <w:r>
        <w:t>jhm</w:t>
      </w:r>
      <w:proofErr w:type="spellEnd"/>
      <w:r>
        <w:t xml:space="preserve"> reden </w:t>
      </w:r>
      <w:proofErr w:type="spellStart"/>
      <w:r>
        <w:t>inn</w:t>
      </w:r>
      <w:proofErr w:type="spellEnd"/>
      <w:r>
        <w:t xml:space="preserve"> das verborgen/ zu </w:t>
      </w:r>
      <w:proofErr w:type="spellStart"/>
      <w:r>
        <w:t>gelegner</w:t>
      </w:r>
      <w:proofErr w:type="spellEnd"/>
      <w:r>
        <w:t xml:space="preserve"> zeit/ </w:t>
      </w:r>
      <w:proofErr w:type="spellStart"/>
      <w:r>
        <w:t>unnd</w:t>
      </w:r>
      <w:proofErr w:type="spellEnd"/>
      <w:r>
        <w:t xml:space="preserve"> versuchen ob er </w:t>
      </w:r>
      <w:proofErr w:type="spellStart"/>
      <w:r>
        <w:t>jhn</w:t>
      </w:r>
      <w:proofErr w:type="spellEnd"/>
      <w:r>
        <w:t xml:space="preserve"> mit guter </w:t>
      </w:r>
      <w:proofErr w:type="spellStart"/>
      <w:r>
        <w:t>vermanung</w:t>
      </w:r>
      <w:proofErr w:type="spellEnd"/>
      <w:r>
        <w:t xml:space="preserve"> zur </w:t>
      </w:r>
      <w:proofErr w:type="spellStart"/>
      <w:r>
        <w:t>besserung</w:t>
      </w:r>
      <w:proofErr w:type="spellEnd"/>
      <w:r>
        <w:t xml:space="preserve"> bringen. Und nach dem der Priester ein wenig still gehalten hat/ </w:t>
      </w:r>
      <w:proofErr w:type="spellStart"/>
      <w:r>
        <w:t>sol</w:t>
      </w:r>
      <w:proofErr w:type="spellEnd"/>
      <w:r>
        <w:t xml:space="preserve"> er also sagen. </w:t>
      </w:r>
    </w:p>
    <w:p w14:paraId="7F6F5660" w14:textId="77777777" w:rsidR="00CD13F7" w:rsidRDefault="00CD13F7" w:rsidP="00CD13F7">
      <w:pPr>
        <w:pStyle w:val="StandardWeb"/>
      </w:pPr>
      <w:proofErr w:type="spellStart"/>
      <w:r>
        <w:t>Ir</w:t>
      </w:r>
      <w:proofErr w:type="spellEnd"/>
      <w:r>
        <w:t xml:space="preserve"> die </w:t>
      </w:r>
      <w:proofErr w:type="spellStart"/>
      <w:r>
        <w:t>jhr</w:t>
      </w:r>
      <w:proofErr w:type="spellEnd"/>
      <w:r>
        <w:t xml:space="preserve"> </w:t>
      </w:r>
      <w:proofErr w:type="spellStart"/>
      <w:r>
        <w:t>inn</w:t>
      </w:r>
      <w:proofErr w:type="spellEnd"/>
      <w:r>
        <w:t xml:space="preserve"> der </w:t>
      </w:r>
      <w:proofErr w:type="spellStart"/>
      <w:r>
        <w:t>warheit</w:t>
      </w:r>
      <w:proofErr w:type="spellEnd"/>
      <w:r>
        <w:t xml:space="preserve"> mit ernst/ </w:t>
      </w:r>
      <w:proofErr w:type="spellStart"/>
      <w:r>
        <w:t>rew</w:t>
      </w:r>
      <w:proofErr w:type="spellEnd"/>
      <w:r>
        <w:t xml:space="preserve"> und leid tragen/ </w:t>
      </w:r>
      <w:proofErr w:type="spellStart"/>
      <w:r>
        <w:t>uber</w:t>
      </w:r>
      <w:proofErr w:type="spellEnd"/>
      <w:r>
        <w:t xml:space="preserve"> </w:t>
      </w:r>
      <w:proofErr w:type="spellStart"/>
      <w:r>
        <w:t>ewre</w:t>
      </w:r>
      <w:proofErr w:type="spellEnd"/>
      <w:r>
        <w:t xml:space="preserve"> </w:t>
      </w:r>
      <w:proofErr w:type="spellStart"/>
      <w:r>
        <w:t>sunde</w:t>
      </w:r>
      <w:proofErr w:type="spellEnd"/>
      <w:r>
        <w:t xml:space="preserve"> und </w:t>
      </w:r>
      <w:proofErr w:type="spellStart"/>
      <w:r>
        <w:t>missethaten</w:t>
      </w:r>
      <w:proofErr w:type="spellEnd"/>
      <w:r>
        <w:t xml:space="preserve">/ gegen dem </w:t>
      </w:r>
      <w:proofErr w:type="spellStart"/>
      <w:r>
        <w:t>Almechtigen</w:t>
      </w:r>
      <w:proofErr w:type="spellEnd"/>
      <w:r>
        <w:t xml:space="preserve"> Gott begangen/ und die </w:t>
      </w:r>
      <w:proofErr w:type="spellStart"/>
      <w:r>
        <w:t>jhr</w:t>
      </w:r>
      <w:proofErr w:type="spellEnd"/>
      <w:r>
        <w:t xml:space="preserve"> </w:t>
      </w:r>
      <w:proofErr w:type="spellStart"/>
      <w:r>
        <w:t>inn</w:t>
      </w:r>
      <w:proofErr w:type="spellEnd"/>
      <w:r>
        <w:t xml:space="preserve"> der liebe </w:t>
      </w:r>
      <w:proofErr w:type="spellStart"/>
      <w:r>
        <w:t>seind</w:t>
      </w:r>
      <w:proofErr w:type="spellEnd"/>
      <w:r>
        <w:t xml:space="preserve"> gegen </w:t>
      </w:r>
      <w:proofErr w:type="spellStart"/>
      <w:r>
        <w:t>ewren</w:t>
      </w:r>
      <w:proofErr w:type="spellEnd"/>
      <w:r>
        <w:t xml:space="preserve"> </w:t>
      </w:r>
      <w:proofErr w:type="spellStart"/>
      <w:r>
        <w:t>Nachbawren</w:t>
      </w:r>
      <w:proofErr w:type="spellEnd"/>
      <w:r>
        <w:t xml:space="preserve">/ habend auch einen </w:t>
      </w:r>
      <w:proofErr w:type="spellStart"/>
      <w:r>
        <w:t>fursatz</w:t>
      </w:r>
      <w:proofErr w:type="spellEnd"/>
      <w:r>
        <w:t xml:space="preserve">/ ein </w:t>
      </w:r>
      <w:proofErr w:type="spellStart"/>
      <w:r>
        <w:t>new</w:t>
      </w:r>
      <w:proofErr w:type="spellEnd"/>
      <w:r>
        <w:t xml:space="preserve"> leben zu </w:t>
      </w:r>
      <w:proofErr w:type="spellStart"/>
      <w:r>
        <w:t>füren</w:t>
      </w:r>
      <w:proofErr w:type="spellEnd"/>
      <w:r>
        <w:t xml:space="preserve">/ den geboten Gottes </w:t>
      </w:r>
      <w:proofErr w:type="spellStart"/>
      <w:r>
        <w:t>hertzlich</w:t>
      </w:r>
      <w:proofErr w:type="spellEnd"/>
      <w:r>
        <w:t xml:space="preserve"> zu </w:t>
      </w:r>
      <w:proofErr w:type="spellStart"/>
      <w:r>
        <w:t>volgen</w:t>
      </w:r>
      <w:proofErr w:type="spellEnd"/>
      <w:r>
        <w:t xml:space="preserve">/ und hinfort </w:t>
      </w:r>
      <w:proofErr w:type="spellStart"/>
      <w:r>
        <w:t>inn</w:t>
      </w:r>
      <w:proofErr w:type="spellEnd"/>
      <w:r>
        <w:t xml:space="preserve"> seinen heiligen wegen wandeln. Machet euch herzu/ und empfahet </w:t>
      </w:r>
      <w:proofErr w:type="spellStart"/>
      <w:r>
        <w:t>dis</w:t>
      </w:r>
      <w:proofErr w:type="spellEnd"/>
      <w:r>
        <w:t xml:space="preserve"> heilig Sacrament zu </w:t>
      </w:r>
      <w:proofErr w:type="spellStart"/>
      <w:r>
        <w:t>ewrem</w:t>
      </w:r>
      <w:proofErr w:type="spellEnd"/>
      <w:r>
        <w:t xml:space="preserve"> </w:t>
      </w:r>
      <w:proofErr w:type="spellStart"/>
      <w:r>
        <w:t>trost</w:t>
      </w:r>
      <w:proofErr w:type="spellEnd"/>
      <w:r>
        <w:t xml:space="preserve">. Bekennet </w:t>
      </w:r>
      <w:proofErr w:type="spellStart"/>
      <w:r>
        <w:t>ewre</w:t>
      </w:r>
      <w:proofErr w:type="spellEnd"/>
      <w:r>
        <w:t xml:space="preserve"> </w:t>
      </w:r>
      <w:proofErr w:type="spellStart"/>
      <w:r>
        <w:t>sunde</w:t>
      </w:r>
      <w:proofErr w:type="spellEnd"/>
      <w:r>
        <w:t xml:space="preserve"> </w:t>
      </w:r>
      <w:proofErr w:type="spellStart"/>
      <w:r>
        <w:t>undertheniglich</w:t>
      </w:r>
      <w:proofErr w:type="spellEnd"/>
      <w:r>
        <w:t xml:space="preserve"> dem </w:t>
      </w:r>
      <w:proofErr w:type="spellStart"/>
      <w:r>
        <w:t>Allmechtigen</w:t>
      </w:r>
      <w:proofErr w:type="spellEnd"/>
      <w:r>
        <w:t xml:space="preserve"> Gott/ und seiner heiligen </w:t>
      </w:r>
      <w:proofErr w:type="spellStart"/>
      <w:r>
        <w:t>Gemeind</w:t>
      </w:r>
      <w:proofErr w:type="spellEnd"/>
      <w:r>
        <w:t xml:space="preserve"> hie </w:t>
      </w:r>
      <w:proofErr w:type="spellStart"/>
      <w:r>
        <w:t>inn</w:t>
      </w:r>
      <w:proofErr w:type="spellEnd"/>
      <w:r>
        <w:t xml:space="preserve"> seinem </w:t>
      </w:r>
      <w:proofErr w:type="spellStart"/>
      <w:r>
        <w:t>namen</w:t>
      </w:r>
      <w:proofErr w:type="spellEnd"/>
      <w:r>
        <w:t xml:space="preserve"> </w:t>
      </w:r>
      <w:proofErr w:type="spellStart"/>
      <w:r>
        <w:t>versamlet</w:t>
      </w:r>
      <w:proofErr w:type="spellEnd"/>
      <w:r>
        <w:t xml:space="preserve">/ und kniet demütiglich </w:t>
      </w:r>
      <w:proofErr w:type="spellStart"/>
      <w:r>
        <w:t>auff</w:t>
      </w:r>
      <w:proofErr w:type="spellEnd"/>
      <w:r>
        <w:t xml:space="preserve"> </w:t>
      </w:r>
      <w:proofErr w:type="spellStart"/>
      <w:r>
        <w:t>ewren</w:t>
      </w:r>
      <w:proofErr w:type="spellEnd"/>
      <w:r>
        <w:t xml:space="preserve"> knien. </w:t>
      </w:r>
    </w:p>
    <w:p w14:paraId="6D518D5E" w14:textId="77777777" w:rsidR="00CD13F7" w:rsidRDefault="00CD13F7" w:rsidP="00CD13F7">
      <w:pPr>
        <w:pStyle w:val="StandardWeb"/>
      </w:pPr>
      <w:r>
        <w:t xml:space="preserve">Da </w:t>
      </w:r>
      <w:proofErr w:type="spellStart"/>
      <w:r>
        <w:t>sol</w:t>
      </w:r>
      <w:proofErr w:type="spellEnd"/>
      <w:r>
        <w:t xml:space="preserve"> eine gemeine Beicht gemacht werden/ im </w:t>
      </w:r>
      <w:proofErr w:type="spellStart"/>
      <w:r>
        <w:t>namen</w:t>
      </w:r>
      <w:proofErr w:type="spellEnd"/>
      <w:r>
        <w:t xml:space="preserve"> aller deren/ die sich </w:t>
      </w:r>
      <w:proofErr w:type="spellStart"/>
      <w:r>
        <w:t>furgenommen</w:t>
      </w:r>
      <w:proofErr w:type="spellEnd"/>
      <w:r>
        <w:t xml:space="preserve"> haben die heilige Communion zu empfahen/ </w:t>
      </w:r>
      <w:proofErr w:type="spellStart"/>
      <w:r>
        <w:t>entweders</w:t>
      </w:r>
      <w:proofErr w:type="spellEnd"/>
      <w:r>
        <w:t xml:space="preserve"> durch deren </w:t>
      </w:r>
      <w:proofErr w:type="spellStart"/>
      <w:r>
        <w:t>odder</w:t>
      </w:r>
      <w:proofErr w:type="spellEnd"/>
      <w:r>
        <w:t xml:space="preserve"> der dienern einen/ oder durch den Priester </w:t>
      </w:r>
      <w:proofErr w:type="spellStart"/>
      <w:r>
        <w:t>selbs</w:t>
      </w:r>
      <w:proofErr w:type="spellEnd"/>
      <w:r>
        <w:t xml:space="preserve">/ Und sollen alle </w:t>
      </w:r>
      <w:proofErr w:type="spellStart"/>
      <w:r>
        <w:t>dempütiglich</w:t>
      </w:r>
      <w:proofErr w:type="spellEnd"/>
      <w:r>
        <w:t xml:space="preserve"> </w:t>
      </w:r>
      <w:proofErr w:type="spellStart"/>
      <w:r>
        <w:t>auff</w:t>
      </w:r>
      <w:proofErr w:type="spellEnd"/>
      <w:r>
        <w:t xml:space="preserve"> </w:t>
      </w:r>
      <w:proofErr w:type="spellStart"/>
      <w:r>
        <w:t>jhre</w:t>
      </w:r>
      <w:proofErr w:type="spellEnd"/>
      <w:r>
        <w:t xml:space="preserve"> knie fallen. </w:t>
      </w:r>
    </w:p>
    <w:p w14:paraId="6CA94FF3" w14:textId="77777777" w:rsidR="00CD13F7" w:rsidRDefault="00CD13F7" w:rsidP="00CD13F7">
      <w:pPr>
        <w:pStyle w:val="StandardWeb"/>
      </w:pPr>
      <w:proofErr w:type="spellStart"/>
      <w:r>
        <w:t>Allmechtiger</w:t>
      </w:r>
      <w:proofErr w:type="spellEnd"/>
      <w:r>
        <w:t xml:space="preserve"> Gott! ein Vater unsers HERRN </w:t>
      </w:r>
      <w:proofErr w:type="spellStart"/>
      <w:r>
        <w:t>Jhesu</w:t>
      </w:r>
      <w:proofErr w:type="spellEnd"/>
      <w:r>
        <w:t xml:space="preserve"> Christi/ ein </w:t>
      </w:r>
      <w:proofErr w:type="spellStart"/>
      <w:r>
        <w:t>Schöpffer</w:t>
      </w:r>
      <w:proofErr w:type="spellEnd"/>
      <w:r>
        <w:t xml:space="preserve"> aller dingen/ ein Richter aller Menschen/ Wir bekennen </w:t>
      </w:r>
      <w:proofErr w:type="spellStart"/>
      <w:r>
        <w:t>unnd</w:t>
      </w:r>
      <w:proofErr w:type="spellEnd"/>
      <w:r>
        <w:t xml:space="preserve"> beweinen unsere </w:t>
      </w:r>
      <w:proofErr w:type="spellStart"/>
      <w:r>
        <w:t>manigfaltige</w:t>
      </w:r>
      <w:proofErr w:type="spellEnd"/>
      <w:r>
        <w:t xml:space="preserve"> </w:t>
      </w:r>
      <w:proofErr w:type="spellStart"/>
      <w:r>
        <w:t>sunden</w:t>
      </w:r>
      <w:proofErr w:type="spellEnd"/>
      <w:r>
        <w:t xml:space="preserve"> und </w:t>
      </w:r>
      <w:proofErr w:type="spellStart"/>
      <w:r>
        <w:t>bossheiten</w:t>
      </w:r>
      <w:proofErr w:type="spellEnd"/>
      <w:r>
        <w:t xml:space="preserve">/ die wir </w:t>
      </w:r>
      <w:proofErr w:type="spellStart"/>
      <w:r>
        <w:t>fur</w:t>
      </w:r>
      <w:proofErr w:type="spellEnd"/>
      <w:r>
        <w:t xml:space="preserve"> und </w:t>
      </w:r>
      <w:proofErr w:type="spellStart"/>
      <w:r>
        <w:t>fur</w:t>
      </w:r>
      <w:proofErr w:type="spellEnd"/>
      <w:r>
        <w:t xml:space="preserve"> wider deine Göttliche </w:t>
      </w:r>
      <w:proofErr w:type="spellStart"/>
      <w:r>
        <w:t>Maiestat</w:t>
      </w:r>
      <w:proofErr w:type="spellEnd"/>
      <w:r>
        <w:t xml:space="preserve"> </w:t>
      </w:r>
      <w:proofErr w:type="spellStart"/>
      <w:r>
        <w:t>auffs</w:t>
      </w:r>
      <w:proofErr w:type="spellEnd"/>
      <w:r>
        <w:t xml:space="preserve"> aller </w:t>
      </w:r>
      <w:proofErr w:type="spellStart"/>
      <w:r>
        <w:t>schwerest</w:t>
      </w:r>
      <w:proofErr w:type="spellEnd"/>
      <w:r>
        <w:t xml:space="preserve"> begangen haben/ </w:t>
      </w:r>
      <w:proofErr w:type="spellStart"/>
      <w:r>
        <w:t>inn</w:t>
      </w:r>
      <w:proofErr w:type="spellEnd"/>
      <w:r>
        <w:t xml:space="preserve"> </w:t>
      </w:r>
      <w:proofErr w:type="spellStart"/>
      <w:r>
        <w:t>gedancken</w:t>
      </w:r>
      <w:proofErr w:type="spellEnd"/>
      <w:r>
        <w:t xml:space="preserve">/ worten und </w:t>
      </w:r>
      <w:proofErr w:type="spellStart"/>
      <w:r>
        <w:t>wercken</w:t>
      </w:r>
      <w:proofErr w:type="spellEnd"/>
      <w:r>
        <w:t xml:space="preserve">/ dadurch wir denn haben deinen </w:t>
      </w:r>
      <w:proofErr w:type="spellStart"/>
      <w:r>
        <w:t>zorn</w:t>
      </w:r>
      <w:proofErr w:type="spellEnd"/>
      <w:r>
        <w:t xml:space="preserve"> </w:t>
      </w:r>
      <w:proofErr w:type="spellStart"/>
      <w:r>
        <w:t>unnd</w:t>
      </w:r>
      <w:proofErr w:type="spellEnd"/>
      <w:r>
        <w:t xml:space="preserve"> </w:t>
      </w:r>
      <w:proofErr w:type="spellStart"/>
      <w:r>
        <w:t>ungnade</w:t>
      </w:r>
      <w:proofErr w:type="spellEnd"/>
      <w:r>
        <w:t xml:space="preserve"> </w:t>
      </w:r>
      <w:proofErr w:type="spellStart"/>
      <w:r>
        <w:t>widder</w:t>
      </w:r>
      <w:proofErr w:type="spellEnd"/>
      <w:r>
        <w:t xml:space="preserve"> uns selber </w:t>
      </w:r>
      <w:proofErr w:type="spellStart"/>
      <w:r>
        <w:t>billich</w:t>
      </w:r>
      <w:proofErr w:type="spellEnd"/>
      <w:r>
        <w:t xml:space="preserve"> </w:t>
      </w:r>
      <w:proofErr w:type="spellStart"/>
      <w:r>
        <w:t>angereitzt</w:t>
      </w:r>
      <w:proofErr w:type="spellEnd"/>
      <w:r>
        <w:t xml:space="preserve">. Es </w:t>
      </w:r>
      <w:proofErr w:type="spellStart"/>
      <w:r>
        <w:t>rewet</w:t>
      </w:r>
      <w:proofErr w:type="spellEnd"/>
      <w:r>
        <w:t xml:space="preserve"> uns mit ernst/ ja es ist uns von </w:t>
      </w:r>
      <w:proofErr w:type="spellStart"/>
      <w:r>
        <w:t>hertzen</w:t>
      </w:r>
      <w:proofErr w:type="spellEnd"/>
      <w:r>
        <w:t xml:space="preserve"> leid/ das wir also </w:t>
      </w:r>
      <w:proofErr w:type="spellStart"/>
      <w:r>
        <w:t>missgehandelt</w:t>
      </w:r>
      <w:proofErr w:type="spellEnd"/>
      <w:r>
        <w:t xml:space="preserve"> haben. Die </w:t>
      </w:r>
      <w:proofErr w:type="spellStart"/>
      <w:r>
        <w:t>gedechtnis</w:t>
      </w:r>
      <w:proofErr w:type="spellEnd"/>
      <w:r>
        <w:t xml:space="preserve"> unserer </w:t>
      </w:r>
      <w:proofErr w:type="spellStart"/>
      <w:r>
        <w:t>sunden</w:t>
      </w:r>
      <w:proofErr w:type="spellEnd"/>
      <w:r>
        <w:t xml:space="preserve"> ist uns beschwerlich/ </w:t>
      </w:r>
      <w:proofErr w:type="spellStart"/>
      <w:r>
        <w:t>jhr</w:t>
      </w:r>
      <w:proofErr w:type="spellEnd"/>
      <w:r>
        <w:t xml:space="preserve"> last ist </w:t>
      </w:r>
      <w:proofErr w:type="spellStart"/>
      <w:r>
        <w:t>untreglichen</w:t>
      </w:r>
      <w:proofErr w:type="spellEnd"/>
      <w:r>
        <w:t xml:space="preserve">. Erbarme dich unser/ erbarme dich unser/ aller </w:t>
      </w:r>
      <w:proofErr w:type="spellStart"/>
      <w:r>
        <w:t>gnedigster</w:t>
      </w:r>
      <w:proofErr w:type="spellEnd"/>
      <w:r>
        <w:t xml:space="preserve"> Vater/ </w:t>
      </w:r>
      <w:proofErr w:type="spellStart"/>
      <w:r>
        <w:t>umb</w:t>
      </w:r>
      <w:proofErr w:type="spellEnd"/>
      <w:r>
        <w:t xml:space="preserve"> deines </w:t>
      </w:r>
      <w:proofErr w:type="spellStart"/>
      <w:r>
        <w:t>Sons</w:t>
      </w:r>
      <w:proofErr w:type="spellEnd"/>
      <w:r>
        <w:t xml:space="preserve"> unsers HERREN </w:t>
      </w:r>
      <w:proofErr w:type="spellStart"/>
      <w:r>
        <w:t>Jhesu</w:t>
      </w:r>
      <w:proofErr w:type="spellEnd"/>
      <w:r>
        <w:t xml:space="preserve"> Christi willen. Verzeihe uns alles das vergangen ist/ und verleihe/ das wir </w:t>
      </w:r>
      <w:proofErr w:type="spellStart"/>
      <w:r>
        <w:t>hinfurt</w:t>
      </w:r>
      <w:proofErr w:type="spellEnd"/>
      <w:r>
        <w:t xml:space="preserve"> dir </w:t>
      </w:r>
      <w:proofErr w:type="spellStart"/>
      <w:r>
        <w:t>allwegen</w:t>
      </w:r>
      <w:proofErr w:type="spellEnd"/>
      <w:r>
        <w:t xml:space="preserve"> dienen und </w:t>
      </w:r>
      <w:proofErr w:type="spellStart"/>
      <w:r>
        <w:t>wolgefallen</w:t>
      </w:r>
      <w:proofErr w:type="spellEnd"/>
      <w:r>
        <w:t xml:space="preserve"> mögen </w:t>
      </w:r>
      <w:proofErr w:type="spellStart"/>
      <w:r>
        <w:t>inn</w:t>
      </w:r>
      <w:proofErr w:type="spellEnd"/>
      <w:r>
        <w:t xml:space="preserve"> einem </w:t>
      </w:r>
      <w:proofErr w:type="spellStart"/>
      <w:r>
        <w:t>newen</w:t>
      </w:r>
      <w:proofErr w:type="spellEnd"/>
      <w:r>
        <w:t xml:space="preserve"> leben/ zur ehren </w:t>
      </w:r>
      <w:proofErr w:type="spellStart"/>
      <w:r>
        <w:t>unnd</w:t>
      </w:r>
      <w:proofErr w:type="spellEnd"/>
      <w:r>
        <w:t xml:space="preserve"> </w:t>
      </w:r>
      <w:proofErr w:type="spellStart"/>
      <w:r>
        <w:t>herrligkeit</w:t>
      </w:r>
      <w:proofErr w:type="spellEnd"/>
      <w:r>
        <w:t xml:space="preserve"> deines Namens/ durch </w:t>
      </w:r>
      <w:proofErr w:type="spellStart"/>
      <w:r>
        <w:t>Jhesum</w:t>
      </w:r>
      <w:proofErr w:type="spellEnd"/>
      <w:r>
        <w:t xml:space="preserve"> Christum unsern HERRN. </w:t>
      </w:r>
    </w:p>
    <w:p w14:paraId="366D0069" w14:textId="77777777" w:rsidR="00CD13F7" w:rsidRDefault="00CD13F7" w:rsidP="00CD13F7">
      <w:pPr>
        <w:pStyle w:val="StandardWeb"/>
      </w:pPr>
      <w:r>
        <w:t xml:space="preserve">Da </w:t>
      </w:r>
      <w:proofErr w:type="spellStart"/>
      <w:r>
        <w:t>sol</w:t>
      </w:r>
      <w:proofErr w:type="spellEnd"/>
      <w:r>
        <w:t xml:space="preserve"> der Priester </w:t>
      </w:r>
      <w:proofErr w:type="spellStart"/>
      <w:r>
        <w:t>auffstehen</w:t>
      </w:r>
      <w:proofErr w:type="spellEnd"/>
      <w:r>
        <w:t xml:space="preserve">/ sich zum </w:t>
      </w:r>
      <w:proofErr w:type="spellStart"/>
      <w:r>
        <w:t>Volck</w:t>
      </w:r>
      <w:proofErr w:type="spellEnd"/>
      <w:r>
        <w:t xml:space="preserve"> wenden/ und also sagen. </w:t>
      </w:r>
    </w:p>
    <w:p w14:paraId="0EB57B9D" w14:textId="77777777" w:rsidR="00CD13F7" w:rsidRDefault="00CD13F7" w:rsidP="00CD13F7">
      <w:pPr>
        <w:pStyle w:val="StandardWeb"/>
      </w:pPr>
      <w:r>
        <w:t xml:space="preserve">Unser lieber HERR/ der seiner Kirchen den </w:t>
      </w:r>
      <w:proofErr w:type="spellStart"/>
      <w:r>
        <w:t>gewalt</w:t>
      </w:r>
      <w:proofErr w:type="spellEnd"/>
      <w:r>
        <w:t xml:space="preserve"> gelassen hat/ die busfertigen </w:t>
      </w:r>
      <w:proofErr w:type="spellStart"/>
      <w:r>
        <w:t>jhrer</w:t>
      </w:r>
      <w:proofErr w:type="spellEnd"/>
      <w:r>
        <w:t xml:space="preserve"> Sünden zu entledigen/ und zu der </w:t>
      </w:r>
      <w:proofErr w:type="spellStart"/>
      <w:r>
        <w:t>gnad</w:t>
      </w:r>
      <w:proofErr w:type="spellEnd"/>
      <w:r>
        <w:t xml:space="preserve"> des </w:t>
      </w:r>
      <w:proofErr w:type="spellStart"/>
      <w:r>
        <w:t>Himlischen</w:t>
      </w:r>
      <w:proofErr w:type="spellEnd"/>
      <w:r>
        <w:t xml:space="preserve"> Vaters die </w:t>
      </w:r>
      <w:proofErr w:type="spellStart"/>
      <w:r>
        <w:t>widder</w:t>
      </w:r>
      <w:proofErr w:type="spellEnd"/>
      <w:r>
        <w:t xml:space="preserve"> zu bringen/ die da </w:t>
      </w:r>
      <w:proofErr w:type="spellStart"/>
      <w:r>
        <w:t>warlich</w:t>
      </w:r>
      <w:proofErr w:type="spellEnd"/>
      <w:r>
        <w:t xml:space="preserve"> </w:t>
      </w:r>
      <w:proofErr w:type="spellStart"/>
      <w:r>
        <w:t>inn</w:t>
      </w:r>
      <w:proofErr w:type="spellEnd"/>
      <w:r>
        <w:t xml:space="preserve"> Christum glauben/ Erbarme sich </w:t>
      </w:r>
      <w:proofErr w:type="spellStart"/>
      <w:r>
        <w:t>ewer</w:t>
      </w:r>
      <w:proofErr w:type="spellEnd"/>
      <w:r>
        <w:t xml:space="preserve">/ verzeihe </w:t>
      </w:r>
      <w:proofErr w:type="spellStart"/>
      <w:r>
        <w:t>unnd</w:t>
      </w:r>
      <w:proofErr w:type="spellEnd"/>
      <w:r>
        <w:t xml:space="preserve"> erlöse euch von allen </w:t>
      </w:r>
      <w:proofErr w:type="spellStart"/>
      <w:r>
        <w:t>sunden</w:t>
      </w:r>
      <w:proofErr w:type="spellEnd"/>
      <w:r>
        <w:t xml:space="preserve">/ </w:t>
      </w:r>
      <w:proofErr w:type="spellStart"/>
      <w:r>
        <w:t>stercke</w:t>
      </w:r>
      <w:proofErr w:type="spellEnd"/>
      <w:r>
        <w:t xml:space="preserve"> und </w:t>
      </w:r>
      <w:proofErr w:type="spellStart"/>
      <w:r>
        <w:t>krefftige</w:t>
      </w:r>
      <w:proofErr w:type="spellEnd"/>
      <w:r>
        <w:t xml:space="preserve"> euch </w:t>
      </w:r>
      <w:proofErr w:type="spellStart"/>
      <w:r>
        <w:t>inn</w:t>
      </w:r>
      <w:proofErr w:type="spellEnd"/>
      <w:r>
        <w:t xml:space="preserve"> aller Gottseligkeit/ und bringe euch </w:t>
      </w:r>
      <w:proofErr w:type="spellStart"/>
      <w:r>
        <w:t>inn</w:t>
      </w:r>
      <w:proofErr w:type="spellEnd"/>
      <w:r>
        <w:t xml:space="preserve"> das ewige leben. </w:t>
      </w:r>
    </w:p>
    <w:p w14:paraId="6353E3BD" w14:textId="77777777" w:rsidR="00CD13F7" w:rsidRDefault="00CD13F7" w:rsidP="00CD13F7">
      <w:pPr>
        <w:pStyle w:val="StandardWeb"/>
      </w:pPr>
      <w:r>
        <w:t xml:space="preserve">Da soll der Priester </w:t>
      </w:r>
      <w:proofErr w:type="spellStart"/>
      <w:r>
        <w:t>auffstehen</w:t>
      </w:r>
      <w:proofErr w:type="spellEnd"/>
      <w:r>
        <w:t xml:space="preserve">/ sich zum </w:t>
      </w:r>
      <w:proofErr w:type="spellStart"/>
      <w:r>
        <w:t>Volck</w:t>
      </w:r>
      <w:proofErr w:type="spellEnd"/>
      <w:r>
        <w:t xml:space="preserve"> wenden/ </w:t>
      </w:r>
      <w:proofErr w:type="spellStart"/>
      <w:r>
        <w:t>unnd</w:t>
      </w:r>
      <w:proofErr w:type="spellEnd"/>
      <w:r>
        <w:t xml:space="preserve"> also sagen/ Höret wie tröstliche </w:t>
      </w:r>
      <w:proofErr w:type="spellStart"/>
      <w:r>
        <w:t>wort</w:t>
      </w:r>
      <w:proofErr w:type="spellEnd"/>
      <w:r>
        <w:t xml:space="preserve"> redet Christus unser </w:t>
      </w:r>
      <w:proofErr w:type="spellStart"/>
      <w:r>
        <w:t>Heilandt</w:t>
      </w:r>
      <w:proofErr w:type="spellEnd"/>
      <w:r>
        <w:t xml:space="preserve">/ allen denen/ die sich </w:t>
      </w:r>
      <w:proofErr w:type="spellStart"/>
      <w:r>
        <w:t>warhafftiglich</w:t>
      </w:r>
      <w:proofErr w:type="spellEnd"/>
      <w:r>
        <w:t xml:space="preserve"> zu </w:t>
      </w:r>
      <w:proofErr w:type="spellStart"/>
      <w:r>
        <w:t>jhm</w:t>
      </w:r>
      <w:proofErr w:type="spellEnd"/>
      <w:r>
        <w:t xml:space="preserve"> </w:t>
      </w:r>
      <w:proofErr w:type="spellStart"/>
      <w:r>
        <w:t>bekeren</w:t>
      </w:r>
      <w:proofErr w:type="spellEnd"/>
      <w:r>
        <w:t xml:space="preserve">. </w:t>
      </w:r>
    </w:p>
    <w:p w14:paraId="2454C239" w14:textId="77777777" w:rsidR="00CD13F7" w:rsidRDefault="00CD13F7" w:rsidP="00CD13F7">
      <w:pPr>
        <w:pStyle w:val="StandardWeb"/>
      </w:pPr>
      <w:proofErr w:type="spellStart"/>
      <w:r>
        <w:t>Kompt</w:t>
      </w:r>
      <w:proofErr w:type="spellEnd"/>
      <w:r>
        <w:t xml:space="preserve"> her zu mir/ alle die </w:t>
      </w:r>
      <w:proofErr w:type="spellStart"/>
      <w:r>
        <w:t>jhr</w:t>
      </w:r>
      <w:proofErr w:type="spellEnd"/>
      <w:r>
        <w:t xml:space="preserve"> mühselig </w:t>
      </w:r>
      <w:proofErr w:type="spellStart"/>
      <w:r>
        <w:t>unnd</w:t>
      </w:r>
      <w:proofErr w:type="spellEnd"/>
      <w:r>
        <w:t xml:space="preserve"> beladen seid/ </w:t>
      </w:r>
      <w:proofErr w:type="spellStart"/>
      <w:r>
        <w:t>unnd</w:t>
      </w:r>
      <w:proofErr w:type="spellEnd"/>
      <w:r>
        <w:t xml:space="preserve"> ich </w:t>
      </w:r>
      <w:proofErr w:type="spellStart"/>
      <w:r>
        <w:t>wil</w:t>
      </w:r>
      <w:proofErr w:type="spellEnd"/>
      <w:r>
        <w:t xml:space="preserve"> euch erquicken. Also hat Gott die Welt geliebet/ das er seinen eingebornen Son gab/ </w:t>
      </w:r>
      <w:proofErr w:type="spellStart"/>
      <w:r>
        <w:t>auff</w:t>
      </w:r>
      <w:proofErr w:type="spellEnd"/>
      <w:r>
        <w:t xml:space="preserve"> das alle die an </w:t>
      </w:r>
      <w:proofErr w:type="spellStart"/>
      <w:r>
        <w:t>jhn</w:t>
      </w:r>
      <w:proofErr w:type="spellEnd"/>
      <w:r>
        <w:t xml:space="preserve"> </w:t>
      </w:r>
      <w:proofErr w:type="spellStart"/>
      <w:r>
        <w:t>gleuben</w:t>
      </w:r>
      <w:proofErr w:type="spellEnd"/>
      <w:r>
        <w:t xml:space="preserve">/ nicht verloren werden/ Sondern das ewig leben haben. </w:t>
      </w:r>
    </w:p>
    <w:p w14:paraId="62ABC225" w14:textId="77777777" w:rsidR="00CD13F7" w:rsidRDefault="00CD13F7" w:rsidP="00CD13F7">
      <w:pPr>
        <w:pStyle w:val="StandardWeb"/>
      </w:pPr>
      <w:r>
        <w:t xml:space="preserve">Höret auch was S. Paulus sagt. </w:t>
      </w:r>
    </w:p>
    <w:p w14:paraId="7244038B" w14:textId="77777777" w:rsidR="00CD13F7" w:rsidRDefault="00CD13F7" w:rsidP="00CD13F7">
      <w:pPr>
        <w:pStyle w:val="StandardWeb"/>
      </w:pPr>
      <w:r>
        <w:t xml:space="preserve">Das ist </w:t>
      </w:r>
      <w:proofErr w:type="spellStart"/>
      <w:r>
        <w:t>jhe</w:t>
      </w:r>
      <w:proofErr w:type="spellEnd"/>
      <w:r>
        <w:t xml:space="preserve"> </w:t>
      </w:r>
      <w:proofErr w:type="spellStart"/>
      <w:r>
        <w:t>gewislich</w:t>
      </w:r>
      <w:proofErr w:type="spellEnd"/>
      <w:r>
        <w:t xml:space="preserve"> war/ </w:t>
      </w:r>
      <w:proofErr w:type="spellStart"/>
      <w:r>
        <w:t>unnd</w:t>
      </w:r>
      <w:proofErr w:type="spellEnd"/>
      <w:r>
        <w:t xml:space="preserve"> ein </w:t>
      </w:r>
      <w:proofErr w:type="spellStart"/>
      <w:r>
        <w:t>thewr</w:t>
      </w:r>
      <w:proofErr w:type="spellEnd"/>
      <w:r>
        <w:t xml:space="preserve"> </w:t>
      </w:r>
      <w:proofErr w:type="spellStart"/>
      <w:r>
        <w:t>werdes</w:t>
      </w:r>
      <w:proofErr w:type="spellEnd"/>
      <w:r>
        <w:t xml:space="preserve"> Wort/ das Christus </w:t>
      </w:r>
      <w:proofErr w:type="spellStart"/>
      <w:r>
        <w:t>Jhesus</w:t>
      </w:r>
      <w:proofErr w:type="spellEnd"/>
      <w:r>
        <w:t xml:space="preserve"> kommen ist </w:t>
      </w:r>
      <w:proofErr w:type="spellStart"/>
      <w:r>
        <w:t>inn</w:t>
      </w:r>
      <w:proofErr w:type="spellEnd"/>
      <w:r>
        <w:t xml:space="preserve"> die Welt/ die Sünder selig zu machen. </w:t>
      </w:r>
    </w:p>
    <w:p w14:paraId="3648E03C" w14:textId="77777777" w:rsidR="00CD13F7" w:rsidRDefault="00CD13F7" w:rsidP="00CD13F7">
      <w:pPr>
        <w:pStyle w:val="StandardWeb"/>
      </w:pPr>
      <w:r>
        <w:t xml:space="preserve">Hörend auch was S. Johannes sagt. </w:t>
      </w:r>
    </w:p>
    <w:p w14:paraId="24CF37A3" w14:textId="77777777" w:rsidR="00CD13F7" w:rsidRDefault="00CD13F7" w:rsidP="00CD13F7">
      <w:pPr>
        <w:pStyle w:val="StandardWeb"/>
      </w:pPr>
      <w:r>
        <w:t xml:space="preserve">Ob </w:t>
      </w:r>
      <w:proofErr w:type="spellStart"/>
      <w:r>
        <w:t>jemandt</w:t>
      </w:r>
      <w:proofErr w:type="spellEnd"/>
      <w:r>
        <w:t xml:space="preserve"> </w:t>
      </w:r>
      <w:proofErr w:type="spellStart"/>
      <w:r>
        <w:t>sundiget</w:t>
      </w:r>
      <w:proofErr w:type="spellEnd"/>
      <w:r>
        <w:t xml:space="preserve">/ so haben wir einen </w:t>
      </w:r>
      <w:proofErr w:type="spellStart"/>
      <w:r>
        <w:t>Fursprecher</w:t>
      </w:r>
      <w:proofErr w:type="spellEnd"/>
      <w:r>
        <w:t xml:space="preserve"> bey Gott/ </w:t>
      </w:r>
      <w:proofErr w:type="spellStart"/>
      <w:r>
        <w:t>Jhesum</w:t>
      </w:r>
      <w:proofErr w:type="spellEnd"/>
      <w:r>
        <w:t xml:space="preserve"> Christum den gerechten/ und </w:t>
      </w:r>
      <w:proofErr w:type="spellStart"/>
      <w:r>
        <w:t>derselbig</w:t>
      </w:r>
      <w:proofErr w:type="spellEnd"/>
      <w:r>
        <w:t xml:space="preserve"> ist die </w:t>
      </w:r>
      <w:proofErr w:type="spellStart"/>
      <w:r>
        <w:t>versünung</w:t>
      </w:r>
      <w:proofErr w:type="spellEnd"/>
      <w:r>
        <w:t xml:space="preserve"> </w:t>
      </w:r>
      <w:proofErr w:type="spellStart"/>
      <w:r>
        <w:t>fur</w:t>
      </w:r>
      <w:proofErr w:type="spellEnd"/>
      <w:r>
        <w:t xml:space="preserve"> unser Sünd. </w:t>
      </w:r>
    </w:p>
    <w:p w14:paraId="3C9639E3" w14:textId="77777777" w:rsidR="00CD13F7" w:rsidRDefault="00CD13F7" w:rsidP="00CD13F7">
      <w:pPr>
        <w:pStyle w:val="StandardWeb"/>
      </w:pPr>
      <w:r>
        <w:t xml:space="preserve">Da </w:t>
      </w:r>
      <w:proofErr w:type="spellStart"/>
      <w:r>
        <w:t>sol</w:t>
      </w:r>
      <w:proofErr w:type="spellEnd"/>
      <w:r>
        <w:t xml:space="preserve"> der Priester </w:t>
      </w:r>
      <w:proofErr w:type="spellStart"/>
      <w:r>
        <w:t>auff</w:t>
      </w:r>
      <w:proofErr w:type="spellEnd"/>
      <w:r>
        <w:t xml:space="preserve"> seinen knien/ im </w:t>
      </w:r>
      <w:proofErr w:type="spellStart"/>
      <w:r>
        <w:t>namen</w:t>
      </w:r>
      <w:proofErr w:type="spellEnd"/>
      <w:r>
        <w:t xml:space="preserve"> aller deren/ die die heiligen Communion empfangen werden/ diese nachfolgende gebet ausreden. </w:t>
      </w:r>
    </w:p>
    <w:p w14:paraId="6A3792DA" w14:textId="77777777" w:rsidR="00CD13F7" w:rsidRDefault="00CD13F7" w:rsidP="00CD13F7">
      <w:pPr>
        <w:pStyle w:val="StandardWeb"/>
      </w:pPr>
      <w:r>
        <w:t xml:space="preserve">O </w:t>
      </w:r>
      <w:proofErr w:type="spellStart"/>
      <w:r>
        <w:t>barmhertziger</w:t>
      </w:r>
      <w:proofErr w:type="spellEnd"/>
      <w:r>
        <w:t xml:space="preserve"> HERR/ wir vermessen uns nicht zu diesem deinem Tisch </w:t>
      </w:r>
      <w:proofErr w:type="spellStart"/>
      <w:r>
        <w:t>zukomen</w:t>
      </w:r>
      <w:proofErr w:type="spellEnd"/>
      <w:r>
        <w:t xml:space="preserve">/ aus </w:t>
      </w:r>
      <w:proofErr w:type="spellStart"/>
      <w:r>
        <w:t>vertrawen</w:t>
      </w:r>
      <w:proofErr w:type="spellEnd"/>
      <w:r>
        <w:t xml:space="preserve"> </w:t>
      </w:r>
      <w:proofErr w:type="spellStart"/>
      <w:r>
        <w:t>auff</w:t>
      </w:r>
      <w:proofErr w:type="spellEnd"/>
      <w:r>
        <w:t xml:space="preserve"> unser eigner </w:t>
      </w:r>
      <w:proofErr w:type="spellStart"/>
      <w:r>
        <w:t>gerechtigkeit</w:t>
      </w:r>
      <w:proofErr w:type="spellEnd"/>
      <w:r>
        <w:t xml:space="preserve">/ sondern </w:t>
      </w:r>
      <w:proofErr w:type="spellStart"/>
      <w:r>
        <w:t>inn</w:t>
      </w:r>
      <w:proofErr w:type="spellEnd"/>
      <w:r>
        <w:t xml:space="preserve"> deinen </w:t>
      </w:r>
      <w:proofErr w:type="spellStart"/>
      <w:r>
        <w:t>manigfaltigen</w:t>
      </w:r>
      <w:proofErr w:type="spellEnd"/>
      <w:r>
        <w:t xml:space="preserve"> und grossen </w:t>
      </w:r>
      <w:proofErr w:type="spellStart"/>
      <w:r>
        <w:t>barmhertzigkeiten</w:t>
      </w:r>
      <w:proofErr w:type="spellEnd"/>
      <w:r>
        <w:t xml:space="preserve">/ Wir sind nicht </w:t>
      </w:r>
      <w:proofErr w:type="spellStart"/>
      <w:r>
        <w:t>wirdig</w:t>
      </w:r>
      <w:proofErr w:type="spellEnd"/>
      <w:r>
        <w:t xml:space="preserve"> die Brosamlein </w:t>
      </w:r>
      <w:proofErr w:type="spellStart"/>
      <w:r>
        <w:t>under</w:t>
      </w:r>
      <w:proofErr w:type="spellEnd"/>
      <w:r>
        <w:t xml:space="preserve"> deinem Tisch </w:t>
      </w:r>
      <w:proofErr w:type="spellStart"/>
      <w:r>
        <w:t>samlen</w:t>
      </w:r>
      <w:proofErr w:type="spellEnd"/>
      <w:r>
        <w:t xml:space="preserve">/ Du aber HERR bist </w:t>
      </w:r>
      <w:proofErr w:type="spellStart"/>
      <w:r>
        <w:t>derselbig</w:t>
      </w:r>
      <w:proofErr w:type="spellEnd"/>
      <w:r>
        <w:t xml:space="preserve">/ des eigenschafft ist allwegen sich zu erbarmen. Verleihe uns </w:t>
      </w:r>
      <w:proofErr w:type="spellStart"/>
      <w:r>
        <w:t>darumb</w:t>
      </w:r>
      <w:proofErr w:type="spellEnd"/>
      <w:r>
        <w:t xml:space="preserve"> O </w:t>
      </w:r>
      <w:proofErr w:type="spellStart"/>
      <w:r>
        <w:t>gnediger</w:t>
      </w:r>
      <w:proofErr w:type="spellEnd"/>
      <w:r>
        <w:t xml:space="preserve"> HERR das Fleisch deines geliebten </w:t>
      </w:r>
      <w:proofErr w:type="spellStart"/>
      <w:r>
        <w:t>Sons</w:t>
      </w:r>
      <w:proofErr w:type="spellEnd"/>
      <w:r>
        <w:t xml:space="preserve"> </w:t>
      </w:r>
      <w:proofErr w:type="spellStart"/>
      <w:r>
        <w:t>Jhesu</w:t>
      </w:r>
      <w:proofErr w:type="spellEnd"/>
      <w:r>
        <w:t xml:space="preserve"> Christi also zu essen/ </w:t>
      </w:r>
      <w:proofErr w:type="spellStart"/>
      <w:r>
        <w:t>unnd</w:t>
      </w:r>
      <w:proofErr w:type="spellEnd"/>
      <w:r>
        <w:t xml:space="preserve"> sein Blut </w:t>
      </w:r>
      <w:proofErr w:type="spellStart"/>
      <w:r>
        <w:t>inn</w:t>
      </w:r>
      <w:proofErr w:type="spellEnd"/>
      <w:r>
        <w:t xml:space="preserve"> diesen heiligen </w:t>
      </w:r>
      <w:proofErr w:type="spellStart"/>
      <w:r>
        <w:t>Geheimnussen</w:t>
      </w:r>
      <w:proofErr w:type="spellEnd"/>
      <w:r>
        <w:t xml:space="preserve"> also zu </w:t>
      </w:r>
      <w:proofErr w:type="spellStart"/>
      <w:r>
        <w:t>trincken</w:t>
      </w:r>
      <w:proofErr w:type="spellEnd"/>
      <w:r>
        <w:t xml:space="preserve">/ das wir </w:t>
      </w:r>
      <w:proofErr w:type="spellStart"/>
      <w:r>
        <w:t>fur</w:t>
      </w:r>
      <w:proofErr w:type="spellEnd"/>
      <w:r>
        <w:t xml:space="preserve"> und </w:t>
      </w:r>
      <w:proofErr w:type="spellStart"/>
      <w:r>
        <w:t>fur</w:t>
      </w:r>
      <w:proofErr w:type="spellEnd"/>
      <w:r>
        <w:t xml:space="preserve"> </w:t>
      </w:r>
      <w:proofErr w:type="spellStart"/>
      <w:r>
        <w:t>inn</w:t>
      </w:r>
      <w:proofErr w:type="spellEnd"/>
      <w:r>
        <w:t xml:space="preserve"> ihm bleiben/ und </w:t>
      </w:r>
      <w:proofErr w:type="spellStart"/>
      <w:r>
        <w:t>inn</w:t>
      </w:r>
      <w:proofErr w:type="spellEnd"/>
      <w:r>
        <w:t xml:space="preserve"> uns/ </w:t>
      </w:r>
      <w:proofErr w:type="spellStart"/>
      <w:r>
        <w:t>auff</w:t>
      </w:r>
      <w:proofErr w:type="spellEnd"/>
      <w:r>
        <w:t xml:space="preserve"> das unser </w:t>
      </w:r>
      <w:proofErr w:type="spellStart"/>
      <w:r>
        <w:t>sundlicher</w:t>
      </w:r>
      <w:proofErr w:type="spellEnd"/>
      <w:r>
        <w:t xml:space="preserve"> leib durch seinen Leib </w:t>
      </w:r>
      <w:proofErr w:type="spellStart"/>
      <w:r>
        <w:t>gereinig</w:t>
      </w:r>
      <w:proofErr w:type="spellEnd"/>
      <w:r>
        <w:t xml:space="preserve">/ </w:t>
      </w:r>
      <w:proofErr w:type="spellStart"/>
      <w:r>
        <w:t>unnd</w:t>
      </w:r>
      <w:proofErr w:type="spellEnd"/>
      <w:r>
        <w:t xml:space="preserve"> unser </w:t>
      </w:r>
      <w:proofErr w:type="spellStart"/>
      <w:r>
        <w:t>seelen</w:t>
      </w:r>
      <w:proofErr w:type="spellEnd"/>
      <w:r>
        <w:t xml:space="preserve"> durch sein </w:t>
      </w:r>
      <w:proofErr w:type="spellStart"/>
      <w:r>
        <w:t>theurest</w:t>
      </w:r>
      <w:proofErr w:type="spellEnd"/>
      <w:r>
        <w:t xml:space="preserve"> Blut </w:t>
      </w:r>
      <w:proofErr w:type="spellStart"/>
      <w:r>
        <w:t>gewasschen</w:t>
      </w:r>
      <w:proofErr w:type="spellEnd"/>
      <w:r>
        <w:t xml:space="preserve"> werde/ Amen. </w:t>
      </w:r>
    </w:p>
    <w:p w14:paraId="7109A9C8" w14:textId="77777777" w:rsidR="00CD13F7" w:rsidRDefault="00CD13F7" w:rsidP="00CD13F7">
      <w:pPr>
        <w:pStyle w:val="StandardWeb"/>
      </w:pPr>
      <w:r>
        <w:t xml:space="preserve">Da </w:t>
      </w:r>
      <w:proofErr w:type="spellStart"/>
      <w:r>
        <w:t>sol</w:t>
      </w:r>
      <w:proofErr w:type="spellEnd"/>
      <w:r>
        <w:t xml:space="preserve"> der Priester ( dieweil das </w:t>
      </w:r>
      <w:proofErr w:type="spellStart"/>
      <w:r>
        <w:t>Volck</w:t>
      </w:r>
      <w:proofErr w:type="spellEnd"/>
      <w:r>
        <w:t xml:space="preserve"> noch demütiglich </w:t>
      </w:r>
      <w:proofErr w:type="spellStart"/>
      <w:r>
        <w:t>auff</w:t>
      </w:r>
      <w:proofErr w:type="spellEnd"/>
      <w:r>
        <w:t xml:space="preserve"> </w:t>
      </w:r>
      <w:proofErr w:type="spellStart"/>
      <w:r>
        <w:t>jhren</w:t>
      </w:r>
      <w:proofErr w:type="spellEnd"/>
      <w:r>
        <w:t xml:space="preserve"> knien sitzt ) die Communion darreichen/ Erstlich den Dienern/ so etliche da zugegen sind/ </w:t>
      </w:r>
      <w:proofErr w:type="spellStart"/>
      <w:r>
        <w:t>auff</w:t>
      </w:r>
      <w:proofErr w:type="spellEnd"/>
      <w:r>
        <w:t xml:space="preserve"> das sie gefördert werden andern zu </w:t>
      </w:r>
      <w:proofErr w:type="spellStart"/>
      <w:r>
        <w:t>helffen</w:t>
      </w:r>
      <w:proofErr w:type="spellEnd"/>
      <w:r>
        <w:t xml:space="preserve">/ Darnach </w:t>
      </w:r>
      <w:proofErr w:type="spellStart"/>
      <w:r>
        <w:t>sol</w:t>
      </w:r>
      <w:proofErr w:type="spellEnd"/>
      <w:r>
        <w:t xml:space="preserve"> ers den andern austheilen. Und </w:t>
      </w:r>
      <w:proofErr w:type="spellStart"/>
      <w:r>
        <w:t>inn</w:t>
      </w:r>
      <w:proofErr w:type="spellEnd"/>
      <w:r>
        <w:t xml:space="preserve"> dem er das Sacrament des </w:t>
      </w:r>
      <w:proofErr w:type="spellStart"/>
      <w:r>
        <w:t>leibs</w:t>
      </w:r>
      <w:proofErr w:type="spellEnd"/>
      <w:r>
        <w:t xml:space="preserve"> Christi darreichet/ </w:t>
      </w:r>
      <w:proofErr w:type="spellStart"/>
      <w:r>
        <w:t>sol</w:t>
      </w:r>
      <w:proofErr w:type="spellEnd"/>
      <w:r>
        <w:t xml:space="preserve"> er einen jeden mit diesen worten ansprechen. </w:t>
      </w:r>
    </w:p>
    <w:p w14:paraId="1AC34FC6" w14:textId="77777777" w:rsidR="00CD13F7" w:rsidRDefault="00CD13F7" w:rsidP="00CD13F7">
      <w:pPr>
        <w:pStyle w:val="StandardWeb"/>
      </w:pPr>
      <w:r>
        <w:t xml:space="preserve">Der Leib unsers HERREN </w:t>
      </w:r>
      <w:proofErr w:type="spellStart"/>
      <w:r>
        <w:t>Jhesu</w:t>
      </w:r>
      <w:proofErr w:type="spellEnd"/>
      <w:r>
        <w:t xml:space="preserve"> Christi/ der </w:t>
      </w:r>
      <w:proofErr w:type="spellStart"/>
      <w:r>
        <w:t>fur</w:t>
      </w:r>
      <w:proofErr w:type="spellEnd"/>
      <w:r>
        <w:t xml:space="preserve"> dich hingegeben was/ erhalte deinen leib </w:t>
      </w:r>
      <w:proofErr w:type="spellStart"/>
      <w:r>
        <w:t>inn</w:t>
      </w:r>
      <w:proofErr w:type="spellEnd"/>
      <w:r>
        <w:t xml:space="preserve"> das ewig leben. </w:t>
      </w:r>
    </w:p>
    <w:p w14:paraId="51D82AFB" w14:textId="77777777" w:rsidR="00CD13F7" w:rsidRDefault="00CD13F7" w:rsidP="00CD13F7">
      <w:pPr>
        <w:pStyle w:val="StandardWeb"/>
      </w:pPr>
      <w:r>
        <w:t xml:space="preserve">Der Priester auch/ so er das Sacrament des Bluts darreichet/ </w:t>
      </w:r>
      <w:proofErr w:type="spellStart"/>
      <w:r>
        <w:t>unnd</w:t>
      </w:r>
      <w:proofErr w:type="spellEnd"/>
      <w:r>
        <w:t xml:space="preserve"> einem jeden nur ein mal und nicht </w:t>
      </w:r>
      <w:proofErr w:type="spellStart"/>
      <w:r>
        <w:t>öffter</w:t>
      </w:r>
      <w:proofErr w:type="spellEnd"/>
      <w:r>
        <w:t xml:space="preserve"> zu </w:t>
      </w:r>
      <w:proofErr w:type="spellStart"/>
      <w:r>
        <w:t>trincken</w:t>
      </w:r>
      <w:proofErr w:type="spellEnd"/>
      <w:r>
        <w:t xml:space="preserve"> gibt/ </w:t>
      </w:r>
      <w:proofErr w:type="spellStart"/>
      <w:r>
        <w:t>sol</w:t>
      </w:r>
      <w:proofErr w:type="spellEnd"/>
      <w:r>
        <w:t xml:space="preserve"> also sagen. </w:t>
      </w:r>
    </w:p>
    <w:p w14:paraId="6CF5C708" w14:textId="77777777" w:rsidR="00CD13F7" w:rsidRDefault="00CD13F7" w:rsidP="00CD13F7">
      <w:pPr>
        <w:pStyle w:val="StandardWeb"/>
      </w:pPr>
      <w:r>
        <w:t xml:space="preserve">Das Blut unsers HERREN </w:t>
      </w:r>
      <w:proofErr w:type="spellStart"/>
      <w:r>
        <w:t>Jhesu</w:t>
      </w:r>
      <w:proofErr w:type="spellEnd"/>
      <w:r>
        <w:t xml:space="preserve"> Christi/ das </w:t>
      </w:r>
      <w:proofErr w:type="spellStart"/>
      <w:r>
        <w:t>fur</w:t>
      </w:r>
      <w:proofErr w:type="spellEnd"/>
      <w:r>
        <w:t xml:space="preserve"> dich vergossen ist worden/ erhalte deine Seele </w:t>
      </w:r>
      <w:proofErr w:type="spellStart"/>
      <w:r>
        <w:t>inn</w:t>
      </w:r>
      <w:proofErr w:type="spellEnd"/>
      <w:r>
        <w:t xml:space="preserve"> das ewig leben. </w:t>
      </w:r>
    </w:p>
    <w:p w14:paraId="2BE174AB" w14:textId="77777777" w:rsidR="00CD13F7" w:rsidRDefault="00CD13F7" w:rsidP="00CD13F7">
      <w:pPr>
        <w:pStyle w:val="StandardWeb"/>
      </w:pPr>
      <w:r>
        <w:t xml:space="preserve">Ist aber ein Diacon oder ander Priester </w:t>
      </w:r>
      <w:proofErr w:type="spellStart"/>
      <w:r>
        <w:t>verhanden</w:t>
      </w:r>
      <w:proofErr w:type="spellEnd"/>
      <w:r>
        <w:t xml:space="preserve">/ so </w:t>
      </w:r>
      <w:proofErr w:type="spellStart"/>
      <w:r>
        <w:t>sol</w:t>
      </w:r>
      <w:proofErr w:type="spellEnd"/>
      <w:r>
        <w:t xml:space="preserve"> er mit dem Kelch </w:t>
      </w:r>
      <w:proofErr w:type="spellStart"/>
      <w:r>
        <w:t>volgen</w:t>
      </w:r>
      <w:proofErr w:type="spellEnd"/>
      <w:r>
        <w:t xml:space="preserve">/ Und wie der Priester das Brod austheilet/ also soll er </w:t>
      </w:r>
      <w:proofErr w:type="spellStart"/>
      <w:r>
        <w:t>inn</w:t>
      </w:r>
      <w:proofErr w:type="spellEnd"/>
      <w:r>
        <w:t xml:space="preserve"> der vorigen weise (die </w:t>
      </w:r>
      <w:proofErr w:type="spellStart"/>
      <w:r>
        <w:t>sach</w:t>
      </w:r>
      <w:proofErr w:type="spellEnd"/>
      <w:r>
        <w:t xml:space="preserve"> desto </w:t>
      </w:r>
      <w:proofErr w:type="spellStart"/>
      <w:r>
        <w:t>bas</w:t>
      </w:r>
      <w:proofErr w:type="spellEnd"/>
      <w:r>
        <w:t xml:space="preserve"> </w:t>
      </w:r>
      <w:proofErr w:type="spellStart"/>
      <w:r>
        <w:t>auszufüren</w:t>
      </w:r>
      <w:proofErr w:type="spellEnd"/>
      <w:r>
        <w:t xml:space="preserve"> ) den Wein auch darreichen. </w:t>
      </w:r>
    </w:p>
    <w:p w14:paraId="03459A38" w14:textId="77777777" w:rsidR="00CD13F7" w:rsidRDefault="00CD13F7" w:rsidP="00CD13F7">
      <w:pPr>
        <w:pStyle w:val="StandardWeb"/>
      </w:pPr>
      <w:r>
        <w:t xml:space="preserve">Darnach </w:t>
      </w:r>
      <w:proofErr w:type="spellStart"/>
      <w:r>
        <w:t>sol</w:t>
      </w:r>
      <w:proofErr w:type="spellEnd"/>
      <w:r>
        <w:t xml:space="preserve"> sich der Priester zum </w:t>
      </w:r>
      <w:proofErr w:type="spellStart"/>
      <w:r>
        <w:t>Volck</w:t>
      </w:r>
      <w:proofErr w:type="spellEnd"/>
      <w:r>
        <w:t xml:space="preserve"> wenden/ und sie hingehen lassen mit diesem Segen. </w:t>
      </w:r>
    </w:p>
    <w:p w14:paraId="2039FE82" w14:textId="77777777" w:rsidR="00CD13F7" w:rsidRDefault="00CD13F7" w:rsidP="00CD13F7">
      <w:pPr>
        <w:pStyle w:val="StandardWeb"/>
      </w:pPr>
      <w:r>
        <w:t xml:space="preserve">Der friede Gottes/ welcher allen </w:t>
      </w:r>
      <w:proofErr w:type="spellStart"/>
      <w:r>
        <w:t>synnen</w:t>
      </w:r>
      <w:proofErr w:type="spellEnd"/>
      <w:r>
        <w:t xml:space="preserve"> </w:t>
      </w:r>
      <w:proofErr w:type="spellStart"/>
      <w:r>
        <w:t>uberschwebet</w:t>
      </w:r>
      <w:proofErr w:type="spellEnd"/>
      <w:r>
        <w:t xml:space="preserve">/ erhalte </w:t>
      </w:r>
      <w:proofErr w:type="spellStart"/>
      <w:r>
        <w:t>ewre</w:t>
      </w:r>
      <w:proofErr w:type="spellEnd"/>
      <w:r>
        <w:t xml:space="preserve"> </w:t>
      </w:r>
      <w:proofErr w:type="spellStart"/>
      <w:r>
        <w:t>hertzen</w:t>
      </w:r>
      <w:proofErr w:type="spellEnd"/>
      <w:r>
        <w:t xml:space="preserve"> </w:t>
      </w:r>
      <w:proofErr w:type="spellStart"/>
      <w:r>
        <w:t>unnd</w:t>
      </w:r>
      <w:proofErr w:type="spellEnd"/>
      <w:r>
        <w:t xml:space="preserve"> </w:t>
      </w:r>
      <w:proofErr w:type="spellStart"/>
      <w:r>
        <w:t>gemüte</w:t>
      </w:r>
      <w:proofErr w:type="spellEnd"/>
      <w:r>
        <w:t xml:space="preserve"> </w:t>
      </w:r>
      <w:proofErr w:type="spellStart"/>
      <w:r>
        <w:t>inn</w:t>
      </w:r>
      <w:proofErr w:type="spellEnd"/>
      <w:r>
        <w:t xml:space="preserve"> der </w:t>
      </w:r>
      <w:proofErr w:type="spellStart"/>
      <w:r>
        <w:t>erkendtnus</w:t>
      </w:r>
      <w:proofErr w:type="spellEnd"/>
      <w:r>
        <w:t xml:space="preserve"> </w:t>
      </w:r>
      <w:proofErr w:type="spellStart"/>
      <w:r>
        <w:t>unnd</w:t>
      </w:r>
      <w:proofErr w:type="spellEnd"/>
      <w:r>
        <w:t xml:space="preserve"> liebe Gottes/ und seines </w:t>
      </w:r>
      <w:proofErr w:type="spellStart"/>
      <w:r>
        <w:t>Sons</w:t>
      </w:r>
      <w:proofErr w:type="spellEnd"/>
      <w:r>
        <w:t xml:space="preserve"> </w:t>
      </w:r>
      <w:proofErr w:type="spellStart"/>
      <w:r>
        <w:t>Jhesu</w:t>
      </w:r>
      <w:proofErr w:type="spellEnd"/>
      <w:r>
        <w:t xml:space="preserve"> Christi unsers HERRN. </w:t>
      </w:r>
    </w:p>
    <w:p w14:paraId="6BE5827D" w14:textId="77777777" w:rsidR="00CD13F7" w:rsidRDefault="00CD13F7" w:rsidP="00CD13F7">
      <w:pPr>
        <w:pStyle w:val="StandardWeb"/>
      </w:pPr>
      <w:r>
        <w:t xml:space="preserve">Dem soll das </w:t>
      </w:r>
      <w:proofErr w:type="spellStart"/>
      <w:r>
        <w:t>Volck</w:t>
      </w:r>
      <w:proofErr w:type="spellEnd"/>
      <w:r>
        <w:t xml:space="preserve"> antworten. </w:t>
      </w:r>
    </w:p>
    <w:p w14:paraId="5ECBEE45" w14:textId="77777777" w:rsidR="00CD13F7" w:rsidRDefault="00CD13F7" w:rsidP="00CD13F7">
      <w:pPr>
        <w:pStyle w:val="StandardWeb"/>
      </w:pPr>
      <w:r>
        <w:t xml:space="preserve">A M E N </w:t>
      </w:r>
    </w:p>
    <w:p w14:paraId="5080A675" w14:textId="77777777" w:rsidR="00CD13F7" w:rsidRDefault="00CD13F7" w:rsidP="00CD13F7">
      <w:pPr>
        <w:pStyle w:val="StandardWeb"/>
      </w:pPr>
      <w:r>
        <w:t xml:space="preserve">Das </w:t>
      </w:r>
      <w:proofErr w:type="spellStart"/>
      <w:r>
        <w:t>consecriert</w:t>
      </w:r>
      <w:proofErr w:type="spellEnd"/>
      <w:r>
        <w:t xml:space="preserve"> Brod </w:t>
      </w:r>
      <w:proofErr w:type="spellStart"/>
      <w:r>
        <w:t>sol</w:t>
      </w:r>
      <w:proofErr w:type="spellEnd"/>
      <w:r>
        <w:t xml:space="preserve"> sein/ wie bisher </w:t>
      </w:r>
      <w:proofErr w:type="spellStart"/>
      <w:r>
        <w:t>gewonlich</w:t>
      </w:r>
      <w:proofErr w:type="spellEnd"/>
      <w:r>
        <w:t xml:space="preserve"> ist worden/ </w:t>
      </w:r>
      <w:proofErr w:type="spellStart"/>
      <w:r>
        <w:t>unnd</w:t>
      </w:r>
      <w:proofErr w:type="spellEnd"/>
      <w:r>
        <w:t xml:space="preserve"> ein </w:t>
      </w:r>
      <w:proofErr w:type="spellStart"/>
      <w:r>
        <w:t>jeglichs</w:t>
      </w:r>
      <w:proofErr w:type="spellEnd"/>
      <w:r>
        <w:t xml:space="preserve"> </w:t>
      </w:r>
      <w:proofErr w:type="spellStart"/>
      <w:r>
        <w:t>under</w:t>
      </w:r>
      <w:proofErr w:type="spellEnd"/>
      <w:r>
        <w:t xml:space="preserve"> den gedachten </w:t>
      </w:r>
      <w:proofErr w:type="spellStart"/>
      <w:r>
        <w:t>Brodten</w:t>
      </w:r>
      <w:proofErr w:type="spellEnd"/>
      <w:r>
        <w:t xml:space="preserve">/ </w:t>
      </w:r>
      <w:proofErr w:type="spellStart"/>
      <w:r>
        <w:t>sol</w:t>
      </w:r>
      <w:proofErr w:type="spellEnd"/>
      <w:r>
        <w:t xml:space="preserve"> </w:t>
      </w:r>
      <w:proofErr w:type="spellStart"/>
      <w:r>
        <w:t>inn</w:t>
      </w:r>
      <w:proofErr w:type="spellEnd"/>
      <w:r>
        <w:t xml:space="preserve"> zwey stück zum wenigsten getheilet werden/ </w:t>
      </w:r>
      <w:proofErr w:type="spellStart"/>
      <w:r>
        <w:t>odder</w:t>
      </w:r>
      <w:proofErr w:type="spellEnd"/>
      <w:r>
        <w:t xml:space="preserve"> mehr/ nach </w:t>
      </w:r>
      <w:proofErr w:type="spellStart"/>
      <w:r>
        <w:t>bescheidenheit</w:t>
      </w:r>
      <w:proofErr w:type="spellEnd"/>
      <w:r>
        <w:t xml:space="preserve"> des Dieners/ </w:t>
      </w:r>
      <w:proofErr w:type="spellStart"/>
      <w:r>
        <w:t>unnd</w:t>
      </w:r>
      <w:proofErr w:type="spellEnd"/>
      <w:r>
        <w:t xml:space="preserve"> also dargereicht. Man </w:t>
      </w:r>
      <w:proofErr w:type="spellStart"/>
      <w:r>
        <w:t>sol</w:t>
      </w:r>
      <w:proofErr w:type="spellEnd"/>
      <w:r>
        <w:t xml:space="preserve"> auch nicht meinen/ das weniger empfangen </w:t>
      </w:r>
      <w:proofErr w:type="spellStart"/>
      <w:r>
        <w:t>wirdt</w:t>
      </w:r>
      <w:proofErr w:type="spellEnd"/>
      <w:r>
        <w:t xml:space="preserve"> </w:t>
      </w:r>
      <w:proofErr w:type="spellStart"/>
      <w:r>
        <w:t>inn</w:t>
      </w:r>
      <w:proofErr w:type="spellEnd"/>
      <w:r>
        <w:t xml:space="preserve"> einem stück/ denn </w:t>
      </w:r>
      <w:proofErr w:type="spellStart"/>
      <w:r>
        <w:t>inn</w:t>
      </w:r>
      <w:proofErr w:type="spellEnd"/>
      <w:r>
        <w:t xml:space="preserve"> dem </w:t>
      </w:r>
      <w:proofErr w:type="spellStart"/>
      <w:r>
        <w:t>gantzen</w:t>
      </w:r>
      <w:proofErr w:type="spellEnd"/>
      <w:r>
        <w:t xml:space="preserve"> Brodt/ sonder </w:t>
      </w:r>
      <w:proofErr w:type="spellStart"/>
      <w:r>
        <w:t>inn</w:t>
      </w:r>
      <w:proofErr w:type="spellEnd"/>
      <w:r>
        <w:t xml:space="preserve"> </w:t>
      </w:r>
      <w:proofErr w:type="spellStart"/>
      <w:r>
        <w:t>jhrer</w:t>
      </w:r>
      <w:proofErr w:type="spellEnd"/>
      <w:r>
        <w:t xml:space="preserve"> </w:t>
      </w:r>
      <w:proofErr w:type="spellStart"/>
      <w:r>
        <w:t>jeglich</w:t>
      </w:r>
      <w:proofErr w:type="spellEnd"/>
      <w:r>
        <w:t xml:space="preserve"> der </w:t>
      </w:r>
      <w:proofErr w:type="spellStart"/>
      <w:r>
        <w:t>gantze</w:t>
      </w:r>
      <w:proofErr w:type="spellEnd"/>
      <w:r>
        <w:t xml:space="preserve"> Leib unsers Heilands </w:t>
      </w:r>
      <w:proofErr w:type="spellStart"/>
      <w:r>
        <w:t>Jhesu</w:t>
      </w:r>
      <w:proofErr w:type="spellEnd"/>
      <w:r>
        <w:t xml:space="preserve"> Christi. </w:t>
      </w:r>
    </w:p>
    <w:p w14:paraId="727EA4BA" w14:textId="77777777" w:rsidR="00CD13F7" w:rsidRDefault="00CD13F7" w:rsidP="00CD13F7">
      <w:pPr>
        <w:pStyle w:val="StandardWeb"/>
      </w:pPr>
      <w:r>
        <w:t xml:space="preserve">Begibt es sich also/ das der gesegnet und </w:t>
      </w:r>
      <w:proofErr w:type="spellStart"/>
      <w:r>
        <w:t>consecriert</w:t>
      </w:r>
      <w:proofErr w:type="spellEnd"/>
      <w:r>
        <w:t xml:space="preserve"> Wein/ nicht </w:t>
      </w:r>
      <w:proofErr w:type="spellStart"/>
      <w:r>
        <w:t>gnugsam</w:t>
      </w:r>
      <w:proofErr w:type="spellEnd"/>
      <w:r>
        <w:t xml:space="preserve"> ist denen die die Communion empfangen/ so mag der Priester/ nach dem das erst </w:t>
      </w:r>
      <w:proofErr w:type="spellStart"/>
      <w:r>
        <w:t>Trinckgeschir</w:t>
      </w:r>
      <w:proofErr w:type="spellEnd"/>
      <w:r>
        <w:t xml:space="preserve"> oder Kelch lehr wird/ zum Altar </w:t>
      </w:r>
      <w:proofErr w:type="spellStart"/>
      <w:r>
        <w:t>widerumb</w:t>
      </w:r>
      <w:proofErr w:type="spellEnd"/>
      <w:r>
        <w:t xml:space="preserve"> gehn/ und mit </w:t>
      </w:r>
      <w:proofErr w:type="spellStart"/>
      <w:r>
        <w:t>Reverentz</w:t>
      </w:r>
      <w:proofErr w:type="spellEnd"/>
      <w:r>
        <w:t xml:space="preserve"> und </w:t>
      </w:r>
      <w:proofErr w:type="spellStart"/>
      <w:r>
        <w:t>andacht</w:t>
      </w:r>
      <w:proofErr w:type="spellEnd"/>
      <w:r>
        <w:t xml:space="preserve"> ein ander </w:t>
      </w:r>
      <w:proofErr w:type="spellStart"/>
      <w:r>
        <w:t>Trinkgeschir</w:t>
      </w:r>
      <w:proofErr w:type="spellEnd"/>
      <w:r>
        <w:t xml:space="preserve">/ und also das dritte </w:t>
      </w:r>
      <w:proofErr w:type="spellStart"/>
      <w:r>
        <w:t>unnd</w:t>
      </w:r>
      <w:proofErr w:type="spellEnd"/>
      <w:r>
        <w:t xml:space="preserve"> mehr desgleichen bereiten und </w:t>
      </w:r>
      <w:proofErr w:type="spellStart"/>
      <w:r>
        <w:t>consecriern</w:t>
      </w:r>
      <w:proofErr w:type="spellEnd"/>
      <w:r>
        <w:t xml:space="preserve">/ und an diesen worten anfahen/ Simili modo </w:t>
      </w:r>
      <w:proofErr w:type="spellStart"/>
      <w:r>
        <w:t>postquam</w:t>
      </w:r>
      <w:proofErr w:type="spellEnd"/>
      <w:r>
        <w:t xml:space="preserve"> </w:t>
      </w:r>
      <w:proofErr w:type="spellStart"/>
      <w:r>
        <w:t>coenatum</w:t>
      </w:r>
      <w:proofErr w:type="spellEnd"/>
      <w:r>
        <w:t xml:space="preserve"> </w:t>
      </w:r>
      <w:proofErr w:type="spellStart"/>
      <w:r>
        <w:t>est</w:t>
      </w:r>
      <w:proofErr w:type="spellEnd"/>
      <w:r>
        <w:t xml:space="preserve">, </w:t>
      </w:r>
      <w:proofErr w:type="spellStart"/>
      <w:r>
        <w:t>unnd</w:t>
      </w:r>
      <w:proofErr w:type="spellEnd"/>
      <w:r>
        <w:t xml:space="preserve"> mit den worten enden/ </w:t>
      </w:r>
      <w:proofErr w:type="spellStart"/>
      <w:r>
        <w:t>qui</w:t>
      </w:r>
      <w:proofErr w:type="spellEnd"/>
      <w:r>
        <w:t xml:space="preserve"> pro </w:t>
      </w:r>
      <w:proofErr w:type="spellStart"/>
      <w:r>
        <w:t>vobis</w:t>
      </w:r>
      <w:proofErr w:type="spellEnd"/>
      <w:r>
        <w:t xml:space="preserve"> et pro </w:t>
      </w:r>
      <w:proofErr w:type="spellStart"/>
      <w:r>
        <w:t>multis</w:t>
      </w:r>
      <w:proofErr w:type="spellEnd"/>
      <w:r>
        <w:t xml:space="preserve"> </w:t>
      </w:r>
      <w:proofErr w:type="spellStart"/>
      <w:r>
        <w:t>effunditur</w:t>
      </w:r>
      <w:proofErr w:type="spellEnd"/>
      <w:r>
        <w:t xml:space="preserve"> in </w:t>
      </w:r>
      <w:proofErr w:type="spellStart"/>
      <w:r>
        <w:t>remissionem</w:t>
      </w:r>
      <w:proofErr w:type="spellEnd"/>
      <w:r>
        <w:t xml:space="preserve"> </w:t>
      </w:r>
      <w:proofErr w:type="spellStart"/>
      <w:r>
        <w:t>peccatorum</w:t>
      </w:r>
      <w:proofErr w:type="spellEnd"/>
      <w:r>
        <w:t xml:space="preserve">. Und das on alle </w:t>
      </w:r>
      <w:proofErr w:type="spellStart"/>
      <w:r>
        <w:t>levation</w:t>
      </w:r>
      <w:proofErr w:type="spellEnd"/>
      <w:r>
        <w:t xml:space="preserve"> oder </w:t>
      </w:r>
      <w:proofErr w:type="spellStart"/>
      <w:r>
        <w:t>auffhebung</w:t>
      </w:r>
      <w:proofErr w:type="spellEnd"/>
      <w:r>
        <w:t xml:space="preserve">. </w:t>
      </w:r>
    </w:p>
    <w:p w14:paraId="7F8265AF" w14:textId="77777777" w:rsidR="00CD13F7" w:rsidRDefault="00CD13F7" w:rsidP="00CD13F7">
      <w:pPr>
        <w:pStyle w:val="StandardWeb"/>
      </w:pPr>
      <w:r>
        <w:t xml:space="preserve">Ende. </w:t>
      </w:r>
    </w:p>
    <w:p w14:paraId="2EB68F8D" w14:textId="40D2E2EF" w:rsidR="00BD71A4" w:rsidRDefault="00BD71A4">
      <w:pPr>
        <w:spacing w:after="0" w:line="240" w:lineRule="auto"/>
      </w:pPr>
    </w:p>
    <w:p w14:paraId="2CADDB08" w14:textId="77777777" w:rsidR="00BD71A4" w:rsidRDefault="00BD71A4">
      <w:pPr>
        <w:spacing w:after="0" w:line="240" w:lineRule="auto"/>
        <w:rPr>
          <w:rFonts w:eastAsia="Times New Roman"/>
          <w:b/>
          <w:bCs/>
          <w:color w:val="000000"/>
          <w:kern w:val="36"/>
          <w:sz w:val="36"/>
          <w:szCs w:val="48"/>
          <w:lang w:eastAsia="de-DE"/>
        </w:rPr>
      </w:pPr>
      <w:r>
        <w:br w:type="page"/>
      </w:r>
    </w:p>
    <w:p w14:paraId="24B88E56" w14:textId="77777777" w:rsidR="00D5498D" w:rsidRPr="00D5498D" w:rsidRDefault="00D5498D" w:rsidP="008E63BE">
      <w:pPr>
        <w:pStyle w:val="berschrift1"/>
      </w:pPr>
      <w:r w:rsidRPr="00D5498D">
        <w:t>Quellen:</w:t>
      </w:r>
    </w:p>
    <w:p w14:paraId="57393735"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907CE69" w14:textId="77777777" w:rsidR="00BD71A4" w:rsidRDefault="00721E99"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B866A09" w14:textId="77777777" w:rsidR="00BD71A4" w:rsidRDefault="00721E99"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7E9EB794" w14:textId="77777777" w:rsidR="00BD71A4" w:rsidRDefault="00721E99"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29F5A094" w14:textId="77777777" w:rsidR="00BD71A4" w:rsidRDefault="00721E99"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4F1E125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FB1DBB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5469B9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0CD200B"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8531472" w14:textId="77777777" w:rsidR="00082307" w:rsidRDefault="00BD71A4" w:rsidP="00BD71A4">
      <w:pPr>
        <w:pStyle w:val="berschrift1"/>
      </w:pPr>
      <w:r>
        <w:t>Spendenaufruf</w:t>
      </w:r>
    </w:p>
    <w:p w14:paraId="36443A13"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274AA8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0BE6BF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440865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A6DDC5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3AAF82B" w14:textId="77777777" w:rsidR="00BD71A4" w:rsidRDefault="00721E99"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0FF63D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30A5D6E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531D3F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39DEDE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CBD30E2"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C21"/>
    <w:rsid w:val="000700B0"/>
    <w:rsid w:val="00082307"/>
    <w:rsid w:val="000C66E5"/>
    <w:rsid w:val="000D088F"/>
    <w:rsid w:val="00122BD9"/>
    <w:rsid w:val="001F54C4"/>
    <w:rsid w:val="0022039F"/>
    <w:rsid w:val="00272484"/>
    <w:rsid w:val="00297F83"/>
    <w:rsid w:val="002E6D11"/>
    <w:rsid w:val="00381C0C"/>
    <w:rsid w:val="00537F59"/>
    <w:rsid w:val="00636F93"/>
    <w:rsid w:val="007166CE"/>
    <w:rsid w:val="00721E99"/>
    <w:rsid w:val="00737EF6"/>
    <w:rsid w:val="00760119"/>
    <w:rsid w:val="007E1779"/>
    <w:rsid w:val="0083667B"/>
    <w:rsid w:val="008D7463"/>
    <w:rsid w:val="008E417E"/>
    <w:rsid w:val="008E63BE"/>
    <w:rsid w:val="00B365E5"/>
    <w:rsid w:val="00BD71A4"/>
    <w:rsid w:val="00C35859"/>
    <w:rsid w:val="00CC4EAC"/>
    <w:rsid w:val="00CD13F7"/>
    <w:rsid w:val="00D14D4F"/>
    <w:rsid w:val="00D5498D"/>
    <w:rsid w:val="00D56329"/>
    <w:rsid w:val="00DC3900"/>
    <w:rsid w:val="00DF61FA"/>
    <w:rsid w:val="00F93C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95F8A"/>
  <w15:chartTrackingRefBased/>
  <w15:docId w15:val="{D98AA1AE-1D66-4549-809A-5783934B5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08818393">
      <w:bodyDiv w:val="1"/>
      <w:marLeft w:val="0"/>
      <w:marRight w:val="0"/>
      <w:marTop w:val="0"/>
      <w:marBottom w:val="0"/>
      <w:divBdr>
        <w:top w:val="none" w:sz="0" w:space="0" w:color="auto"/>
        <w:left w:val="none" w:sz="0" w:space="0" w:color="auto"/>
        <w:bottom w:val="none" w:sz="0" w:space="0" w:color="auto"/>
        <w:right w:val="none" w:sz="0" w:space="0" w:color="auto"/>
      </w:divBdr>
      <w:divsChild>
        <w:div w:id="129790670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10</Pages>
  <Words>2659</Words>
  <Characters>16753</Characters>
  <Application>Microsoft Office Word</Application>
  <DocSecurity>0</DocSecurity>
  <Lines>139</Lines>
  <Paragraphs>38</Paragraphs>
  <ScaleCrop>false</ScaleCrop>
  <HeadingPairs>
    <vt:vector size="2" baseType="variant">
      <vt:variant>
        <vt:lpstr>Titel</vt:lpstr>
      </vt:variant>
      <vt:variant>
        <vt:i4>1</vt:i4>
      </vt:variant>
    </vt:vector>
  </HeadingPairs>
  <TitlesOfParts>
    <vt:vector size="1" baseType="lpstr">
      <vt:lpstr>Biographie, Schriften, Briefe</vt:lpstr>
    </vt:vector>
  </TitlesOfParts>
  <LinksUpToDate>false</LinksUpToDate>
  <CharactersWithSpaces>19374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2021-10-10T12:16:00Z</dcterms:created>
  <dcterms:modified xsi:type="dcterms:W3CDTF">2021-10-10T13:51:00Z</dcterms:modified>
  <dc:title>Ordnung der Communion</dc:title>
  <dc:creator>Cranmer, Thomas</dc:creator>
  <dc:language>de</dc:language>
</cp:coreProperties>
</file>