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1981A6" w14:textId="7A3C5F6D" w:rsidR="00C749AF" w:rsidRDefault="00C749AF" w:rsidP="00833CF4">
      <w:pPr>
        <w:pStyle w:val="berschrift1"/>
      </w:pPr>
      <w:r>
        <w:rPr>
          <w:noProof/>
        </w:rPr>
        <w:drawing>
          <wp:inline distT="0" distB="0" distL="0" distR="0" wp14:anchorId="7925CB4F" wp14:editId="5AF8533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558ADB" w14:textId="6DA2E434" w:rsidR="007166CE" w:rsidRDefault="007166CE" w:rsidP="00833CF4">
      <w:pPr>
        <w:pStyle w:val="berschrift1"/>
      </w:pPr>
      <w:r>
        <w:br w:type="page"/>
      </w:r>
      <w:r>
        <w:lastRenderedPageBreak/>
        <w:t>Vorwort</w:t>
      </w:r>
    </w:p>
    <w:p w14:paraId="7DBCBCC3" w14:textId="77777777" w:rsidR="007166CE" w:rsidRDefault="007E1779" w:rsidP="00833CF4">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CA27070" w14:textId="77777777" w:rsidR="007E1779" w:rsidRDefault="008D7463" w:rsidP="00833CF4">
      <w:r>
        <w:t xml:space="preserve">Dieses Jahr hat uns allen eine Menge abverlangt – doch Gott hat uns hindurchgetragen. </w:t>
      </w:r>
    </w:p>
    <w:p w14:paraId="0EC04C3C" w14:textId="77777777" w:rsidR="008D7463" w:rsidRDefault="008D7463" w:rsidP="00833CF4">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2396195" w14:textId="77777777" w:rsidR="007E1779" w:rsidRDefault="007E1779" w:rsidP="00833CF4">
      <w:r>
        <w:t>Vielleicht hat aber auch der eine oder die andere Lust, mitzumachen und neue Bücher zu erstellen – sprecht mich einfach an.</w:t>
      </w:r>
    </w:p>
    <w:p w14:paraId="6E61450D" w14:textId="77777777" w:rsidR="007166CE" w:rsidRDefault="007166CE" w:rsidP="00833CF4">
      <w:r>
        <w:t>Euch allen wünsche ich Gottes reichen Segen und dass Ihr für Euch interessante Texte hier findet. Für Anregungen bin ich immer dankbar.</w:t>
      </w:r>
    </w:p>
    <w:p w14:paraId="24A2FF35" w14:textId="77777777" w:rsidR="007166CE" w:rsidRDefault="007166CE" w:rsidP="00833CF4">
      <w:r>
        <w:t>Gruß &amp; Segen,</w:t>
      </w:r>
    </w:p>
    <w:p w14:paraId="1C256BFF" w14:textId="77777777" w:rsidR="007166CE" w:rsidRDefault="007166CE" w:rsidP="00833CF4">
      <w:r>
        <w:t>Andreas</w:t>
      </w:r>
    </w:p>
    <w:p w14:paraId="62ACE403" w14:textId="77777777" w:rsidR="0022039F" w:rsidRDefault="007166CE" w:rsidP="00833CF4">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FBA8FA" w14:textId="77777777" w:rsidR="00032BF5" w:rsidRPr="00E02825" w:rsidRDefault="00C749AF" w:rsidP="00032BF5">
      <w:pPr>
        <w:pStyle w:val="berschrift1"/>
        <w:rPr>
          <w:sz w:val="24"/>
          <w:szCs w:val="24"/>
        </w:rPr>
      </w:pPr>
      <w:hyperlink r:id="rId6" w:history="1">
        <w:r w:rsidR="00032BF5" w:rsidRPr="00E02825">
          <w:rPr>
            <w:color w:val="auto"/>
          </w:rPr>
          <w:t>Ach Herr, wie lange willst du mein</w:t>
        </w:r>
      </w:hyperlink>
      <w:r w:rsidR="00032BF5">
        <w:t xml:space="preserve"> </w:t>
      </w:r>
    </w:p>
    <w:p w14:paraId="0F8E5058" w14:textId="77777777" w:rsidR="00032BF5" w:rsidRDefault="00032BF5" w:rsidP="00032BF5">
      <w:pPr>
        <w:pStyle w:val="StandardWeb"/>
      </w:pPr>
      <w:r>
        <w:t>1. Ach HErr, wie lange willst du mein</w:t>
      </w:r>
      <w:r>
        <w:br/>
        <w:t>So ganz und gar vergessen?</w:t>
      </w:r>
      <w:r>
        <w:br/>
        <w:t>Wie lang soll der Sorgen Stein</w:t>
      </w:r>
      <w:r>
        <w:br/>
        <w:t>Mich und mein Herze pressen?</w:t>
      </w:r>
      <w:r>
        <w:br/>
        <w:t>Wie lange soll dein Angesicht</w:t>
      </w:r>
      <w:r>
        <w:br/>
        <w:t>Sich von mir wenden? Willst du nicht</w:t>
      </w:r>
      <w:r>
        <w:br/>
        <w:t>Dich meiner mehr erbarmen?</w:t>
      </w:r>
    </w:p>
    <w:p w14:paraId="61AD0B6B" w14:textId="77777777" w:rsidR="00032BF5" w:rsidRDefault="00032BF5" w:rsidP="00032BF5">
      <w:pPr>
        <w:pStyle w:val="StandardWeb"/>
      </w:pPr>
      <w:r>
        <w:t>2. Wie lange soll ich armes Kind</w:t>
      </w:r>
      <w:r>
        <w:br/>
        <w:t>Der Seelen Ruh entbehren?</w:t>
      </w:r>
      <w:r>
        <w:br/>
        <w:t>wie lange soll der Sturm und Wind</w:t>
      </w:r>
      <w:r>
        <w:br/>
        <w:t>Der Herzensangst gewähren?</w:t>
      </w:r>
      <w:r>
        <w:br/>
        <w:t>Wie lange soll mein stolzer Feind,</w:t>
      </w:r>
      <w:r>
        <w:br/>
        <w:t>Ders niemals gut, stets böse meint,</w:t>
      </w:r>
      <w:r>
        <w:br/>
        <w:t>Sich über mich erheben?</w:t>
      </w:r>
    </w:p>
    <w:p w14:paraId="469C04B4" w14:textId="6EA80934" w:rsidR="00032BF5" w:rsidRDefault="00032BF5" w:rsidP="00032BF5">
      <w:pPr>
        <w:pStyle w:val="StandardWeb"/>
      </w:pPr>
      <w:r>
        <w:t>3. Ach, schaue doch, mein GOtt und Hort,</w:t>
      </w:r>
      <w:r>
        <w:br/>
        <w:t xml:space="preserve">Von deiner </w:t>
      </w:r>
      <w:r w:rsidR="00163CC6">
        <w:t>heil’gen</w:t>
      </w:r>
      <w:r>
        <w:t xml:space="preserve"> Hütte</w:t>
      </w:r>
      <w:r>
        <w:br/>
        <w:t>Und höre meiner Klage Wort</w:t>
      </w:r>
      <w:r>
        <w:br/>
        <w:t>Und hochbetrübte Bitte:</w:t>
      </w:r>
      <w:r>
        <w:br/>
        <w:t>Gib meinen Augen Kraft und Macht</w:t>
      </w:r>
      <w:r>
        <w:br/>
        <w:t>Und laß des Todes finstre Nacht</w:t>
      </w:r>
      <w:r>
        <w:br/>
        <w:t>Mich nicht so bald befallen!</w:t>
      </w:r>
    </w:p>
    <w:p w14:paraId="6A6D3864" w14:textId="77777777" w:rsidR="00032BF5" w:rsidRDefault="00032BF5" w:rsidP="00032BF5">
      <w:pPr>
        <w:pStyle w:val="StandardWeb"/>
      </w:pPr>
      <w:r>
        <w:t>4. Sonst würde meiner Feinde Mund</w:t>
      </w:r>
      <w:r>
        <w:br/>
        <w:t>Des Ruhms kein Ende machen;</w:t>
      </w:r>
      <w:r>
        <w:br/>
        <w:t>Sie würden mein, als der zu Grund</w:t>
      </w:r>
      <w:r>
        <w:br/>
        <w:t>Und Boden gangen, lachen:</w:t>
      </w:r>
      <w:r>
        <w:br/>
        <w:t>Da liegt der, würden sie mit Freud</w:t>
      </w:r>
      <w:r>
        <w:br/>
        <w:t>Herprahlen, der uns jederzeit</w:t>
      </w:r>
      <w:r>
        <w:br/>
        <w:t>So viel zu schaffen machte!</w:t>
      </w:r>
    </w:p>
    <w:p w14:paraId="7B194DB5" w14:textId="77777777" w:rsidR="00032BF5" w:rsidRDefault="00032BF5" w:rsidP="00032BF5">
      <w:pPr>
        <w:pStyle w:val="StandardWeb"/>
      </w:pPr>
      <w:r>
        <w:t>5. Ich kenne sie und weiß gar wohl,</w:t>
      </w:r>
      <w:r>
        <w:br/>
        <w:t>Was sie im Schilde führen,</w:t>
      </w:r>
      <w:r>
        <w:br/>
        <w:t>Ihr Herz ist aller Bosheit voll,</w:t>
      </w:r>
      <w:r>
        <w:br/>
        <w:t>Läßt sich nichts Guts regieren.</w:t>
      </w:r>
      <w:r>
        <w:br/>
        <w:t>Du aber bist der fromme Mann,</w:t>
      </w:r>
      <w:r>
        <w:br/>
        <w:t>HErr, mein GOtt, der nicht lassen kann</w:t>
      </w:r>
      <w:r>
        <w:br/>
        <w:t>Die, so sich zu dir halten.</w:t>
      </w:r>
    </w:p>
    <w:p w14:paraId="14C722DA" w14:textId="77777777" w:rsidR="00032BF5" w:rsidRDefault="00032BF5" w:rsidP="00032BF5">
      <w:pPr>
        <w:pStyle w:val="StandardWeb"/>
      </w:pPr>
      <w:r>
        <w:t>6. Des tröst ich mich und hoffe drauf,</w:t>
      </w:r>
      <w:r>
        <w:br/>
        <w:t>Du wirst auch mir fromm bleiben</w:t>
      </w:r>
      <w:r>
        <w:br/>
        <w:t>Und aller bösen Tücke Lauf</w:t>
      </w:r>
      <w:r>
        <w:br/>
        <w:t>Gewaltig hintertreiben.</w:t>
      </w:r>
      <w:r>
        <w:br/>
        <w:t>Mein Herze freut sich, wenns bedenkt,</w:t>
      </w:r>
      <w:r>
        <w:br/>
        <w:t>Wie gern du stets dein Heil geschenkt</w:t>
      </w:r>
      <w:r>
        <w:br/>
        <w:t>Dem, der sich dir vertrauet.</w:t>
      </w:r>
    </w:p>
    <w:p w14:paraId="3690AFAE" w14:textId="77777777" w:rsidR="00032BF5" w:rsidRDefault="00032BF5" w:rsidP="00032BF5">
      <w:pPr>
        <w:pStyle w:val="StandardWeb"/>
      </w:pPr>
      <w:r>
        <w:t>7. Das tu ich, HErr; ich traue dir:</w:t>
      </w:r>
      <w:r>
        <w:br/>
        <w:t>Du bist mein einzige Freude,</w:t>
      </w:r>
      <w:r>
        <w:br/>
        <w:t>Bewahrest mich, tust wohl an mir</w:t>
      </w:r>
      <w:r>
        <w:br/>
        <w:t>Und führst mich aus dem Leide.</w:t>
      </w:r>
      <w:r>
        <w:br/>
        <w:t>Dafür will ich mein Leben lang</w:t>
      </w:r>
      <w:r>
        <w:br/>
        <w:t>Dir manchen schönen Lobgesang</w:t>
      </w:r>
      <w:r>
        <w:br/>
        <w:t xml:space="preserve">Zum Dank und Opfer bringen. </w:t>
      </w:r>
    </w:p>
    <w:p w14:paraId="4EA2F3FB" w14:textId="77777777" w:rsidR="00032BF5" w:rsidRDefault="00032BF5" w:rsidP="00032BF5">
      <w:pPr>
        <w:pStyle w:val="berschrift1"/>
      </w:pPr>
      <w:r w:rsidRPr="00E02825">
        <w:t>Ach treuer Gott, barmherzigs Herz</w:t>
      </w:r>
      <w:r>
        <w:t xml:space="preserve"> </w:t>
      </w:r>
    </w:p>
    <w:p w14:paraId="5C76B75A" w14:textId="77777777" w:rsidR="00032BF5" w:rsidRDefault="00032BF5" w:rsidP="00032BF5">
      <w:pPr>
        <w:pStyle w:val="StandardWeb"/>
      </w:pPr>
      <w:r>
        <w:t>1. Ach treuer GOtt, barmherzigs Herz,</w:t>
      </w:r>
      <w:r>
        <w:br/>
        <w:t>des Güte sich nicht endet,</w:t>
      </w:r>
      <w:r>
        <w:br/>
        <w:t>Ich weiß, daß mir dies Kreuz und Schmerz</w:t>
      </w:r>
      <w:r>
        <w:br/>
        <w:t>dein Vaterherze sendet.</w:t>
      </w:r>
      <w:r>
        <w:br/>
        <w:t>Ja, HErr, ich weiß, daß diese Last</w:t>
      </w:r>
      <w:r>
        <w:br/>
        <w:t>du mir aus Lieb erteilet hast</w:t>
      </w:r>
      <w:r>
        <w:br/>
        <w:t>und gar aus keinem Hasse.</w:t>
      </w:r>
    </w:p>
    <w:p w14:paraId="5164E95C" w14:textId="77777777" w:rsidR="00032BF5" w:rsidRDefault="00032BF5" w:rsidP="00032BF5">
      <w:pPr>
        <w:pStyle w:val="StandardWeb"/>
      </w:pPr>
      <w:r>
        <w:t>2. Denn das ist allzeit dein Gebrauch:</w:t>
      </w:r>
      <w:r>
        <w:br/>
        <w:t>Wer Kind ist, muß was leiden;</w:t>
      </w:r>
      <w:r>
        <w:br/>
        <w:t>und wen du liebst, den stäupst du auch,</w:t>
      </w:r>
      <w:r>
        <w:br/>
        <w:t>Schickst Trauern vor den Freuden,</w:t>
      </w:r>
      <w:r>
        <w:br/>
        <w:t>führst uns zur Höllen, tust uns weh</w:t>
      </w:r>
      <w:r>
        <w:br/>
        <w:t>und führst uns wieder in der Höh,</w:t>
      </w:r>
      <w:r>
        <w:br/>
        <w:t>und so geht eins ums ander.</w:t>
      </w:r>
    </w:p>
    <w:p w14:paraId="27595D51" w14:textId="77777777" w:rsidR="00032BF5" w:rsidRDefault="00032BF5" w:rsidP="00032BF5">
      <w:pPr>
        <w:pStyle w:val="StandardWeb"/>
      </w:pPr>
      <w:r>
        <w:t>3. Du führst jawohl recht wunderlich</w:t>
      </w:r>
      <w:r>
        <w:br/>
        <w:t>die, so dein Herz ergetzen:</w:t>
      </w:r>
      <w:r>
        <w:br/>
        <w:t>Was laben soll, muß erstlich sich</w:t>
      </w:r>
      <w:r>
        <w:br/>
        <w:t>ins Todeshöhle setzen;</w:t>
      </w:r>
      <w:r>
        <w:br/>
        <w:t>Was steigen soll zur Ehr empor,</w:t>
      </w:r>
      <w:r>
        <w:br/>
        <w:t>liegt auf der Erd und muß sich vor</w:t>
      </w:r>
      <w:r>
        <w:br/>
        <w:t>im Kot und Staube wälzen.</w:t>
      </w:r>
    </w:p>
    <w:p w14:paraId="2A5DBFAC" w14:textId="77777777" w:rsidR="00032BF5" w:rsidRDefault="00032BF5" w:rsidP="00032BF5">
      <w:pPr>
        <w:pStyle w:val="StandardWeb"/>
      </w:pPr>
      <w:r>
        <w:t>4. Das hat, HErr, dein geliebter Sohn</w:t>
      </w:r>
      <w:r>
        <w:br/>
        <w:t>selbst wohl erfahrn auf Erden;</w:t>
      </w:r>
      <w:r>
        <w:br/>
        <w:t>Denn eh er kam zum Ehrenthron,</w:t>
      </w:r>
      <w:r>
        <w:br/>
        <w:t>muß er gekreuzigt werden.</w:t>
      </w:r>
      <w:r>
        <w:br/>
        <w:t>Er ging durch Trübsal, Angst, und Not,</w:t>
      </w:r>
      <w:r>
        <w:br/>
        <w:t>Ja durch den herben bittern Tod</w:t>
      </w:r>
      <w:r>
        <w:br/>
        <w:t>drang er zur Himmelsfreude.</w:t>
      </w:r>
    </w:p>
    <w:p w14:paraId="698EFBC1" w14:textId="77777777" w:rsidR="00032BF5" w:rsidRDefault="00032BF5" w:rsidP="00032BF5">
      <w:pPr>
        <w:pStyle w:val="StandardWeb"/>
      </w:pPr>
      <w:r>
        <w:t>5. Hat nun dein Sohn, fromm und recht,</w:t>
      </w:r>
      <w:r>
        <w:br/>
        <w:t>so willig sich ergeben,</w:t>
      </w:r>
      <w:r>
        <w:br/>
        <w:t>Was will ich armer Sündenknecht</w:t>
      </w:r>
      <w:r>
        <w:br/>
        <w:t>dir viel zuwider sterben?</w:t>
      </w:r>
      <w:r>
        <w:br/>
        <w:t>Er ist der Spiegel der Geduld,</w:t>
      </w:r>
      <w:r>
        <w:br/>
        <w:t>und wer sich lehnt nach seiner Huld,</w:t>
      </w:r>
      <w:r>
        <w:br/>
        <w:t>der muß ihm ähnlich werden.</w:t>
      </w:r>
    </w:p>
    <w:p w14:paraId="2D5D05E3" w14:textId="77777777" w:rsidR="00032BF5" w:rsidRDefault="00032BF5" w:rsidP="00032BF5">
      <w:pPr>
        <w:pStyle w:val="StandardWeb"/>
      </w:pPr>
      <w:r>
        <w:t>6. Ach, lieber Vater, wie so schwer</w:t>
      </w:r>
      <w:r>
        <w:br/>
        <w:t>ists der Vernunft zu glauben,</w:t>
      </w:r>
      <w:r>
        <w:br/>
        <w:t>daß du demselben, den du sehr</w:t>
      </w:r>
      <w:r>
        <w:br/>
        <w:t>schlägt, solltest günstig bleiben!</w:t>
      </w:r>
      <w:r>
        <w:br/>
        <w:t>Wie macht doch Kreuz so lang Zeit!</w:t>
      </w:r>
      <w:r>
        <w:br/>
        <w:t>Wie schwerlich will sich Lieb und Leid</w:t>
      </w:r>
      <w:r>
        <w:br/>
        <w:t>Zusammen lassen reimen!</w:t>
      </w:r>
    </w:p>
    <w:p w14:paraId="64B7A915" w14:textId="77777777" w:rsidR="00032BF5" w:rsidRDefault="00032BF5" w:rsidP="00032BF5">
      <w:pPr>
        <w:pStyle w:val="StandardWeb"/>
      </w:pPr>
      <w:r>
        <w:t>7. Was ich nicht kann, das gib du mir,</w:t>
      </w:r>
      <w:r>
        <w:br/>
        <w:t>o höchstes Gut der Frommen!</w:t>
      </w:r>
      <w:r>
        <w:br/>
        <w:t>Gib, daß mir nicht des Glaubens Zier</w:t>
      </w:r>
      <w:r>
        <w:br/>
        <w:t>durch Trübsal werd entkommen!</w:t>
      </w:r>
      <w:r>
        <w:br/>
        <w:t>Erhalte mich, o starker Hort!</w:t>
      </w:r>
      <w:r>
        <w:br/>
        <w:t>Befestge mich in deinem Wort,</w:t>
      </w:r>
      <w:r>
        <w:br/>
        <w:t>behüte mich vor Murren!</w:t>
      </w:r>
    </w:p>
    <w:p w14:paraId="74DE7FBD" w14:textId="77777777" w:rsidR="00032BF5" w:rsidRDefault="00032BF5" w:rsidP="00032BF5">
      <w:pPr>
        <w:pStyle w:val="StandardWeb"/>
      </w:pPr>
      <w:r>
        <w:t>8. Bin ich ja schwach, laß deine Treu</w:t>
      </w:r>
      <w:r>
        <w:br/>
        <w:t>mir an die Seite treten,</w:t>
      </w:r>
      <w:r>
        <w:br/>
        <w:t>Hilf, daß ich unverdrossen sei</w:t>
      </w:r>
      <w:r>
        <w:br/>
        <w:t>zum Rufen, Seufzen, Beten!</w:t>
      </w:r>
      <w:r>
        <w:br/>
        <w:t>So lang ein Herze hofft und gläubt</w:t>
      </w:r>
      <w:r>
        <w:br/>
        <w:t>und im Gebet beständig bleibt,</w:t>
      </w:r>
      <w:r>
        <w:br/>
        <w:t>so lang ists unbezwungen.</w:t>
      </w:r>
    </w:p>
    <w:p w14:paraId="16D77232" w14:textId="77777777" w:rsidR="00032BF5" w:rsidRDefault="00032BF5" w:rsidP="00032BF5">
      <w:pPr>
        <w:pStyle w:val="StandardWeb"/>
      </w:pPr>
      <w:r>
        <w:t>9. Greif mich auch nicht zu heftig an,</w:t>
      </w:r>
      <w:r>
        <w:br/>
        <w:t>damit ich nicht vergehe!</w:t>
      </w:r>
      <w:r>
        <w:br/>
        <w:t>Du weißt wohl, was ich tragen kann,</w:t>
      </w:r>
      <w:r>
        <w:br/>
        <w:t>Wies um mein Leben stehe;</w:t>
      </w:r>
      <w:r>
        <w:br/>
        <w:t>Ich bin ja weder Stahl noch Stein:</w:t>
      </w:r>
      <w:r>
        <w:br/>
        <w:t>Wie balde geht ein Wind herein,</w:t>
      </w:r>
      <w:r>
        <w:br/>
        <w:t>so fall ich hin und sterbe.</w:t>
      </w:r>
    </w:p>
    <w:p w14:paraId="62449771" w14:textId="77777777" w:rsidR="00032BF5" w:rsidRDefault="00032BF5" w:rsidP="00032BF5">
      <w:pPr>
        <w:pStyle w:val="StandardWeb"/>
      </w:pPr>
      <w:r>
        <w:t>10. Ach, Jesu, der du worden bist</w:t>
      </w:r>
      <w:r>
        <w:br/>
        <w:t>mein Heil mit deinem Blute,</w:t>
      </w:r>
      <w:r>
        <w:br/>
        <w:t>du weißt gar wohl, was Kreuze ist</w:t>
      </w:r>
      <w:r>
        <w:br/>
        <w:t>und wie dem sei zu Mute,</w:t>
      </w:r>
      <w:r>
        <w:br/>
        <w:t>Den Kreuz und großes Unglück plagt;</w:t>
      </w:r>
      <w:r>
        <w:br/>
        <w:t>drum weist du, was mein Herze klagt,</w:t>
      </w:r>
      <w:r>
        <w:br/>
        <w:t>gar gern zu Herzen fassen.</w:t>
      </w:r>
    </w:p>
    <w:p w14:paraId="7C72BB7D" w14:textId="77777777" w:rsidR="00032BF5" w:rsidRDefault="00032BF5" w:rsidP="00032BF5">
      <w:pPr>
        <w:pStyle w:val="StandardWeb"/>
      </w:pPr>
      <w:r>
        <w:t>11. Ich weiß, du wirst in deinem Sinn</w:t>
      </w:r>
      <w:r>
        <w:br/>
        <w:t>mit mir Mitleiden haben</w:t>
      </w:r>
      <w:r>
        <w:br/>
        <w:t>und mich, wie ichs jetzt dürftig bin,</w:t>
      </w:r>
      <w:r>
        <w:br/>
        <w:t>mit Gnad und Hilfe laben.</w:t>
      </w:r>
      <w:r>
        <w:br/>
        <w:t>Ach stärke meine schwache Hand,</w:t>
      </w:r>
      <w:r>
        <w:br/>
        <w:t>ach heil und bring in bessern Stand</w:t>
      </w:r>
      <w:r>
        <w:br/>
        <w:t>das Straucheln meiner Füße!</w:t>
      </w:r>
    </w:p>
    <w:p w14:paraId="588FAAC3" w14:textId="77777777" w:rsidR="00032BF5" w:rsidRDefault="00032BF5" w:rsidP="00032BF5">
      <w:pPr>
        <w:pStyle w:val="StandardWeb"/>
      </w:pPr>
      <w:r>
        <w:t>12. Sprich meiner Seel ein Herze zu</w:t>
      </w:r>
      <w:r>
        <w:br/>
        <w:t>und tröste mich aufs beste,</w:t>
      </w:r>
      <w:r>
        <w:br/>
        <w:t>denn du bist ja der Müden Ruh,</w:t>
      </w:r>
      <w:r>
        <w:br/>
        <w:t>der Schwachen Turm und Feste,</w:t>
      </w:r>
      <w:r>
        <w:br/>
        <w:t>ein Schatten für der Sonnen Hitz,</w:t>
      </w:r>
      <w:r>
        <w:br/>
        <w:t>ein Hütte, da ich sicher sitz</w:t>
      </w:r>
      <w:r>
        <w:br/>
        <w:t>in Sturm und Ungewitter.</w:t>
      </w:r>
    </w:p>
    <w:p w14:paraId="1A96DA87" w14:textId="77777777" w:rsidR="00032BF5" w:rsidRDefault="00032BF5" w:rsidP="00032BF5">
      <w:pPr>
        <w:pStyle w:val="StandardWeb"/>
      </w:pPr>
      <w:r>
        <w:t>13. Und weil ich ja nach deinem Rat</w:t>
      </w:r>
      <w:r>
        <w:br/>
        <w:t>hier soll ein wenig leiden,</w:t>
      </w:r>
      <w:r>
        <w:br/>
        <w:t>So laß mich auch in deiner Gnad</w:t>
      </w:r>
      <w:r>
        <w:br/>
        <w:t>als wie ein Schäflein weiden,</w:t>
      </w:r>
      <w:r>
        <w:br/>
        <w:t>Daß ich im Glauben die Geduld</w:t>
      </w:r>
      <w:r>
        <w:br/>
        <w:t>und durch Geduld die edle Huld</w:t>
      </w:r>
      <w:r>
        <w:br/>
        <w:t>nach schwerer Prob erhalten.</w:t>
      </w:r>
    </w:p>
    <w:p w14:paraId="284A1ECC" w14:textId="77777777" w:rsidR="00032BF5" w:rsidRDefault="00032BF5" w:rsidP="00032BF5">
      <w:pPr>
        <w:pStyle w:val="StandardWeb"/>
      </w:pPr>
      <w:r>
        <w:t>14. O heiliger Geist, Du Freundenöl,</w:t>
      </w:r>
      <w:r>
        <w:br/>
        <w:t>das GOTT vom Himmel schicket,</w:t>
      </w:r>
      <w:r>
        <w:br/>
        <w:t>erfreue mich, gib meiner Seel</w:t>
      </w:r>
      <w:r>
        <w:br/>
        <w:t>was Mark und Bein erquicket!</w:t>
      </w:r>
      <w:r>
        <w:br/>
        <w:t>Du bist der Geist der Herrlichkeit,</w:t>
      </w:r>
      <w:r>
        <w:br/>
        <w:t>Weißt, was für Freud und Seligkeit</w:t>
      </w:r>
      <w:r>
        <w:br/>
        <w:t>mein in dem Himmel warte.</w:t>
      </w:r>
    </w:p>
    <w:p w14:paraId="3E8C42F7" w14:textId="77777777" w:rsidR="00032BF5" w:rsidRDefault="00032BF5" w:rsidP="00032BF5">
      <w:pPr>
        <w:pStyle w:val="StandardWeb"/>
      </w:pPr>
      <w:r>
        <w:t>15. Ach laß mich schauen, wie schön</w:t>
      </w:r>
      <w:r>
        <w:br/>
        <w:t>und lieblich sei das Leben</w:t>
      </w:r>
      <w:r>
        <w:br/>
        <w:t>das denen, die durch Trübsal gehn,</w:t>
      </w:r>
      <w:r>
        <w:br/>
        <w:t>du dermaleinst wirst geben.</w:t>
      </w:r>
      <w:r>
        <w:br/>
        <w:t>Ein Leben, Welt mit ihrer Zier</w:t>
      </w:r>
      <w:r>
        <w:br/>
        <w:t>durchaus nicht zu vergleichen.</w:t>
      </w:r>
    </w:p>
    <w:p w14:paraId="25F1C2D1" w14:textId="77777777" w:rsidR="00032BF5" w:rsidRDefault="00032BF5" w:rsidP="00032BF5">
      <w:pPr>
        <w:pStyle w:val="StandardWeb"/>
      </w:pPr>
      <w:r>
        <w:t>16. Daselbst wirst du in ewiger Lust</w:t>
      </w:r>
      <w:r>
        <w:br/>
        <w:t>aufs süß´ste mit mir handeln:</w:t>
      </w:r>
      <w:r>
        <w:br/>
        <w:t>Mein Kreuz, das dir und mir bewußt,</w:t>
      </w:r>
      <w:r>
        <w:br/>
        <w:t>in Freud und Ehre wandeln;</w:t>
      </w:r>
      <w:r>
        <w:br/>
        <w:t>Da wird mein Weinen lauter Wein,</w:t>
      </w:r>
      <w:r>
        <w:br/>
        <w:t>mein Ächzen lauter Jauchzen sein!</w:t>
      </w:r>
      <w:r>
        <w:br/>
        <w:t xml:space="preserve">Das glaub ich. Hilf mir! Amen. </w:t>
      </w:r>
    </w:p>
    <w:p w14:paraId="0A88259C" w14:textId="77777777" w:rsidR="00FD112D" w:rsidRDefault="00FD112D" w:rsidP="00FD112D">
      <w:pPr>
        <w:pStyle w:val="berschrift1"/>
      </w:pPr>
      <w:r w:rsidRPr="00FD112D">
        <w:t>Alle, die ihr, Gott zu ehren</w:t>
      </w:r>
      <w:r>
        <w:t xml:space="preserve"> </w:t>
      </w:r>
    </w:p>
    <w:p w14:paraId="241777BD" w14:textId="77777777" w:rsidR="00FD112D" w:rsidRDefault="00FD112D" w:rsidP="00FD112D">
      <w:pPr>
        <w:pStyle w:val="StandardWeb"/>
      </w:pPr>
      <w:r>
        <w:t>1. Alle, die ihr, Gott zu ehren,</w:t>
      </w:r>
      <w:r>
        <w:br/>
        <w:t>unsre Christlust wollt vermehren,</w:t>
      </w:r>
      <w:r>
        <w:br/>
        <w:t>eya, eya,</w:t>
      </w:r>
      <w:r>
        <w:br/>
        <w:t>Seht und hört vor allen Dingen</w:t>
      </w:r>
      <w:r>
        <w:br/>
        <w:t>Gottes Mutter fröhlich singen</w:t>
      </w:r>
      <w:r>
        <w:br/>
        <w:t>bei dem Kripplein ihres Sohnes:</w:t>
      </w:r>
      <w:r>
        <w:br/>
        <w:t>Eya, eya,</w:t>
      </w:r>
      <w:r>
        <w:br/>
        <w:t>Schlaf und Ruhe,</w:t>
      </w:r>
      <w:r>
        <w:br/>
        <w:t>schlaf, schlaf, liebes Jesulein!</w:t>
      </w:r>
    </w:p>
    <w:p w14:paraId="33594BA1" w14:textId="77777777" w:rsidR="00FD112D" w:rsidRDefault="00FD112D" w:rsidP="00FD112D">
      <w:pPr>
        <w:pStyle w:val="StandardWeb"/>
      </w:pPr>
      <w:r>
        <w:t>2. Schlaf, du großer Weltberater,</w:t>
      </w:r>
      <w:r>
        <w:br/>
        <w:t>Bräutigam, Sohn und selbst auch Vater,</w:t>
      </w:r>
      <w:r>
        <w:br/>
        <w:t>eya, eya,</w:t>
      </w:r>
      <w:r>
        <w:br/>
        <w:t>Bett und Lager, das dich trägt,</w:t>
      </w:r>
      <w:r>
        <w:br/>
        <w:t>und hab ich dir zurecht gelegt,</w:t>
      </w:r>
      <w:r>
        <w:br/>
        <w:t>schlaf, du schönes Kindlein!</w:t>
      </w:r>
      <w:r>
        <w:br/>
        <w:t>Eya, eya,</w:t>
      </w:r>
      <w:r>
        <w:br/>
        <w:t>Schlaf und Ruhe,</w:t>
      </w:r>
      <w:r>
        <w:br/>
        <w:t>schlaf, schlaf, trautes Herzelein!</w:t>
      </w:r>
    </w:p>
    <w:p w14:paraId="03B71B49" w14:textId="66DD903C" w:rsidR="00FD112D" w:rsidRDefault="00FD112D" w:rsidP="00FD112D">
      <w:pPr>
        <w:pStyle w:val="StandardWeb"/>
      </w:pPr>
      <w:r>
        <w:t>3. Schlaf, mein Krönlein! Licht und Leben,</w:t>
      </w:r>
      <w:r>
        <w:br/>
        <w:t xml:space="preserve">was dir lieb, </w:t>
      </w:r>
      <w:r w:rsidR="00E1584E">
        <w:t>will</w:t>
      </w:r>
      <w:r>
        <w:t xml:space="preserve"> ich dir geben,</w:t>
      </w:r>
      <w:r>
        <w:br/>
        <w:t>eya, eya,</w:t>
      </w:r>
      <w:r>
        <w:br/>
        <w:t>Schlaf, du Ausbund aller Gaben,</w:t>
      </w:r>
      <w:r>
        <w:br/>
        <w:t>laß dich speilen, laß dich loben</w:t>
      </w:r>
      <w:r>
        <w:br/>
        <w:t>bei der armen Krippen hier!</w:t>
      </w:r>
      <w:r>
        <w:br/>
        <w:t>Eya, eya,</w:t>
      </w:r>
      <w:r>
        <w:br/>
        <w:t>Schlaf und Ruhe,</w:t>
      </w:r>
      <w:r>
        <w:br/>
        <w:t>schlaf, schlaf, du mein Ehr und Ruhm!</w:t>
      </w:r>
    </w:p>
    <w:p w14:paraId="229E710D" w14:textId="77777777" w:rsidR="00FD112D" w:rsidRDefault="00FD112D" w:rsidP="00FD112D">
      <w:pPr>
        <w:pStyle w:val="StandardWeb"/>
      </w:pPr>
      <w:r>
        <w:t>4. Schlaf, o bestes aller Güter,</w:t>
      </w:r>
      <w:r>
        <w:br/>
        <w:t>schlaf, o Perle der Gemüter,</w:t>
      </w:r>
      <w:r>
        <w:br/>
        <w:t>eya, eya,</w:t>
      </w:r>
      <w:r>
        <w:br/>
        <w:t>Schlaf, mein Trost, dem nichts zu gleichen,</w:t>
      </w:r>
      <w:r>
        <w:br/>
        <w:t>Milch und Honig muß dir weichen,</w:t>
      </w:r>
      <w:r>
        <w:br/>
        <w:t>schlaf, du edler Herzensgast!</w:t>
      </w:r>
      <w:r>
        <w:br/>
        <w:t>Eya, eya,</w:t>
      </w:r>
      <w:r>
        <w:br/>
        <w:t>Schaf und Ruhe,</w:t>
      </w:r>
      <w:r>
        <w:br/>
        <w:t>schlaf, schlaf, werte Lilienblum!</w:t>
      </w:r>
    </w:p>
    <w:p w14:paraId="3363B5AC" w14:textId="5CF33053" w:rsidR="00FD112D" w:rsidRDefault="00FD112D" w:rsidP="00FD112D">
      <w:pPr>
        <w:pStyle w:val="StandardWeb"/>
      </w:pPr>
      <w:r>
        <w:t>5. Schlaf, o Kind, den Gott erkoren,</w:t>
      </w:r>
      <w:r>
        <w:br/>
        <w:t>schlaf o Schatz, den ich geboren,</w:t>
      </w:r>
      <w:r>
        <w:br/>
        <w:t>eya,</w:t>
      </w:r>
      <w:r w:rsidR="00E1584E">
        <w:t xml:space="preserve"> </w:t>
      </w:r>
      <w:r>
        <w:t>eya,</w:t>
      </w:r>
      <w:r>
        <w:br/>
        <w:t>Schlaf, du frommer Seelen Weide,</w:t>
      </w:r>
      <w:r>
        <w:br/>
        <w:t>schlaf, du frommer Herzen Freude,</w:t>
      </w:r>
      <w:r>
        <w:br/>
        <w:t>schlaf, du meines Leibes Frucht!</w:t>
      </w:r>
      <w:r>
        <w:br/>
        <w:t>Eya, eya,</w:t>
      </w:r>
      <w:r>
        <w:br/>
        <w:t>Schlaf und Ruhe,</w:t>
      </w:r>
      <w:r>
        <w:br/>
        <w:t>schlaf, schlaf, allersüßstes Lieb!</w:t>
      </w:r>
    </w:p>
    <w:p w14:paraId="133D58EF" w14:textId="77777777" w:rsidR="00FD112D" w:rsidRDefault="00FD112D" w:rsidP="00FD112D">
      <w:pPr>
        <w:pStyle w:val="StandardWeb"/>
      </w:pPr>
      <w:r>
        <w:t>6. Ich will dir dein Bettlein zieren,</w:t>
      </w:r>
      <w:r>
        <w:br/>
        <w:t>ganz mit Blumen überführen,</w:t>
      </w:r>
      <w:r>
        <w:br/>
        <w:t>eya, eya,</w:t>
      </w:r>
      <w:r>
        <w:br/>
        <w:t>Schlaf, du Luft, die wir erwählen,</w:t>
      </w:r>
      <w:r>
        <w:br/>
        <w:t>schlaf, du Paradeis der Seelen,</w:t>
      </w:r>
      <w:r>
        <w:br/>
        <w:t>schlaf, du wahres Himmelsbrot!</w:t>
      </w:r>
      <w:r>
        <w:br/>
        <w:t>Eya, eya,</w:t>
      </w:r>
      <w:r>
        <w:br/>
        <w:t>Schlaf und Ruhe,</w:t>
      </w:r>
      <w:r>
        <w:br/>
        <w:t>schlaf, schlaf, Heiland aller Welt!</w:t>
      </w:r>
    </w:p>
    <w:p w14:paraId="63B4B427" w14:textId="77777777" w:rsidR="00032BF5" w:rsidRDefault="00032BF5" w:rsidP="00032BF5">
      <w:pPr>
        <w:pStyle w:val="berschrift1"/>
      </w:pPr>
      <w:r w:rsidRPr="00E02825">
        <w:t>Als Gottes Lamm und Leue</w:t>
      </w:r>
      <w:r>
        <w:t xml:space="preserve"> </w:t>
      </w:r>
    </w:p>
    <w:p w14:paraId="26701B7B" w14:textId="6BD1B161" w:rsidR="00032BF5" w:rsidRDefault="00032BF5" w:rsidP="00032BF5">
      <w:pPr>
        <w:pStyle w:val="StandardWeb"/>
      </w:pPr>
      <w:r>
        <w:t>1. Als Gottes Lamm und Leue</w:t>
      </w:r>
      <w:r>
        <w:br/>
        <w:t>Entschlafen und verschieden,</w:t>
      </w:r>
      <w:r>
        <w:br/>
        <w:t>Erwacht in Lieb und Treue</w:t>
      </w:r>
      <w:r>
        <w:br/>
        <w:t>Ein Paar recht frommer Jüden.</w:t>
      </w:r>
      <w:r>
        <w:br/>
        <w:t>Die machten sich zum Kreuz hinzu,</w:t>
      </w:r>
      <w:r>
        <w:br/>
        <w:t xml:space="preserve">Dich, o du unser </w:t>
      </w:r>
      <w:r w:rsidR="00E1584E">
        <w:t>ew’ge</w:t>
      </w:r>
      <w:r>
        <w:t xml:space="preserve"> Ruh,</w:t>
      </w:r>
      <w:r>
        <w:br/>
        <w:t>Zu deiner Ruh zu bringen.</w:t>
      </w:r>
    </w:p>
    <w:p w14:paraId="35DAF2F5" w14:textId="77777777" w:rsidR="00032BF5" w:rsidRDefault="00032BF5" w:rsidP="00032BF5">
      <w:pPr>
        <w:pStyle w:val="StandardWeb"/>
      </w:pPr>
      <w:r>
        <w:t>2. Also weiß Gott die Seinen</w:t>
      </w:r>
      <w:r>
        <w:br/>
        <w:t>Am Kreuz in Acht zu nehmen</w:t>
      </w:r>
      <w:r>
        <w:br/>
        <w:t>Und, die es böse meinen,</w:t>
      </w:r>
      <w:r>
        <w:br/>
        <w:t>Zur rechten Zeit zu zähmen.</w:t>
      </w:r>
      <w:r>
        <w:br/>
        <w:t>Das Wüten nimmt zuletzt ein End,</w:t>
      </w:r>
      <w:r>
        <w:br/>
        <w:t>Und wenn die Unschuld gnug geschändt,</w:t>
      </w:r>
      <w:r>
        <w:br/>
        <w:t>So findt sich, der sie ehre.</w:t>
      </w:r>
    </w:p>
    <w:p w14:paraId="2BA78077" w14:textId="77777777" w:rsidR="00032BF5" w:rsidRDefault="00032BF5" w:rsidP="00032BF5">
      <w:pPr>
        <w:pStyle w:val="StandardWeb"/>
      </w:pPr>
      <w:r>
        <w:t>3. Dann einer aus dem Rate,</w:t>
      </w:r>
      <w:r>
        <w:br/>
        <w:t>Joseph, der fromme Reiche,</w:t>
      </w:r>
      <w:r>
        <w:br/>
        <w:t>Der wagt es, ging und bate</w:t>
      </w:r>
      <w:r>
        <w:br/>
        <w:t>Pilatum um die Leiche.</w:t>
      </w:r>
      <w:r>
        <w:br/>
        <w:t>Pilatus war bereit und gab</w:t>
      </w:r>
      <w:r>
        <w:br/>
        <w:t>Befehl, daß man sie nähm herab</w:t>
      </w:r>
      <w:r>
        <w:br/>
        <w:t>Und Joseph übergäbe.</w:t>
      </w:r>
    </w:p>
    <w:p w14:paraId="53F81871" w14:textId="77777777" w:rsidR="00032BF5" w:rsidRDefault="00032BF5" w:rsidP="00032BF5">
      <w:pPr>
        <w:pStyle w:val="StandardWeb"/>
      </w:pPr>
      <w:r>
        <w:t>4. Gesegnet sei dein Wille,</w:t>
      </w:r>
      <w:r>
        <w:br/>
        <w:t>Joseph, und dein Begehren,</w:t>
      </w:r>
      <w:r>
        <w:br/>
        <w:t>GOtt wolle dir die Fülle</w:t>
      </w:r>
      <w:r>
        <w:br/>
        <w:t>Der Freuden dort gewähren,</w:t>
      </w:r>
      <w:r>
        <w:br/>
        <w:t>Daß du, den meine Seele liebt,</w:t>
      </w:r>
      <w:r>
        <w:br/>
        <w:t>Vom Kreuze, da man ihn betrübt,</w:t>
      </w:r>
      <w:r>
        <w:br/>
        <w:t>So freudig losgebeten.</w:t>
      </w:r>
    </w:p>
    <w:p w14:paraId="6FCE7E44" w14:textId="77777777" w:rsidR="00032BF5" w:rsidRDefault="00032BF5" w:rsidP="00032BF5">
      <w:pPr>
        <w:pStyle w:val="StandardWeb"/>
      </w:pPr>
      <w:r>
        <w:t>5. Hierzu hat sich auch funden</w:t>
      </w:r>
      <w:r>
        <w:br/>
        <w:t>Des Nicodemi Treue,</w:t>
      </w:r>
      <w:r>
        <w:br/>
        <w:t>Der bringt bei hundert Pfunden</w:t>
      </w:r>
      <w:r>
        <w:br/>
        <w:t>Der besten Spezereie,</w:t>
      </w:r>
      <w:r>
        <w:br/>
        <w:t>Die Myrrhen samt der Aloe</w:t>
      </w:r>
      <w:r>
        <w:br/>
        <w:t>Zu salben den, der aus der Höh</w:t>
      </w:r>
      <w:r>
        <w:br/>
        <w:t>Uns salbt mit seinem Geiste.</w:t>
      </w:r>
    </w:p>
    <w:p w14:paraId="5FCEE106" w14:textId="77777777" w:rsidR="00032BF5" w:rsidRDefault="00032BF5" w:rsidP="00032BF5">
      <w:pPr>
        <w:pStyle w:val="StandardWeb"/>
      </w:pPr>
      <w:r>
        <w:t>6. Da siehst du, wie die Schwachen</w:t>
      </w:r>
      <w:r>
        <w:br/>
        <w:t>Zuletzt gestärkt werden.</w:t>
      </w:r>
      <w:r>
        <w:br/>
        <w:t>GOtt kann zu Helden machen,</w:t>
      </w:r>
      <w:r>
        <w:br/>
        <w:t>Was blöd ist hier auf Erden.</w:t>
      </w:r>
      <w:r>
        <w:br/>
        <w:t>Der Glaube, der im Finstern lag,</w:t>
      </w:r>
      <w:r>
        <w:br/>
        <w:t>Bricht endlich an den hellen Tag</w:t>
      </w:r>
      <w:r>
        <w:br/>
        <w:t>Und leuchtet wie die Sonne.</w:t>
      </w:r>
    </w:p>
    <w:p w14:paraId="1E9B99CB" w14:textId="77777777" w:rsidR="00032BF5" w:rsidRDefault="00032BF5" w:rsidP="00032BF5">
      <w:pPr>
        <w:pStyle w:val="StandardWeb"/>
      </w:pPr>
      <w:r>
        <w:t>7. Nun, diese beiden Frommen</w:t>
      </w:r>
      <w:r>
        <w:br/>
        <w:t>Ergreifen mit viel Weinen</w:t>
      </w:r>
      <w:r>
        <w:br/>
        <w:t>Den, der vom Kreuz genommen,</w:t>
      </w:r>
      <w:r>
        <w:br/>
        <w:t>Und wickeln ihn in Leinen,</w:t>
      </w:r>
      <w:r>
        <w:br/>
        <w:t>Verwahren ihn zugleich dabei</w:t>
      </w:r>
      <w:r>
        <w:br/>
        <w:t>Mit edler teurer Spezerei,</w:t>
      </w:r>
      <w:r>
        <w:br/>
        <w:t>Wie in Judäa bräuchlich.</w:t>
      </w:r>
    </w:p>
    <w:p w14:paraId="5267C8D4" w14:textId="77777777" w:rsidR="00032BF5" w:rsidRDefault="00032BF5" w:rsidP="00032BF5">
      <w:pPr>
        <w:pStyle w:val="StandardWeb"/>
      </w:pPr>
      <w:r>
        <w:t>8. So soll man Christum ehren,</w:t>
      </w:r>
      <w:r>
        <w:br/>
        <w:t>Wann er nun liegt darnieder.</w:t>
      </w:r>
      <w:r>
        <w:br/>
        <w:t>Wir sollen balsamieren</w:t>
      </w:r>
      <w:r>
        <w:br/>
        <w:t>Ihn und sein arme Glieder,</w:t>
      </w:r>
      <w:r>
        <w:br/>
        <w:t>Die Unbekleidten wickln ein</w:t>
      </w:r>
      <w:r>
        <w:br/>
        <w:t>Und die, so ganz verlassen sein,</w:t>
      </w:r>
      <w:r>
        <w:br/>
        <w:t>Mit unsrer Hilf annehmen.</w:t>
      </w:r>
    </w:p>
    <w:p w14:paraId="72903CD0" w14:textId="77777777" w:rsidR="00032BF5" w:rsidRDefault="00032BF5" w:rsidP="00032BF5">
      <w:pPr>
        <w:pStyle w:val="StandardWeb"/>
      </w:pPr>
      <w:r>
        <w:t>9. Es war nicht weit von hinnen,</w:t>
      </w:r>
      <w:r>
        <w:br/>
        <w:t>Wo Christus starb, zu schauen</w:t>
      </w:r>
      <w:r>
        <w:br/>
        <w:t>Ein Garten und darinnen</w:t>
      </w:r>
      <w:r>
        <w:br/>
        <w:t>Des Josephs Grab, gehauen</w:t>
      </w:r>
      <w:r>
        <w:br/>
        <w:t>Gar neu in einem Felsenstein,</w:t>
      </w:r>
      <w:r>
        <w:br/>
        <w:t>Da legten ihren Schatz hinein</w:t>
      </w:r>
      <w:r>
        <w:br/>
        <w:t>die zwei geliebten Herzen.</w:t>
      </w:r>
    </w:p>
    <w:p w14:paraId="2279E290" w14:textId="77777777" w:rsidR="00032BF5" w:rsidRDefault="00032BF5" w:rsidP="00032BF5">
      <w:pPr>
        <w:pStyle w:val="StandardWeb"/>
      </w:pPr>
      <w:r>
        <w:t>10. Ach Jesu, dessen Schmerzen</w:t>
      </w:r>
      <w:r>
        <w:br/>
        <w:t>Mir all mein Heil erworben,</w:t>
      </w:r>
      <w:r>
        <w:br/>
        <w:t>Komm, ruh in meinem Herzen,</w:t>
      </w:r>
      <w:r>
        <w:br/>
        <w:t>Das in der Sünd erstorben!</w:t>
      </w:r>
      <w:r>
        <w:br/>
        <w:t>Laß dirs gefallen, ich will dir</w:t>
      </w:r>
      <w:r>
        <w:br/>
        <w:t>Dein Grab bereiten in mir hier,</w:t>
      </w:r>
      <w:r>
        <w:br/>
        <w:t xml:space="preserve">So leb und sterb ich selig. </w:t>
      </w:r>
    </w:p>
    <w:p w14:paraId="5741EBE9" w14:textId="77777777" w:rsidR="003F746E" w:rsidRPr="00FD112D" w:rsidRDefault="00C749AF" w:rsidP="003F746E">
      <w:pPr>
        <w:pStyle w:val="berschrift1"/>
        <w:rPr>
          <w:sz w:val="24"/>
          <w:szCs w:val="24"/>
        </w:rPr>
      </w:pPr>
      <w:hyperlink r:id="rId7" w:history="1">
        <w:r w:rsidR="003F746E" w:rsidRPr="00FD112D">
          <w:rPr>
            <w:color w:val="auto"/>
          </w:rPr>
          <w:t>Also hat Gott die Welt geliebt</w:t>
        </w:r>
      </w:hyperlink>
      <w:r w:rsidR="003F746E">
        <w:t xml:space="preserve"> </w:t>
      </w:r>
    </w:p>
    <w:p w14:paraId="1704401C" w14:textId="77777777" w:rsidR="003F746E" w:rsidRDefault="003F746E" w:rsidP="003F746E">
      <w:pPr>
        <w:pStyle w:val="StandardWeb"/>
      </w:pPr>
      <w:r w:rsidRPr="00FD112D">
        <w:rPr>
          <w:b/>
          <w:bCs/>
        </w:rPr>
        <w:t>Am andern Pfingsttage.</w:t>
      </w:r>
    </w:p>
    <w:p w14:paraId="191C2C52" w14:textId="77777777" w:rsidR="003F746E" w:rsidRDefault="003F746E" w:rsidP="003F746E">
      <w:pPr>
        <w:pStyle w:val="StandardWeb"/>
      </w:pPr>
      <w:r w:rsidRPr="00FD112D">
        <w:rPr>
          <w:i/>
          <w:iCs/>
        </w:rPr>
        <w:t>Melodie: Ermunt’re dich, mein schwacher Geist.</w:t>
      </w:r>
    </w:p>
    <w:p w14:paraId="68DCF777" w14:textId="77777777" w:rsidR="003F746E" w:rsidRDefault="003F746E" w:rsidP="003F746E">
      <w:pPr>
        <w:pStyle w:val="StandardWeb"/>
      </w:pPr>
      <w:r>
        <w:t>Also hat Gott die Welt geliebt,</w:t>
      </w:r>
      <w:r>
        <w:br/>
        <w:t>Das merke, wer es höret!</w:t>
      </w:r>
      <w:r>
        <w:br/>
        <w:t>Die Welt, die Gott so hoch betrübt,</w:t>
      </w:r>
      <w:r>
        <w:br/>
        <w:t>Hat Gott so hoch geehret,</w:t>
      </w:r>
      <w:r>
        <w:br/>
        <w:t>Daß er den eingebornen Sohn,</w:t>
      </w:r>
      <w:r>
        <w:br/>
        <w:t>Den ein’gen Schatz, die ein’ge Kron‘,</w:t>
      </w:r>
      <w:r>
        <w:br/>
        <w:t>Das ein’ge Herz und Leben</w:t>
      </w:r>
      <w:r>
        <w:br/>
        <w:t>Mit Willen hingegeben.</w:t>
      </w:r>
    </w:p>
    <w:p w14:paraId="000E7A7C" w14:textId="77777777" w:rsidR="003F746E" w:rsidRDefault="003F746E" w:rsidP="003F746E">
      <w:pPr>
        <w:pStyle w:val="StandardWeb"/>
      </w:pPr>
      <w:r>
        <w:t>Ach! wie muß doch ein ein’ges Kind</w:t>
      </w:r>
      <w:r>
        <w:br/>
        <w:t>Bei uns hier auf der Erden,</w:t>
      </w:r>
      <w:r>
        <w:br/>
        <w:t>Wo man doch nichts als Bosheit find’t,</w:t>
      </w:r>
      <w:r>
        <w:br/>
        <w:t>So hoch geschonet werden;</w:t>
      </w:r>
      <w:r>
        <w:br/>
        <w:t>Wie hitzt, wie brennt der Vatersinn,</w:t>
      </w:r>
      <w:r>
        <w:br/>
        <w:t>Wie gibt und schenkt er alles hin,</w:t>
      </w:r>
      <w:r>
        <w:br/>
        <w:t>Eh‘ als er an das Schenken</w:t>
      </w:r>
      <w:r>
        <w:br/>
        <w:t>Des ein’gen nur will denken.</w:t>
      </w:r>
    </w:p>
    <w:p w14:paraId="467D89E3" w14:textId="77777777" w:rsidR="003F746E" w:rsidRDefault="003F746E" w:rsidP="003F746E">
      <w:pPr>
        <w:pStyle w:val="StandardWeb"/>
      </w:pPr>
      <w:r>
        <w:t>Gott aber schenkt aus freiem Muth</w:t>
      </w:r>
      <w:r>
        <w:br/>
        <w:t>Und mildem, treuem Herzen</w:t>
      </w:r>
      <w:r>
        <w:br/>
        <w:t>Sein ein’ges Kind, sein schönstes Gut</w:t>
      </w:r>
      <w:r>
        <w:br/>
        <w:t>In mehr als tausend Schmerzen.</w:t>
      </w:r>
      <w:r>
        <w:br/>
        <w:t>Er gibt ihn in den Tod hinein,</w:t>
      </w:r>
      <w:r>
        <w:br/>
        <w:t>Ja in die Höll‘ und deren Pein;</w:t>
      </w:r>
      <w:r>
        <w:br/>
        <w:t>Zu unerhörtem Leide</w:t>
      </w:r>
      <w:r>
        <w:br/>
        <w:t>Stößt Gott sein‘ ein’ge Freude.</w:t>
      </w:r>
    </w:p>
    <w:p w14:paraId="591FB510" w14:textId="77777777" w:rsidR="003F746E" w:rsidRDefault="003F746E" w:rsidP="003F746E">
      <w:pPr>
        <w:pStyle w:val="StandardWeb"/>
      </w:pPr>
      <w:r>
        <w:t>Warum doch das? Daß du, o Welt,</w:t>
      </w:r>
      <w:r>
        <w:br/>
        <w:t>Frei wider möchtest stehen,</w:t>
      </w:r>
      <w:r>
        <w:br/>
        <w:t>Und durch ein theures Lösegeld</w:t>
      </w:r>
      <w:r>
        <w:br/>
        <w:t>Aus deinem Kerker gehen.</w:t>
      </w:r>
      <w:r>
        <w:br/>
        <w:t>Denn du weißt wohl, du schnöde Braut,</w:t>
      </w:r>
      <w:r>
        <w:br/>
        <w:t>Wie, da dich Gott ihm anvertraut,</w:t>
      </w:r>
      <w:r>
        <w:br/>
        <w:t>Du wider deinen Orden</w:t>
      </w:r>
      <w:r>
        <w:br/>
        <w:t>Ihm allzu untreu worden.</w:t>
      </w:r>
    </w:p>
    <w:p w14:paraId="307207FF" w14:textId="77777777" w:rsidR="003F746E" w:rsidRDefault="003F746E" w:rsidP="003F746E">
      <w:pPr>
        <w:pStyle w:val="StandardWeb"/>
      </w:pPr>
      <w:r>
        <w:t>Darüber hat dich Sünd‘ und Tod</w:t>
      </w:r>
      <w:r>
        <w:br/>
        <w:t>und Satanas Gesellen</w:t>
      </w:r>
      <w:r>
        <w:br/>
        <w:t>Zu bittrer Angst und harter Noth</w:t>
      </w:r>
      <w:r>
        <w:br/>
        <w:t>Beschlossen in der Höllen.</w:t>
      </w:r>
      <w:r>
        <w:br/>
        <w:t>Und hier ist gar kein and’rer Rath,</w:t>
      </w:r>
      <w:r>
        <w:br/>
        <w:t>Als der, den Gott gegeben hat,</w:t>
      </w:r>
      <w:r>
        <w:br/>
        <w:t>Wer den hat, wird dem Haufen</w:t>
      </w:r>
      <w:r>
        <w:br/>
        <w:t>Der höll’schen Feind‘ entlaufen.</w:t>
      </w:r>
    </w:p>
    <w:p w14:paraId="21A98BAB" w14:textId="77777777" w:rsidR="003F746E" w:rsidRDefault="003F746E" w:rsidP="003F746E">
      <w:pPr>
        <w:pStyle w:val="StandardWeb"/>
      </w:pPr>
      <w:r>
        <w:t>Gott hat uns seinen Sohn verehrt,</w:t>
      </w:r>
      <w:r>
        <w:br/>
        <w:t>Daß aller Menschen Wesen,</w:t>
      </w:r>
      <w:r>
        <w:br/>
        <w:t>So mit dem ew’gen Fluch beschwert,</w:t>
      </w:r>
      <w:r>
        <w:br/>
        <w:t>Durch diesen soll genesen.</w:t>
      </w:r>
      <w:r>
        <w:br/>
        <w:t>Wen die Verdammniß hat umschränkt,</w:t>
      </w:r>
      <w:r>
        <w:br/>
        <w:t>Der soll durch den, den Gott geschenkt,</w:t>
      </w:r>
      <w:r>
        <w:br/>
        <w:t>Erlösung, Trost und Gaben</w:t>
      </w:r>
      <w:r>
        <w:br/>
        <w:t>Des ew’gen Lebens haben.</w:t>
      </w:r>
    </w:p>
    <w:p w14:paraId="005FE449" w14:textId="77777777" w:rsidR="003F746E" w:rsidRDefault="003F746E" w:rsidP="003F746E">
      <w:pPr>
        <w:pStyle w:val="StandardWeb"/>
      </w:pPr>
      <w:r>
        <w:t>Ach! mein Gott, meines Lebens Grund!</w:t>
      </w:r>
      <w:r>
        <w:br/>
        <w:t>Wo soll ich Worte finden?</w:t>
      </w:r>
      <w:r>
        <w:br/>
        <w:t>Mit was für Lobe soll mein Mund</w:t>
      </w:r>
      <w:r>
        <w:br/>
        <w:t>Dein treues Herz ergründen?</w:t>
      </w:r>
      <w:r>
        <w:br/>
        <w:t>Wie ist dir immermehr geschehn?</w:t>
      </w:r>
      <w:r>
        <w:br/>
        <w:t>Was hast du an der Welt ersehn,</w:t>
      </w:r>
      <w:r>
        <w:br/>
        <w:t>Daß, die so hoch dich höhnet,</w:t>
      </w:r>
      <w:r>
        <w:br/>
        <w:t>Du so gar hoch gekrönet?</w:t>
      </w:r>
    </w:p>
    <w:p w14:paraId="79C56ABB" w14:textId="77777777" w:rsidR="003F746E" w:rsidRDefault="003F746E" w:rsidP="003F746E">
      <w:pPr>
        <w:pStyle w:val="StandardWeb"/>
      </w:pPr>
      <w:r>
        <w:t>Warum behieltst du nicht dein Recht,</w:t>
      </w:r>
      <w:r>
        <w:br/>
        <w:t>Und ließest ewig pressen</w:t>
      </w:r>
      <w:r>
        <w:br/>
        <w:t>Diejen’ge, die dein Recht geschwächt,</w:t>
      </w:r>
      <w:r>
        <w:br/>
        <w:t>Und freventlich vergessen?</w:t>
      </w:r>
      <w:r>
        <w:br/>
        <w:t>Was hattest du an der für Lust,</w:t>
      </w:r>
      <w:r>
        <w:br/>
        <w:t>Von welcher dir doch war bewußt,</w:t>
      </w:r>
      <w:r>
        <w:br/>
        <w:t>Daß sie, für dein Verschonen</w:t>
      </w:r>
      <w:r>
        <w:br/>
        <w:t>Dir schändlich würde lohnen?</w:t>
      </w:r>
    </w:p>
    <w:p w14:paraId="259C7A34" w14:textId="77777777" w:rsidR="003F746E" w:rsidRDefault="003F746E" w:rsidP="003F746E">
      <w:pPr>
        <w:pStyle w:val="StandardWeb"/>
      </w:pPr>
      <w:r>
        <w:t>Das Herz im Leibe weinet mir,</w:t>
      </w:r>
      <w:r>
        <w:br/>
        <w:t>Vor großem Leid und Grämen,</w:t>
      </w:r>
      <w:r>
        <w:br/>
        <w:t>Wenn ich bedenke, wie wir dir</w:t>
      </w:r>
      <w:r>
        <w:br/>
        <w:t>So gar schlecht uns bequemen.</w:t>
      </w:r>
      <w:r>
        <w:br/>
        <w:t>Die meisten wollen deiner nicht,</w:t>
      </w:r>
      <w:r>
        <w:br/>
        <w:t>Und was du ihnen zugericht’t</w:t>
      </w:r>
      <w:r>
        <w:br/>
        <w:t>Durch deines Sohnes Büßen,</w:t>
      </w:r>
      <w:r>
        <w:br/>
        <w:t>Das treten sie mit Füßen.</w:t>
      </w:r>
    </w:p>
    <w:p w14:paraId="7F08DEE6" w14:textId="77777777" w:rsidR="003F746E" w:rsidRDefault="003F746E" w:rsidP="003F746E">
      <w:pPr>
        <w:pStyle w:val="StandardWeb"/>
      </w:pPr>
      <w:r>
        <w:t>Du, frommer Vater, meinst es gut</w:t>
      </w:r>
      <w:r>
        <w:br/>
        <w:t>Mit allen Menschenkindern,</w:t>
      </w:r>
      <w:r>
        <w:br/>
        <w:t>Du ordnest deines Sohnes Blut,</w:t>
      </w:r>
      <w:r>
        <w:br/>
        <w:t>Und reichst es allen Sündern,</w:t>
      </w:r>
      <w:r>
        <w:br/>
        <w:t>Willst, daß sie mit der Glaubenshand</w:t>
      </w:r>
      <w:r>
        <w:br/>
        <w:t>Das, was zu ihnen zugewandt,</w:t>
      </w:r>
      <w:r>
        <w:br/>
        <w:t>Sich völlig zu erquicken,</w:t>
      </w:r>
      <w:r>
        <w:br/>
        <w:t>Fest in ihr Herze drücken.</w:t>
      </w:r>
    </w:p>
    <w:p w14:paraId="125C1EBC" w14:textId="77777777" w:rsidR="003F746E" w:rsidRDefault="003F746E" w:rsidP="003F746E">
      <w:pPr>
        <w:pStyle w:val="StandardWeb"/>
      </w:pPr>
      <w:r>
        <w:t>Sieh‘ aber, ist nicht immerfort</w:t>
      </w:r>
      <w:r>
        <w:br/>
        <w:t>Dir alle Welt zuwider?</w:t>
      </w:r>
      <w:r>
        <w:br/>
        <w:t>Du bauest hier, du bauest dort,</w:t>
      </w:r>
      <w:r>
        <w:br/>
        <w:t>Die Welt schlägt alles nieder;</w:t>
      </w:r>
      <w:r>
        <w:br/>
        <w:t>Darum erlangt sie auch kein Heil,</w:t>
      </w:r>
      <w:r>
        <w:br/>
        <w:t>Sie bleibt im Tod und hat kein Theil</w:t>
      </w:r>
      <w:r>
        <w:br/>
        <w:t>Am Reiche, da die Frommen,</w:t>
      </w:r>
      <w:r>
        <w:br/>
        <w:t>Die Gott gefolgt, hinkommen.</w:t>
      </w:r>
    </w:p>
    <w:p w14:paraId="7313CB77" w14:textId="77777777" w:rsidR="003F746E" w:rsidRDefault="003F746E" w:rsidP="003F746E">
      <w:pPr>
        <w:pStyle w:val="StandardWeb"/>
      </w:pPr>
      <w:r>
        <w:t>An dir, o Gott! ist keine Schuld,</w:t>
      </w:r>
      <w:r>
        <w:br/>
        <w:t>Du, du hast nichts verschlafen.</w:t>
      </w:r>
      <w:r>
        <w:br/>
        <w:t>Der Feind und Hasser deiner Huld</w:t>
      </w:r>
      <w:r>
        <w:br/>
        <w:t>Ist Ursach‘ seiner Strafen.</w:t>
      </w:r>
      <w:r>
        <w:br/>
        <w:t>Weil er den Sohn, der ihm so klar</w:t>
      </w:r>
      <w:r>
        <w:br/>
        <w:t>Und nah‘ an’s Herz gestellet war,</w:t>
      </w:r>
      <w:r>
        <w:br/>
        <w:t>Auch einig helfen sollte,</w:t>
      </w:r>
      <w:r>
        <w:br/>
        <w:t>Durchaus nicht haben wollte.</w:t>
      </w:r>
    </w:p>
    <w:p w14:paraId="597184C6" w14:textId="77777777" w:rsidR="003F746E" w:rsidRDefault="003F746E" w:rsidP="003F746E">
      <w:pPr>
        <w:pStyle w:val="StandardWeb"/>
      </w:pPr>
      <w:r>
        <w:t>So fahre hin, du tolle Schaar!</w:t>
      </w:r>
      <w:r>
        <w:br/>
        <w:t>Ich bleibe bei dem Sohne,</w:t>
      </w:r>
      <w:r>
        <w:br/>
        <w:t>Dem geb‘ ich mich, des bin ich gar,</w:t>
      </w:r>
      <w:r>
        <w:br/>
        <w:t>Und er ist meine Krone.</w:t>
      </w:r>
      <w:r>
        <w:br/>
        <w:t>Hab‘ ich den Sohn, so hab‘ ich g’nug,</w:t>
      </w:r>
      <w:r>
        <w:br/>
        <w:t>Sein Kreuz und Leiden ist mein Schmuck,</w:t>
      </w:r>
      <w:r>
        <w:br/>
        <w:t>Sein‘ Angst ist meine Freude,</w:t>
      </w:r>
      <w:r>
        <w:br/>
        <w:t>Sein Sterben meine Weide.</w:t>
      </w:r>
    </w:p>
    <w:p w14:paraId="72FF732C" w14:textId="77777777" w:rsidR="003F746E" w:rsidRDefault="003F746E" w:rsidP="003F746E">
      <w:pPr>
        <w:pStyle w:val="StandardWeb"/>
      </w:pPr>
      <w:r>
        <w:t>Ich freue mich, so oft und viel</w:t>
      </w:r>
      <w:r>
        <w:br/>
        <w:t>Ich dieses Sohn’s gedenke;</w:t>
      </w:r>
      <w:r>
        <w:br/>
        <w:t>Dieß ist mein Lied und Saitenspiel,</w:t>
      </w:r>
      <w:r>
        <w:br/>
        <w:t>Wenn ich mich heimlich kränke,</w:t>
      </w:r>
      <w:r>
        <w:br/>
        <w:t>Wenn meine Sünd‘ und Missethat</w:t>
      </w:r>
      <w:r>
        <w:br/>
        <w:t>Will größer sein als Gottes Gnad‘,</w:t>
      </w:r>
      <w:r>
        <w:br/>
        <w:t>Und wenn mir meinen Glauben</w:t>
      </w:r>
      <w:r>
        <w:br/>
        <w:t>Mein eigen Herz will rauben.</w:t>
      </w:r>
    </w:p>
    <w:p w14:paraId="4CF2579E" w14:textId="77777777" w:rsidR="003F746E" w:rsidRDefault="003F746E" w:rsidP="003F746E">
      <w:pPr>
        <w:pStyle w:val="StandardWeb"/>
      </w:pPr>
      <w:r>
        <w:t>Ei, sprech ich, war mir Gott geneigt!</w:t>
      </w:r>
      <w:r>
        <w:br/>
        <w:t>Da wir noch Feinde waren,</w:t>
      </w:r>
      <w:r>
        <w:br/>
        <w:t>So wird er ja, der kein Recht beugt,</w:t>
      </w:r>
      <w:r>
        <w:br/>
        <w:t>Nicht feindlich mit mir fahren</w:t>
      </w:r>
      <w:r>
        <w:br/>
        <w:t>Anjetzo, da ich ihm versühnt,</w:t>
      </w:r>
      <w:r>
        <w:br/>
        <w:t>Da, wo ich Böses je verdient,</w:t>
      </w:r>
      <w:r>
        <w:br/>
        <w:t>Sein Sohn, der nichts verschuldet,</w:t>
      </w:r>
      <w:r>
        <w:br/>
        <w:t>So wohl für mich erduldet.</w:t>
      </w:r>
    </w:p>
    <w:p w14:paraId="08183353" w14:textId="77777777" w:rsidR="003F746E" w:rsidRDefault="003F746E" w:rsidP="003F746E">
      <w:pPr>
        <w:pStyle w:val="StandardWeb"/>
      </w:pPr>
      <w:r>
        <w:t>Fehlts hier und da? Ei, unverzagt,</w:t>
      </w:r>
      <w:r>
        <w:br/>
        <w:t>Laß Sorg‘ und Kummer schwinden!</w:t>
      </w:r>
      <w:r>
        <w:br/>
        <w:t>Der mir das Größte nicht versagt,</w:t>
      </w:r>
      <w:r>
        <w:br/>
        <w:t>Wird Rath zum Kleinen finden.</w:t>
      </w:r>
      <w:r>
        <w:br/>
        <w:t>Hat Gott mir seinen Sohn geschenkt,</w:t>
      </w:r>
      <w:r>
        <w:br/>
        <w:t>Und für mich in den Tod gesenkt,</w:t>
      </w:r>
      <w:r>
        <w:br/>
        <w:t>Wie sollt er (laßt und denken)</w:t>
      </w:r>
      <w:r>
        <w:br/>
        <w:t>Mit ihm nicht alles schenken?</w:t>
      </w:r>
    </w:p>
    <w:p w14:paraId="2375B259" w14:textId="77777777" w:rsidR="003F746E" w:rsidRDefault="003F746E" w:rsidP="003F746E">
      <w:pPr>
        <w:pStyle w:val="StandardWeb"/>
      </w:pPr>
      <w:r>
        <w:t>Ich bin’s gewiß, und sterbe drauf</w:t>
      </w:r>
      <w:r>
        <w:br/>
        <w:t>Nach meines Gottes Willen:</w:t>
      </w:r>
      <w:r>
        <w:br/>
        <w:t>Mein Kreuz und ganzer Lebenslauf</w:t>
      </w:r>
      <w:r>
        <w:br/>
        <w:t>Wird sich noch fröhlich stillen.</w:t>
      </w:r>
      <w:r>
        <w:br/>
        <w:t>Hier hab‘ ich Gott und Gottes Sohn,</w:t>
      </w:r>
      <w:r>
        <w:br/>
        <w:t>Und dort, bei Gottes Stuhl und Thron,</w:t>
      </w:r>
      <w:r>
        <w:br/>
        <w:t>Da wird fürwahr mein Leben</w:t>
      </w:r>
      <w:r>
        <w:br/>
        <w:t>In ew’gen Freuden schweben.</w:t>
      </w:r>
    </w:p>
    <w:p w14:paraId="0E60A99D" w14:textId="77777777" w:rsidR="00032BF5" w:rsidRDefault="00032BF5" w:rsidP="00032BF5">
      <w:pPr>
        <w:pStyle w:val="berschrift1"/>
      </w:pPr>
      <w:r w:rsidRPr="00E02825">
        <w:t>Auf den Nebel folgt die Sonn</w:t>
      </w:r>
      <w:r>
        <w:t xml:space="preserve"> </w:t>
      </w:r>
    </w:p>
    <w:p w14:paraId="2D5799E5" w14:textId="77777777" w:rsidR="00032BF5" w:rsidRDefault="00032BF5" w:rsidP="00032BF5">
      <w:pPr>
        <w:pStyle w:val="StandardWeb"/>
      </w:pPr>
      <w:r>
        <w:t>1. Auf den Nebel folgt die Sonn,</w:t>
      </w:r>
      <w:r>
        <w:br/>
        <w:t>Auf das Trauern Freud und Wonn;</w:t>
      </w:r>
      <w:r>
        <w:br/>
        <w:t>Auf die schwere, bittre Pein</w:t>
      </w:r>
      <w:r>
        <w:br/>
        <w:t>Stellt sich Trost und Labsal ein.</w:t>
      </w:r>
      <w:r>
        <w:br/>
        <w:t>Meine Seele, die zuvor</w:t>
      </w:r>
      <w:r>
        <w:br/>
        <w:t>Sank bis zu dem Höllentor,</w:t>
      </w:r>
      <w:r>
        <w:br/>
        <w:t>Steigt nun bis zum Himmelschor.</w:t>
      </w:r>
    </w:p>
    <w:p w14:paraId="14B79FF7" w14:textId="77777777" w:rsidR="00032BF5" w:rsidRDefault="00032BF5" w:rsidP="00032BF5">
      <w:pPr>
        <w:pStyle w:val="StandardWeb"/>
      </w:pPr>
      <w:r>
        <w:t>2. Der, vor dem die Welt erschrickt,</w:t>
      </w:r>
      <w:r>
        <w:br/>
        <w:t>Hat mir meinen Geist erquickt;</w:t>
      </w:r>
      <w:r>
        <w:br/>
        <w:t>Seine hohe starke Hand</w:t>
      </w:r>
      <w:r>
        <w:br/>
        <w:t>Reißt mich aus der Höllen Band.</w:t>
      </w:r>
      <w:r>
        <w:br/>
        <w:t>Alle seine Lieb und Gut</w:t>
      </w:r>
      <w:r>
        <w:br/>
        <w:t>Überschwemmt mir mein Gemüt</w:t>
      </w:r>
      <w:r>
        <w:br/>
        <w:t>Und erfrischt mir mein Geblüt.</w:t>
      </w:r>
    </w:p>
    <w:p w14:paraId="63807BED" w14:textId="77777777" w:rsidR="00032BF5" w:rsidRDefault="00032BF5" w:rsidP="00032BF5">
      <w:pPr>
        <w:pStyle w:val="StandardWeb"/>
      </w:pPr>
      <w:r>
        <w:t>3. Hab ich vormals Angst gefühlt,</w:t>
      </w:r>
      <w:r>
        <w:br/>
        <w:t>Hat der Gram mein Herz zerwühlt,</w:t>
      </w:r>
      <w:r>
        <w:br/>
        <w:t>Hat der Kummer mich beschwert,</w:t>
      </w:r>
      <w:r>
        <w:br/>
        <w:t>Hat der Satan mich betört:</w:t>
      </w:r>
      <w:r>
        <w:br/>
        <w:t>Ei, so bin ich nunmehr frei;</w:t>
      </w:r>
      <w:r>
        <w:br/>
        <w:t>Heil und Rettung, Schutz und Treu</w:t>
      </w:r>
      <w:r>
        <w:br/>
        <w:t>Steht mir wieder treulich bei.</w:t>
      </w:r>
    </w:p>
    <w:p w14:paraId="531F31F3" w14:textId="77777777" w:rsidR="00032BF5" w:rsidRDefault="00032BF5" w:rsidP="00032BF5">
      <w:pPr>
        <w:pStyle w:val="StandardWeb"/>
      </w:pPr>
      <w:r>
        <w:t>4. Nun erfahr ich, schnöder Feind,</w:t>
      </w:r>
      <w:r>
        <w:br/>
        <w:t>Wie du’s hast mit mir gemeint:</w:t>
      </w:r>
      <w:r>
        <w:br/>
        <w:t>Du hast wahrlich mich mit Macht</w:t>
      </w:r>
      <w:r>
        <w:br/>
        <w:t>In dein Netz zu ziehn gedacht.</w:t>
      </w:r>
      <w:r>
        <w:br/>
        <w:t>Hätt ich dir zu viel getraut,</w:t>
      </w:r>
      <w:r>
        <w:br/>
        <w:t>Hättst du, eh ich zugeschaut,</w:t>
      </w:r>
      <w:r>
        <w:br/>
        <w:t>Mir zum Fall ein Sieb gebaut.</w:t>
      </w:r>
    </w:p>
    <w:p w14:paraId="6ECC24F8" w14:textId="77777777" w:rsidR="00032BF5" w:rsidRDefault="00032BF5" w:rsidP="00032BF5">
      <w:pPr>
        <w:pStyle w:val="StandardWeb"/>
      </w:pPr>
      <w:r>
        <w:t>5. Ich erkenne deine List,</w:t>
      </w:r>
      <w:r>
        <w:br/>
        <w:t>Da du mit erfüllet bist,</w:t>
      </w:r>
      <w:r>
        <w:br/>
        <w:t>Du beleugst mir meinen Gott</w:t>
      </w:r>
      <w:r>
        <w:br/>
        <w:t>Und machst seinen Ruhm zu Spott:</w:t>
      </w:r>
      <w:r>
        <w:br/>
        <w:t>Wann er setzt, so wirfst du um,</w:t>
      </w:r>
      <w:r>
        <w:br/>
        <w:t>Wann er spricht, verkehrt dein Grimm</w:t>
      </w:r>
      <w:r>
        <w:br/>
        <w:t>Seine süße Vaterstimm.</w:t>
      </w:r>
    </w:p>
    <w:p w14:paraId="28B33B4D" w14:textId="77777777" w:rsidR="00032BF5" w:rsidRDefault="00032BF5" w:rsidP="00032BF5">
      <w:pPr>
        <w:pStyle w:val="StandardWeb"/>
      </w:pPr>
      <w:r>
        <w:t>6. Hoff und wart ich alles Guts,</w:t>
      </w:r>
      <w:r>
        <w:br/>
        <w:t>Bin ich froh und gutes Muts,</w:t>
      </w:r>
      <w:r>
        <w:br/>
        <w:t>Rückst du mir aus meinem Sinn</w:t>
      </w:r>
      <w:r>
        <w:br/>
        <w:t>Alles gute Sinnen hin:</w:t>
      </w:r>
      <w:r>
        <w:br/>
        <w:t>Gott ist, sprichst du, fern von dir,</w:t>
      </w:r>
      <w:r>
        <w:br/>
        <w:t>Alles Unglück bricht herfür,</w:t>
      </w:r>
      <w:r>
        <w:br/>
        <w:t>Steht und liegt vor deiner Tür.</w:t>
      </w:r>
    </w:p>
    <w:p w14:paraId="7EF6C087" w14:textId="77777777" w:rsidR="00032BF5" w:rsidRDefault="00032BF5" w:rsidP="00032BF5">
      <w:pPr>
        <w:pStyle w:val="StandardWeb"/>
      </w:pPr>
      <w:r>
        <w:t>7. Heb dich weg, verlogner Mund!</w:t>
      </w:r>
      <w:r>
        <w:br/>
        <w:t>Hier ist Gott und Gottes Grund,</w:t>
      </w:r>
      <w:r>
        <w:br/>
        <w:t>Hier ist Gottes Angesicht</w:t>
      </w:r>
      <w:r>
        <w:br/>
        <w:t>Und das schöne helle Licht</w:t>
      </w:r>
      <w:r>
        <w:br/>
        <w:t>Seines Segens, seiner Gnad;</w:t>
      </w:r>
      <w:r>
        <w:br/>
        <w:t>All sein Wort und weiser Rat</w:t>
      </w:r>
      <w:r>
        <w:br/>
        <w:t>Steht für mir in voller Tat.</w:t>
      </w:r>
    </w:p>
    <w:p w14:paraId="5B44E6CA" w14:textId="77777777" w:rsidR="00032BF5" w:rsidRDefault="00032BF5" w:rsidP="00032BF5">
      <w:pPr>
        <w:pStyle w:val="StandardWeb"/>
      </w:pPr>
      <w:r>
        <w:t>8. Gott läßt keinen traurig stehn,</w:t>
      </w:r>
      <w:r>
        <w:br/>
        <w:t>Noch mit Schimpf zurücke gehn,</w:t>
      </w:r>
      <w:r>
        <w:br/>
        <w:t>Der sich ihm zu eigen schenkt</w:t>
      </w:r>
      <w:r>
        <w:br/>
        <w:t>Und ihn in sein Herze senkt.</w:t>
      </w:r>
      <w:r>
        <w:br/>
        <w:t>Wer auf Gott sein Hoffnung setzt,</w:t>
      </w:r>
      <w:r>
        <w:br/>
        <w:t>Findet endlich und zuletzt,</w:t>
      </w:r>
      <w:r>
        <w:br/>
        <w:t>Was ihm Leib und Seel ergötzt.</w:t>
      </w:r>
    </w:p>
    <w:p w14:paraId="7D56B503" w14:textId="77777777" w:rsidR="00032BF5" w:rsidRDefault="00032BF5" w:rsidP="00032BF5">
      <w:pPr>
        <w:pStyle w:val="StandardWeb"/>
      </w:pPr>
      <w:r>
        <w:t>9. Kommt’s nicht heute, wie man will,</w:t>
      </w:r>
      <w:r>
        <w:br/>
        <w:t>Sei man nur ein wenig still,</w:t>
      </w:r>
      <w:r>
        <w:br/>
        <w:t>Ist doch morgen auch ein Tag,</w:t>
      </w:r>
      <w:r>
        <w:br/>
        <w:t>Da die Wohlfahrt kommen mag.</w:t>
      </w:r>
      <w:r>
        <w:br/>
        <w:t>Gottes Zeit halt ihren Schritt,</w:t>
      </w:r>
      <w:r>
        <w:br/>
        <w:t>Wann die kommt, kommt unser Bitt</w:t>
      </w:r>
      <w:r>
        <w:br/>
        <w:t>Und die Freude reichlich mit.</w:t>
      </w:r>
    </w:p>
    <w:p w14:paraId="026B27EF" w14:textId="77777777" w:rsidR="00032BF5" w:rsidRDefault="00032BF5" w:rsidP="00032BF5">
      <w:pPr>
        <w:pStyle w:val="StandardWeb"/>
      </w:pPr>
      <w:r>
        <w:t>10. Ach wie ofte dacht ich doch,</w:t>
      </w:r>
      <w:r>
        <w:br/>
        <w:t>Da mir noch des Trübsals Joch</w:t>
      </w:r>
      <w:r>
        <w:br/>
        <w:t>Auf dem Haupt und Halse saß</w:t>
      </w:r>
      <w:r>
        <w:br/>
        <w:t>Und das Leid mein Herze fraß:</w:t>
      </w:r>
      <w:r>
        <w:br/>
        <w:t>Nun ist keine Hoffnung mehr,</w:t>
      </w:r>
      <w:r>
        <w:br/>
        <w:t>Auch kein Ruhen, bis ich kehr</w:t>
      </w:r>
      <w:r>
        <w:br/>
        <w:t>In das schwarze Totenmeer.</w:t>
      </w:r>
    </w:p>
    <w:p w14:paraId="63E7A868" w14:textId="77777777" w:rsidR="00032BF5" w:rsidRDefault="00032BF5" w:rsidP="00032BF5">
      <w:pPr>
        <w:pStyle w:val="StandardWeb"/>
      </w:pPr>
      <w:r>
        <w:t>11. Aber mein Gott wandt es bald,</w:t>
      </w:r>
      <w:r>
        <w:br/>
        <w:t>Heilt‘ und hielt mich dergestalt,</w:t>
      </w:r>
      <w:r>
        <w:br/>
        <w:t>Daß ich, was sein Arm getan,</w:t>
      </w:r>
      <w:r>
        <w:br/>
        <w:t>Nimmermehr gnug preisen kann.</w:t>
      </w:r>
      <w:r>
        <w:br/>
        <w:t>Da ich weder hier noch da</w:t>
      </w:r>
      <w:r>
        <w:br/>
        <w:t>Ein’gen Weg zur Hülfe sah,</w:t>
      </w:r>
      <w:r>
        <w:br/>
        <w:t>Hatt ich seine Hülfe nah.</w:t>
      </w:r>
    </w:p>
    <w:p w14:paraId="49347A8B" w14:textId="77777777" w:rsidR="00032BF5" w:rsidRDefault="00032BF5" w:rsidP="00032BF5">
      <w:pPr>
        <w:pStyle w:val="StandardWeb"/>
      </w:pPr>
      <w:r>
        <w:t>12. Als ich furchtsam und verzagt</w:t>
      </w:r>
      <w:r>
        <w:br/>
        <w:t>Mich selbst und mein Herze plagt,</w:t>
      </w:r>
      <w:r>
        <w:br/>
        <w:t>Als ich manche liebe Nacht</w:t>
      </w:r>
      <w:r>
        <w:br/>
        <w:t>Mich mit Wachen krank gemacht,</w:t>
      </w:r>
      <w:r>
        <w:br/>
        <w:t>Als mir aller Mut entfiel,</w:t>
      </w:r>
      <w:r>
        <w:br/>
        <w:t>Tratst du, mein Gott, selbst ins Spiel,</w:t>
      </w:r>
      <w:r>
        <w:br/>
        <w:t>Gabst dem Unfall Maß und Ziel.</w:t>
      </w:r>
    </w:p>
    <w:p w14:paraId="7D4E1264" w14:textId="77777777" w:rsidR="00032BF5" w:rsidRDefault="00032BF5" w:rsidP="00032BF5">
      <w:pPr>
        <w:pStyle w:val="StandardWeb"/>
      </w:pPr>
      <w:r>
        <w:t>13. Nun, so lang ich in der Welt</w:t>
      </w:r>
      <w:r>
        <w:br/>
        <w:t>Haben werde Haus und Zelt,</w:t>
      </w:r>
      <w:r>
        <w:br/>
        <w:t>Soll mir dieser Wunderschein</w:t>
      </w:r>
      <w:r>
        <w:br/>
        <w:t>Stets für meinen Augen sein.</w:t>
      </w:r>
      <w:r>
        <w:br/>
        <w:t>Ich will all mein Leben lang</w:t>
      </w:r>
      <w:r>
        <w:br/>
        <w:t>Meinem Gott mit Lobgesang</w:t>
      </w:r>
      <w:r>
        <w:br/>
        <w:t>Hiefür bringen Ehr und Dank.</w:t>
      </w:r>
    </w:p>
    <w:p w14:paraId="372475BF" w14:textId="77777777" w:rsidR="00032BF5" w:rsidRDefault="00032BF5" w:rsidP="00032BF5">
      <w:pPr>
        <w:pStyle w:val="StandardWeb"/>
      </w:pPr>
      <w:r>
        <w:t>14. Allen Jammer, allen Schmerz,</w:t>
      </w:r>
      <w:r>
        <w:br/>
        <w:t>Den des ewgen Vaters Herz</w:t>
      </w:r>
      <w:r>
        <w:br/>
        <w:t>Mir schon itzo zugezahlt</w:t>
      </w:r>
      <w:r>
        <w:br/>
        <w:t>Oder künftig auserwählt,</w:t>
      </w:r>
      <w:r>
        <w:br/>
        <w:t>Will ich hier in diesem Lauf</w:t>
      </w:r>
      <w:r>
        <w:br/>
        <w:t>Meines Lebens allzuhauf</w:t>
      </w:r>
      <w:r>
        <w:br/>
        <w:t>Frisch und freudig nehmen auf.</w:t>
      </w:r>
    </w:p>
    <w:p w14:paraId="0CC5FE20" w14:textId="77777777" w:rsidR="00032BF5" w:rsidRDefault="00032BF5" w:rsidP="00032BF5">
      <w:pPr>
        <w:pStyle w:val="StandardWeb"/>
      </w:pPr>
      <w:r>
        <w:t>15. Ich will gehn in Angst und Not,</w:t>
      </w:r>
      <w:r>
        <w:br/>
        <w:t>Ich will gehn bis in den Tod,</w:t>
      </w:r>
      <w:r>
        <w:br/>
        <w:t>Ich will gehn ins Grab hinein</w:t>
      </w:r>
      <w:r>
        <w:br/>
        <w:t>Und doch allzeit fröhlich sein.</w:t>
      </w:r>
      <w:r>
        <w:br/>
        <w:t>Wem der Stärkste bei will stehn,</w:t>
      </w:r>
      <w:r>
        <w:br/>
        <w:t>Wen der Höchste will erhöhn,</w:t>
      </w:r>
      <w:r>
        <w:br/>
        <w:t xml:space="preserve">Kann nicht ganz zu Grunde gehn. </w:t>
      </w:r>
    </w:p>
    <w:p w14:paraId="2075A1E8" w14:textId="77777777" w:rsidR="00032BF5" w:rsidRDefault="00032BF5" w:rsidP="00032BF5">
      <w:pPr>
        <w:pStyle w:val="berschrift1"/>
      </w:pPr>
      <w:r w:rsidRPr="00E02825">
        <w:t>Auf, auf, mein Herz, mit Freuden</w:t>
      </w:r>
      <w:r>
        <w:t xml:space="preserve"> </w:t>
      </w:r>
    </w:p>
    <w:p w14:paraId="5BD0F355" w14:textId="77777777" w:rsidR="00032BF5" w:rsidRDefault="00032BF5" w:rsidP="00032BF5">
      <w:pPr>
        <w:pStyle w:val="StandardWeb"/>
      </w:pPr>
      <w:r>
        <w:t>1. Auf, auf, mein Herz, mit Freuden,</w:t>
      </w:r>
      <w:r>
        <w:br/>
        <w:t>Nimm wahr, was heut‘ geschieht!</w:t>
      </w:r>
      <w:r>
        <w:br/>
        <w:t>Wie kommt nach großem Leiden</w:t>
      </w:r>
      <w:r>
        <w:br/>
        <w:t>Nun ein so großes Licht!</w:t>
      </w:r>
      <w:r>
        <w:br/>
        <w:t>Mein Heiland war gelegt</w:t>
      </w:r>
      <w:r>
        <w:br/>
        <w:t>Da, wo man uns hinträgt,</w:t>
      </w:r>
      <w:r>
        <w:br/>
        <w:t>Wenn von uns unser Geist</w:t>
      </w:r>
      <w:r>
        <w:br/>
        <w:t>Gen Himmel ist gereist.</w:t>
      </w:r>
    </w:p>
    <w:p w14:paraId="7A13EA9A" w14:textId="77777777" w:rsidR="00032BF5" w:rsidRDefault="00032BF5" w:rsidP="00032BF5">
      <w:pPr>
        <w:pStyle w:val="StandardWeb"/>
      </w:pPr>
      <w:r>
        <w:t>2. Er war ins Grab gesenket,</w:t>
      </w:r>
      <w:r>
        <w:br/>
        <w:t>Der Feind trieb groß Geschrei.</w:t>
      </w:r>
      <w:r>
        <w:br/>
        <w:t>Eh‘ er’s vermeint und denket</w:t>
      </w:r>
      <w:r>
        <w:br/>
        <w:t>Ist Christus wieder frei</w:t>
      </w:r>
      <w:r>
        <w:br/>
        <w:t>Und ruft: Viktoria!</w:t>
      </w:r>
      <w:r>
        <w:br/>
        <w:t>Schwingt fröhlich hier und da</w:t>
      </w:r>
      <w:r>
        <w:br/>
        <w:t>Sein Fähnlein als ein Held,</w:t>
      </w:r>
      <w:r>
        <w:br/>
        <w:t>Der Feld und Mut behält.</w:t>
      </w:r>
    </w:p>
    <w:p w14:paraId="691C1745" w14:textId="77777777" w:rsidR="00032BF5" w:rsidRDefault="00032BF5" w:rsidP="00032BF5">
      <w:pPr>
        <w:pStyle w:val="StandardWeb"/>
      </w:pPr>
      <w:r>
        <w:t>3. Der Held steht aus dem Grabe</w:t>
      </w:r>
      <w:r>
        <w:br/>
        <w:t>Und sieht sich munter üm:</w:t>
      </w:r>
      <w:r>
        <w:br/>
        <w:t>Der Feind liegt und legt abe</w:t>
      </w:r>
      <w:r>
        <w:br/>
        <w:t>Gift, Gall und Ungestüm.</w:t>
      </w:r>
      <w:r>
        <w:br/>
        <w:t>Er wirft zu Christi Fuß</w:t>
      </w:r>
      <w:r>
        <w:br/>
        <w:t>Sein Höllenreich und muß</w:t>
      </w:r>
      <w:r>
        <w:br/>
        <w:t>Selbst in des Siegers Band</w:t>
      </w:r>
      <w:r>
        <w:br/>
        <w:t>Ergeben Fuß und Hand.</w:t>
      </w:r>
    </w:p>
    <w:p w14:paraId="75B59FAF" w14:textId="77777777" w:rsidR="00032BF5" w:rsidRDefault="00032BF5" w:rsidP="00032BF5">
      <w:pPr>
        <w:pStyle w:val="StandardWeb"/>
      </w:pPr>
      <w:r>
        <w:t>4. Das ist mir anzuschauen</w:t>
      </w:r>
      <w:r>
        <w:br/>
        <w:t>Ein rechtes Freudenspiel;</w:t>
      </w:r>
      <w:r>
        <w:br/>
        <w:t>Nun soll mir nicht mehr grauen</w:t>
      </w:r>
      <w:r>
        <w:br/>
        <w:t>Vor allem, was mir will</w:t>
      </w:r>
      <w:r>
        <w:br/>
        <w:t>Entnehmen meinen Mut</w:t>
      </w:r>
      <w:r>
        <w:br/>
        <w:t>Zusamt dem edlen Gut,</w:t>
      </w:r>
      <w:r>
        <w:br/>
        <w:t>So mir durch Jesum Christ</w:t>
      </w:r>
      <w:r>
        <w:br/>
        <w:t>Aus Lieb‘ erworben ist.</w:t>
      </w:r>
    </w:p>
    <w:p w14:paraId="53BBF2CF" w14:textId="77777777" w:rsidR="00032BF5" w:rsidRDefault="00032BF5" w:rsidP="00032BF5">
      <w:pPr>
        <w:pStyle w:val="StandardWeb"/>
      </w:pPr>
      <w:r>
        <w:t>5. Die Höll‘ und ihre Rotten,</w:t>
      </w:r>
      <w:r>
        <w:br/>
        <w:t>Die krümmen mir kein Haar;</w:t>
      </w:r>
      <w:r>
        <w:br/>
        <w:t>Der Sünden kann ich spotten,</w:t>
      </w:r>
      <w:r>
        <w:br/>
        <w:t>Bleib‘ allzeit ohn‘ Gefahr;</w:t>
      </w:r>
      <w:r>
        <w:br/>
        <w:t>Der Tod mit seiner Macht</w:t>
      </w:r>
      <w:r>
        <w:br/>
        <w:t>Wird schlecht bei mir geacht’t;</w:t>
      </w:r>
      <w:r>
        <w:br/>
        <w:t>Er bleibt ein totes Bild,</w:t>
      </w:r>
      <w:r>
        <w:br/>
        <w:t>Und wär‘ er noch so wild.</w:t>
      </w:r>
    </w:p>
    <w:p w14:paraId="6C5EE150" w14:textId="77777777" w:rsidR="00032BF5" w:rsidRDefault="00032BF5" w:rsidP="00032BF5">
      <w:pPr>
        <w:pStyle w:val="StandardWeb"/>
      </w:pPr>
      <w:r>
        <w:t>6. Die Welt ist mir ein Lachen</w:t>
      </w:r>
      <w:r>
        <w:br/>
        <w:t>Mit ihrem großen Zorn;</w:t>
      </w:r>
      <w:r>
        <w:br/>
        <w:t>Sie zürnt und kann nicht machen,</w:t>
      </w:r>
      <w:r>
        <w:br/>
        <w:t>All‘ Arbeit ist verlor’n.</w:t>
      </w:r>
      <w:r>
        <w:br/>
        <w:t>Die Trübsal trübt mir nicht</w:t>
      </w:r>
      <w:r>
        <w:br/>
        <w:t>Mein Herz und Angesicht;</w:t>
      </w:r>
      <w:r>
        <w:br/>
        <w:t>Das Unglück ist mein Glück,</w:t>
      </w:r>
      <w:r>
        <w:br/>
        <w:t>Die Nacht mein Sonnenblick.</w:t>
      </w:r>
    </w:p>
    <w:p w14:paraId="0EF6AC68" w14:textId="77777777" w:rsidR="00032BF5" w:rsidRDefault="00032BF5" w:rsidP="00032BF5">
      <w:pPr>
        <w:pStyle w:val="StandardWeb"/>
      </w:pPr>
      <w:r>
        <w:t>7. Ich hang‘ und bleib‘ auch hangen</w:t>
      </w:r>
      <w:r>
        <w:br/>
        <w:t>An Christo als ein Glied;</w:t>
      </w:r>
      <w:r>
        <w:br/>
        <w:t>Wo mein Haupt durch ist gangen,</w:t>
      </w:r>
      <w:r>
        <w:br/>
        <w:t>Da nimmt er mich auch mit.</w:t>
      </w:r>
      <w:r>
        <w:br/>
        <w:t>Er reißet durch den Tod,</w:t>
      </w:r>
      <w:r>
        <w:br/>
        <w:t>Durch Welt, durch Sünd‘ und Not,</w:t>
      </w:r>
      <w:r>
        <w:br/>
        <w:t>Er reißet durch die Höll‘,</w:t>
      </w:r>
      <w:r>
        <w:br/>
        <w:t>Ich bin stets sein Gesell.</w:t>
      </w:r>
    </w:p>
    <w:p w14:paraId="2840CC74" w14:textId="77777777" w:rsidR="00032BF5" w:rsidRDefault="00032BF5" w:rsidP="00032BF5">
      <w:pPr>
        <w:pStyle w:val="StandardWeb"/>
      </w:pPr>
      <w:r>
        <w:t>8. Er dringt zum Saal der Ehren,</w:t>
      </w:r>
      <w:r>
        <w:br/>
        <w:t>Ich folg‘ ihm immer nach</w:t>
      </w:r>
      <w:r>
        <w:br/>
        <w:t>Und darf mich gar nicht kehren</w:t>
      </w:r>
      <w:r>
        <w:br/>
        <w:t>An einzig Ungemach.</w:t>
      </w:r>
      <w:r>
        <w:br/>
        <w:t>Es tobe, was da kann,</w:t>
      </w:r>
      <w:r>
        <w:br/>
        <w:t>Mein Haupt nimmt sich mein an;</w:t>
      </w:r>
      <w:r>
        <w:br/>
        <w:t>Mein Heiland ist mein Schild,</w:t>
      </w:r>
      <w:r>
        <w:br/>
        <w:t>Der alles Toben stillt.</w:t>
      </w:r>
    </w:p>
    <w:p w14:paraId="58F03A3B" w14:textId="77777777" w:rsidR="00032BF5" w:rsidRDefault="00032BF5" w:rsidP="00032BF5">
      <w:pPr>
        <w:pStyle w:val="StandardWeb"/>
      </w:pPr>
      <w:r>
        <w:t>9. Er bringt mich an die Pforten,</w:t>
      </w:r>
      <w:r>
        <w:br/>
        <w:t>Die in den Himmel führt,</w:t>
      </w:r>
      <w:r>
        <w:br/>
        <w:t>Daran mit güldnen Worten</w:t>
      </w:r>
      <w:r>
        <w:br/>
        <w:t>Der Reim gelesen wird:</w:t>
      </w:r>
      <w:r>
        <w:br/>
        <w:t>Wer dort wird mit verhöhnt,</w:t>
      </w:r>
      <w:r>
        <w:br/>
        <w:t>Wird hier auch mit gekrönt;</w:t>
      </w:r>
      <w:r>
        <w:br/>
        <w:t>Wer dort mit sterben geht,</w:t>
      </w:r>
      <w:r>
        <w:br/>
        <w:t xml:space="preserve">Wird hier auch mit erhöht. </w:t>
      </w:r>
    </w:p>
    <w:p w14:paraId="53C091F3" w14:textId="77777777" w:rsidR="00032BF5" w:rsidRDefault="00032BF5" w:rsidP="00032BF5">
      <w:pPr>
        <w:pStyle w:val="berschrift1"/>
      </w:pPr>
      <w:r w:rsidRPr="00E02825">
        <w:t>Barmherzger Vater, höchster Gott</w:t>
      </w:r>
      <w:r>
        <w:t xml:space="preserve"> </w:t>
      </w:r>
    </w:p>
    <w:p w14:paraId="1DAC0533" w14:textId="77777777" w:rsidR="00032BF5" w:rsidRDefault="00032BF5" w:rsidP="00032BF5">
      <w:pPr>
        <w:pStyle w:val="StandardWeb"/>
      </w:pPr>
      <w:r>
        <w:t>1. Barmherzger Vater, höchster GOtt,</w:t>
      </w:r>
      <w:r>
        <w:br/>
        <w:t>Gedenk an deine Worte!</w:t>
      </w:r>
      <w:r>
        <w:br/>
        <w:t>Du sprichst `Ruf mich an in der Not</w:t>
      </w:r>
      <w:r>
        <w:br/>
        <w:t>Und klopf an meine Pforte,</w:t>
      </w:r>
      <w:r>
        <w:br/>
        <w:t>So will ich dir</w:t>
      </w:r>
      <w:r>
        <w:br/>
        <w:t>Errettung hier</w:t>
      </w:r>
      <w:r>
        <w:br/>
        <w:t>Nach deinem Wunsch erweisen,</w:t>
      </w:r>
      <w:r>
        <w:br/>
        <w:t>Daß du mit Mund</w:t>
      </w:r>
      <w:r>
        <w:br/>
        <w:t>Und Herzensgrund</w:t>
      </w:r>
      <w:r>
        <w:br/>
        <w:t>In Freuden mich sollst preisen.´</w:t>
      </w:r>
    </w:p>
    <w:p w14:paraId="6B503AE9" w14:textId="77777777" w:rsidR="00032BF5" w:rsidRDefault="00032BF5" w:rsidP="00032BF5">
      <w:pPr>
        <w:pStyle w:val="StandardWeb"/>
      </w:pPr>
      <w:r>
        <w:t>2. Befiehl dem HErren früh und spat</w:t>
      </w:r>
      <w:r>
        <w:br/>
        <w:t>All deine Weg und Sachen,</w:t>
      </w:r>
      <w:r>
        <w:br/>
        <w:t>Er weiß zu geben Rat und Tat,</w:t>
      </w:r>
      <w:r>
        <w:br/>
        <w:t>Kann alles richtig machen.</w:t>
      </w:r>
      <w:r>
        <w:br/>
        <w:t>Wirf auf ihn hin,</w:t>
      </w:r>
      <w:r>
        <w:br/>
        <w:t>was dir im Sinn</w:t>
      </w:r>
      <w:r>
        <w:br/>
        <w:t>Liegt und dein Herz betrübet,</w:t>
      </w:r>
      <w:r>
        <w:br/>
        <w:t>Er ist dein Hirt,</w:t>
      </w:r>
      <w:r>
        <w:br/>
        <w:t>Der wissen wird</w:t>
      </w:r>
      <w:r>
        <w:br/>
        <w:t>Zu schützen, was er liebet.</w:t>
      </w:r>
    </w:p>
    <w:p w14:paraId="7FF0DE1F" w14:textId="77777777" w:rsidR="00032BF5" w:rsidRDefault="00032BF5" w:rsidP="00032BF5">
      <w:pPr>
        <w:pStyle w:val="StandardWeb"/>
      </w:pPr>
      <w:r>
        <w:t>3. Der fromme Vater wird sein Kind</w:t>
      </w:r>
      <w:r>
        <w:br/>
        <w:t>In seine Arme fassen</w:t>
      </w:r>
      <w:r>
        <w:br/>
        <w:t>Und, die gerecht und gläubig sind,</w:t>
      </w:r>
      <w:r>
        <w:br/>
        <w:t>Nicht stets in Unruh lassen.</w:t>
      </w:r>
      <w:r>
        <w:br/>
        <w:t>Drum, lieben Leut,</w:t>
      </w:r>
      <w:r>
        <w:br/>
        <w:t>Hofft allzeit</w:t>
      </w:r>
      <w:r>
        <w:br/>
        <w:t>Auf den, der völlig labet;</w:t>
      </w:r>
      <w:r>
        <w:br/>
        <w:t>Dem schüttet aus,</w:t>
      </w:r>
      <w:r>
        <w:br/>
        <w:t>Was ihr im Haus</w:t>
      </w:r>
      <w:r>
        <w:br/>
        <w:t>Und auf dem Herzen habet.</w:t>
      </w:r>
    </w:p>
    <w:p w14:paraId="5686579A" w14:textId="77777777" w:rsidR="00032BF5" w:rsidRDefault="00032BF5" w:rsidP="00032BF5">
      <w:pPr>
        <w:pStyle w:val="StandardWeb"/>
      </w:pPr>
      <w:r>
        <w:t>4. Ach, süßer Hort, wie tröstlich klingt,</w:t>
      </w:r>
      <w:r>
        <w:br/>
        <w:t>Was du verspricht den Frommen:</w:t>
      </w:r>
      <w:r>
        <w:br/>
        <w:t>`Ich will, wann Trübsal einher dringt,</w:t>
      </w:r>
      <w:r>
        <w:br/>
        <w:t>Ihm selbst zu Hilfe kommen,</w:t>
      </w:r>
      <w:r>
        <w:br/>
        <w:t>Er liebet mich,</w:t>
      </w:r>
      <w:r>
        <w:br/>
        <w:t>Drum will auch ich</w:t>
      </w:r>
      <w:r>
        <w:br/>
        <w:t>Ihn lieben und beschützen,</w:t>
      </w:r>
      <w:r>
        <w:br/>
        <w:t>er soll bei mir</w:t>
      </w:r>
      <w:r>
        <w:br/>
        <w:t>Im Schoße hier</w:t>
      </w:r>
      <w:r>
        <w:br/>
        <w:t>Frei aller Sorgen sitzen.</w:t>
      </w:r>
    </w:p>
    <w:p w14:paraId="7ADB9106" w14:textId="77777777" w:rsidR="00032BF5" w:rsidRDefault="00032BF5" w:rsidP="00032BF5">
      <w:pPr>
        <w:pStyle w:val="StandardWeb"/>
      </w:pPr>
      <w:r>
        <w:t>5. Der HErr ist allen denen nah,</w:t>
      </w:r>
      <w:r>
        <w:br/>
        <w:t>Die sich zu ihme finden,</w:t>
      </w:r>
      <w:r>
        <w:br/>
        <w:t>Wann sie ihn rufen, rufen, steht er da,</w:t>
      </w:r>
      <w:r>
        <w:br/>
        <w:t>Hilft fröhlich überwinden</w:t>
      </w:r>
      <w:r>
        <w:br/>
        <w:t>All Angst und Weh,</w:t>
      </w:r>
      <w:r>
        <w:br/>
        <w:t>Hebt in die Höh</w:t>
      </w:r>
      <w:r>
        <w:br/>
        <w:t>Die schon darnieder liegen;</w:t>
      </w:r>
      <w:r>
        <w:br/>
        <w:t>Er macht und schafft,</w:t>
      </w:r>
      <w:r>
        <w:br/>
        <w:t>Daß sie viel Kraft</w:t>
      </w:r>
      <w:r>
        <w:br/>
        <w:t>Und große Stärke kriegen.</w:t>
      </w:r>
    </w:p>
    <w:p w14:paraId="54578A77" w14:textId="77777777" w:rsidR="00032BF5" w:rsidRDefault="00032BF5" w:rsidP="00032BF5">
      <w:pPr>
        <w:pStyle w:val="StandardWeb"/>
      </w:pPr>
      <w:r>
        <w:t>6. Fürwahr, wer meinen Namen ehrt,</w:t>
      </w:r>
      <w:r>
        <w:br/>
        <w:t>Spricht Christus, und fest gläubet.</w:t>
      </w:r>
      <w:r>
        <w:br/>
        <w:t>Des Bitte wird von GOtt erhört,</w:t>
      </w:r>
      <w:r>
        <w:br/>
        <w:t>Sein Herzenswunsch bekleidet.</w:t>
      </w:r>
      <w:r>
        <w:br/>
        <w:t>So tret heran</w:t>
      </w:r>
      <w:r>
        <w:br/>
        <w:t>Ein jedermann!</w:t>
      </w:r>
      <w:r>
        <w:br/>
        <w:t>Wer bittet, wird empfangen,</w:t>
      </w:r>
      <w:r>
        <w:br/>
        <w:t>Und wer da sucht,</w:t>
      </w:r>
      <w:r>
        <w:br/>
        <w:t>Der wird die Frucht</w:t>
      </w:r>
      <w:r>
        <w:br/>
        <w:t>Mit großem Nutz erlangen.</w:t>
      </w:r>
    </w:p>
    <w:p w14:paraId="3D67D7AA" w14:textId="77777777" w:rsidR="00032BF5" w:rsidRDefault="00032BF5" w:rsidP="00032BF5">
      <w:pPr>
        <w:pStyle w:val="StandardWeb"/>
      </w:pPr>
      <w:r>
        <w:t>7. Hört, was dort jener Richter sagt:</w:t>
      </w:r>
      <w:r>
        <w:br/>
        <w:t>`Ich muß die Witwe hören,</w:t>
      </w:r>
      <w:r>
        <w:br/>
        <w:t>Dieweil sie mich so treibt und plagt.</w:t>
      </w:r>
      <w:r>
        <w:br/>
        <w:t>Sollt denn sich GOtt nicht kehren</w:t>
      </w:r>
      <w:r>
        <w:br/>
        <w:t>Zu seiner Schar,</w:t>
      </w:r>
      <w:r>
        <w:br/>
        <w:t>Die hier und dar</w:t>
      </w:r>
      <w:r>
        <w:br/>
        <w:t>Bei Nacht und Tage schreien?´</w:t>
      </w:r>
      <w:r>
        <w:br/>
        <w:t>Ich sag und halt:</w:t>
      </w:r>
      <w:r>
        <w:br/>
        <w:t>`Er wird sie bald</w:t>
      </w:r>
      <w:r>
        <w:br/>
        <w:t>Aus aller Angst befreien.´</w:t>
      </w:r>
    </w:p>
    <w:p w14:paraId="53C965D4" w14:textId="77777777" w:rsidR="00032BF5" w:rsidRDefault="00032BF5" w:rsidP="00032BF5">
      <w:pPr>
        <w:pStyle w:val="StandardWeb"/>
      </w:pPr>
      <w:r>
        <w:t>8. Wann der Gerecht in Nöten weint,</w:t>
      </w:r>
      <w:r>
        <w:br/>
        <w:t>Will GOtt ihn fröhlich machen;</w:t>
      </w:r>
      <w:r>
        <w:br/>
        <w:t>Und die zerbrochnen Herzens seind,</w:t>
      </w:r>
      <w:r>
        <w:br/>
        <w:t>Die sollen wieder lachen.</w:t>
      </w:r>
      <w:r>
        <w:br/>
        <w:t>Wer fromm will sein,</w:t>
      </w:r>
      <w:r>
        <w:br/>
        <w:t>Muß in der Pein</w:t>
      </w:r>
      <w:r>
        <w:br/>
        <w:t>Und Jammerstraße wallen;</w:t>
      </w:r>
      <w:r>
        <w:br/>
        <w:t>Doch steht ihm bei</w:t>
      </w:r>
      <w:r>
        <w:br/>
        <w:t>Des Höchsten Treu</w:t>
      </w:r>
      <w:r>
        <w:br/>
        <w:t>Und hilft ihm aus dem allen.</w:t>
      </w:r>
    </w:p>
    <w:p w14:paraId="70546462" w14:textId="77777777" w:rsidR="00032BF5" w:rsidRDefault="00032BF5" w:rsidP="00032BF5">
      <w:pPr>
        <w:pStyle w:val="StandardWeb"/>
      </w:pPr>
      <w:r>
        <w:t>9. Ich habe dich ein’n Augenblick,</w:t>
      </w:r>
      <w:r>
        <w:br/>
        <w:t>O liebes Kind, verlassen,</w:t>
      </w:r>
      <w:r>
        <w:br/>
        <w:t>Sieh aber, sieh, mit großem Glück</w:t>
      </w:r>
      <w:r>
        <w:br/>
        <w:t>Und Trost ohn alle Maßen</w:t>
      </w:r>
      <w:r>
        <w:br/>
        <w:t>Will ich dir schon</w:t>
      </w:r>
      <w:r>
        <w:br/>
        <w:t>Die Freudenkron</w:t>
      </w:r>
      <w:r>
        <w:br/>
        <w:t>Aufsetzen und verehren;</w:t>
      </w:r>
      <w:r>
        <w:br/>
        <w:t>Dein kurzes Leid</w:t>
      </w:r>
      <w:r>
        <w:br/>
        <w:t>Soll sich in Freud</w:t>
      </w:r>
      <w:r>
        <w:br/>
        <w:t>Und ewges Heil verkehren.</w:t>
      </w:r>
    </w:p>
    <w:p w14:paraId="709BF2CB" w14:textId="77777777" w:rsidR="00032BF5" w:rsidRDefault="00032BF5" w:rsidP="00032BF5">
      <w:pPr>
        <w:pStyle w:val="StandardWeb"/>
      </w:pPr>
      <w:r>
        <w:t>10. Ach lieber GOtt, Vaterherz,</w:t>
      </w:r>
      <w:r>
        <w:br/>
        <w:t>Mein Trost von so viel Jahren,</w:t>
      </w:r>
      <w:r>
        <w:br/>
        <w:t>Wie läßt du mich so manchen Schmerz</w:t>
      </w:r>
      <w:r>
        <w:br/>
        <w:t>Und große Angst erfahren!</w:t>
      </w:r>
      <w:r>
        <w:br/>
        <w:t>Mein Herze schmacht,</w:t>
      </w:r>
      <w:r>
        <w:br/>
        <w:t>Mein Auge wacht</w:t>
      </w:r>
      <w:r>
        <w:br/>
        <w:t>Und weint sich krank und trübe;</w:t>
      </w:r>
      <w:r>
        <w:br/>
        <w:t>Mein Angesicht</w:t>
      </w:r>
      <w:r>
        <w:br/>
        <w:t>Verliert sein Licht</w:t>
      </w:r>
      <w:r>
        <w:br/>
        <w:t>Vom Seufzen, das ich übe.</w:t>
      </w:r>
    </w:p>
    <w:p w14:paraId="29BE44DE" w14:textId="77777777" w:rsidR="00032BF5" w:rsidRDefault="00032BF5" w:rsidP="00032BF5">
      <w:pPr>
        <w:pStyle w:val="StandardWeb"/>
      </w:pPr>
      <w:r>
        <w:t>11. Ach HErr, wie lange willst du mein</w:t>
      </w:r>
      <w:r>
        <w:br/>
        <w:t>So ganz und gar vergessen?</w:t>
      </w:r>
      <w:r>
        <w:br/>
        <w:t>Wie lang soll ich traurig sein</w:t>
      </w:r>
      <w:r>
        <w:br/>
        <w:t>Und mein Leid in mich fressen?</w:t>
      </w:r>
      <w:r>
        <w:br/>
        <w:t>Wie lang ergrimmt</w:t>
      </w:r>
      <w:r>
        <w:br/>
        <w:t>Dein Herz und nimmt</w:t>
      </w:r>
      <w:r>
        <w:br/>
        <w:t>Dein Antlitz meiner Seelen?</w:t>
      </w:r>
      <w:r>
        <w:br/>
        <w:t>Wie lange soll</w:t>
      </w:r>
      <w:r>
        <w:br/>
        <w:t>Ich sorgenvoll</w:t>
      </w:r>
      <w:r>
        <w:br/>
        <w:t>Mein Herz im Leibe quälen?</w:t>
      </w:r>
    </w:p>
    <w:p w14:paraId="0364BA84" w14:textId="77777777" w:rsidR="00032BF5" w:rsidRDefault="00032BF5" w:rsidP="00032BF5">
      <w:pPr>
        <w:pStyle w:val="StandardWeb"/>
      </w:pPr>
      <w:r>
        <w:t>12. Willst du verstoßen ewiglich</w:t>
      </w:r>
      <w:r>
        <w:br/>
        <w:t>Und kein Guts mehr erzeigen?</w:t>
      </w:r>
      <w:r>
        <w:br/>
        <w:t>Soll dein Wort und Verheißung sich</w:t>
      </w:r>
      <w:r>
        <w:br/>
        <w:t>Nun ganz zu Grunde neigen?</w:t>
      </w:r>
      <w:r>
        <w:br/>
        <w:t>Zürnst du sehr,</w:t>
      </w:r>
      <w:r>
        <w:br/>
        <w:t>Daß du nicht mehr</w:t>
      </w:r>
      <w:r>
        <w:br/>
        <w:t>Dein Heil magst zu mir senden?</w:t>
      </w:r>
      <w:r>
        <w:br/>
        <w:t>Doch HErr, ich will</w:t>
      </w:r>
      <w:r>
        <w:br/>
        <w:t>Dir halten still,</w:t>
      </w:r>
      <w:r>
        <w:br/>
        <w:t>Dein Hand kann alles wenden.</w:t>
      </w:r>
    </w:p>
    <w:p w14:paraId="4A540077" w14:textId="77777777" w:rsidR="00032BF5" w:rsidRDefault="00032BF5" w:rsidP="00032BF5">
      <w:pPr>
        <w:pStyle w:val="StandardWeb"/>
      </w:pPr>
      <w:r>
        <w:t>13. Nach dir, o HErr, verlanget mich</w:t>
      </w:r>
      <w:r>
        <w:br/>
        <w:t>Im Jammer dieser Erden.</w:t>
      </w:r>
      <w:r>
        <w:br/>
        <w:t>Mein GOtt, Ich harr und hoff auch dich,</w:t>
      </w:r>
      <w:r>
        <w:br/>
        <w:t>Laß nicht zu Schanden werden.</w:t>
      </w:r>
      <w:r>
        <w:br/>
        <w:t>HErr, deinen Freund,</w:t>
      </w:r>
      <w:r>
        <w:br/>
        <w:t>Daß nicht mein Feind</w:t>
      </w:r>
      <w:r>
        <w:br/>
        <w:t>Sich freu und jubiliere,</w:t>
      </w:r>
      <w:r>
        <w:br/>
        <w:t>Gib mir vielmehr,</w:t>
      </w:r>
      <w:r>
        <w:br/>
        <w:t>Daß ich die Ehr</w:t>
      </w:r>
      <w:r>
        <w:br/>
        <w:t>Ersteig und triumphiere.</w:t>
      </w:r>
    </w:p>
    <w:p w14:paraId="13A2BD02" w14:textId="77777777" w:rsidR="00032BF5" w:rsidRDefault="00032BF5" w:rsidP="00032BF5">
      <w:pPr>
        <w:pStyle w:val="StandardWeb"/>
      </w:pPr>
      <w:r>
        <w:t>14. Ach HErr, du bist und bleibt auch wohl</w:t>
      </w:r>
      <w:r>
        <w:br/>
        <w:t>Getreu in deinem Sinne,</w:t>
      </w:r>
      <w:r>
        <w:br/>
        <w:t>Darum, wann ich ja kämpfen soll,</w:t>
      </w:r>
      <w:r>
        <w:br/>
        <w:t>So gib, daß ich gewinne.</w:t>
      </w:r>
      <w:r>
        <w:br/>
        <w:t>Leg auf die Last,</w:t>
      </w:r>
      <w:r>
        <w:br/>
        <w:t>Die du mir hast</w:t>
      </w:r>
      <w:r>
        <w:br/>
        <w:t>Beschlossen aufzulegen,</w:t>
      </w:r>
      <w:r>
        <w:br/>
        <w:t>Leg auf, doch daß</w:t>
      </w:r>
      <w:r>
        <w:br/>
        <w:t>Ach nicht das Maß</w:t>
      </w:r>
      <w:r>
        <w:br/>
        <w:t>Sei über mein Vermögen!</w:t>
      </w:r>
    </w:p>
    <w:p w14:paraId="6539BF28" w14:textId="2DE70ED5" w:rsidR="00032BF5" w:rsidRDefault="00032BF5" w:rsidP="00032BF5">
      <w:pPr>
        <w:pStyle w:val="StandardWeb"/>
      </w:pPr>
      <w:r>
        <w:t>15. Du bist ja ungebunder Kraft</w:t>
      </w:r>
      <w:r>
        <w:br/>
        <w:t>Ein Held, der alles stürzet,</w:t>
      </w:r>
      <w:r>
        <w:br/>
        <w:t>Du hast ein Hand, die alles schafft,</w:t>
      </w:r>
      <w:r>
        <w:br/>
        <w:t>Die ist noch unverkürzet.</w:t>
      </w:r>
      <w:r>
        <w:br/>
        <w:t xml:space="preserve">HErr </w:t>
      </w:r>
      <w:r w:rsidR="00FB2727">
        <w:t>Zebaoth</w:t>
      </w:r>
      <w:r>
        <w:br/>
        <w:t>Wirst du, mein GOtt,</w:t>
      </w:r>
      <w:r>
        <w:br/>
        <w:t>Genannt zu deinen Ehren,</w:t>
      </w:r>
      <w:r>
        <w:br/>
        <w:t>Bist groß von Rat,</w:t>
      </w:r>
      <w:r>
        <w:br/>
        <w:t>Und deiner Tat</w:t>
      </w:r>
      <w:r>
        <w:br/>
        <w:t>Kann keine Stärke wehren.</w:t>
      </w:r>
    </w:p>
    <w:p w14:paraId="73673BAB" w14:textId="77777777" w:rsidR="00032BF5" w:rsidRDefault="00032BF5" w:rsidP="00032BF5">
      <w:pPr>
        <w:pStyle w:val="StandardWeb"/>
      </w:pPr>
      <w:r>
        <w:t>16. Du bist der Tröster Israel</w:t>
      </w:r>
      <w:r>
        <w:br/>
        <w:t>Und Retter aus Trübsalen,</w:t>
      </w:r>
      <w:r>
        <w:br/>
        <w:t>Wie kommts denn, daß und fallen?</w:t>
      </w:r>
      <w:r>
        <w:br/>
        <w:t>Du stellst und hast</w:t>
      </w:r>
      <w:r>
        <w:br/>
        <w:t>Dich als ein Gast,</w:t>
      </w:r>
      <w:r>
        <w:br/>
        <w:t>Der fremd ist in dem Lande,</w:t>
      </w:r>
      <w:r>
        <w:br/>
        <w:t>Und wie ein Held,</w:t>
      </w:r>
      <w:r>
        <w:br/>
        <w:t>Dems Herz entfällt</w:t>
      </w:r>
      <w:r>
        <w:br/>
        <w:t>Mit Schimpf und großer Schande.</w:t>
      </w:r>
    </w:p>
    <w:p w14:paraId="5A68FCAA" w14:textId="77777777" w:rsidR="00032BF5" w:rsidRDefault="00032BF5" w:rsidP="00032BF5">
      <w:pPr>
        <w:pStyle w:val="StandardWeb"/>
      </w:pPr>
      <w:r>
        <w:t>17. Nein HErr, ein solcher bist du nicht</w:t>
      </w:r>
      <w:r>
        <w:br/>
        <w:t>Des ist mein Herz gegründet,</w:t>
      </w:r>
      <w:r>
        <w:br/>
        <w:t>du stehest fest, der du dein Licht</w:t>
      </w:r>
      <w:r>
        <w:br/>
        <w:t>Hier bei uns angezündet.</w:t>
      </w:r>
      <w:r>
        <w:br/>
        <w:t>Ja hier hältst du,</w:t>
      </w:r>
      <w:r>
        <w:br/>
        <w:t>HErr, deine Ruh</w:t>
      </w:r>
      <w:r>
        <w:br/>
        <w:t>bei uns, die nach dir heißen,</w:t>
      </w:r>
      <w:r>
        <w:br/>
        <w:t>Und bist bereit,</w:t>
      </w:r>
      <w:r>
        <w:br/>
        <w:t>Zu rechter Zeit</w:t>
      </w:r>
      <w:r>
        <w:br/>
        <w:t>Uns aus der Not zu reißen.</w:t>
      </w:r>
    </w:p>
    <w:p w14:paraId="08B1F52E" w14:textId="77777777" w:rsidR="00032BF5" w:rsidRDefault="00032BF5" w:rsidP="00032BF5">
      <w:pPr>
        <w:pStyle w:val="StandardWeb"/>
      </w:pPr>
      <w:r>
        <w:t>18. Nun, HErr, nach aller dieser Zahl</w:t>
      </w:r>
      <w:r>
        <w:br/>
        <w:t>Der jetzt erzählten Warten</w:t>
      </w:r>
      <w:r>
        <w:br/>
        <w:t>Hilf mir, der ich so manchesmal</w:t>
      </w:r>
      <w:r>
        <w:br/>
        <w:t>Geklopft an deine Pforten!</w:t>
      </w:r>
      <w:r>
        <w:br/>
        <w:t>Hilf, Heller, mir,</w:t>
      </w:r>
      <w:r>
        <w:br/>
        <w:t>So will ich hier</w:t>
      </w:r>
      <w:r>
        <w:br/>
        <w:t>Dir Freudenopfer bringen,</w:t>
      </w:r>
      <w:r>
        <w:br/>
        <w:t>Auch nachmals dort</w:t>
      </w:r>
      <w:r>
        <w:br/>
        <w:t>Dir fort und fort</w:t>
      </w:r>
      <w:r>
        <w:br/>
        <w:t xml:space="preserve">Im Himmel herrlich singen. </w:t>
      </w:r>
    </w:p>
    <w:p w14:paraId="446E25AB" w14:textId="77777777" w:rsidR="00032BF5" w:rsidRDefault="00032BF5" w:rsidP="00032BF5">
      <w:pPr>
        <w:pStyle w:val="berschrift1"/>
      </w:pPr>
      <w:r w:rsidRPr="00E02825">
        <w:t>Befiehl du deine Wege</w:t>
      </w:r>
      <w:r>
        <w:t xml:space="preserve"> </w:t>
      </w:r>
    </w:p>
    <w:p w14:paraId="50A7E737" w14:textId="77777777" w:rsidR="00032BF5" w:rsidRDefault="00032BF5" w:rsidP="00032BF5">
      <w:pPr>
        <w:pStyle w:val="StandardWeb"/>
      </w:pPr>
      <w:r>
        <w:t>1. Befiehl du deine Wege,</w:t>
      </w:r>
      <w:r>
        <w:br/>
        <w:t>Und was dein Herze kränkt,</w:t>
      </w:r>
      <w:r>
        <w:br/>
        <w:t>Der allertreusten Pflege</w:t>
      </w:r>
      <w:r>
        <w:br/>
        <w:t>Des, der den Himmel lenkt!</w:t>
      </w:r>
      <w:r>
        <w:br/>
        <w:t>Der Wolken, Luft und Winden,</w:t>
      </w:r>
      <w:r>
        <w:br/>
        <w:t>Gibt Wege, Lauf und Bahn,</w:t>
      </w:r>
      <w:r>
        <w:br/>
        <w:t>Der wird auch Wege finden,</w:t>
      </w:r>
      <w:r>
        <w:br/>
        <w:t>Da dein Fuß gehen kann.</w:t>
      </w:r>
    </w:p>
    <w:p w14:paraId="545DF781" w14:textId="77777777" w:rsidR="00032BF5" w:rsidRDefault="00032BF5" w:rsidP="00032BF5">
      <w:pPr>
        <w:pStyle w:val="StandardWeb"/>
      </w:pPr>
      <w:r>
        <w:t>2. Dem Herren mußt du trauen,</w:t>
      </w:r>
      <w:r>
        <w:br/>
        <w:t>Wenn dir’s soll wohlergehn;</w:t>
      </w:r>
      <w:r>
        <w:br/>
        <w:t>Auf sein Werk mußt du schauen,</w:t>
      </w:r>
      <w:r>
        <w:br/>
        <w:t>Wenn dein Werk soll bestehn.</w:t>
      </w:r>
      <w:r>
        <w:br/>
        <w:t>Mit Sorgen und mit Grämen</w:t>
      </w:r>
      <w:r>
        <w:br/>
        <w:t>Und mit selbsteigner Pein</w:t>
      </w:r>
      <w:r>
        <w:br/>
        <w:t>Läßt Gott sich gar nichts nehmen:</w:t>
      </w:r>
      <w:r>
        <w:br/>
        <w:t>Es muß erbeten sein.</w:t>
      </w:r>
    </w:p>
    <w:p w14:paraId="33ECF77D" w14:textId="77777777" w:rsidR="00032BF5" w:rsidRDefault="00032BF5" w:rsidP="00032BF5">
      <w:pPr>
        <w:pStyle w:val="StandardWeb"/>
      </w:pPr>
      <w:r>
        <w:t>3. Dein‘ ew’ge Treu‘ und Gnade,</w:t>
      </w:r>
      <w:r>
        <w:br/>
        <w:t>O Vater, weiß und sieht,</w:t>
      </w:r>
      <w:r>
        <w:br/>
        <w:t>Was gut sei oder schade</w:t>
      </w:r>
      <w:r>
        <w:br/>
        <w:t>Dem sterblichen Geblüt;</w:t>
      </w:r>
      <w:r>
        <w:br/>
        <w:t>Und was du dann erlesen,</w:t>
      </w:r>
      <w:r>
        <w:br/>
        <w:t>Das treibst du, starker Held,</w:t>
      </w:r>
      <w:r>
        <w:br/>
        <w:t>Und bringst zum Stand und Wesen,</w:t>
      </w:r>
      <w:r>
        <w:br/>
        <w:t>Was deinem Rat gefällt.</w:t>
      </w:r>
    </w:p>
    <w:p w14:paraId="24DF5845" w14:textId="77777777" w:rsidR="00032BF5" w:rsidRDefault="00032BF5" w:rsidP="00032BF5">
      <w:pPr>
        <w:pStyle w:val="StandardWeb"/>
      </w:pPr>
      <w:r>
        <w:t>4. Weg‘ hast du allerwegen,</w:t>
      </w:r>
      <w:r>
        <w:br/>
        <w:t>An Mitteln fehlt dir’s nicht;</w:t>
      </w:r>
      <w:r>
        <w:br/>
        <w:t>Dein Tun ist lauter Segen,</w:t>
      </w:r>
      <w:r>
        <w:br/>
        <w:t>Dein Gang ist lauter Licht,</w:t>
      </w:r>
      <w:r>
        <w:br/>
        <w:t>Dein Werk kann niemand hindern,</w:t>
      </w:r>
      <w:r>
        <w:br/>
        <w:t>Dein‘ Arbeit darf nicht ruhn,</w:t>
      </w:r>
      <w:r>
        <w:br/>
        <w:t>Wenn du, was deinen Kindern</w:t>
      </w:r>
      <w:r>
        <w:br/>
        <w:t>Ersprießlich ist, willst tun.</w:t>
      </w:r>
    </w:p>
    <w:p w14:paraId="274A0B16" w14:textId="77777777" w:rsidR="00032BF5" w:rsidRDefault="00032BF5" w:rsidP="00032BF5">
      <w:pPr>
        <w:pStyle w:val="StandardWeb"/>
      </w:pPr>
      <w:r>
        <w:t>5. Und ob gleich alle Teufel</w:t>
      </w:r>
      <w:r>
        <w:br/>
        <w:t>Hier wollten widerstehn,</w:t>
      </w:r>
      <w:r>
        <w:br/>
        <w:t>So wird doch ohne Zweifel</w:t>
      </w:r>
      <w:r>
        <w:br/>
        <w:t>Gott nicht zurückegehn;</w:t>
      </w:r>
      <w:r>
        <w:br/>
        <w:t>Was er sich vorgenommen,</w:t>
      </w:r>
      <w:r>
        <w:br/>
        <w:t>Und was er haben will,</w:t>
      </w:r>
      <w:r>
        <w:br/>
        <w:t>Das muß doch endlich kommen</w:t>
      </w:r>
      <w:r>
        <w:br/>
        <w:t>Zu seinem Zweck und Ziel.</w:t>
      </w:r>
    </w:p>
    <w:p w14:paraId="5E98116C" w14:textId="77777777" w:rsidR="00032BF5" w:rsidRDefault="00032BF5" w:rsidP="00032BF5">
      <w:pPr>
        <w:pStyle w:val="StandardWeb"/>
      </w:pPr>
      <w:r>
        <w:t>6. Hoff, o du arme Seele,</w:t>
      </w:r>
      <w:r>
        <w:br/>
        <w:t>Hoff und sei unverzagt!</w:t>
      </w:r>
      <w:r>
        <w:br/>
        <w:t>Gott wird dich aus der Höhle,</w:t>
      </w:r>
      <w:r>
        <w:br/>
        <w:t>Da dich der Kummer plagt,</w:t>
      </w:r>
      <w:r>
        <w:br/>
        <w:t>Mit großen Gnaden rücken;</w:t>
      </w:r>
      <w:r>
        <w:br/>
        <w:t>Erwarte nur die Zeit,</w:t>
      </w:r>
      <w:r>
        <w:br/>
        <w:t>So wirst du schon erblicken</w:t>
      </w:r>
      <w:r>
        <w:br/>
        <w:t>Die Sonn‘ der schönsten Freud‘.</w:t>
      </w:r>
    </w:p>
    <w:p w14:paraId="0AE1528D" w14:textId="77777777" w:rsidR="00032BF5" w:rsidRDefault="00032BF5" w:rsidP="00032BF5">
      <w:pPr>
        <w:pStyle w:val="StandardWeb"/>
      </w:pPr>
      <w:r>
        <w:t>7. Auf, auf, gib deinem Schmerze</w:t>
      </w:r>
      <w:r>
        <w:br/>
        <w:t>Und Sorgen gute Nacht!</w:t>
      </w:r>
      <w:r>
        <w:br/>
        <w:t>Laß fahren, was dein Herze</w:t>
      </w:r>
      <w:r>
        <w:br/>
        <w:t>Betrübt und traurig macht!</w:t>
      </w:r>
      <w:r>
        <w:br/>
        <w:t>Bist du doch nicht Regente</w:t>
      </w:r>
      <w:r>
        <w:br/>
        <w:t>Der alles führen soll;</w:t>
      </w:r>
      <w:r>
        <w:br/>
        <w:t>Gott sitzt im Regimente</w:t>
      </w:r>
      <w:r>
        <w:br/>
        <w:t>Und führet alles wohl.</w:t>
      </w:r>
    </w:p>
    <w:p w14:paraId="0128976F" w14:textId="77777777" w:rsidR="00032BF5" w:rsidRDefault="00032BF5" w:rsidP="00032BF5">
      <w:pPr>
        <w:pStyle w:val="StandardWeb"/>
      </w:pPr>
      <w:r>
        <w:t>8. Ihn, ihn laß tun und walten,</w:t>
      </w:r>
      <w:r>
        <w:br/>
        <w:t>Er ist ein weiser Fürst</w:t>
      </w:r>
      <w:r>
        <w:br/>
        <w:t>Und wird sich so verhalten,</w:t>
      </w:r>
      <w:r>
        <w:br/>
        <w:t>Daß du dich wundern wirst,</w:t>
      </w:r>
      <w:r>
        <w:br/>
        <w:t>Wenn er, wie ihm gebühret,</w:t>
      </w:r>
      <w:r>
        <w:br/>
        <w:t>Mit wunderbarem Rat</w:t>
      </w:r>
      <w:r>
        <w:br/>
        <w:t>Die Sach‘ hinausgeführet,</w:t>
      </w:r>
      <w:r>
        <w:br/>
        <w:t>Die dich bekümmert hat.</w:t>
      </w:r>
    </w:p>
    <w:p w14:paraId="0D46373F" w14:textId="77777777" w:rsidR="00032BF5" w:rsidRDefault="00032BF5" w:rsidP="00032BF5">
      <w:pPr>
        <w:pStyle w:val="StandardWeb"/>
      </w:pPr>
      <w:r>
        <w:t>9. Er wird zwar eine Weile</w:t>
      </w:r>
      <w:r>
        <w:br/>
        <w:t>Mit seinem Trost verziehn</w:t>
      </w:r>
      <w:r>
        <w:br/>
        <w:t>Und tun an seinem Teile,</w:t>
      </w:r>
      <w:r>
        <w:br/>
        <w:t>Als hätt‘ in seinem Sinn</w:t>
      </w:r>
      <w:r>
        <w:br/>
        <w:t>Er deiner sich begeben,</w:t>
      </w:r>
      <w:r>
        <w:br/>
        <w:t>Und sollt’st du für und für</w:t>
      </w:r>
      <w:r>
        <w:br/>
        <w:t>In Angst und Nöten schweben,</w:t>
      </w:r>
      <w:r>
        <w:br/>
        <w:t>Frag‘ er doch nichts nach dir.</w:t>
      </w:r>
    </w:p>
    <w:p w14:paraId="59C22F06" w14:textId="77777777" w:rsidR="00032BF5" w:rsidRDefault="00032BF5" w:rsidP="00032BF5">
      <w:pPr>
        <w:pStyle w:val="StandardWeb"/>
      </w:pPr>
      <w:r>
        <w:t>10. Wird’s aber sich befinden,</w:t>
      </w:r>
      <w:r>
        <w:br/>
        <w:t>Daß du ihm treu verbleibst</w:t>
      </w:r>
      <w:r>
        <w:br/>
        <w:t>So wird er dich entbinden,</w:t>
      </w:r>
      <w:r>
        <w:br/>
        <w:t>Da du’s am mind’sten gläubst;</w:t>
      </w:r>
      <w:r>
        <w:br/>
        <w:t>Er wird dein Herze lösen</w:t>
      </w:r>
      <w:r>
        <w:br/>
        <w:t>Von der so schweren Last,</w:t>
      </w:r>
      <w:r>
        <w:br/>
        <w:t>Die du zu keinem Bösen</w:t>
      </w:r>
      <w:r>
        <w:br/>
        <w:t>Bisher getragen hast.</w:t>
      </w:r>
    </w:p>
    <w:p w14:paraId="0992D4EF" w14:textId="77777777" w:rsidR="00032BF5" w:rsidRDefault="00032BF5" w:rsidP="00032BF5">
      <w:pPr>
        <w:pStyle w:val="StandardWeb"/>
      </w:pPr>
      <w:r>
        <w:t>11. Wohl dir, du Kind der Treue!</w:t>
      </w:r>
      <w:r>
        <w:br/>
        <w:t>Du hast und trägst davon</w:t>
      </w:r>
      <w:r>
        <w:br/>
        <w:t>Mit Ruhm und Dankgeschreie</w:t>
      </w:r>
      <w:r>
        <w:br/>
        <w:t>Den Sieg und Ehrenkron‘.</w:t>
      </w:r>
      <w:r>
        <w:br/>
        <w:t>Gott gibt dir selbst die Palmen</w:t>
      </w:r>
      <w:r>
        <w:br/>
        <w:t>In deine rechte Hand,</w:t>
      </w:r>
      <w:r>
        <w:br/>
        <w:t>Und du singst Freudenpsalmen</w:t>
      </w:r>
      <w:r>
        <w:br/>
        <w:t>Dem, der dein Leid gewandt.</w:t>
      </w:r>
    </w:p>
    <w:p w14:paraId="60FF853A" w14:textId="77777777" w:rsidR="00032BF5" w:rsidRDefault="00032BF5" w:rsidP="00032BF5">
      <w:pPr>
        <w:pStyle w:val="StandardWeb"/>
      </w:pPr>
      <w:r>
        <w:t>12. Mach End‘, o Herr, mach Ende</w:t>
      </w:r>
      <w:r>
        <w:br/>
        <w:t>In aller unsrer Not,</w:t>
      </w:r>
      <w:r>
        <w:br/>
        <w:t>Stärk unsre Füß‘ und Hände</w:t>
      </w:r>
      <w:r>
        <w:br/>
        <w:t>Und laß bis in den Tod</w:t>
      </w:r>
      <w:r>
        <w:br/>
        <w:t>Uns allzeit deiner Pflege</w:t>
      </w:r>
      <w:r>
        <w:br/>
        <w:t>Und Treu‘ empfohlen sein,</w:t>
      </w:r>
      <w:r>
        <w:br/>
        <w:t>So gehen unsre Wege</w:t>
      </w:r>
      <w:r>
        <w:br/>
        <w:t xml:space="preserve">Gewiß zum Himmel ein. </w:t>
      </w:r>
    </w:p>
    <w:p w14:paraId="70EC7493" w14:textId="77777777" w:rsidR="00833CF4" w:rsidRDefault="00833CF4" w:rsidP="00833CF4">
      <w:pPr>
        <w:pStyle w:val="berschrift1"/>
      </w:pPr>
      <w:r>
        <w:rPr>
          <w:rStyle w:val="screen-reader-text"/>
        </w:rPr>
        <w:t>Das ist mir lieb, daß Gott mein Hort</w:t>
      </w:r>
      <w:r>
        <w:t xml:space="preserve"> </w:t>
      </w:r>
    </w:p>
    <w:p w14:paraId="3A4124F0" w14:textId="77777777" w:rsidR="00833CF4" w:rsidRDefault="00833CF4" w:rsidP="00833CF4">
      <w:pPr>
        <w:pStyle w:val="StandardWeb"/>
      </w:pPr>
      <w:r>
        <w:t>Das ist mir lieb, daß GOtt, mein Hort,</w:t>
      </w:r>
      <w:r>
        <w:br/>
        <w:t>So treulich bei mir stehet;</w:t>
      </w:r>
      <w:r>
        <w:br/>
        <w:t>Wenn ich bitte, wird kein Wort</w:t>
      </w:r>
      <w:r>
        <w:br/>
        <w:t>In meiner Bitt verschmähet.</w:t>
      </w:r>
      <w:r>
        <w:br/>
        <w:t>Des schwarzen Todeshand</w:t>
      </w:r>
      <w:r>
        <w:br/>
        <w:t>Samt der Höllenband</w:t>
      </w:r>
      <w:r>
        <w:br/>
        <w:t>Umfingen überall</w:t>
      </w:r>
      <w:r>
        <w:br/>
        <w:t>Mein Herz mit Angst und Qual;</w:t>
      </w:r>
      <w:r>
        <w:br/>
        <w:t>Doch hat mir GOtt geholfen.</w:t>
      </w:r>
    </w:p>
    <w:p w14:paraId="7032D6A3" w14:textId="77777777" w:rsidR="00833CF4" w:rsidRDefault="00833CF4" w:rsidP="00833CF4">
      <w:pPr>
        <w:pStyle w:val="StandardWeb"/>
      </w:pPr>
      <w:r>
        <w:t>Ich kam in Jammer und in Not</w:t>
      </w:r>
      <w:r>
        <w:br/>
        <w:t>Und sank fast gar zugrunde,</w:t>
      </w:r>
      <w:r>
        <w:br/>
        <w:t>Und da sank, rief ich zu GOtt</w:t>
      </w:r>
      <w:r>
        <w:br/>
        <w:t>Mit Herzen und mit Munde:</w:t>
      </w:r>
      <w:r>
        <w:br/>
        <w:t>O HErr, ich weiß, du wirst</w:t>
      </w:r>
      <w:r>
        <w:br/>
        <w:t>Als des Lebensfürst</w:t>
      </w:r>
      <w:r>
        <w:br/>
        <w:t>Schon führen meine Sach!</w:t>
      </w:r>
      <w:r>
        <w:br/>
        <w:t>Und wie ich bat und sprach,</w:t>
      </w:r>
      <w:r>
        <w:br/>
        <w:t>So ists auch nun geschenket.</w:t>
      </w:r>
    </w:p>
    <w:p w14:paraId="6961280B" w14:textId="77777777" w:rsidR="00833CF4" w:rsidRDefault="00833CF4" w:rsidP="00833CF4">
      <w:pPr>
        <w:pStyle w:val="StandardWeb"/>
      </w:pPr>
      <w:r>
        <w:t>Sei wieder froh und gutes Muts.</w:t>
      </w:r>
      <w:r>
        <w:br/>
        <w:t>Mein Herze, sei zufrieden,</w:t>
      </w:r>
      <w:r>
        <w:br/>
        <w:t>Der HErr, der tut dir alles Guts,</w:t>
      </w:r>
      <w:r>
        <w:br/>
        <w:t>durch ihn ist nun geschieden</w:t>
      </w:r>
      <w:r>
        <w:br/>
        <w:t>Und ferne weggebracht,</w:t>
      </w:r>
      <w:r>
        <w:br/>
        <w:t>Was mich traurig macht;</w:t>
      </w:r>
      <w:r>
        <w:br/>
        <w:t>Er hat mich aus dem Lach</w:t>
      </w:r>
      <w:r>
        <w:br/>
        <w:t>Und schwarzen Todesfach</w:t>
      </w:r>
      <w:r>
        <w:br/>
        <w:t>Mit seiner Hand gerissen.</w:t>
      </w:r>
    </w:p>
    <w:p w14:paraId="4F4A1F83" w14:textId="77777777" w:rsidR="00833CF4" w:rsidRDefault="00833CF4" w:rsidP="00833CF4">
      <w:pPr>
        <w:pStyle w:val="StandardWeb"/>
      </w:pPr>
      <w:r>
        <w:t>Mein Aug ist nun von Tränen frei,</w:t>
      </w:r>
      <w:r>
        <w:br/>
        <w:t>Mein Fuß von seinem Gleiten;</w:t>
      </w:r>
      <w:r>
        <w:br/>
        <w:t>Das will ich sagen ohne Scheu</w:t>
      </w:r>
      <w:r>
        <w:br/>
        <w:t>Und rühmen bei den Leuten.</w:t>
      </w:r>
      <w:r>
        <w:br/>
        <w:t>Was gar kein Mensch nicht kann,</w:t>
      </w:r>
      <w:r>
        <w:br/>
        <w:t>Das hat GOtt getan.</w:t>
      </w:r>
      <w:r>
        <w:br/>
        <w:t>Der Mensch ist Lügen voll,</w:t>
      </w:r>
      <w:r>
        <w:br/>
        <w:t>GOtt aber weiß gar wohl,</w:t>
      </w:r>
      <w:r>
        <w:br/>
        <w:t>Wie sein Wort soll halten.</w:t>
      </w:r>
    </w:p>
    <w:p w14:paraId="69A7C58B" w14:textId="77777777" w:rsidR="00833CF4" w:rsidRDefault="00833CF4" w:rsidP="00833CF4">
      <w:pPr>
        <w:pStyle w:val="StandardWeb"/>
      </w:pPr>
      <w:r>
        <w:t>Ich glaube fest in meinem Sinn,</w:t>
      </w:r>
      <w:r>
        <w:br/>
        <w:t>Und was mein Herze glaubet,</w:t>
      </w:r>
      <w:r>
        <w:br/>
        <w:t>Das redt mein Mund in Einfalt hin:</w:t>
      </w:r>
      <w:r>
        <w:br/>
        <w:t>Wer GOtt vertraut, der bleibet.</w:t>
      </w:r>
      <w:r>
        <w:br/>
        <w:t>Die Welt und böse Rott</w:t>
      </w:r>
      <w:r>
        <w:br/>
        <w:t>Lacht des, mir zum Spott,</w:t>
      </w:r>
      <w:r>
        <w:br/>
        <w:t>Ja plagt mich noch dazu;</w:t>
      </w:r>
      <w:r>
        <w:br/>
        <w:t>Ich aber mein steh und ruh</w:t>
      </w:r>
      <w:r>
        <w:br/>
        <w:t>Auf dir, mein GOtt und Helfer.</w:t>
      </w:r>
    </w:p>
    <w:p w14:paraId="64526758" w14:textId="77777777" w:rsidR="00833CF4" w:rsidRDefault="00833CF4" w:rsidP="00833CF4">
      <w:pPr>
        <w:pStyle w:val="StandardWeb"/>
      </w:pPr>
      <w:r>
        <w:t>Du stürzest meiner Feinde Rat</w:t>
      </w:r>
      <w:r>
        <w:br/>
        <w:t>Und segnest, wenn sie schelten,</w:t>
      </w:r>
      <w:r>
        <w:br/>
        <w:t>Die soll ich doch die große Gnad</w:t>
      </w:r>
      <w:r>
        <w:br/>
        <w:t>Dir immer mehr vergelten?</w:t>
      </w:r>
      <w:r>
        <w:br/>
        <w:t>Ich will, HErr, meines Teils</w:t>
      </w:r>
      <w:r>
        <w:br/>
        <w:t>Den Kelch deines Heils,</w:t>
      </w:r>
      <w:r>
        <w:br/>
        <w:t>Der voller Bitterkeit,</w:t>
      </w:r>
      <w:r>
        <w:br/>
        <w:t>Doch mir zu Nutz gedeiht,</w:t>
      </w:r>
      <w:r>
        <w:br/>
        <w:t>Gehorsamlich annehmen.</w:t>
      </w:r>
    </w:p>
    <w:p w14:paraId="485392DB" w14:textId="77777777" w:rsidR="00833CF4" w:rsidRDefault="00833CF4" w:rsidP="00833CF4">
      <w:pPr>
        <w:pStyle w:val="StandardWeb"/>
      </w:pPr>
      <w:r>
        <w:t>Was du mir zugemessen hast,</w:t>
      </w:r>
      <w:r>
        <w:br/>
        <w:t>Das will ich gerne leiden;</w:t>
      </w:r>
      <w:r>
        <w:br/>
        <w:t>Wer fröhlich trägt des Kreuzes Last,</w:t>
      </w:r>
      <w:r>
        <w:br/>
        <w:t>Dem hilft du aus mit Freuden.</w:t>
      </w:r>
      <w:r>
        <w:br/>
        <w:t>Du weißt der Deinen Not</w:t>
      </w:r>
      <w:r>
        <w:br/>
        <w:t>Und hältest ihren Tod</w:t>
      </w:r>
      <w:r>
        <w:br/>
        <w:t>Sehr hoch, sehr lieb und wert,</w:t>
      </w:r>
      <w:r>
        <w:br/>
        <w:t>Auch läßt du auf der Erd</w:t>
      </w:r>
      <w:r>
        <w:br/>
        <w:t>Ihr Blut nicht ungerochen.</w:t>
      </w:r>
    </w:p>
    <w:p w14:paraId="4935A703" w14:textId="77777777" w:rsidR="00833CF4" w:rsidRDefault="00833CF4" w:rsidP="00833CF4">
      <w:pPr>
        <w:pStyle w:val="StandardWeb"/>
      </w:pPr>
      <w:r>
        <w:t>So zürne nun gleich alle Welt</w:t>
      </w:r>
      <w:r>
        <w:br/>
        <w:t>Mit mir, HErr, deinen Knechte:</w:t>
      </w:r>
      <w:r>
        <w:br/>
        <w:t>Du, du deckst mich in deinem Zelt</w:t>
      </w:r>
      <w:r>
        <w:br/>
        <w:t>Und reichst mir deine Rechte.</w:t>
      </w:r>
      <w:r>
        <w:br/>
        <w:t>Darüber will ich dich</w:t>
      </w:r>
      <w:r>
        <w:br/>
        <w:t>Allstets inniglich,</w:t>
      </w:r>
      <w:r>
        <w:br/>
        <w:t>So gut ich immer kann</w:t>
      </w:r>
      <w:r>
        <w:br/>
        <w:t>Mit Dank vor jedermann</w:t>
      </w:r>
      <w:r>
        <w:br/>
        <w:t>In deinem Hause preisen.</w:t>
      </w:r>
    </w:p>
    <w:p w14:paraId="1F0264C0" w14:textId="77777777" w:rsidR="00E47926" w:rsidRDefault="00E47926" w:rsidP="00E47926">
      <w:pPr>
        <w:pStyle w:val="berschrift1"/>
      </w:pPr>
      <w:r w:rsidRPr="00E02825">
        <w:t>Der aller Herz und Willen lenkt</w:t>
      </w:r>
      <w:r>
        <w:t xml:space="preserve"> </w:t>
      </w:r>
    </w:p>
    <w:p w14:paraId="39DFEEDF" w14:textId="77777777" w:rsidR="00E47926" w:rsidRDefault="00E47926" w:rsidP="00E47926">
      <w:pPr>
        <w:pStyle w:val="StandardWeb"/>
      </w:pPr>
      <w:r>
        <w:t>1. Der aller Herz und Willen lenkt</w:t>
      </w:r>
      <w:r>
        <w:br/>
        <w:t>Und wie er will regiert,</w:t>
      </w:r>
      <w:r>
        <w:br/>
        <w:t>Der ists, der euch, HErr Bräutigam, schenkt</w:t>
      </w:r>
      <w:r>
        <w:br/>
        <w:t>Die man euch hier zuführet.</w:t>
      </w:r>
      <w:r>
        <w:br/>
        <w:t>Glück zu, Glück zu, ruft jedermann,</w:t>
      </w:r>
      <w:r>
        <w:br/>
        <w:t>GOtt gebe, daß es sei getan</w:t>
      </w:r>
      <w:r>
        <w:br/>
        <w:t>Zu beider Wohlergeben!</w:t>
      </w:r>
    </w:p>
    <w:p w14:paraId="5EDBA1AC" w14:textId="77777777" w:rsidR="00E47926" w:rsidRDefault="00E47926" w:rsidP="00E47926">
      <w:pPr>
        <w:pStyle w:val="StandardWeb"/>
      </w:pPr>
      <w:r>
        <w:t>2. Wie sollte nicht sein Will getan,</w:t>
      </w:r>
      <w:r>
        <w:br/>
        <w:t>Was GOtt denkt zu vollbringen?</w:t>
      </w:r>
      <w:r>
        <w:br/>
        <w:t>Sein Will und Rat nicht Fehlen kann,</w:t>
      </w:r>
      <w:r>
        <w:br/>
        <w:t>Es wird ihm nichts mißlingen.</w:t>
      </w:r>
      <w:r>
        <w:br/>
        <w:t>Er regt den Mund und spricht ein Wort,</w:t>
      </w:r>
      <w:r>
        <w:br/>
        <w:t>So geh das Werk und dringet fort,</w:t>
      </w:r>
      <w:r>
        <w:br/>
        <w:t>Muß alles wohl geraten.</w:t>
      </w:r>
    </w:p>
    <w:p w14:paraId="2AD63A52" w14:textId="77777777" w:rsidR="00E47926" w:rsidRDefault="00E47926" w:rsidP="00E47926">
      <w:pPr>
        <w:pStyle w:val="StandardWeb"/>
      </w:pPr>
      <w:r>
        <w:t>3. Wie GOtt will, brennen auf der Erd</w:t>
      </w:r>
      <w:r>
        <w:br/>
        <w:t>Die ehelichen Flammen.</w:t>
      </w:r>
      <w:r>
        <w:br/>
        <w:t>Wie eins dem andern ist beschert,</w:t>
      </w:r>
      <w:r>
        <w:br/>
        <w:t>So kommen sie zusammen.</w:t>
      </w:r>
      <w:r>
        <w:br/>
        <w:t>Im Himmel wird das Werk vollbracht:</w:t>
      </w:r>
      <w:r>
        <w:br/>
        <w:t>Das gibt ein schönes Leben.</w:t>
      </w:r>
    </w:p>
    <w:p w14:paraId="778838C6" w14:textId="319E4058" w:rsidR="00E47926" w:rsidRDefault="00E47926" w:rsidP="00E47926">
      <w:pPr>
        <w:pStyle w:val="StandardWeb"/>
      </w:pPr>
      <w:r>
        <w:t>4. Ein Leben, daß sehr hoch beliebet</w:t>
      </w:r>
      <w:r>
        <w:br/>
        <w:t>Dem, der es hat erfunden,</w:t>
      </w:r>
      <w:r>
        <w:br/>
        <w:t>Da er auch seinen Segen gibt</w:t>
      </w:r>
      <w:r>
        <w:br/>
        <w:t>Und mehret alle Stunden.</w:t>
      </w:r>
      <w:r>
        <w:br/>
        <w:t>Das ist und bleibet sein Gebrauch:</w:t>
      </w:r>
      <w:r>
        <w:br/>
        <w:t>Was er gestift´t, das hält er auch</w:t>
      </w:r>
      <w:r>
        <w:br/>
        <w:t>Und lässet es nicht fallen.</w:t>
      </w:r>
    </w:p>
    <w:p w14:paraId="3FF6EDBB" w14:textId="77777777" w:rsidR="00E47926" w:rsidRDefault="00E47926" w:rsidP="00E47926">
      <w:pPr>
        <w:pStyle w:val="StandardWeb"/>
      </w:pPr>
      <w:r>
        <w:t>5. Die Bäumlein, die man fortgesetzt</w:t>
      </w:r>
      <w:r>
        <w:br/>
        <w:t>In wohlbestallten Garten,</w:t>
      </w:r>
      <w:r>
        <w:br/>
        <w:t>Die pfleget man zur Erst und Letzt</w:t>
      </w:r>
      <w:r>
        <w:br/>
        <w:t>Vor allen wohl zu warten.</w:t>
      </w:r>
      <w:r>
        <w:br/>
        <w:t>Ihr Bäumlein Gottes, freuet euch!</w:t>
      </w:r>
      <w:r>
        <w:br/>
        <w:t>Der Gärtner ist von Liebe reich,</w:t>
      </w:r>
      <w:r>
        <w:br/>
        <w:t>Der ihm euch hat erwählet.</w:t>
      </w:r>
    </w:p>
    <w:p w14:paraId="7F0AE4B0" w14:textId="77777777" w:rsidR="00E47926" w:rsidRDefault="00E47926" w:rsidP="00E47926">
      <w:pPr>
        <w:pStyle w:val="StandardWeb"/>
      </w:pPr>
      <w:r>
        <w:t>6. Was er gepflanzt mit seiner Hand,</w:t>
      </w:r>
      <w:r>
        <w:br/>
        <w:t>Hält er in großen Ehren;</w:t>
      </w:r>
      <w:r>
        <w:br/>
        <w:t>Sein Sinn und Aug ist stets gewandt,</w:t>
      </w:r>
      <w:r>
        <w:br/>
        <w:t>Dasselbe zu vermehren,</w:t>
      </w:r>
      <w:r>
        <w:br/>
        <w:t>Kommt oft und sieht aus reiner Treu,</w:t>
      </w:r>
      <w:r>
        <w:br/>
        <w:t>Was seines Gartens Zustand sei,</w:t>
      </w:r>
      <w:r>
        <w:br/>
        <w:t>Was seine Reislein machen.</w:t>
      </w:r>
    </w:p>
    <w:p w14:paraId="5FF43842" w14:textId="77777777" w:rsidR="00E47926" w:rsidRDefault="00E47926" w:rsidP="00E47926">
      <w:pPr>
        <w:pStyle w:val="StandardWeb"/>
      </w:pPr>
      <w:r>
        <w:t>7. Und wenn denn unterweilen will</w:t>
      </w:r>
      <w:r>
        <w:br/>
        <w:t>Ein rauhes Lüftlein wehen,</w:t>
      </w:r>
      <w:r>
        <w:br/>
        <w:t>Ist er bald da, setzt Maß und Ziel,</w:t>
      </w:r>
      <w:r>
        <w:br/>
        <w:t>Läßts eilend übergehen.</w:t>
      </w:r>
      <w:r>
        <w:br/>
        <w:t>Wenn er betrübt, ists gut gemeint,</w:t>
      </w:r>
      <w:r>
        <w:br/>
        <w:t>Er stellt sich hart und ist doch Freund</w:t>
      </w:r>
      <w:r>
        <w:br/>
        <w:t>Voll süßer Gnad und Hulde.</w:t>
      </w:r>
    </w:p>
    <w:p w14:paraId="371F33CA" w14:textId="77777777" w:rsidR="00E47926" w:rsidRDefault="00E47926" w:rsidP="00E47926">
      <w:pPr>
        <w:pStyle w:val="StandardWeb"/>
      </w:pPr>
      <w:r>
        <w:t>8. O selig, der, wenns GOtt gefällt,</w:t>
      </w:r>
      <w:r>
        <w:br/>
        <w:t>Ein Wölklein einzuführen,</w:t>
      </w:r>
      <w:r>
        <w:br/>
        <w:t>Ein treues, fröhlich Herz behält,</w:t>
      </w:r>
      <w:r>
        <w:br/>
        <w:t>Läßt keinen Unmut spüren!</w:t>
      </w:r>
      <w:r>
        <w:br/>
        <w:t>Ein Wölklein geht ja bald vorbei,</w:t>
      </w:r>
      <w:r>
        <w:br/>
        <w:t>Es währt ein Stündlein oder zwei,</w:t>
      </w:r>
      <w:r>
        <w:br/>
        <w:t>So kommt die Sonne wieder.</w:t>
      </w:r>
    </w:p>
    <w:p w14:paraId="431290DE" w14:textId="77777777" w:rsidR="00E47926" w:rsidRDefault="00E47926" w:rsidP="00E47926">
      <w:pPr>
        <w:pStyle w:val="StandardWeb"/>
      </w:pPr>
      <w:r>
        <w:t>9. Ein Schifflein, das im Meere läuft,</w:t>
      </w:r>
      <w:r>
        <w:br/>
        <w:t>Muß manchen Sturm erfahren,</w:t>
      </w:r>
      <w:r>
        <w:br/>
        <w:t>Und bleibet dennoch überhäuft</w:t>
      </w:r>
      <w:r>
        <w:br/>
        <w:t>Mit edlem Gut und Waren;</w:t>
      </w:r>
      <w:r>
        <w:br/>
        <w:t>Es streicht dahin, und Gottes Hand,</w:t>
      </w:r>
      <w:r>
        <w:br/>
        <w:t>Die führt und bringt es an das Land</w:t>
      </w:r>
      <w:r>
        <w:br/>
        <w:t>Bei gutem wind und Wetter.</w:t>
      </w:r>
    </w:p>
    <w:p w14:paraId="3A4C6F3D" w14:textId="77777777" w:rsidR="00E47926" w:rsidRDefault="00E47926" w:rsidP="00E47926">
      <w:pPr>
        <w:pStyle w:val="StandardWeb"/>
      </w:pPr>
      <w:r>
        <w:t>10. Ein Röslein, wenns im Lenzen lacht</w:t>
      </w:r>
      <w:r>
        <w:br/>
        <w:t>Und in den Farben pranget,</w:t>
      </w:r>
      <w:r>
        <w:br/>
        <w:t>Wird oft vom Regen matt gemacht,</w:t>
      </w:r>
      <w:r>
        <w:br/>
        <w:t>Daß es sein Köpflein hanget.</w:t>
      </w:r>
      <w:r>
        <w:br/>
        <w:t>Doch wenn die Sonne leucht herfür,</w:t>
      </w:r>
      <w:r>
        <w:br/>
        <w:t>Siehts wieder auf und bleibt die Zier</w:t>
      </w:r>
      <w:r>
        <w:br/>
        <w:t>Und Fürstin aller Blumen.</w:t>
      </w:r>
    </w:p>
    <w:p w14:paraId="215441CA" w14:textId="77777777" w:rsidR="00E47926" w:rsidRDefault="00E47926" w:rsidP="00E47926">
      <w:pPr>
        <w:pStyle w:val="StandardWeb"/>
      </w:pPr>
      <w:r>
        <w:t>11. Wohlan, laß Regen, Reif und Wind</w:t>
      </w:r>
      <w:r>
        <w:br/>
        <w:t>Bald oder lang ansetzen,</w:t>
      </w:r>
      <w:r>
        <w:br/>
        <w:t>Wer GOtt liebt, bleibet Gottes Kind,</w:t>
      </w:r>
      <w:r>
        <w:br/>
        <w:t>Kein Fall wird ihn verletzen.</w:t>
      </w:r>
      <w:r>
        <w:br/>
        <w:t>Er sitzet in des Vaters Arm,</w:t>
      </w:r>
      <w:r>
        <w:br/>
        <w:t>Er gibt ihm Schutz, der hält ihn warm,</w:t>
      </w:r>
      <w:r>
        <w:br/>
        <w:t>Und spricht: Sei unerschrocken!</w:t>
      </w:r>
    </w:p>
    <w:p w14:paraId="386CB8ED" w14:textId="77777777" w:rsidR="00E47926" w:rsidRDefault="00E47926" w:rsidP="00E47926">
      <w:pPr>
        <w:pStyle w:val="StandardWeb"/>
      </w:pPr>
      <w:r>
        <w:t>12. Wer fromm ist, hat schon großen Teil</w:t>
      </w:r>
      <w:r>
        <w:br/>
        <w:t>Der Wohlfahrt in den Händen,</w:t>
      </w:r>
      <w:r>
        <w:br/>
        <w:t>GOtt gönnt ihm Guts und kann sein Heil wohl,</w:t>
      </w:r>
      <w:r>
        <w:br/>
        <w:t>Von ihme nicht abwenden.</w:t>
      </w:r>
      <w:r>
        <w:br/>
        <w:t>HErr Fromm ist fromm, das weiß man</w:t>
      </w:r>
      <w:r>
        <w:br/>
        <w:t>Drum er nichts anders haben soll</w:t>
      </w:r>
      <w:r>
        <w:br/>
        <w:t>Als lauter Glück und Freude.</w:t>
      </w:r>
    </w:p>
    <w:p w14:paraId="3DFF2E12" w14:textId="77777777" w:rsidR="00E47926" w:rsidRDefault="00E47926" w:rsidP="00E47926">
      <w:pPr>
        <w:pStyle w:val="StandardWeb"/>
      </w:pPr>
      <w:r>
        <w:t>13. Die auch, die ihm zur Seiten geht</w:t>
      </w:r>
      <w:r>
        <w:br/>
        <w:t>Und die GOtt selbst gezieret,</w:t>
      </w:r>
      <w:r>
        <w:br/>
        <w:t>Was Menschenseelen wohl ansteht</w:t>
      </w:r>
      <w:r>
        <w:br/>
        <w:t>Und Himmelsgunst gebäret;</w:t>
      </w:r>
      <w:r>
        <w:br/>
        <w:t>Was Tugend bringt, was Tugend heißt,</w:t>
      </w:r>
      <w:r>
        <w:br/>
        <w:t>Was Tugend auch selbst lobt und preist,</w:t>
      </w:r>
      <w:r>
        <w:br/>
        <w:t>Das findt sich hier beisammen:</w:t>
      </w:r>
    </w:p>
    <w:p w14:paraId="01973771" w14:textId="77777777" w:rsidR="00E47926" w:rsidRDefault="00E47926" w:rsidP="00E47926">
      <w:pPr>
        <w:pStyle w:val="StandardWeb"/>
      </w:pPr>
      <w:r>
        <w:t>14. Ein züchtig Herz, ein reiner Mut,</w:t>
      </w:r>
      <w:r>
        <w:br/>
        <w:t>Von denen angeboren,</w:t>
      </w:r>
      <w:r>
        <w:br/>
        <w:t>Die Ihnen Gottesfurcht zum Gut</w:t>
      </w:r>
      <w:r>
        <w:br/>
        <w:t>Und Schätzen auserkoren.</w:t>
      </w:r>
      <w:r>
        <w:br/>
        <w:t>Was ist doch gut ohn diesem Gut?</w:t>
      </w:r>
      <w:r>
        <w:br/>
        <w:t>Wenn dies Gut nicht im Herzen ruht,</w:t>
      </w:r>
      <w:r>
        <w:br/>
        <w:t>Ist alles Gut verworfen.</w:t>
      </w:r>
    </w:p>
    <w:p w14:paraId="2136A7CB" w14:textId="77777777" w:rsidR="00E47926" w:rsidRDefault="00E47926" w:rsidP="00E47926">
      <w:pPr>
        <w:pStyle w:val="StandardWeb"/>
      </w:pPr>
      <w:r>
        <w:t>15. Die Augen Gottes sehen bald,</w:t>
      </w:r>
      <w:r>
        <w:br/>
        <w:t>Die ihm sein Herz erfreuen,</w:t>
      </w:r>
      <w:r>
        <w:br/>
        <w:t>Wen er nun findet recht Gestalt,</w:t>
      </w:r>
      <w:r>
        <w:br/>
        <w:t>Dem gibt er sein Gedeihen,</w:t>
      </w:r>
      <w:r>
        <w:br/>
        <w:t>Ja schütts mit vollen Händen aus,</w:t>
      </w:r>
      <w:r>
        <w:br/>
        <w:t>Da wird denn ein gesegntes Haus,</w:t>
      </w:r>
      <w:r>
        <w:br/>
        <w:t>Dems nicht kann übel gehen.</w:t>
      </w:r>
    </w:p>
    <w:p w14:paraId="48CFE400" w14:textId="77777777" w:rsidR="00E47926" w:rsidRDefault="00E47926" w:rsidP="00E47926">
      <w:pPr>
        <w:pStyle w:val="StandardWeb"/>
      </w:pPr>
      <w:r>
        <w:t>16. Und dieses wird, o edles Paar,</w:t>
      </w:r>
      <w:r>
        <w:br/>
        <w:t>Euch beiden auch geschehen!</w:t>
      </w:r>
      <w:r>
        <w:br/>
        <w:t>Was GOtt verspricht, ist ja und wahr,</w:t>
      </w:r>
      <w:r>
        <w:br/>
        <w:t>Man wirds mit Augen sehen.</w:t>
      </w:r>
      <w:r>
        <w:br/>
        <w:t>Es fehlt ihm nicht an Gütigkeit,</w:t>
      </w:r>
      <w:r>
        <w:br/>
        <w:t>Auch fehlts ihm nicht an Möglichkeit,</w:t>
      </w:r>
      <w:r>
        <w:br/>
        <w:t>Wie sollt er Guts versagen?</w:t>
      </w:r>
    </w:p>
    <w:p w14:paraId="6A6A9D64" w14:textId="77777777" w:rsidR="00E47926" w:rsidRDefault="00E47926" w:rsidP="00E47926">
      <w:pPr>
        <w:pStyle w:val="StandardWeb"/>
      </w:pPr>
      <w:r>
        <w:t>17. So gehet nun mit Freuden ein</w:t>
      </w:r>
      <w:r>
        <w:br/>
        <w:t>Zu eurem Stand und Orden!</w:t>
      </w:r>
      <w:r>
        <w:br/>
        <w:t>Der Weg wird ohne Schaden sein,</w:t>
      </w:r>
      <w:r>
        <w:br/>
        <w:t>Der euch gezeuget worden:</w:t>
      </w:r>
      <w:r>
        <w:br/>
        <w:t>Es geht ein Englein vorne an,</w:t>
      </w:r>
      <w:r>
        <w:br/>
        <w:t>Und wo es geht, bestreuts die Bahn</w:t>
      </w:r>
      <w:r>
        <w:br/>
        <w:t>Mit Rosen und Violen.</w:t>
      </w:r>
    </w:p>
    <w:p w14:paraId="1724EF21" w14:textId="77777777" w:rsidR="00E47926" w:rsidRDefault="00E47926" w:rsidP="00E47926">
      <w:pPr>
        <w:pStyle w:val="StandardWeb"/>
      </w:pPr>
      <w:r>
        <w:t>18. Ein einzig Wunsch vermag den Saal</w:t>
      </w:r>
      <w:r>
        <w:br/>
        <w:t>Des Himmels durch zu dringen,</w:t>
      </w:r>
      <w:r>
        <w:br/>
        <w:t>Hier gehn die Wünsch in voller Zahl,</w:t>
      </w:r>
      <w:r>
        <w:br/>
        <w:t>Sie werden Gutes bringen:</w:t>
      </w:r>
      <w:r>
        <w:br/>
        <w:t>Der Frommen Lohn, der euch bereit,</w:t>
      </w:r>
      <w:r>
        <w:br/>
        <w:t>Euch, die ihr tragt die Frömmigkeit</w:t>
      </w:r>
      <w:r>
        <w:br/>
        <w:t xml:space="preserve">Im Herzen und im Namen. </w:t>
      </w:r>
    </w:p>
    <w:p w14:paraId="74FED66E" w14:textId="77777777" w:rsidR="00E47926" w:rsidRDefault="00E47926" w:rsidP="00E47926">
      <w:pPr>
        <w:pStyle w:val="berschrift1"/>
      </w:pPr>
      <w:r w:rsidRPr="00E02825">
        <w:t>Der Herr, der aller Enden</w:t>
      </w:r>
      <w:r>
        <w:t xml:space="preserve"> </w:t>
      </w:r>
    </w:p>
    <w:p w14:paraId="6F7537C3" w14:textId="77777777" w:rsidR="00E47926" w:rsidRDefault="00E47926" w:rsidP="00E47926">
      <w:pPr>
        <w:pStyle w:val="StandardWeb"/>
      </w:pPr>
      <w:r>
        <w:t>Der Herr, der aller Enden</w:t>
      </w:r>
      <w:r>
        <w:br/>
        <w:t>Regiert mit seinen Händen,</w:t>
      </w:r>
      <w:r>
        <w:br/>
        <w:t>Der Brunn der ewgen Güter,</w:t>
      </w:r>
      <w:r>
        <w:br/>
        <w:t>Der ist mein Hirt und Hüter.</w:t>
      </w:r>
    </w:p>
    <w:p w14:paraId="7EE93324" w14:textId="77777777" w:rsidR="00E47926" w:rsidRDefault="00E47926" w:rsidP="00E47926">
      <w:pPr>
        <w:pStyle w:val="StandardWeb"/>
      </w:pPr>
      <w:r>
        <w:t>2. So lang ich diesen habe,</w:t>
      </w:r>
      <w:r>
        <w:br/>
        <w:t>Fehlt mirs an keiner Gabe,</w:t>
      </w:r>
      <w:r>
        <w:br/>
        <w:t>Der Reichtum seiner Füller</w:t>
      </w:r>
      <w:r>
        <w:br/>
        <w:t>Giebt mir die Füll und Hülle.</w:t>
      </w:r>
    </w:p>
    <w:p w14:paraId="535BDD4B" w14:textId="77777777" w:rsidR="00E47926" w:rsidRDefault="00E47926" w:rsidP="00E47926">
      <w:pPr>
        <w:pStyle w:val="StandardWeb"/>
      </w:pPr>
      <w:r>
        <w:t>3. Er lässet mich mit Freuden</w:t>
      </w:r>
      <w:r>
        <w:br/>
        <w:t>Auf grüner Aue weiden,</w:t>
      </w:r>
      <w:r>
        <w:br/>
        <w:t>Führt mich zu frischen Quellen,</w:t>
      </w:r>
      <w:r>
        <w:br/>
        <w:t>Schafft Rat in schweren Fällen.</w:t>
      </w:r>
    </w:p>
    <w:p w14:paraId="064571C6" w14:textId="77777777" w:rsidR="00E47926" w:rsidRDefault="00E47926" w:rsidP="00E47926">
      <w:pPr>
        <w:pStyle w:val="StandardWeb"/>
      </w:pPr>
      <w:r>
        <w:t>4. Wenn meine Seele zaget</w:t>
      </w:r>
      <w:r>
        <w:br/>
        <w:t>Und sich mit Sorgen plaget,</w:t>
      </w:r>
      <w:r>
        <w:br/>
        <w:t>Weiß er sie zu erquicken,</w:t>
      </w:r>
      <w:r>
        <w:br/>
        <w:t>Aus aller Not zu rücken.</w:t>
      </w:r>
    </w:p>
    <w:p w14:paraId="312A5F25" w14:textId="77777777" w:rsidR="00E47926" w:rsidRDefault="00E47926" w:rsidP="00E47926">
      <w:pPr>
        <w:pStyle w:val="StandardWeb"/>
      </w:pPr>
      <w:r>
        <w:t>5. Er lehrt mich thun uns lassen,</w:t>
      </w:r>
      <w:r>
        <w:br/>
        <w:t>Führt mich auf rechter Straßen,</w:t>
      </w:r>
      <w:r>
        <w:br/>
        <w:t>Läßt Furcht und Angst sich stillen</w:t>
      </w:r>
      <w:r>
        <w:br/>
        <w:t>Um seines Namens willen.</w:t>
      </w:r>
    </w:p>
    <w:p w14:paraId="4190DA58" w14:textId="77777777" w:rsidR="00E47926" w:rsidRDefault="00E47926" w:rsidP="00E47926">
      <w:pPr>
        <w:pStyle w:val="StandardWeb"/>
      </w:pPr>
      <w:r>
        <w:t>6. Und ob ich gleich vor andern</w:t>
      </w:r>
      <w:r>
        <w:br/>
        <w:t>Im finstern Thal muß wandern,</w:t>
      </w:r>
      <w:r>
        <w:br/>
        <w:t>Fürcht ich doch keine Tücke,</w:t>
      </w:r>
      <w:r>
        <w:br/>
        <w:t>Bin frei vom Ungelücke.</w:t>
      </w:r>
    </w:p>
    <w:p w14:paraId="6D153BE1" w14:textId="77777777" w:rsidR="00E47926" w:rsidRDefault="00E47926" w:rsidP="00E47926">
      <w:pPr>
        <w:pStyle w:val="StandardWeb"/>
      </w:pPr>
      <w:r>
        <w:t>7. Denn du stehst mir zur Seiten,</w:t>
      </w:r>
      <w:r>
        <w:br/>
        <w:t>Schützt mich vor bösen Leuten,</w:t>
      </w:r>
      <w:r>
        <w:br/>
        <w:t>Dein Stab, Herr, und dein Stecken</w:t>
      </w:r>
      <w:r>
        <w:br/>
        <w:t>Benimmt mir all mein Schrecken.</w:t>
      </w:r>
    </w:p>
    <w:p w14:paraId="62A725BD" w14:textId="77777777" w:rsidR="00E47926" w:rsidRDefault="00E47926" w:rsidP="00E47926">
      <w:pPr>
        <w:pStyle w:val="StandardWeb"/>
      </w:pPr>
      <w:r>
        <w:t>8. Du setzest mich zu Tische,</w:t>
      </w:r>
      <w:r>
        <w:br/>
        <w:t>Machst, daß ich mich erfrische,</w:t>
      </w:r>
      <w:r>
        <w:br/>
        <w:t>Wenn mir mein Feind viel Schmerzen</w:t>
      </w:r>
      <w:r>
        <w:br/>
        <w:t>Erweckt in meinem Herzen.</w:t>
      </w:r>
    </w:p>
    <w:p w14:paraId="415FBF5E" w14:textId="77777777" w:rsidR="00E47926" w:rsidRDefault="00E47926" w:rsidP="00E47926">
      <w:pPr>
        <w:pStyle w:val="StandardWeb"/>
      </w:pPr>
      <w:r>
        <w:t>9. Du salbst mein Haupt mit Öle</w:t>
      </w:r>
      <w:r>
        <w:br/>
        <w:t>Und füllet meine Seele,</w:t>
      </w:r>
      <w:r>
        <w:br/>
        <w:t>Die leer und durstig saße;</w:t>
      </w:r>
      <w:r>
        <w:br/>
        <w:t>Mit voll geschenktem Maße.</w:t>
      </w:r>
    </w:p>
    <w:p w14:paraId="113D4EB8" w14:textId="77777777" w:rsidR="00E47926" w:rsidRDefault="00E47926" w:rsidP="00E47926">
      <w:pPr>
        <w:pStyle w:val="StandardWeb"/>
      </w:pPr>
      <w:r>
        <w:t>10. Barmherzigkeit und Gutes</w:t>
      </w:r>
      <w:r>
        <w:br/>
        <w:t>Wird mein Herz gutes Mutes,</w:t>
      </w:r>
      <w:r>
        <w:br/>
        <w:t>Voll Lust, voll Freud und Lachen,</w:t>
      </w:r>
      <w:r>
        <w:br/>
        <w:t>So lang ich lebe, machen.</w:t>
      </w:r>
    </w:p>
    <w:p w14:paraId="7801ACF3" w14:textId="77777777" w:rsidR="00E47926" w:rsidRDefault="00E47926" w:rsidP="00E47926">
      <w:pPr>
        <w:pStyle w:val="StandardWeb"/>
      </w:pPr>
      <w:r>
        <w:t>11. Ich will dein Diener bleiben</w:t>
      </w:r>
      <w:r>
        <w:br/>
        <w:t>Und dein Lob herrlich treiben</w:t>
      </w:r>
      <w:r>
        <w:br/>
        <w:t>Im Hause, da du wohnest</w:t>
      </w:r>
      <w:r>
        <w:br/>
        <w:t>Und Frommsein wohl belohnest.</w:t>
      </w:r>
    </w:p>
    <w:p w14:paraId="7354EABF" w14:textId="77777777" w:rsidR="00E47926" w:rsidRDefault="00E47926" w:rsidP="00E47926">
      <w:pPr>
        <w:pStyle w:val="StandardWeb"/>
      </w:pPr>
      <w:r>
        <w:t>12. Ich will dich hier auf Erden</w:t>
      </w:r>
      <w:r>
        <w:br/>
        <w:t>Und dort, da wir dich werden</w:t>
      </w:r>
      <w:r>
        <w:br/>
        <w:t>Selbst schaun im Himmel droben,</w:t>
      </w:r>
      <w:r>
        <w:br/>
        <w:t xml:space="preserve">Hoch preisen, sing’n und loben </w:t>
      </w:r>
    </w:p>
    <w:p w14:paraId="331C2954" w14:textId="77777777" w:rsidR="00E47926" w:rsidRDefault="00E47926" w:rsidP="00E47926">
      <w:pPr>
        <w:pStyle w:val="berschrift1"/>
      </w:pPr>
      <w:r w:rsidRPr="00E02825">
        <w:t>Der Tag mit seinem Lichte</w:t>
      </w:r>
      <w:r>
        <w:t xml:space="preserve"> </w:t>
      </w:r>
    </w:p>
    <w:p w14:paraId="5A6A4D43" w14:textId="77777777" w:rsidR="00E47926" w:rsidRDefault="00E47926" w:rsidP="00E47926">
      <w:pPr>
        <w:pStyle w:val="StandardWeb"/>
      </w:pPr>
      <w:r>
        <w:t>1. Der Tag mit seinem Lichte</w:t>
      </w:r>
      <w:r>
        <w:br/>
        <w:t>fleucht hin und wird zunichte;</w:t>
      </w:r>
      <w:r>
        <w:br/>
        <w:t>die Nacht kommt angegangen</w:t>
      </w:r>
      <w:r>
        <w:br/>
        <w:t>mit Ruhe zu umfangen</w:t>
      </w:r>
      <w:r>
        <w:br/>
        <w:t>den matten Erdenkreis.</w:t>
      </w:r>
      <w:r>
        <w:br/>
        <w:t>Der Tag, der ist geendet,</w:t>
      </w:r>
      <w:r>
        <w:br/>
        <w:t>mein Herz zu dir sich wendet,</w:t>
      </w:r>
      <w:r>
        <w:br/>
        <w:t>der Tag und Nacht geschaffen</w:t>
      </w:r>
      <w:r>
        <w:br/>
        <w:t>zum Wachen und zum Schlafen,</w:t>
      </w:r>
      <w:r>
        <w:br/>
        <w:t>will singen seinen Preis.</w:t>
      </w:r>
    </w:p>
    <w:p w14:paraId="3B22E3B3" w14:textId="77777777" w:rsidR="00E47926" w:rsidRDefault="00E47926" w:rsidP="00E47926">
      <w:pPr>
        <w:pStyle w:val="StandardWeb"/>
      </w:pPr>
      <w:r>
        <w:t>2. Wohl auf, wohl auf, mein Psalter,</w:t>
      </w:r>
      <w:r>
        <w:br/>
        <w:t>erhebe den Erhalter,</w:t>
      </w:r>
      <w:r>
        <w:br/>
        <w:t>der mir an Leib und Seelen</w:t>
      </w:r>
      <w:r>
        <w:br/>
        <w:t>vielmehr, als ich kann zählen,</w:t>
      </w:r>
      <w:r>
        <w:br/>
        <w:t>hat heute Guts getan.</w:t>
      </w:r>
      <w:r>
        <w:br/>
        <w:t>All Augenblick und Stunden</w:t>
      </w:r>
      <w:r>
        <w:br/>
        <w:t>hat sich gar viel gefunden,</w:t>
      </w:r>
      <w:r>
        <w:br/>
        <w:t>womit er sein Gemüte</w:t>
      </w:r>
      <w:r>
        <w:br/>
        <w:t>und unerschöpfte Güte</w:t>
      </w:r>
      <w:r>
        <w:br/>
        <w:t>mir klar gezeiget an.</w:t>
      </w:r>
    </w:p>
    <w:p w14:paraId="44861422" w14:textId="77777777" w:rsidR="00E47926" w:rsidRDefault="00E47926" w:rsidP="00E47926">
      <w:pPr>
        <w:pStyle w:val="StandardWeb"/>
      </w:pPr>
      <w:r>
        <w:t>3. Gleichwie des Hirtens Freude</w:t>
      </w:r>
      <w:r>
        <w:br/>
        <w:t>ein Schäflein auf der Weide</w:t>
      </w:r>
      <w:r>
        <w:br/>
        <w:t>sich unter seiner Treue,</w:t>
      </w:r>
      <w:r>
        <w:br/>
        <w:t>ohn alle Furcht und Scheue</w:t>
      </w:r>
      <w:r>
        <w:br/>
        <w:t>ergötzet in dem Feld</w:t>
      </w:r>
      <w:r>
        <w:br/>
        <w:t>und sich mit Blumen füllet,</w:t>
      </w:r>
      <w:r>
        <w:br/>
        <w:t>den Durst mit Quellen stillet,</w:t>
      </w:r>
      <w:r>
        <w:br/>
        <w:t>so hat mich heut geführet,</w:t>
      </w:r>
      <w:r>
        <w:br/>
        <w:t>mit manchem Gut gezieret</w:t>
      </w:r>
      <w:r>
        <w:br/>
        <w:t>der Hirt in aller Welt.</w:t>
      </w:r>
    </w:p>
    <w:p w14:paraId="66BF287A" w14:textId="77777777" w:rsidR="00E47926" w:rsidRDefault="00E47926" w:rsidP="00E47926">
      <w:pPr>
        <w:pStyle w:val="StandardWeb"/>
      </w:pPr>
      <w:r>
        <w:t>4. Gott hat mich nicht verlassen;</w:t>
      </w:r>
      <w:r>
        <w:br/>
        <w:t>ich aber hab ohn Maßen</w:t>
      </w:r>
      <w:r>
        <w:br/>
        <w:t>mich nicht gescheut, mit Sünden</w:t>
      </w:r>
      <w:r>
        <w:br/>
        <w:t>und Unrecht zu entzünden</w:t>
      </w:r>
      <w:r>
        <w:br/>
        <w:t>das treue Vaterherz.</w:t>
      </w:r>
      <w:r>
        <w:br/>
        <w:t>Ach Vater, laß nicht brennen</w:t>
      </w:r>
      <w:r>
        <w:br/>
        <w:t>den Eifer, noch mich trennen</w:t>
      </w:r>
      <w:r>
        <w:br/>
        <w:t>von deiner Hand und Seiten.</w:t>
      </w:r>
      <w:r>
        <w:br/>
        <w:t>Mein Tun und Überschreiten</w:t>
      </w:r>
      <w:r>
        <w:br/>
        <w:t>erweckt mir Reu und Schmerz.</w:t>
      </w:r>
    </w:p>
    <w:p w14:paraId="4E80BF24" w14:textId="77777777" w:rsidR="00E47926" w:rsidRDefault="00E47926" w:rsidP="00E47926">
      <w:pPr>
        <w:pStyle w:val="StandardWeb"/>
      </w:pPr>
      <w:r>
        <w:t>5. Erhöre, Herr, mein Beten,</w:t>
      </w:r>
      <w:r>
        <w:br/>
        <w:t>und laß mein Übertreten</w:t>
      </w:r>
      <w:r>
        <w:br/>
        <w:t>zur Rechten und zur Linken</w:t>
      </w:r>
      <w:r>
        <w:br/>
        <w:t>ins Meeres Tiefe sinken</w:t>
      </w:r>
      <w:r>
        <w:br/>
        <w:t>und ewig untergehn.</w:t>
      </w:r>
      <w:r>
        <w:br/>
        <w:t>Laß aber, laß hergegen</w:t>
      </w:r>
      <w:r>
        <w:br/>
        <w:t>sich deine Engel legen</w:t>
      </w:r>
      <w:r>
        <w:br/>
        <w:t>um mich mit ihren Waffen;</w:t>
      </w:r>
      <w:r>
        <w:br/>
        <w:t>mit dir will ich einschlafen,</w:t>
      </w:r>
      <w:r>
        <w:br/>
        <w:t>mit dir auch auferstehn.</w:t>
      </w:r>
    </w:p>
    <w:p w14:paraId="3C31945B" w14:textId="77777777" w:rsidR="00E47926" w:rsidRDefault="00E47926" w:rsidP="00E47926">
      <w:pPr>
        <w:pStyle w:val="StandardWeb"/>
      </w:pPr>
      <w:r>
        <w:t>6. Darauf so laß ich nieder</w:t>
      </w:r>
      <w:r>
        <w:br/>
        <w:t>mein Haupt und Augenlider;</w:t>
      </w:r>
      <w:r>
        <w:br/>
        <w:t>will ruhen ohne Sorgen,</w:t>
      </w:r>
      <w:r>
        <w:br/>
        <w:t>bis daß der güldne Morgen</w:t>
      </w:r>
      <w:r>
        <w:br/>
        <w:t>mich wieder munter macht.</w:t>
      </w:r>
      <w:r>
        <w:br/>
        <w:t>Dein Flügel wird mich decken,</w:t>
      </w:r>
      <w:r>
        <w:br/>
        <w:t>so wird mich nicht erschrecken</w:t>
      </w:r>
      <w:r>
        <w:br/>
        <w:t>der Feind mit tausend Listen,</w:t>
      </w:r>
      <w:r>
        <w:br/>
        <w:t>der mich und alle Christen</w:t>
      </w:r>
      <w:r>
        <w:br/>
        <w:t>verfolget Tag und Nacht.</w:t>
      </w:r>
    </w:p>
    <w:p w14:paraId="55153D73" w14:textId="77777777" w:rsidR="00E47926" w:rsidRDefault="00E47926" w:rsidP="00E47926">
      <w:pPr>
        <w:pStyle w:val="StandardWeb"/>
      </w:pPr>
      <w:r>
        <w:t>7. Ich lieg hie oder stehe,</w:t>
      </w:r>
      <w:r>
        <w:br/>
        <w:t>ich sitz auch oder gehe,</w:t>
      </w:r>
      <w:r>
        <w:br/>
        <w:t>so bleib ich dir ergeben,</w:t>
      </w:r>
      <w:r>
        <w:br/>
        <w:t>und du bist auch mein Leben;</w:t>
      </w:r>
      <w:r>
        <w:br/>
        <w:t>das ist ein wahres Wort.</w:t>
      </w:r>
      <w:r>
        <w:br/>
        <w:t>Was ich beginn und mache,</w:t>
      </w:r>
      <w:r>
        <w:br/>
        <w:t>ich schlaf ein oder wache,</w:t>
      </w:r>
      <w:r>
        <w:br/>
        <w:t>wohn ich allzeit im Schlosse</w:t>
      </w:r>
      <w:r>
        <w:br/>
        <w:t>in deinem Arm und Schoße,</w:t>
      </w:r>
      <w:r>
        <w:br/>
        <w:t xml:space="preserve">bin selig hier und dort. </w:t>
      </w:r>
    </w:p>
    <w:p w14:paraId="36FDDCFA" w14:textId="77777777" w:rsidR="00E47926" w:rsidRDefault="00E47926" w:rsidP="00E47926">
      <w:pPr>
        <w:pStyle w:val="berschrift1"/>
      </w:pPr>
      <w:r w:rsidRPr="00E02825">
        <w:t>Die güldne Sonne, voll Freud und Wonne</w:t>
      </w:r>
      <w:r>
        <w:t xml:space="preserve"> </w:t>
      </w:r>
    </w:p>
    <w:p w14:paraId="44133877" w14:textId="77777777" w:rsidR="00E47926" w:rsidRDefault="00E47926" w:rsidP="00E47926">
      <w:pPr>
        <w:pStyle w:val="StandardWeb"/>
      </w:pPr>
      <w:r>
        <w:t>1. Die güldne Sonne, voll Freud und Wonne</w:t>
      </w:r>
      <w:r>
        <w:br/>
        <w:t>Bringt unsern Grenzen mit ihrem Glänzen</w:t>
      </w:r>
      <w:r>
        <w:br/>
        <w:t>Ein herzerquickendes, liebliches Licht.</w:t>
      </w:r>
      <w:r>
        <w:br/>
        <w:t>Mein Haupt und Glieder, die lagen darnieder;</w:t>
      </w:r>
      <w:r>
        <w:br/>
        <w:t>Aber nun steh ich, bin munter und fröhlich,</w:t>
      </w:r>
      <w:r>
        <w:br/>
        <w:t>Schaue den Himmel mit meinem Gesicht.</w:t>
      </w:r>
    </w:p>
    <w:p w14:paraId="3069F84F" w14:textId="77777777" w:rsidR="00E47926" w:rsidRDefault="00E47926" w:rsidP="00E47926">
      <w:pPr>
        <w:pStyle w:val="StandardWeb"/>
      </w:pPr>
      <w:r>
        <w:t>2. Mein Auge schauet, was Gott gebauet</w:t>
      </w:r>
      <w:r>
        <w:br/>
        <w:t>Zu seinen Ehren und uns zu lehren,</w:t>
      </w:r>
      <w:r>
        <w:br/>
        <w:t>Wie sein Vermögen sei mächtig und groß</w:t>
      </w:r>
      <w:r>
        <w:br/>
        <w:t>Und wo die Frommen dann sollen hinkommen,</w:t>
      </w:r>
      <w:r>
        <w:br/>
        <w:t>Wann sie mit Frieden von hinnen geschieden</w:t>
      </w:r>
      <w:r>
        <w:br/>
        <w:t>Aus dieser Erde vergänglichem Schoß.</w:t>
      </w:r>
    </w:p>
    <w:p w14:paraId="6C67C8B0" w14:textId="77777777" w:rsidR="00E47926" w:rsidRDefault="00E47926" w:rsidP="00E47926">
      <w:pPr>
        <w:pStyle w:val="StandardWeb"/>
      </w:pPr>
      <w:r>
        <w:t>3. Lasset uns singen, dem Schöpfer bringen</w:t>
      </w:r>
      <w:r>
        <w:br/>
        <w:t>Güter und Gaben; was wir nur haben,</w:t>
      </w:r>
      <w:r>
        <w:br/>
        <w:t>Alles sei Gottes zum Opfer gesetzt!</w:t>
      </w:r>
      <w:r>
        <w:br/>
        <w:t>Die besten Güter sind unsre Gemüter;</w:t>
      </w:r>
      <w:r>
        <w:br/>
        <w:t>Lieder der Frommen, von Herzen gekommen,</w:t>
      </w:r>
      <w:r>
        <w:br/>
        <w:t>Sind Weihrauch, der ihn am meisten ergötzt.</w:t>
      </w:r>
    </w:p>
    <w:p w14:paraId="648AE78B" w14:textId="77777777" w:rsidR="00E47926" w:rsidRDefault="00E47926" w:rsidP="00E47926">
      <w:pPr>
        <w:pStyle w:val="StandardWeb"/>
      </w:pPr>
      <w:r>
        <w:t>4. Abend und Morgen sind seine Sorgen;</w:t>
      </w:r>
      <w:r>
        <w:br/>
        <w:t>Segnen und mehren, Unglück verwehren</w:t>
      </w:r>
      <w:r>
        <w:br/>
        <w:t>Sind seine Werke und Taten allein.</w:t>
      </w:r>
      <w:r>
        <w:br/>
        <w:t>Wann wir uns legen, so ist er zugegen;</w:t>
      </w:r>
      <w:r>
        <w:br/>
        <w:t>Wann wir aufstehen, so läßt er aufgehen</w:t>
      </w:r>
      <w:r>
        <w:br/>
        <w:t>Über uns seiner Barmherzigkeit Schein.</w:t>
      </w:r>
    </w:p>
    <w:p w14:paraId="3FE1B702" w14:textId="77777777" w:rsidR="00E47926" w:rsidRDefault="00E47926" w:rsidP="00E47926">
      <w:pPr>
        <w:pStyle w:val="StandardWeb"/>
      </w:pPr>
      <w:r>
        <w:t>5. Ich hab erhoben zu dir hoch droben</w:t>
      </w:r>
      <w:r>
        <w:br/>
        <w:t>All meine Sinnen; laß mein Beginnen</w:t>
      </w:r>
      <w:r>
        <w:br/>
        <w:t>Ohn allen Anstoß und glücklich ergehn.</w:t>
      </w:r>
      <w:r>
        <w:br/>
        <w:t>Laster und Schande, des Seelenfeinds Bande,</w:t>
      </w:r>
      <w:r>
        <w:br/>
        <w:t>Fallen und Tücke treib ferne zurücke;</w:t>
      </w:r>
      <w:r>
        <w:br/>
        <w:t>Laß mich auf deinen geboten bestehn.</w:t>
      </w:r>
    </w:p>
    <w:p w14:paraId="513696B3" w14:textId="77777777" w:rsidR="00E47926" w:rsidRDefault="00E47926" w:rsidP="00E47926">
      <w:pPr>
        <w:pStyle w:val="StandardWeb"/>
      </w:pPr>
      <w:r>
        <w:t>6. Laß mich mit Freuden ohn alles Neiden</w:t>
      </w:r>
      <w:r>
        <w:br/>
        <w:t>Sehen den Segen, den Du wirst legen</w:t>
      </w:r>
      <w:r>
        <w:br/>
        <w:t>In meines Bruders und Nächsten Haus.</w:t>
      </w:r>
      <w:r>
        <w:br/>
        <w:t>Geiziges Brennen, unchristliches Rennen</w:t>
      </w:r>
      <w:r>
        <w:br/>
        <w:t>Nach Gut mit Sünde, das tilge geschwinde</w:t>
      </w:r>
      <w:r>
        <w:br/>
        <w:t>Aus meinem Herzen und wirf es hinaus.</w:t>
      </w:r>
    </w:p>
    <w:p w14:paraId="36403C1A" w14:textId="77777777" w:rsidR="00E47926" w:rsidRDefault="00E47926" w:rsidP="00E47926">
      <w:pPr>
        <w:pStyle w:val="StandardWeb"/>
      </w:pPr>
      <w:r>
        <w:t>7. Menschliches Wesen, was ist’s? Gewesen!</w:t>
      </w:r>
      <w:r>
        <w:br/>
        <w:t>In einer Stunde geht es zu Grunde,</w:t>
      </w:r>
      <w:r>
        <w:br/>
        <w:t>Sobald die Lüfte des Todes dreinwehn.</w:t>
      </w:r>
      <w:r>
        <w:br/>
        <w:t>Alles in allen muß brechen und fallen;</w:t>
      </w:r>
      <w:r>
        <w:br/>
        <w:t>Himmel und Erden, die müssen das werden,</w:t>
      </w:r>
      <w:r>
        <w:br/>
        <w:t>Was sie gewesen vor ihrem Bestehn.</w:t>
      </w:r>
    </w:p>
    <w:p w14:paraId="594E7A93" w14:textId="77777777" w:rsidR="00E47926" w:rsidRDefault="00E47926" w:rsidP="00E47926">
      <w:pPr>
        <w:pStyle w:val="StandardWeb"/>
      </w:pPr>
      <w:r>
        <w:t>8. Alles vergehet. Gott aber stehet</w:t>
      </w:r>
      <w:r>
        <w:br/>
        <w:t>Ohn alles Wanken; seine Gedanken,</w:t>
      </w:r>
      <w:r>
        <w:br/>
        <w:t>Sein Wort und Wille hat ewigen Grund.</w:t>
      </w:r>
      <w:r>
        <w:br/>
        <w:t>Sein Heil und Gnaden, die nehmen nicht Schaden,</w:t>
      </w:r>
      <w:r>
        <w:br/>
        <w:t>Heilen im Herzen die tödlichen Schmerzen,</w:t>
      </w:r>
      <w:r>
        <w:br/>
        <w:t>Halten uns zeitlich und ewig gesund.</w:t>
      </w:r>
    </w:p>
    <w:p w14:paraId="32C13E08" w14:textId="77777777" w:rsidR="00E47926" w:rsidRDefault="00E47926" w:rsidP="00E47926">
      <w:pPr>
        <w:pStyle w:val="StandardWeb"/>
      </w:pPr>
      <w:r>
        <w:t>9. Gott, meine Krone, vergib und schone!</w:t>
      </w:r>
      <w:r>
        <w:br/>
        <w:t>Laß meine Schulden in Gnad‘ und Hulden</w:t>
      </w:r>
      <w:r>
        <w:br/>
        <w:t>Aus deinen Augen sein abgewandt.</w:t>
      </w:r>
      <w:r>
        <w:br/>
        <w:t>Sonst, Herr, regiere mich, lenke und führe,</w:t>
      </w:r>
      <w:r>
        <w:br/>
        <w:t>Wie dir’s gefället; ich habe gestellet</w:t>
      </w:r>
      <w:r>
        <w:br/>
        <w:t>Alles in deine Beliebung und Hand.</w:t>
      </w:r>
    </w:p>
    <w:p w14:paraId="3A759093" w14:textId="77777777" w:rsidR="00E47926" w:rsidRDefault="00E47926" w:rsidP="00E47926">
      <w:pPr>
        <w:pStyle w:val="StandardWeb"/>
      </w:pPr>
      <w:r>
        <w:t>10. Willst du mir geben, womit mein Leben</w:t>
      </w:r>
      <w:r>
        <w:br/>
        <w:t>Ich kann ernähren, so laß mich hören</w:t>
      </w:r>
      <w:r>
        <w:br/>
        <w:t>Allzeit im Herzen dies heilige Wort:</w:t>
      </w:r>
      <w:r>
        <w:br/>
        <w:t>Gott ist das Größte, das Schönste und Beste;</w:t>
      </w:r>
      <w:r>
        <w:br/>
        <w:t>Gott ist das Süßte und Allergewisste,</w:t>
      </w:r>
      <w:r>
        <w:br/>
        <w:t>Aus allen Schätzen der edelste Hort.</w:t>
      </w:r>
    </w:p>
    <w:p w14:paraId="4B381ECF" w14:textId="77777777" w:rsidR="00E47926" w:rsidRDefault="00E47926" w:rsidP="00E47926">
      <w:pPr>
        <w:pStyle w:val="StandardWeb"/>
      </w:pPr>
      <w:r>
        <w:t>11. Willst Du mich kränken, mit Galle tränken,</w:t>
      </w:r>
      <w:r>
        <w:br/>
        <w:t>Und soll von Plagen ich auch was tragen,</w:t>
      </w:r>
      <w:r>
        <w:br/>
        <w:t>Wohlan, so mach es, wie dir es beliebt.</w:t>
      </w:r>
      <w:r>
        <w:br/>
        <w:t>Was gut und tüchtig, was schädlich und nichtig</w:t>
      </w:r>
      <w:r>
        <w:br/>
        <w:t>Meinem Gebeine, das weißt du alleine,</w:t>
      </w:r>
      <w:r>
        <w:br/>
        <w:t>Hast niemals einen zu bitter betrübt.</w:t>
      </w:r>
    </w:p>
    <w:p w14:paraId="4302C902" w14:textId="77777777" w:rsidR="00E47926" w:rsidRDefault="00E47926" w:rsidP="00E47926">
      <w:pPr>
        <w:pStyle w:val="StandardWeb"/>
      </w:pPr>
      <w:r>
        <w:t>12. Kreuz und Elende, das nimmt ein Ende;</w:t>
      </w:r>
      <w:r>
        <w:br/>
        <w:t>Nach Meeresbrausen und Windessausen</w:t>
      </w:r>
      <w:r>
        <w:br/>
        <w:t>Leuchtet der Sonne erwünschtes Gesicht.</w:t>
      </w:r>
      <w:r>
        <w:br/>
        <w:t>Freude die Fülle und selige Stille</w:t>
      </w:r>
      <w:r>
        <w:br/>
        <w:t>Darf ich erwarten im himmlischen Garten;</w:t>
      </w:r>
      <w:r>
        <w:br/>
        <w:t xml:space="preserve">Dahin sind meine Gedanken gericht’t. </w:t>
      </w:r>
    </w:p>
    <w:p w14:paraId="3F34A098" w14:textId="77777777" w:rsidR="00FD112D" w:rsidRDefault="00FD112D" w:rsidP="00FD112D">
      <w:pPr>
        <w:pStyle w:val="berschrift1"/>
      </w:pPr>
      <w:r w:rsidRPr="00FD112D">
        <w:t xml:space="preserve">Die Zeit ist nunmehr </w:t>
      </w:r>
      <w:r>
        <w:t xml:space="preserve">nah </w:t>
      </w:r>
    </w:p>
    <w:p w14:paraId="6101CF38" w14:textId="77777777" w:rsidR="00FD112D" w:rsidRDefault="00FD112D" w:rsidP="00FD112D">
      <w:pPr>
        <w:pStyle w:val="StandardWeb"/>
      </w:pPr>
      <w:r>
        <w:t>Die Zeit ist nunmehr nah‘,</w:t>
      </w:r>
      <w:r>
        <w:br/>
        <w:t>Herr Jesu! du bist da.</w:t>
      </w:r>
      <w:r>
        <w:br/>
        <w:t>Die Zeichen, die den Leuten</w:t>
      </w:r>
      <w:r>
        <w:br/>
        <w:t>Dein‘ Ankunft sollen deuten,</w:t>
      </w:r>
      <w:r>
        <w:br/>
        <w:t>Die sind, wie wir gesehen,</w:t>
      </w:r>
      <w:r>
        <w:br/>
        <w:t>In großer Zahl geschehen.</w:t>
      </w:r>
    </w:p>
    <w:p w14:paraId="1D7775AE" w14:textId="77777777" w:rsidR="00FD112D" w:rsidRDefault="00FD112D" w:rsidP="00FD112D">
      <w:pPr>
        <w:pStyle w:val="StandardWeb"/>
      </w:pPr>
      <w:r>
        <w:t>Was soll ich denn nun thun?</w:t>
      </w:r>
      <w:r>
        <w:br/>
        <w:t>Ich soll auf dem beruhn,</w:t>
      </w:r>
      <w:r>
        <w:br/>
        <w:t>Was du mir hast verheißen:</w:t>
      </w:r>
      <w:r>
        <w:br/>
        <w:t>Daß du mich wollest reißen</w:t>
      </w:r>
      <w:r>
        <w:br/>
        <w:t>Aus meines Grabes Kammer</w:t>
      </w:r>
      <w:r>
        <w:br/>
        <w:t>Und allem andern Jammer.</w:t>
      </w:r>
    </w:p>
    <w:p w14:paraId="0AEA61FD" w14:textId="77777777" w:rsidR="00FD112D" w:rsidRDefault="00FD112D" w:rsidP="00FD112D">
      <w:pPr>
        <w:pStyle w:val="StandardWeb"/>
      </w:pPr>
      <w:r>
        <w:t>Ach, Jesu! wie so schön</w:t>
      </w:r>
      <w:r>
        <w:br/>
        <w:t>Wird mir’s alsdann ergeh’n?</w:t>
      </w:r>
      <w:r>
        <w:br/>
        <w:t>Du wirst mit tausend Blichen</w:t>
      </w:r>
      <w:r>
        <w:br/>
        <w:t>Mich durch und durch erquicken,</w:t>
      </w:r>
      <w:r>
        <w:br/>
        <w:t>Wann ich hier von der Erde</w:t>
      </w:r>
      <w:r>
        <w:br/>
        <w:t>Zu dir mich schwingen werde.</w:t>
      </w:r>
    </w:p>
    <w:p w14:paraId="5CBDEF37" w14:textId="77777777" w:rsidR="00FD112D" w:rsidRDefault="00FD112D" w:rsidP="00FD112D">
      <w:pPr>
        <w:pStyle w:val="StandardWeb"/>
      </w:pPr>
      <w:r>
        <w:t>Ach! was wird doch dein Wort,</w:t>
      </w:r>
      <w:r>
        <w:br/>
        <w:t>O süßer Seelenhort,</w:t>
      </w:r>
      <w:r>
        <w:br/>
        <w:t>Was wird doch sein dein Sprechen,</w:t>
      </w:r>
      <w:r>
        <w:br/>
        <w:t>Wenn dein Herz aus wird brechen,</w:t>
      </w:r>
      <w:r>
        <w:br/>
        <w:t>Zu mir und meinen Brüdern,</w:t>
      </w:r>
      <w:r>
        <w:br/>
        <w:t>Als deines Leibes Gliedern?</w:t>
      </w:r>
    </w:p>
    <w:p w14:paraId="7D8EF5AE" w14:textId="77777777" w:rsidR="00FD112D" w:rsidRDefault="00FD112D" w:rsidP="00FD112D">
      <w:pPr>
        <w:pStyle w:val="StandardWeb"/>
      </w:pPr>
      <w:r>
        <w:t>Werd‘ ich dann auch vor Freud‘</w:t>
      </w:r>
      <w:r>
        <w:br/>
        <w:t>In solcher Gnadenzeit</w:t>
      </w:r>
      <w:r>
        <w:br/>
        <w:t>Den Augen ihre Zähren</w:t>
      </w:r>
      <w:r>
        <w:br/>
        <w:t>Und Thränen können wehren,</w:t>
      </w:r>
      <w:r>
        <w:br/>
        <w:t>Daß sie mir nicht mit Haufen</w:t>
      </w:r>
      <w:r>
        <w:br/>
        <w:t>Auf meine Wangen laufen?</w:t>
      </w:r>
    </w:p>
    <w:p w14:paraId="70741935" w14:textId="77777777" w:rsidR="00FD112D" w:rsidRDefault="00FD112D" w:rsidP="00FD112D">
      <w:pPr>
        <w:pStyle w:val="StandardWeb"/>
      </w:pPr>
      <w:r>
        <w:t>Was für ein schönes Licht</w:t>
      </w:r>
      <w:r>
        <w:br/>
        <w:t>Wird mir dein Angesicht,</w:t>
      </w:r>
      <w:r>
        <w:br/>
        <w:t>Das ich in jenem Leben</w:t>
      </w:r>
      <w:r>
        <w:br/>
        <w:t>Werd‘ erstmal sehen, geben?</w:t>
      </w:r>
      <w:r>
        <w:br/>
        <w:t>Wie wird mir deine Güte</w:t>
      </w:r>
      <w:r>
        <w:br/>
        <w:t>Entzücken mein Gemüthe!</w:t>
      </w:r>
    </w:p>
    <w:p w14:paraId="30F7EFFB" w14:textId="77777777" w:rsidR="00FD112D" w:rsidRDefault="00FD112D" w:rsidP="00FD112D">
      <w:pPr>
        <w:pStyle w:val="StandardWeb"/>
      </w:pPr>
      <w:r>
        <w:t>Dein‘ Augen, deinen Mund,</w:t>
      </w:r>
      <w:r>
        <w:br/>
        <w:t>Den Leib, der noch verwund’t,</w:t>
      </w:r>
      <w:r>
        <w:br/>
        <w:t>Da wir so fest auf trauen,</w:t>
      </w:r>
      <w:r>
        <w:br/>
        <w:t>Das werd‘ ich alles schauen;</w:t>
      </w:r>
      <w:r>
        <w:br/>
        <w:t>Auch innig, herzlich grüßen</w:t>
      </w:r>
      <w:r>
        <w:br/>
        <w:t>Die Mahl‘ an Händ‘ und Füßen.</w:t>
      </w:r>
    </w:p>
    <w:p w14:paraId="32BE2F0D" w14:textId="77777777" w:rsidR="00FD112D" w:rsidRDefault="00FD112D" w:rsidP="00FD112D">
      <w:pPr>
        <w:pStyle w:val="StandardWeb"/>
      </w:pPr>
      <w:r>
        <w:t>Dir ist allein bewußt</w:t>
      </w:r>
      <w:r>
        <w:br/>
        <w:t>Die ungefälschte Lust</w:t>
      </w:r>
      <w:r>
        <w:br/>
        <w:t>Und edle Seelenspeise</w:t>
      </w:r>
      <w:r>
        <w:br/>
        <w:t>In deinem Paradeise;</w:t>
      </w:r>
      <w:r>
        <w:br/>
        <w:t>Die kannst du wohl beschreiben,</w:t>
      </w:r>
      <w:r>
        <w:br/>
        <w:t>Ich kann nicht mehr als gläuben.</w:t>
      </w:r>
    </w:p>
    <w:p w14:paraId="451FC869" w14:textId="77777777" w:rsidR="00FD112D" w:rsidRDefault="00FD112D" w:rsidP="00FD112D">
      <w:pPr>
        <w:pStyle w:val="StandardWeb"/>
      </w:pPr>
      <w:r>
        <w:t>Doch, was ich hier gegläubt,</w:t>
      </w:r>
      <w:r>
        <w:br/>
        <w:t>Das steht gewiß, und bleibt</w:t>
      </w:r>
      <w:r>
        <w:br/>
        <w:t>Mein Theil, dem gar nicht gleichen</w:t>
      </w:r>
      <w:r>
        <w:br/>
        <w:t>Die Güter aller Reichen:</w:t>
      </w:r>
      <w:r>
        <w:br/>
        <w:t>All and’res Gut vergehet,</w:t>
      </w:r>
      <w:r>
        <w:br/>
        <w:t>Mein Erbtheil, das bestehet.</w:t>
      </w:r>
    </w:p>
    <w:p w14:paraId="6F5830F2" w14:textId="77777777" w:rsidR="00FD112D" w:rsidRDefault="00FD112D" w:rsidP="00FD112D">
      <w:pPr>
        <w:pStyle w:val="StandardWeb"/>
      </w:pPr>
      <w:r>
        <w:t>Ach, Herr! mein schönstes Gut,</w:t>
      </w:r>
      <w:r>
        <w:br/>
        <w:t>Wie wird sich all mein Blut</w:t>
      </w:r>
      <w:r>
        <w:br/>
        <w:t>In allen Adern freuen,</w:t>
      </w:r>
      <w:r>
        <w:br/>
        <w:t>Und auf das Neu‘ erneuen,</w:t>
      </w:r>
      <w:r>
        <w:br/>
        <w:t>Wenn du mir wirst mit Lachen</w:t>
      </w:r>
      <w:r>
        <w:br/>
        <w:t>Dein‘ Himmelsthür‘ aufmachen?</w:t>
      </w:r>
    </w:p>
    <w:p w14:paraId="255A94B9" w14:textId="77777777" w:rsidR="00FD112D" w:rsidRDefault="00FD112D" w:rsidP="00FD112D">
      <w:pPr>
        <w:pStyle w:val="StandardWeb"/>
      </w:pPr>
      <w:r>
        <w:t>Komm her, komm und empfind‘,</w:t>
      </w:r>
      <w:r>
        <w:br/>
        <w:t>O auserwähltes Kind!</w:t>
      </w:r>
      <w:r>
        <w:br/>
        <w:t>Komm,. schmecke, was für Gaben</w:t>
      </w:r>
      <w:r>
        <w:br/>
        <w:t>Ich und mein Vater haben!</w:t>
      </w:r>
      <w:r>
        <w:br/>
        <w:t>Komm, wirst du sagen, weide</w:t>
      </w:r>
      <w:r>
        <w:br/>
        <w:t>Dein Herz in ew’ger Freude!</w:t>
      </w:r>
    </w:p>
    <w:p w14:paraId="1F084AC3" w14:textId="77777777" w:rsidR="00FD112D" w:rsidRDefault="00FD112D" w:rsidP="00FD112D">
      <w:pPr>
        <w:pStyle w:val="StandardWeb"/>
      </w:pPr>
      <w:r>
        <w:t>Ach du so arme Welt!</w:t>
      </w:r>
      <w:r>
        <w:br/>
        <w:t>Was ist dein Gold und Geld,</w:t>
      </w:r>
      <w:r>
        <w:br/>
        <w:t>Hier gegen diesen Kronen</w:t>
      </w:r>
      <w:r>
        <w:br/>
        <w:t>Und mehr als gold’nen Thronen,</w:t>
      </w:r>
      <w:r>
        <w:br/>
        <w:t>Die Christus hingestellet</w:t>
      </w:r>
      <w:r>
        <w:br/>
        <w:t>Dem Volk, das ihm gefället?</w:t>
      </w:r>
    </w:p>
    <w:p w14:paraId="1C28CE3E" w14:textId="77777777" w:rsidR="00FD112D" w:rsidRDefault="00FD112D" w:rsidP="00FD112D">
      <w:pPr>
        <w:pStyle w:val="StandardWeb"/>
      </w:pPr>
      <w:r>
        <w:t>Hier ist der Engel Land,</w:t>
      </w:r>
      <w:r>
        <w:br/>
        <w:t>Der sel’gen Seelen Stand,</w:t>
      </w:r>
      <w:r>
        <w:br/>
        <w:t>Hier hör‘ ich nichts als singen,</w:t>
      </w:r>
      <w:r>
        <w:br/>
        <w:t>Hier seh‘ ich nichts als springen,</w:t>
      </w:r>
      <w:r>
        <w:br/>
        <w:t>Hier ist kein Kreuz, kein Leiden,</w:t>
      </w:r>
      <w:r>
        <w:br/>
        <w:t>Kein Tod, kein bittres Scheiden.</w:t>
      </w:r>
    </w:p>
    <w:p w14:paraId="647CEB3A" w14:textId="77777777" w:rsidR="00FD112D" w:rsidRDefault="00FD112D" w:rsidP="00FD112D">
      <w:pPr>
        <w:pStyle w:val="StandardWeb"/>
      </w:pPr>
      <w:r>
        <w:t>Halt‘ ein, mein schwacher Sinn,</w:t>
      </w:r>
      <w:r>
        <w:br/>
        <w:t>Halt‘ ein, wo denkst du hin?</w:t>
      </w:r>
      <w:r>
        <w:br/>
        <w:t>Willst du, was grundlos, gründen?</w:t>
      </w:r>
      <w:r>
        <w:br/>
        <w:t>Was unbegreiflich, finden?</w:t>
      </w:r>
      <w:r>
        <w:br/>
        <w:t>Hier muß der Witz sich neigen</w:t>
      </w:r>
      <w:r>
        <w:br/>
        <w:t>Und alle Redner schweigen.</w:t>
      </w:r>
    </w:p>
    <w:p w14:paraId="2758ED95" w14:textId="77777777" w:rsidR="00FD112D" w:rsidRDefault="00FD112D" w:rsidP="00FD112D">
      <w:pPr>
        <w:pStyle w:val="StandardWeb"/>
      </w:pPr>
      <w:r>
        <w:t>Dich aber, meine Zier,</w:t>
      </w:r>
      <w:r>
        <w:br/>
        <w:t>Dich laß ich nicht von mir,</w:t>
      </w:r>
      <w:r>
        <w:br/>
        <w:t>Dein will ich stets gedenken,</w:t>
      </w:r>
      <w:r>
        <w:br/>
        <w:t>Herr, der du mir wirst schenken</w:t>
      </w:r>
      <w:r>
        <w:br/>
        <w:t>Mehr, als mit meiner Seelen</w:t>
      </w:r>
      <w:r>
        <w:br/>
        <w:t>Ich wünschen kann und zählen.</w:t>
      </w:r>
    </w:p>
    <w:p w14:paraId="199F3AFB" w14:textId="77777777" w:rsidR="00FD112D" w:rsidRDefault="00FD112D" w:rsidP="00FD112D">
      <w:pPr>
        <w:pStyle w:val="StandardWeb"/>
      </w:pPr>
      <w:r>
        <w:t>Ach! wie ist mir so weh‘,</w:t>
      </w:r>
      <w:r>
        <w:br/>
        <w:t>Eh‘ ich dich aus der Höh‘</w:t>
      </w:r>
      <w:r>
        <w:br/>
        <w:t>Her sehe zu uns kommen:</w:t>
      </w:r>
      <w:r>
        <w:br/>
        <w:t>Ach, daß zum Heil der Frommen,</w:t>
      </w:r>
      <w:r>
        <w:br/>
        <w:t>Du meinen Wunsch und Willen</w:t>
      </w:r>
      <w:r>
        <w:br/>
        <w:t>Noch möchtest heut‘ erfüllen!</w:t>
      </w:r>
    </w:p>
    <w:p w14:paraId="0CA67E76" w14:textId="77777777" w:rsidR="00FD112D" w:rsidRDefault="00FD112D" w:rsidP="00FD112D">
      <w:pPr>
        <w:pStyle w:val="StandardWeb"/>
      </w:pPr>
      <w:r>
        <w:t>Doch, du weißt deine Zeit;</w:t>
      </w:r>
      <w:r>
        <w:br/>
        <w:t>Mir ziemt nur, stets bereit</w:t>
      </w:r>
      <w:r>
        <w:br/>
        <w:t>Und fertig da zu stehen,</w:t>
      </w:r>
      <w:r>
        <w:br/>
        <w:t>Und so einher zu gehen,</w:t>
      </w:r>
      <w:r>
        <w:br/>
        <w:t>Daß alle Stund‘ und Tage</w:t>
      </w:r>
      <w:r>
        <w:br/>
        <w:t>Mein Herz mich zu dir trage.</w:t>
      </w:r>
    </w:p>
    <w:p w14:paraId="6A4E2F16" w14:textId="77777777" w:rsidR="00FD112D" w:rsidRDefault="00FD112D" w:rsidP="00FD112D">
      <w:pPr>
        <w:pStyle w:val="StandardWeb"/>
      </w:pPr>
      <w:r>
        <w:t>Dieß gib, Herr, und verleih‘,</w:t>
      </w:r>
      <w:r>
        <w:br/>
        <w:t>Auf daß dein‘ Huld und Treu‘</w:t>
      </w:r>
      <w:r>
        <w:br/>
        <w:t>Ohn‘ Unterlaß mich wecke;</w:t>
      </w:r>
      <w:r>
        <w:br/>
        <w:t>Daß mich dein Tag nicht schrecke,</w:t>
      </w:r>
      <w:r>
        <w:br/>
        <w:t>Da unser Schreck auf Erden</w:t>
      </w:r>
      <w:r>
        <w:br/>
        <w:t>Soll Fried‘ und Freude werden.</w:t>
      </w:r>
    </w:p>
    <w:p w14:paraId="4FA78B7A" w14:textId="77777777" w:rsidR="00E47926" w:rsidRDefault="00E47926" w:rsidP="00E47926">
      <w:pPr>
        <w:pStyle w:val="berschrift1"/>
      </w:pPr>
      <w:r w:rsidRPr="00E02825">
        <w:t>Du bist ein Mensch, das weißt du wohl</w:t>
      </w:r>
      <w:r>
        <w:t xml:space="preserve"> </w:t>
      </w:r>
    </w:p>
    <w:p w14:paraId="699E9BC3" w14:textId="77777777" w:rsidR="00E47926" w:rsidRDefault="00E47926" w:rsidP="00E47926">
      <w:pPr>
        <w:pStyle w:val="StandardWeb"/>
      </w:pPr>
      <w:r>
        <w:t>1. Du bist ein Mensch, das weißt du wohl,</w:t>
      </w:r>
      <w:r>
        <w:br/>
        <w:t>Was strebst du dann nach Dingen,</w:t>
      </w:r>
      <w:r>
        <w:br/>
        <w:t>Die Gott, der Höchst, alleine soll</w:t>
      </w:r>
      <w:r>
        <w:br/>
        <w:t>Und kann zuwege bringen?</w:t>
      </w:r>
      <w:r>
        <w:br/>
        <w:t>Du fährst mit deinem Witz und Sinn</w:t>
      </w:r>
      <w:r>
        <w:br/>
        <w:t>Durch so viel tausend Sorgen hin</w:t>
      </w:r>
      <w:r>
        <w:br/>
        <w:t>Und denkst: wie will’s auf Erden</w:t>
      </w:r>
      <w:r>
        <w:br/>
        <w:t>Doch endlich mit mir werden?</w:t>
      </w:r>
    </w:p>
    <w:p w14:paraId="04CA7CE2" w14:textId="77777777" w:rsidR="00E47926" w:rsidRDefault="00E47926" w:rsidP="00E47926">
      <w:pPr>
        <w:pStyle w:val="StandardWeb"/>
      </w:pPr>
      <w:r>
        <w:t>2. Es ist umsonst. Du wirst fürwahr</w:t>
      </w:r>
      <w:r>
        <w:br/>
        <w:t>Mit allem deinem Tichten</w:t>
      </w:r>
      <w:r>
        <w:br/>
        <w:t>Auch nicht ein ein’ges kleines Haar</w:t>
      </w:r>
      <w:r>
        <w:br/>
        <w:t>In aller Welt ausrichten;</w:t>
      </w:r>
      <w:r>
        <w:br/>
        <w:t>Und dient dein Gram sonst nirgend zu,</w:t>
      </w:r>
      <w:r>
        <w:br/>
        <w:t>Als daß du dich aus deiner Ruh</w:t>
      </w:r>
      <w:r>
        <w:br/>
        <w:t>In Angst und Schmerzen stürzest</w:t>
      </w:r>
      <w:r>
        <w:br/>
        <w:t>Und selbst das Leben kürzest.</w:t>
      </w:r>
    </w:p>
    <w:p w14:paraId="672592EF" w14:textId="77777777" w:rsidR="00E47926" w:rsidRDefault="00E47926" w:rsidP="00E47926">
      <w:pPr>
        <w:pStyle w:val="StandardWeb"/>
      </w:pPr>
      <w:r>
        <w:t>3. Wilt du was tun, was Gott gefällt</w:t>
      </w:r>
      <w:r>
        <w:br/>
        <w:t>Und dir zum Heil gedeihet,</w:t>
      </w:r>
      <w:r>
        <w:br/>
        <w:t>So wirf dein Sorgen auf den Held,</w:t>
      </w:r>
      <w:r>
        <w:br/>
        <w:t>Den Erd und Himmel scheuet,</w:t>
      </w:r>
      <w:r>
        <w:br/>
        <w:t>Und gib dein Leben, Tun und Stand</w:t>
      </w:r>
      <w:r>
        <w:br/>
        <w:t>Nur fröhlich hin in Gottes Hand,</w:t>
      </w:r>
      <w:r>
        <w:br/>
        <w:t>So wird Er deinen Sachen</w:t>
      </w:r>
      <w:r>
        <w:br/>
        <w:t>Ein fröhlich Ende machen.</w:t>
      </w:r>
    </w:p>
    <w:p w14:paraId="2782DACE" w14:textId="77777777" w:rsidR="00E47926" w:rsidRDefault="00E47926" w:rsidP="00E47926">
      <w:pPr>
        <w:pStyle w:val="StandardWeb"/>
      </w:pPr>
      <w:r>
        <w:t>4. Wer hat gesorgt, da deine Seel</w:t>
      </w:r>
      <w:r>
        <w:br/>
        <w:t>Im Anfang deiner Tage</w:t>
      </w:r>
      <w:r>
        <w:br/>
        <w:t>Noch in der Mutter Leibeshöhl</w:t>
      </w:r>
      <w:r>
        <w:br/>
        <w:t>Und finsterm Kerker lage?</w:t>
      </w:r>
      <w:r>
        <w:br/>
        <w:t>Wer hat allda dein Heil bedacht?</w:t>
      </w:r>
      <w:r>
        <w:br/>
        <w:t>Was tat da aller Menschen Macht,</w:t>
      </w:r>
      <w:r>
        <w:br/>
        <w:t>Da Geist und Sinn und Leben</w:t>
      </w:r>
      <w:r>
        <w:br/>
        <w:t>Dir ward ins Herz gegeben?</w:t>
      </w:r>
    </w:p>
    <w:p w14:paraId="6210CD9A" w14:textId="77777777" w:rsidR="00E47926" w:rsidRDefault="00E47926" w:rsidP="00E47926">
      <w:pPr>
        <w:pStyle w:val="StandardWeb"/>
      </w:pPr>
      <w:r>
        <w:t>5. Durch wessen Kunst steht dein Gebein</w:t>
      </w:r>
      <w:r>
        <w:br/>
        <w:t>In ordentlicher Fülle?</w:t>
      </w:r>
      <w:r>
        <w:br/>
        <w:t>Wer gab den Augen Licht und Schein,</w:t>
      </w:r>
      <w:r>
        <w:br/>
        <w:t>Dem Leibe Haut und Hülle?</w:t>
      </w:r>
      <w:r>
        <w:br/>
        <w:t>Wer zog die Adern hier und dort</w:t>
      </w:r>
      <w:r>
        <w:br/>
        <w:t>Ein jed an ihre Stell und Ort?</w:t>
      </w:r>
      <w:r>
        <w:br/>
        <w:t>Wer setzte hin und wieder</w:t>
      </w:r>
      <w:r>
        <w:br/>
        <w:t>So viel und schöne Glieder?</w:t>
      </w:r>
    </w:p>
    <w:p w14:paraId="39AC72B3" w14:textId="77777777" w:rsidR="00E47926" w:rsidRDefault="00E47926" w:rsidP="00E47926">
      <w:pPr>
        <w:pStyle w:val="StandardWeb"/>
      </w:pPr>
      <w:r>
        <w:t>6. Wo war dein Will, Herz und Verstand,</w:t>
      </w:r>
      <w:r>
        <w:br/>
        <w:t>Da sich des Himmels Decken</w:t>
      </w:r>
      <w:r>
        <w:br/>
        <w:t>Erstreckten über See und Land</w:t>
      </w:r>
      <w:r>
        <w:br/>
        <w:t>Und aller Erden Ecken?</w:t>
      </w:r>
      <w:r>
        <w:br/>
        <w:t>Wer brachte Sonn und Mond herfür?</w:t>
      </w:r>
      <w:r>
        <w:br/>
        <w:t>Wer machte Kräuter, Bäum und Tier</w:t>
      </w:r>
      <w:r>
        <w:br/>
        <w:t>Und hieß sie deinen Willen</w:t>
      </w:r>
      <w:r>
        <w:br/>
        <w:t>Und Herzenslust erfüllen?</w:t>
      </w:r>
    </w:p>
    <w:p w14:paraId="27B90A21" w14:textId="5B85BB39" w:rsidR="00E47926" w:rsidRDefault="00E47926" w:rsidP="00E47926">
      <w:pPr>
        <w:pStyle w:val="StandardWeb"/>
      </w:pPr>
      <w:r>
        <w:t xml:space="preserve">7. Heb auf dein </w:t>
      </w:r>
      <w:r w:rsidR="00FB2727">
        <w:t>Haupt</w:t>
      </w:r>
      <w:r>
        <w:t>, schau überall</w:t>
      </w:r>
      <w:r>
        <w:br/>
        <w:t>Hier unten und dort oben,</w:t>
      </w:r>
      <w:r>
        <w:br/>
        <w:t>Wie Gottes Sorg auf allem Fall</w:t>
      </w:r>
      <w:r>
        <w:br/>
        <w:t>Vor dir sich hat erhoben:</w:t>
      </w:r>
      <w:r>
        <w:br/>
        <w:t>Dein Brot, dein Wasser und dein Kleid</w:t>
      </w:r>
      <w:r>
        <w:br/>
        <w:t>War eher noch als du bereit,</w:t>
      </w:r>
      <w:r>
        <w:br/>
        <w:t>Die Milch, die du erst nahmest,</w:t>
      </w:r>
      <w:r>
        <w:br/>
        <w:t>War auch schon, da du kamest.</w:t>
      </w:r>
    </w:p>
    <w:p w14:paraId="00C66A4F" w14:textId="77777777" w:rsidR="00E47926" w:rsidRDefault="00E47926" w:rsidP="00E47926">
      <w:pPr>
        <w:pStyle w:val="StandardWeb"/>
      </w:pPr>
      <w:r>
        <w:t>8. Die Windeln, die dich allgemach</w:t>
      </w:r>
      <w:r>
        <w:br/>
        <w:t>Umfingen in der Wiegen,</w:t>
      </w:r>
      <w:r>
        <w:br/>
        <w:t>Dein Bettlein, Kammer, Stub und Dach,</w:t>
      </w:r>
      <w:r>
        <w:br/>
        <w:t>Und wo du solltest liegen,</w:t>
      </w:r>
      <w:r>
        <w:br/>
        <w:t>Das war ja alles zugericht‘,</w:t>
      </w:r>
      <w:r>
        <w:br/>
        <w:t>Eh als dein Aug‘ und Angesicht</w:t>
      </w:r>
      <w:r>
        <w:br/>
        <w:t>Eröffnet wurd und sahe,</w:t>
      </w:r>
      <w:r>
        <w:br/>
        <w:t>Was in der Welt geschahe.</w:t>
      </w:r>
    </w:p>
    <w:p w14:paraId="56E915C4" w14:textId="77777777" w:rsidR="00E47926" w:rsidRDefault="00E47926" w:rsidP="00E47926">
      <w:pPr>
        <w:pStyle w:val="StandardWeb"/>
      </w:pPr>
      <w:r>
        <w:t>9. Noch dannoch soll dein Angesicht</w:t>
      </w:r>
      <w:r>
        <w:br/>
        <w:t>Dein ganzes Leben führen;</w:t>
      </w:r>
      <w:r>
        <w:br/>
        <w:t>Du traust und glaubest weiter nicht,</w:t>
      </w:r>
      <w:r>
        <w:br/>
        <w:t>Als was die Augen spüren.</w:t>
      </w:r>
      <w:r>
        <w:br/>
        <w:t>Was du beginnst, da soll allein</w:t>
      </w:r>
      <w:r>
        <w:br/>
        <w:t>Dein Kopf dein Licht und Meister sein;</w:t>
      </w:r>
      <w:r>
        <w:br/>
        <w:t>Was der nicht auserkoren,</w:t>
      </w:r>
      <w:r>
        <w:br/>
        <w:t>Das hältst du als verloren.</w:t>
      </w:r>
    </w:p>
    <w:p w14:paraId="46F4DB78" w14:textId="77777777" w:rsidR="00E47926" w:rsidRDefault="00E47926" w:rsidP="00E47926">
      <w:pPr>
        <w:pStyle w:val="StandardWeb"/>
      </w:pPr>
      <w:r>
        <w:t>10. Nun siehe doch, wie viel und oft</w:t>
      </w:r>
      <w:r>
        <w:br/>
        <w:t>Ist schändlich umgeschlagen,</w:t>
      </w:r>
      <w:r>
        <w:br/>
        <w:t>Was du gewiß und fest gehofft</w:t>
      </w:r>
      <w:r>
        <w:br/>
        <w:t>Mit Händen zu erjagen!</w:t>
      </w:r>
      <w:r>
        <w:br/>
        <w:t>Hingegen, wie so manchesmal</w:t>
      </w:r>
      <w:r>
        <w:br/>
        <w:t>Ist das geschehn, das überall</w:t>
      </w:r>
      <w:r>
        <w:br/>
        <w:t>Kein Mensch, kein Rat, kein Sinnen</w:t>
      </w:r>
      <w:r>
        <w:br/>
        <w:t>Ihm hätt ersinnen können!</w:t>
      </w:r>
    </w:p>
    <w:p w14:paraId="3A9452AD" w14:textId="77777777" w:rsidR="00E47926" w:rsidRDefault="00E47926" w:rsidP="00E47926">
      <w:pPr>
        <w:pStyle w:val="StandardWeb"/>
      </w:pPr>
      <w:r>
        <w:t>11. Wie oft bist du in große Not</w:t>
      </w:r>
      <w:r>
        <w:br/>
        <w:t>Durch eignen Willen kommen,</w:t>
      </w:r>
      <w:r>
        <w:br/>
        <w:t>Da dein verblendter Sinn den Tod</w:t>
      </w:r>
      <w:r>
        <w:br/>
        <w:t>Fürs Leben angenommen;</w:t>
      </w:r>
      <w:r>
        <w:br/>
        <w:t>Und hätte Gott dein Werk und Tat</w:t>
      </w:r>
      <w:r>
        <w:br/>
        <w:t>Ergehen lassen nach dem Rat,</w:t>
      </w:r>
      <w:r>
        <w:br/>
        <w:t>In dem du’s angefangen,</w:t>
      </w:r>
      <w:r>
        <w:br/>
        <w:t>Du wärst zu Grunde gangen.</w:t>
      </w:r>
    </w:p>
    <w:p w14:paraId="673486A5" w14:textId="77777777" w:rsidR="00E47926" w:rsidRDefault="00E47926" w:rsidP="00E47926">
      <w:pPr>
        <w:pStyle w:val="StandardWeb"/>
      </w:pPr>
      <w:r>
        <w:t>12. Der aber, der uns ewig liebt,</w:t>
      </w:r>
      <w:r>
        <w:br/>
        <w:t>Macht gut, was wir verwirren,</w:t>
      </w:r>
      <w:r>
        <w:br/>
        <w:t>Erfreut, wo wir uns selbst betrübt,</w:t>
      </w:r>
      <w:r>
        <w:br/>
        <w:t>Und führt uns, wo wir irren;</w:t>
      </w:r>
      <w:r>
        <w:br/>
        <w:t>Und darzu treibt Ihn sein Gemüt</w:t>
      </w:r>
      <w:r>
        <w:br/>
        <w:t>Und die so reine Vatergüt,</w:t>
      </w:r>
      <w:r>
        <w:br/>
        <w:t>In der uns armen Sünder</w:t>
      </w:r>
      <w:r>
        <w:br/>
        <w:t>Er tröst‘ als liebe Kinder.</w:t>
      </w:r>
    </w:p>
    <w:p w14:paraId="651E52F0" w14:textId="77777777" w:rsidR="00E47926" w:rsidRDefault="00E47926" w:rsidP="00E47926">
      <w:pPr>
        <w:pStyle w:val="StandardWeb"/>
      </w:pPr>
      <w:r>
        <w:t>13. Ach, wie so oftmals schweigt Er still</w:t>
      </w:r>
      <w:r>
        <w:br/>
        <w:t>Und tut doch, was uns nützet;</w:t>
      </w:r>
      <w:r>
        <w:br/>
        <w:t>Da unterdessen unser Will</w:t>
      </w:r>
      <w:r>
        <w:br/>
        <w:t>Und Herz in Ängsten sitzet,</w:t>
      </w:r>
      <w:r>
        <w:br/>
        <w:t>Sucht hier und dar und findet nichts,</w:t>
      </w:r>
      <w:r>
        <w:br/>
        <w:t>Will sehn und mangelt doch des Lichts,</w:t>
      </w:r>
      <w:r>
        <w:br/>
        <w:t>Will aus der Angst sich winden</w:t>
      </w:r>
      <w:r>
        <w:br/>
        <w:t>Und kann den Weg nicht finden.</w:t>
      </w:r>
    </w:p>
    <w:p w14:paraId="5760A9B6" w14:textId="77777777" w:rsidR="00E47926" w:rsidRDefault="00E47926" w:rsidP="00E47926">
      <w:pPr>
        <w:pStyle w:val="StandardWeb"/>
      </w:pPr>
      <w:r>
        <w:t>14. Gott aber geht gerade fort</w:t>
      </w:r>
      <w:r>
        <w:br/>
        <w:t>Auf seinen weisen Wegen,</w:t>
      </w:r>
      <w:r>
        <w:br/>
        <w:t>Er geht und bringt uns an den Port,</w:t>
      </w:r>
      <w:r>
        <w:br/>
        <w:t>Da Sturm und Wind sich legen.</w:t>
      </w:r>
      <w:r>
        <w:br/>
        <w:t>Hernachmals, wann das Werk geschehn,</w:t>
      </w:r>
      <w:r>
        <w:br/>
        <w:t>Da kann der Mensch alsdann erst sehn,</w:t>
      </w:r>
      <w:r>
        <w:br/>
        <w:t>Was der, so ihn regieret,</w:t>
      </w:r>
      <w:r>
        <w:br/>
        <w:t>In seinem Rat geführet.</w:t>
      </w:r>
    </w:p>
    <w:p w14:paraId="325B93DE" w14:textId="77777777" w:rsidR="00E47926" w:rsidRDefault="00E47926" w:rsidP="00E47926">
      <w:pPr>
        <w:pStyle w:val="StandardWeb"/>
      </w:pPr>
      <w:r>
        <w:t>15. Drum, liebes Herz, sei wohlgemut</w:t>
      </w:r>
      <w:r>
        <w:br/>
        <w:t>Und laß von Sorg und Grämen!</w:t>
      </w:r>
      <w:r>
        <w:br/>
        <w:t>Gott hat ein Herz, das nimmer ruht,</w:t>
      </w:r>
      <w:r>
        <w:br/>
        <w:t>Dein Bestes vorzunehmen.</w:t>
      </w:r>
      <w:r>
        <w:br/>
        <w:t>Er kann’s nicht lassen, glaube mir,</w:t>
      </w:r>
      <w:r>
        <w:br/>
        <w:t>Sein Eingeweid ist gegen dir</w:t>
      </w:r>
      <w:r>
        <w:br/>
        <w:t>Und uns hier allzusammen</w:t>
      </w:r>
      <w:r>
        <w:br/>
        <w:t>Voll allzu süßer Flammen.</w:t>
      </w:r>
    </w:p>
    <w:p w14:paraId="7E4482F0" w14:textId="77777777" w:rsidR="00E47926" w:rsidRDefault="00E47926" w:rsidP="00E47926">
      <w:pPr>
        <w:pStyle w:val="StandardWeb"/>
      </w:pPr>
      <w:r>
        <w:t>16. Er hitzt und brennt von Gnad und Treu,</w:t>
      </w:r>
      <w:r>
        <w:br/>
        <w:t>Und also kannst du denken,</w:t>
      </w:r>
      <w:r>
        <w:br/>
        <w:t>Wie seinem Mut zu Mute sei,</w:t>
      </w:r>
      <w:r>
        <w:br/>
        <w:t>Wenn wir uns oftmals kränken</w:t>
      </w:r>
      <w:r>
        <w:br/>
        <w:t>Mit so vergebner Sorgenbürd;</w:t>
      </w:r>
      <w:r>
        <w:br/>
        <w:t>Als ob Er uns nun gänzlich würd</w:t>
      </w:r>
      <w:r>
        <w:br/>
        <w:t>Aus laut’rem Zorn und Hassen</w:t>
      </w:r>
      <w:r>
        <w:br/>
        <w:t>Ganz hülf- und trostlos lassen.</w:t>
      </w:r>
    </w:p>
    <w:p w14:paraId="2560227B" w14:textId="77777777" w:rsidR="00E47926" w:rsidRDefault="00E47926" w:rsidP="00E47926">
      <w:pPr>
        <w:pStyle w:val="StandardWeb"/>
      </w:pPr>
      <w:r>
        <w:t>17. Das schlag hinweg und laß dich nicht</w:t>
      </w:r>
      <w:r>
        <w:br/>
        <w:t>So liederlich betören.</w:t>
      </w:r>
      <w:r>
        <w:br/>
        <w:t>Ob gleich nicht allzeit das geschicht,</w:t>
      </w:r>
      <w:r>
        <w:br/>
        <w:t>Was Freude kann vermehren,</w:t>
      </w:r>
      <w:r>
        <w:br/>
        <w:t>So wird doch wahrlich das geschehn,</w:t>
      </w:r>
      <w:r>
        <w:br/>
        <w:t>Was Gott dein Vater ausersehn;</w:t>
      </w:r>
      <w:r>
        <w:br/>
        <w:t>Was Er dir zu will kehren,</w:t>
      </w:r>
      <w:r>
        <w:br/>
        <w:t>Das wird kein Mensche wehren.</w:t>
      </w:r>
    </w:p>
    <w:p w14:paraId="741794BC" w14:textId="77777777" w:rsidR="00E47926" w:rsidRDefault="00E47926" w:rsidP="00E47926">
      <w:pPr>
        <w:pStyle w:val="StandardWeb"/>
      </w:pPr>
      <w:r>
        <w:t>18. Tu als ein Kind und lege dich</w:t>
      </w:r>
      <w:r>
        <w:br/>
        <w:t>In deines Vaters Arme,</w:t>
      </w:r>
      <w:r>
        <w:br/>
        <w:t>Bitt‘ Ihn und flehe, bis Er sich</w:t>
      </w:r>
      <w:r>
        <w:br/>
        <w:t>Dein, wie Er pflegt, erbarme:</w:t>
      </w:r>
      <w:r>
        <w:br/>
        <w:t>So wird Er dich durch seinen Geist</w:t>
      </w:r>
      <w:r>
        <w:br/>
        <w:t>Auf Wegen, die du itzt nicht weißt,</w:t>
      </w:r>
      <w:r>
        <w:br/>
        <w:t>Nach wohlgehaltnem Ringen</w:t>
      </w:r>
      <w:r>
        <w:br/>
        <w:t xml:space="preserve">Aus allen Sorgen bringen. </w:t>
      </w:r>
    </w:p>
    <w:p w14:paraId="1E3650F8" w14:textId="77777777" w:rsidR="00833CF4" w:rsidRDefault="00833CF4" w:rsidP="00833CF4">
      <w:pPr>
        <w:pStyle w:val="berschrift1"/>
      </w:pPr>
      <w:r>
        <w:rPr>
          <w:rStyle w:val="screen-reader-text"/>
        </w:rPr>
        <w:t>Du bist zwar Mein und bleibest Mein</w:t>
      </w:r>
      <w:r>
        <w:t xml:space="preserve"> </w:t>
      </w:r>
    </w:p>
    <w:p w14:paraId="24CCEAA7" w14:textId="77777777" w:rsidR="00833CF4" w:rsidRDefault="00833CF4" w:rsidP="00833CF4">
      <w:pPr>
        <w:pStyle w:val="StandardWeb"/>
      </w:pPr>
      <w:r>
        <w:t>Du bist zwar Mein und bleibest Mein</w:t>
      </w:r>
      <w:r>
        <w:br/>
        <w:t>(Wer will mir anders sagen?),</w:t>
      </w:r>
      <w:r>
        <w:br/>
        <w:t>doch bist du nicht nur mein allein;</w:t>
      </w:r>
      <w:r>
        <w:br/>
        <w:t>Der HErr von ewigen Tagen,</w:t>
      </w:r>
      <w:r>
        <w:br/>
        <w:t>der hat das meiste Recht an dir,</w:t>
      </w:r>
      <w:r>
        <w:br/>
        <w:t>der fordert und erhebt von mir</w:t>
      </w:r>
      <w:r>
        <w:br/>
        <w:t>dich, o mein Sohn, mein Wille,</w:t>
      </w:r>
      <w:r>
        <w:br/>
        <w:t>mein Herz und Wunsches Fülle.</w:t>
      </w:r>
    </w:p>
    <w:p w14:paraId="6452C7C1" w14:textId="77777777" w:rsidR="00833CF4" w:rsidRDefault="00833CF4" w:rsidP="00833CF4">
      <w:pPr>
        <w:pStyle w:val="StandardWeb"/>
      </w:pPr>
      <w:r>
        <w:t>Ach, gült es Wünschens, wollt ich dich,</w:t>
      </w:r>
      <w:r>
        <w:br/>
        <w:t>du Sternlein meiner Seelen,</w:t>
      </w:r>
      <w:r>
        <w:br/>
        <w:t>vor allem Weltgut williglich</w:t>
      </w:r>
      <w:r>
        <w:br/>
        <w:t>mir wünschen und erwählen;</w:t>
      </w:r>
      <w:r>
        <w:br/>
        <w:t>Ich wollte sagen: `Bleib bei mir!</w:t>
      </w:r>
      <w:r>
        <w:br/>
        <w:t>Du sollst sein meines Hauses Zier:</w:t>
      </w:r>
      <w:r>
        <w:br/>
        <w:t>An dir will ich mein Lieben</w:t>
      </w:r>
      <w:r>
        <w:br/>
        <w:t>bis in mein Sterben üben.´</w:t>
      </w:r>
    </w:p>
    <w:p w14:paraId="56C63511" w14:textId="77777777" w:rsidR="00833CF4" w:rsidRDefault="00833CF4" w:rsidP="00833CF4">
      <w:pPr>
        <w:pStyle w:val="StandardWeb"/>
      </w:pPr>
      <w:r>
        <w:t>So sagt mein Herz und meint es gut,</w:t>
      </w:r>
      <w:r>
        <w:br/>
        <w:t>GOtt aber meints noch besser.</w:t>
      </w:r>
      <w:r>
        <w:br/>
        <w:t>Groß ist die Lieb in meinem Mut,</w:t>
      </w:r>
      <w:r>
        <w:br/>
        <w:t>in GOtt ist sie noch größer.</w:t>
      </w:r>
      <w:r>
        <w:br/>
        <w:t>Ich bin ein Vater und nichts mehr,</w:t>
      </w:r>
      <w:r>
        <w:br/>
        <w:t>GOtt ist der Väter Haupt und Ehr,</w:t>
      </w:r>
      <w:r>
        <w:br/>
        <w:t>ein Quell, da Alt und Jungen</w:t>
      </w:r>
      <w:r>
        <w:br/>
        <w:t>in aller Welt entsprungen.</w:t>
      </w:r>
    </w:p>
    <w:p w14:paraId="0CEEB3FB" w14:textId="77777777" w:rsidR="00833CF4" w:rsidRDefault="00833CF4" w:rsidP="00833CF4">
      <w:pPr>
        <w:pStyle w:val="StandardWeb"/>
      </w:pPr>
      <w:r>
        <w:t>Ich sehne mich nach meinem Sohn,</w:t>
      </w:r>
      <w:r>
        <w:br/>
        <w:t>und der mir ihn gegeben</w:t>
      </w:r>
      <w:r>
        <w:br/>
        <w:t>will, daß er nah an seinem Thron</w:t>
      </w:r>
      <w:r>
        <w:br/>
        <w:t>im Himmel solle leben.</w:t>
      </w:r>
      <w:r>
        <w:br/>
        <w:t>Ich sprech: Ach weh, mein Licht verschwindt!</w:t>
      </w:r>
      <w:r>
        <w:br/>
        <w:t>Gott spricht: Willkomm‘n, du liebes Kind,</w:t>
      </w:r>
      <w:r>
        <w:br/>
        <w:t>dich will ich bei mir haben</w:t>
      </w:r>
      <w:r>
        <w:br/>
        <w:t>und ewig reichlich laben.’</w:t>
      </w:r>
    </w:p>
    <w:p w14:paraId="3C7B5FC1" w14:textId="77777777" w:rsidR="00833CF4" w:rsidRDefault="00833CF4" w:rsidP="00833CF4">
      <w:pPr>
        <w:pStyle w:val="StandardWeb"/>
      </w:pPr>
      <w:r>
        <w:t>O süßer Rat o schönes Wort</w:t>
      </w:r>
      <w:r>
        <w:br/>
        <w:t>und heilger als wir denken!</w:t>
      </w:r>
      <w:r>
        <w:br/>
        <w:t>Bei GOtt ist ja kein böser Ort,</w:t>
      </w:r>
      <w:r>
        <w:br/>
        <w:t>kein Unglück und kein Kränken,</w:t>
      </w:r>
      <w:r>
        <w:br/>
        <w:t>kein Angst, kein Mangel, kein Versehen,</w:t>
      </w:r>
      <w:r>
        <w:br/>
        <w:t>bei GOtt kann keinem Leid geschehn;</w:t>
      </w:r>
      <w:r>
        <w:br/>
        <w:t>Wen GOtt versorgt und liebet,</w:t>
      </w:r>
      <w:r>
        <w:br/>
        <w:t>wird nimmermehr betrübet.</w:t>
      </w:r>
    </w:p>
    <w:p w14:paraId="64153219" w14:textId="77777777" w:rsidR="00833CF4" w:rsidRDefault="00833CF4" w:rsidP="00833CF4">
      <w:pPr>
        <w:pStyle w:val="StandardWeb"/>
      </w:pPr>
      <w:r>
        <w:t>Wir Menschen sind ja auch bedacht,</w:t>
      </w:r>
      <w:r>
        <w:br/>
        <w:t>die Unsrigen zu zieren;</w:t>
      </w:r>
      <w:r>
        <w:br/>
        <w:t>Wir gehn und sorgen Tag und Nacht,</w:t>
      </w:r>
      <w:r>
        <w:br/>
        <w:t>Wie wir sie wollen führen</w:t>
      </w:r>
      <w:r>
        <w:br/>
        <w:t>in einen seinen sel‘gen Stand,</w:t>
      </w:r>
      <w:r>
        <w:br/>
        <w:t>und ist doch selten so bewandt</w:t>
      </w:r>
      <w:r>
        <w:br/>
        <w:t>mit dem, wohin sie kommen,</w:t>
      </w:r>
      <w:r>
        <w:br/>
        <w:t>als wirs uns vorgenommen.</w:t>
      </w:r>
    </w:p>
    <w:p w14:paraId="1C2FD1C2" w14:textId="77777777" w:rsidR="00833CF4" w:rsidRDefault="00833CF4" w:rsidP="00833CF4">
      <w:pPr>
        <w:pStyle w:val="StandardWeb"/>
      </w:pPr>
      <w:r>
        <w:t>Wie manches junge fromme Blut</w:t>
      </w:r>
      <w:r>
        <w:br/>
        <w:t>wird jämmerlich verführet</w:t>
      </w:r>
      <w:r>
        <w:br/>
        <w:t>durch bös Exempel, daß es tut,</w:t>
      </w:r>
      <w:r>
        <w:br/>
        <w:t>was Christen nicht gebühret.</w:t>
      </w:r>
      <w:r>
        <w:br/>
        <w:t>Da hat‘s denn Gottes Zorn zum Lohn,</w:t>
      </w:r>
      <w:r>
        <w:br/>
        <w:t>auf Erden nichts als Spott und Hohn,</w:t>
      </w:r>
      <w:r>
        <w:br/>
        <w:t>Der Vater muß mit Grämen</w:t>
      </w:r>
      <w:r>
        <w:br/>
        <w:t>sich seines Kindes schämen.</w:t>
      </w:r>
    </w:p>
    <w:p w14:paraId="718ECFCC" w14:textId="77777777" w:rsidR="00833CF4" w:rsidRDefault="00833CF4" w:rsidP="00833CF4">
      <w:pPr>
        <w:pStyle w:val="StandardWeb"/>
      </w:pPr>
      <w:r>
        <w:t>Ein solches darf ich ja nun nicht</w:t>
      </w:r>
      <w:r>
        <w:br/>
        <w:t>an meinem Sohn erwarten;</w:t>
      </w:r>
      <w:r>
        <w:br/>
        <w:t>Der steht vor Gottes Angesicht</w:t>
      </w:r>
      <w:r>
        <w:br/>
        <w:t>und geht in Christi Garten,</w:t>
      </w:r>
      <w:r>
        <w:br/>
        <w:t>hat Freude, die ihn recht erfreut,</w:t>
      </w:r>
      <w:r>
        <w:br/>
        <w:t>und ruht von allem Herzleid;</w:t>
      </w:r>
      <w:r>
        <w:br/>
        <w:t>Er sieht und hört die Scharen,</w:t>
      </w:r>
      <w:r>
        <w:br/>
        <w:t>die uns allhier bewahren.</w:t>
      </w:r>
    </w:p>
    <w:p w14:paraId="0EC6BA86" w14:textId="77777777" w:rsidR="00833CF4" w:rsidRDefault="00833CF4" w:rsidP="00833CF4">
      <w:pPr>
        <w:pStyle w:val="StandardWeb"/>
      </w:pPr>
      <w:r>
        <w:t>Er sieht und hört der Engel Mund,</w:t>
      </w:r>
      <w:r>
        <w:br/>
        <w:t>sein Mündlein hilft selbst singen:</w:t>
      </w:r>
      <w:r>
        <w:br/>
        <w:t>Weiß alle Weisheit aus dem Grund</w:t>
      </w:r>
      <w:r>
        <w:br/>
        <w:t>und redt von solchen Dingen,</w:t>
      </w:r>
      <w:r>
        <w:br/>
        <w:t>Die unser keiner noch nicht weiß,</w:t>
      </w:r>
      <w:r>
        <w:br/>
        <w:t>die auch durch unsern Fleiß und Schweiß</w:t>
      </w:r>
      <w:r>
        <w:br/>
        <w:t>Wir, weil wir sind auf Erden,</w:t>
      </w:r>
      <w:r>
        <w:br/>
        <w:t>nicht ausstudieren werden.</w:t>
      </w:r>
    </w:p>
    <w:p w14:paraId="78EE726E" w14:textId="77777777" w:rsidR="00833CF4" w:rsidRDefault="00833CF4" w:rsidP="00833CF4">
      <w:pPr>
        <w:pStyle w:val="StandardWeb"/>
      </w:pPr>
      <w:r>
        <w:t>Ach, sollt ich doch von fernen stehn</w:t>
      </w:r>
      <w:r>
        <w:br/>
        <w:t>und nur ein wenig hören,</w:t>
      </w:r>
      <w:r>
        <w:br/>
        <w:t>Wenn deine Sinnen sich erhöhn</w:t>
      </w:r>
      <w:r>
        <w:br/>
        <w:t>und GOttes Namen ehren,</w:t>
      </w:r>
      <w:r>
        <w:br/>
        <w:t>Der Heilig, Heilig, Heilig ist,</w:t>
      </w:r>
      <w:r>
        <w:br/>
        <w:t>durch den du auch geheiligt bist:</w:t>
      </w:r>
      <w:r>
        <w:br/>
        <w:t>Ich weiß, ich würde müssen</w:t>
      </w:r>
      <w:r>
        <w:br/>
        <w:t>vor Freuden Tränen gießen.</w:t>
      </w:r>
    </w:p>
    <w:p w14:paraId="6EA8D84D" w14:textId="77777777" w:rsidR="00833CF4" w:rsidRDefault="00833CF4" w:rsidP="00833CF4">
      <w:pPr>
        <w:pStyle w:val="StandardWeb"/>
      </w:pPr>
      <w:r>
        <w:t>Ich würde sprechen: `Bleib allhier!´</w:t>
      </w:r>
      <w:r>
        <w:br/>
        <w:t>Nun will ich nicht mehr klagen:</w:t>
      </w:r>
      <w:r>
        <w:br/>
        <w:t>Ach, mein Sohn, wärst du noch bei mir!</w:t>
      </w:r>
      <w:r>
        <w:br/>
        <w:t>Nein; sondern: Komm du Wagen</w:t>
      </w:r>
      <w:r>
        <w:br/>
        <w:t>Eliä, hole mich geschwind</w:t>
      </w:r>
      <w:r>
        <w:br/>
        <w:t>Und bring mich dahin, da mein Kind</w:t>
      </w:r>
      <w:r>
        <w:br/>
        <w:t>und so viel liebe Seelen</w:t>
      </w:r>
      <w:r>
        <w:br/>
        <w:t>so schöne Ding erzählen.</w:t>
      </w:r>
    </w:p>
    <w:p w14:paraId="5E7EE301" w14:textId="77777777" w:rsidR="00833CF4" w:rsidRDefault="00833CF4" w:rsidP="00833CF4">
      <w:pPr>
        <w:pStyle w:val="StandardWeb"/>
      </w:pPr>
      <w:r>
        <w:t>Nun, es sei ja und bleib also,</w:t>
      </w:r>
      <w:r>
        <w:br/>
        <w:t>ich will dich nicht mehr weinen.</w:t>
      </w:r>
      <w:r>
        <w:br/>
        <w:t>Du lebst und bist von Herzen froh,</w:t>
      </w:r>
      <w:r>
        <w:br/>
        <w:t>siehst lauter Sonnen scheinen,</w:t>
      </w:r>
      <w:r>
        <w:br/>
        <w:t>Die Sonnen ewiger Freud und Ruh;</w:t>
      </w:r>
      <w:r>
        <w:br/>
        <w:t>hier leb und bleib nun immerzu,</w:t>
      </w:r>
      <w:r>
        <w:br/>
        <w:t>Ich will, wills GOtt, mit andern</w:t>
      </w:r>
      <w:r>
        <w:br/>
        <w:t>auch bald hernacher wandern.</w:t>
      </w:r>
    </w:p>
    <w:p w14:paraId="0A9E8CE0" w14:textId="77777777" w:rsidR="00E47926" w:rsidRPr="00E02825" w:rsidRDefault="00C749AF" w:rsidP="00E47926">
      <w:pPr>
        <w:pStyle w:val="berschrift1"/>
        <w:rPr>
          <w:sz w:val="24"/>
          <w:szCs w:val="24"/>
        </w:rPr>
      </w:pPr>
      <w:hyperlink r:id="rId8" w:history="1">
        <w:r w:rsidR="00E47926" w:rsidRPr="00E02825">
          <w:rPr>
            <w:color w:val="auto"/>
          </w:rPr>
          <w:t>Du liebe Unschuld du, wie schlecht wirst du geachtet!</w:t>
        </w:r>
      </w:hyperlink>
      <w:r w:rsidR="00E47926">
        <w:t xml:space="preserve"> </w:t>
      </w:r>
    </w:p>
    <w:p w14:paraId="7F8F251E" w14:textId="77777777" w:rsidR="00E47926" w:rsidRDefault="00E47926" w:rsidP="00E47926">
      <w:pPr>
        <w:pStyle w:val="StandardWeb"/>
      </w:pPr>
      <w:r>
        <w:t>1. Du liebe Unschuld du, wie schlecht wirst du geacht´t!</w:t>
      </w:r>
      <w:r>
        <w:br/>
        <w:t>Wie oftmals wird dein Tun von aller Welt veracht!</w:t>
      </w:r>
      <w:r>
        <w:br/>
        <w:t>Du dienst deinem GOtt hältest dich nach seinen Worten,</w:t>
      </w:r>
      <w:r>
        <w:br/>
        <w:t>darüber höhnt man dich und drückt dich aller Orten.</w:t>
      </w:r>
    </w:p>
    <w:p w14:paraId="318FF57F" w14:textId="77777777" w:rsidR="00E47926" w:rsidRDefault="00E47926" w:rsidP="00E47926">
      <w:pPr>
        <w:pStyle w:val="StandardWeb"/>
      </w:pPr>
      <w:r>
        <w:t>2. Du gehst geraden weg, fleuchst von der krümmen Bahn,</w:t>
      </w:r>
      <w:r>
        <w:br/>
        <w:t>ein andrer tut sich zu und wird ein reicher Mann,</w:t>
      </w:r>
      <w:r>
        <w:br/>
        <w:t>vermehrt sein kleines Gut, füllt Kästen, Boden, Scheunen;</w:t>
      </w:r>
      <w:r>
        <w:br/>
        <w:t>du bleibst ein armer Tropf und darbest mit den Deinen.</w:t>
      </w:r>
    </w:p>
    <w:p w14:paraId="7AC9DDE1" w14:textId="77777777" w:rsidR="00E47926" w:rsidRDefault="00E47926" w:rsidP="00E47926">
      <w:pPr>
        <w:pStyle w:val="StandardWeb"/>
      </w:pPr>
      <w:r>
        <w:t>3. Du strafst der Bösen Werk und sagst, was Unrecht sey.</w:t>
      </w:r>
      <w:r>
        <w:br/>
        <w:t>Ein andrer braucht die Kunst der süßen Heuchelei;</w:t>
      </w:r>
      <w:r>
        <w:br/>
        <w:t>die bringt ihm Lieb und Huld und hebt ihn auf die Höhen,</w:t>
      </w:r>
      <w:r>
        <w:br/>
        <w:t>du aber bleibt zurück und läßt da unten stehen.</w:t>
      </w:r>
    </w:p>
    <w:p w14:paraId="2D51EB4A" w14:textId="77777777" w:rsidR="00E47926" w:rsidRDefault="00E47926" w:rsidP="00E47926">
      <w:pPr>
        <w:pStyle w:val="StandardWeb"/>
      </w:pPr>
      <w:r>
        <w:t>4. Du sprichst, die Tugend sei der Christen schönste Kron;</w:t>
      </w:r>
      <w:r>
        <w:br/>
        <w:t>hingegen hält die Welt auf Reputation:</w:t>
      </w:r>
      <w:r>
        <w:br/>
        <w:t>Wer diese haben will, sagt sie, der muß gar eben</w:t>
      </w:r>
      <w:r>
        <w:br/>
        <w:t>sich schicken in die Zeit und gleich den andern leben.</w:t>
      </w:r>
    </w:p>
    <w:p w14:paraId="3ABC34C0" w14:textId="77777777" w:rsidR="00E47926" w:rsidRDefault="00E47926" w:rsidP="00E47926">
      <w:pPr>
        <w:pStyle w:val="StandardWeb"/>
      </w:pPr>
      <w:r>
        <w:t>5. Du rühmest viel von GOtt und streichst gewaltig aus</w:t>
      </w:r>
      <w:r>
        <w:br/>
        <w:t>den Segen, den er schickt in seiner Kinderhaus.</w:t>
      </w:r>
      <w:r>
        <w:br/>
        <w:t>Ist diesem nun also, spricht man, so laß doch sehen,</w:t>
      </w:r>
      <w:r>
        <w:br/>
        <w:t>was dir denn ist für Guts, für Gluck und Heil geschehen.</w:t>
      </w:r>
    </w:p>
    <w:p w14:paraId="61406C6F" w14:textId="77777777" w:rsidR="00E47926" w:rsidRDefault="00E47926" w:rsidP="00E47926">
      <w:pPr>
        <w:pStyle w:val="StandardWeb"/>
      </w:pPr>
      <w:r>
        <w:t>6. Halt fest, o frommes Herz, fest und sei getreu</w:t>
      </w:r>
      <w:r>
        <w:br/>
        <w:t>in Widerwärtigkeit, denn GOtt der steht dir bei;</w:t>
      </w:r>
      <w:r>
        <w:br/>
        <w:t>Laß diesen deine Sach handhaben, schützen, führen,</w:t>
      </w:r>
      <w:r>
        <w:br/>
        <w:t>so wirst du wohl bestehn und endlich triumphieren.</w:t>
      </w:r>
    </w:p>
    <w:p w14:paraId="7F8CD17C" w14:textId="77777777" w:rsidR="00E47926" w:rsidRDefault="00E47926" w:rsidP="00E47926">
      <w:pPr>
        <w:pStyle w:val="StandardWeb"/>
      </w:pPr>
      <w:r>
        <w:t>7. Gefällst du Menschen nicht das ist ein schlechter Schad,</w:t>
      </w:r>
      <w:r>
        <w:br/>
        <w:t>all gnug iste, wenn du hast des ewigen Vatersgnad.</w:t>
      </w:r>
      <w:r>
        <w:br/>
        <w:t>Ein Mensch kann doch nicht mehr als irren, fehlen, lügen,</w:t>
      </w:r>
      <w:r>
        <w:br/>
        <w:t>GOtt aber ist gerecht, sein Urteil kann nicht trügen.</w:t>
      </w:r>
    </w:p>
    <w:p w14:paraId="584D8937" w14:textId="77777777" w:rsidR="00E47926" w:rsidRDefault="00E47926" w:rsidP="00E47926">
      <w:pPr>
        <w:pStyle w:val="StandardWeb"/>
      </w:pPr>
      <w:r>
        <w:t>8. Spricht er nun: `Du bist mein, dein Tun gefällt mir wohl! ´</w:t>
      </w:r>
      <w:r>
        <w:br/>
        <w:t>Wohlan, so sei dein Herz getröst und Freuden voll.</w:t>
      </w:r>
      <w:r>
        <w:br/>
        <w:t>Schlag altes in den Wind, was böse Leute dichten,</w:t>
      </w:r>
      <w:r>
        <w:br/>
        <w:t>sei still und siehe zu: GOtt wird sie balde richten.</w:t>
      </w:r>
    </w:p>
    <w:p w14:paraId="3195F6E5" w14:textId="77777777" w:rsidR="00E47926" w:rsidRDefault="00E47926" w:rsidP="00E47926">
      <w:pPr>
        <w:pStyle w:val="StandardWeb"/>
      </w:pPr>
      <w:r>
        <w:t>9. Stolz, Übermut und Pracht währt in die Länge nicht;</w:t>
      </w:r>
      <w:r>
        <w:br/>
        <w:t>Wanns Glas am hellsten scheint, fällts auf die Erd und bricht,</w:t>
      </w:r>
      <w:r>
        <w:br/>
        <w:t>und wann des Menschen Glück am höchsten ist gestiegen,</w:t>
      </w:r>
      <w:r>
        <w:br/>
        <w:t>so stürzt es unter sich und muß zu Boden liegen.</w:t>
      </w:r>
    </w:p>
    <w:p w14:paraId="612D88F4" w14:textId="77777777" w:rsidR="00E47926" w:rsidRDefault="00E47926" w:rsidP="00E47926">
      <w:pPr>
        <w:pStyle w:val="StandardWeb"/>
      </w:pPr>
      <w:r>
        <w:t>10. Das ungerechte Gut, wers recht und wohl besieht,</w:t>
      </w:r>
      <w:r>
        <w:br/>
        <w:t>ist lauter Zentnerlast, die Herz, Sinn und Gemüt</w:t>
      </w:r>
      <w:r>
        <w:br/>
        <w:t>Ohn Unterlaß beschwert, Seel und Gewissen dringet</w:t>
      </w:r>
      <w:r>
        <w:br/>
        <w:t>und aus der sanften Ruh in schweres Leiden bringet.</w:t>
      </w:r>
    </w:p>
    <w:p w14:paraId="2AEBE9B6" w14:textId="77777777" w:rsidR="00E47926" w:rsidRDefault="00E47926" w:rsidP="00E47926">
      <w:pPr>
        <w:pStyle w:val="StandardWeb"/>
      </w:pPr>
      <w:r>
        <w:t>11. Was hat doch mancher mehr als armer Leute Schweiß?</w:t>
      </w:r>
      <w:r>
        <w:br/>
        <w:t>Was ißt und trinket er? worin besteht sein Preis</w:t>
      </w:r>
      <w:r>
        <w:br/>
        <w:t>Als im geraubten Gut und armer Leute Tränen,</w:t>
      </w:r>
      <w:r>
        <w:br/>
        <w:t>Die wie ein dürres Land sich nach Erquickung lehnen?</w:t>
      </w:r>
    </w:p>
    <w:p w14:paraId="3771A244" w14:textId="77777777" w:rsidR="00E47926" w:rsidRDefault="00E47926" w:rsidP="00E47926">
      <w:pPr>
        <w:pStyle w:val="StandardWeb"/>
      </w:pPr>
      <w:r>
        <w:t>12. Heißt das nun selig sein? Ist das nun Herrlichkeit?</w:t>
      </w:r>
      <w:r>
        <w:br/>
        <w:t>O, welch ein hartes Wort wird über solche Leut</w:t>
      </w:r>
      <w:r>
        <w:br/>
        <w:t>am Tage des Gerichts aus Gottes Thron erschallen!</w:t>
      </w:r>
      <w:r>
        <w:br/>
        <w:t>Wie schmählich wird ihr Ruhm und großes Prahlen fallen!</w:t>
      </w:r>
    </w:p>
    <w:p w14:paraId="1D6AD88E" w14:textId="77777777" w:rsidR="00E47926" w:rsidRDefault="00E47926" w:rsidP="00E47926">
      <w:pPr>
        <w:pStyle w:val="StandardWeb"/>
      </w:pPr>
      <w:r>
        <w:t>13. Du aber, der du GOtt von ganzem Herzen ehrst</w:t>
      </w:r>
      <w:r>
        <w:br/>
        <w:t>und deine Füße nicht von seinem Wege kehrst,</w:t>
      </w:r>
      <w:r>
        <w:br/>
        <w:t>Wirst in der schönen Schar, die GOtt mit Manna weidet,</w:t>
      </w:r>
      <w:r>
        <w:br/>
        <w:t>hergehn mit Lob und Ehr als einem Rock gekleidet.</w:t>
      </w:r>
    </w:p>
    <w:p w14:paraId="27028EDD" w14:textId="77777777" w:rsidR="00E47926" w:rsidRDefault="00E47926" w:rsidP="00E47926">
      <w:pPr>
        <w:pStyle w:val="StandardWeb"/>
      </w:pPr>
      <w:r>
        <w:t>14. Drum fasse deine Seel ein wenig mit Geduld,</w:t>
      </w:r>
      <w:r>
        <w:br/>
        <w:t>fahrt immer fort, tu recht, leb außer Sündenschuld;</w:t>
      </w:r>
      <w:r>
        <w:br/>
        <w:t>Halt, daß den höchsten Schatz dort in dem andern Leben</w:t>
      </w:r>
      <w:r>
        <w:br/>
        <w:t>des Höchsten milde Hand dir werd aus Gnaden geben.</w:t>
      </w:r>
    </w:p>
    <w:p w14:paraId="282F6E82" w14:textId="77777777" w:rsidR="00E47926" w:rsidRDefault="00E47926" w:rsidP="00E47926">
      <w:pPr>
        <w:pStyle w:val="StandardWeb"/>
      </w:pPr>
      <w:r>
        <w:t>15. Was hier ist in der Welt, sei nur unbemüht,</w:t>
      </w:r>
      <w:r>
        <w:br/>
        <w:t>wird dirs ersprießlich sein, wirs GOtt am besten sieht,</w:t>
      </w:r>
      <w:r>
        <w:br/>
        <w:t>So glaube du gewiß, er wird dir deinen Willen</w:t>
      </w:r>
      <w:r>
        <w:br/>
        <w:t xml:space="preserve">schon geben und mit Freud all dein Begehren stillen. </w:t>
      </w:r>
    </w:p>
    <w:p w14:paraId="1621E761" w14:textId="4106690F" w:rsidR="00833CF4" w:rsidRDefault="00833CF4" w:rsidP="00833CF4">
      <w:pPr>
        <w:pStyle w:val="berschrift1"/>
        <w:rPr>
          <w:szCs w:val="36"/>
        </w:rPr>
      </w:pPr>
      <w:r w:rsidRPr="00833CF4">
        <w:t>Du meine Seele singe</w:t>
      </w:r>
      <w:r>
        <w:t xml:space="preserve"> </w:t>
      </w:r>
    </w:p>
    <w:p w14:paraId="430F8745" w14:textId="77777777" w:rsidR="00833CF4" w:rsidRDefault="00833CF4" w:rsidP="00833CF4">
      <w:pPr>
        <w:pStyle w:val="StandardWeb"/>
      </w:pPr>
      <w:r>
        <w:t>Du meine Seele, singe,</w:t>
      </w:r>
      <w:r>
        <w:br/>
        <w:t>wohlauf und singe schön</w:t>
      </w:r>
      <w:r>
        <w:br/>
        <w:t>dem, welchen alle Dinge</w:t>
      </w:r>
      <w:r>
        <w:br/>
        <w:t>zu Dienst und Willen stehn.</w:t>
      </w:r>
      <w:r>
        <w:br/>
        <w:t>Ich will den Herren droben</w:t>
      </w:r>
      <w:r>
        <w:br/>
        <w:t>hier preisen auf der Erd;</w:t>
      </w:r>
      <w:r>
        <w:br/>
        <w:t>ich will ihn herzlich loben,</w:t>
      </w:r>
      <w:r>
        <w:br/>
        <w:t>solang ich leben werd.</w:t>
      </w:r>
    </w:p>
    <w:p w14:paraId="45C535E9" w14:textId="77777777" w:rsidR="00833CF4" w:rsidRDefault="00833CF4" w:rsidP="00833CF4">
      <w:pPr>
        <w:pStyle w:val="StandardWeb"/>
      </w:pPr>
      <w:r>
        <w:t>Ihr Menschen laßt euch lehren,</w:t>
      </w:r>
      <w:r>
        <w:br/>
        <w:t>Es wird sehr nützlich sein:</w:t>
      </w:r>
      <w:r>
        <w:br/>
        <w:t>Laßt euch doch nicht betören</w:t>
      </w:r>
      <w:r>
        <w:br/>
        <w:t>Die Welt mit ihrem Schein.</w:t>
      </w:r>
      <w:r>
        <w:br/>
        <w:t>Verlasse sich ja keiner</w:t>
      </w:r>
      <w:r>
        <w:br/>
        <w:t>Auf Fürstenmacht und -gunst,</w:t>
      </w:r>
      <w:r>
        <w:br/>
        <w:t>Weil sie wie unser einer</w:t>
      </w:r>
      <w:r>
        <w:br/>
        <w:t>Nichts sind, als nur ein Dunst.</w:t>
      </w:r>
    </w:p>
    <w:p w14:paraId="39B20F4D" w14:textId="77777777" w:rsidR="00833CF4" w:rsidRDefault="00833CF4" w:rsidP="00833CF4">
      <w:pPr>
        <w:pStyle w:val="StandardWeb"/>
      </w:pPr>
      <w:r>
        <w:t>Was Mensch ist, muß erblassen</w:t>
      </w:r>
      <w:r>
        <w:br/>
        <w:t>Und sinken in den Tod;</w:t>
      </w:r>
      <w:r>
        <w:br/>
        <w:t>Er muß den Geist auslassen,</w:t>
      </w:r>
      <w:r>
        <w:br/>
        <w:t>Selbst werden Erd und Kot.</w:t>
      </w:r>
      <w:r>
        <w:br/>
        <w:t>Allda ists dann geschehen</w:t>
      </w:r>
      <w:r>
        <w:br/>
        <w:t>Mit seinem klugen Rat</w:t>
      </w:r>
      <w:r>
        <w:br/>
        <w:t>Und ist frei klar zu sehen,</w:t>
      </w:r>
      <w:r>
        <w:br/>
        <w:t>Wie schwach sei Menschentat.</w:t>
      </w:r>
    </w:p>
    <w:p w14:paraId="7F01C6C6" w14:textId="77777777" w:rsidR="00833CF4" w:rsidRDefault="00833CF4" w:rsidP="00833CF4">
      <w:pPr>
        <w:pStyle w:val="StandardWeb"/>
      </w:pPr>
      <w:r>
        <w:t>Wohl dem, der einzig schauet</w:t>
      </w:r>
      <w:r>
        <w:br/>
        <w:t>nach Jakobs Gott und Heil!</w:t>
      </w:r>
      <w:r>
        <w:br/>
        <w:t>Wer dem sich anvertrauet,</w:t>
      </w:r>
      <w:r>
        <w:br/>
        <w:t>der hat das beste Teil,</w:t>
      </w:r>
      <w:r>
        <w:br/>
        <w:t>das höchste Gut erlesen,</w:t>
      </w:r>
      <w:r>
        <w:br/>
        <w:t>den schönsten Schatz geliebt;</w:t>
      </w:r>
      <w:r>
        <w:br/>
        <w:t>sein Herz und ganzes Wesen</w:t>
      </w:r>
      <w:r>
        <w:br/>
        <w:t>bleibt ewig unbetrübt.</w:t>
      </w:r>
    </w:p>
    <w:p w14:paraId="023396EA" w14:textId="77777777" w:rsidR="00833CF4" w:rsidRDefault="00833CF4" w:rsidP="00833CF4">
      <w:pPr>
        <w:pStyle w:val="StandardWeb"/>
      </w:pPr>
      <w:r>
        <w:t>Hier sind die starken Kräfte,</w:t>
      </w:r>
      <w:r>
        <w:br/>
        <w:t>die unerschöpfte Macht;</w:t>
      </w:r>
      <w:r>
        <w:br/>
        <w:t>das weisen die Geschäfte,</w:t>
      </w:r>
      <w:r>
        <w:br/>
        <w:t>die seine Hand gemacht:</w:t>
      </w:r>
      <w:r>
        <w:br/>
        <w:t>der Himmel und die Erde</w:t>
      </w:r>
      <w:r>
        <w:br/>
        <w:t>mit ihrem ganzen Heer,</w:t>
      </w:r>
      <w:r>
        <w:br/>
        <w:t>der Fisch unzählge Herde</w:t>
      </w:r>
      <w:r>
        <w:br/>
        <w:t>im großen wilden Meer.</w:t>
      </w:r>
    </w:p>
    <w:p w14:paraId="10314196" w14:textId="77777777" w:rsidR="00833CF4" w:rsidRDefault="00833CF4" w:rsidP="00833CF4">
      <w:pPr>
        <w:pStyle w:val="StandardWeb"/>
      </w:pPr>
      <w:r>
        <w:t>Hier sind die treuen Sinnen,</w:t>
      </w:r>
      <w:r>
        <w:br/>
        <w:t>die niemand unrecht tun,</w:t>
      </w:r>
      <w:r>
        <w:br/>
        <w:t>all denen Gutes gönnen,</w:t>
      </w:r>
      <w:r>
        <w:br/>
        <w:t>die in der Treu beruhn.</w:t>
      </w:r>
      <w:r>
        <w:br/>
        <w:t>Gott hält sein Wort mit Freuden,</w:t>
      </w:r>
      <w:r>
        <w:br/>
        <w:t>und was er spricht, geschicht,</w:t>
      </w:r>
      <w:r>
        <w:br/>
        <w:t>und wer Gewalt muß leiden,</w:t>
      </w:r>
      <w:r>
        <w:br/>
        <w:t>den schützt er im Gericht.</w:t>
      </w:r>
    </w:p>
    <w:p w14:paraId="4CADE246" w14:textId="77777777" w:rsidR="00833CF4" w:rsidRDefault="00833CF4" w:rsidP="00833CF4">
      <w:pPr>
        <w:pStyle w:val="StandardWeb"/>
      </w:pPr>
      <w:r>
        <w:t>Er weiß viel tausend Weisen,</w:t>
      </w:r>
      <w:r>
        <w:br/>
        <w:t>zu retten aus dem Tod,</w:t>
      </w:r>
      <w:r>
        <w:br/>
        <w:t>ernährt und gibet Speisen</w:t>
      </w:r>
      <w:r>
        <w:br/>
        <w:t>zur Zeit der Hungersnot,</w:t>
      </w:r>
      <w:r>
        <w:br/>
        <w:t>macht schöne rote Wangen</w:t>
      </w:r>
      <w:r>
        <w:br/>
        <w:t>oft bei geringem Mahl,</w:t>
      </w:r>
      <w:r>
        <w:br/>
        <w:t>und die da sind gefangen,</w:t>
      </w:r>
      <w:r>
        <w:br/>
        <w:t>die reißt er aus der Qual.</w:t>
      </w:r>
    </w:p>
    <w:p w14:paraId="45CE6C8C" w14:textId="77777777" w:rsidR="00833CF4" w:rsidRDefault="00833CF4" w:rsidP="00833CF4">
      <w:pPr>
        <w:pStyle w:val="StandardWeb"/>
      </w:pPr>
      <w:r>
        <w:t>Er ist das Licht der Blinden,</w:t>
      </w:r>
      <w:r>
        <w:br/>
        <w:t>erleuchtet ihr Gesicht,</w:t>
      </w:r>
      <w:r>
        <w:br/>
        <w:t>und die sich schwach befinden,</w:t>
      </w:r>
      <w:r>
        <w:br/>
        <w:t>die stellt er aufgericht.</w:t>
      </w:r>
      <w:r>
        <w:br/>
        <w:t>Er liebet alle Frommen,</w:t>
      </w:r>
      <w:r>
        <w:br/>
        <w:t>und die ihm günstig seind,</w:t>
      </w:r>
      <w:r>
        <w:br/>
        <w:t>die finden, wenn sie kommen,</w:t>
      </w:r>
      <w:r>
        <w:br/>
        <w:t>an ihm den besten Freund.</w:t>
      </w:r>
    </w:p>
    <w:p w14:paraId="1B271DE3" w14:textId="77777777" w:rsidR="00833CF4" w:rsidRDefault="00833CF4" w:rsidP="00833CF4">
      <w:pPr>
        <w:pStyle w:val="StandardWeb"/>
      </w:pPr>
      <w:r>
        <w:t>Er ist der Fremden Hütte,</w:t>
      </w:r>
      <w:r>
        <w:br/>
        <w:t>Die Waisen nimmt er an,</w:t>
      </w:r>
      <w:r>
        <w:br/>
        <w:t>Erfüllt der Witwen Bitte,</w:t>
      </w:r>
      <w:r>
        <w:br/>
        <w:t>Wird selbst ihr Trost und Mann;</w:t>
      </w:r>
      <w:r>
        <w:br/>
        <w:t>Die aber, die ihn hassen,</w:t>
      </w:r>
      <w:r>
        <w:br/>
        <w:t>Bezahlet er mit Grimm,</w:t>
      </w:r>
      <w:r>
        <w:br/>
        <w:t>Ihr Haus, und wo sie saßen,</w:t>
      </w:r>
      <w:r>
        <w:br/>
        <w:t>Das wirft er üm und üm.</w:t>
      </w:r>
    </w:p>
    <w:p w14:paraId="46B25DF0" w14:textId="77777777" w:rsidR="00833CF4" w:rsidRDefault="00833CF4" w:rsidP="00833CF4">
      <w:pPr>
        <w:pStyle w:val="StandardWeb"/>
      </w:pPr>
      <w:r>
        <w:t>Ach ich bin viel zu wenig,</w:t>
      </w:r>
      <w:r>
        <w:br/>
        <w:t>zu rühmen seinen Ruhm;</w:t>
      </w:r>
      <w:r>
        <w:br/>
        <w:t>der Herr allein ist König,</w:t>
      </w:r>
      <w:r>
        <w:br/>
        <w:t>ich eine welke Blum.</w:t>
      </w:r>
      <w:r>
        <w:br/>
        <w:t>Jedoch weil ich gehöre</w:t>
      </w:r>
      <w:r>
        <w:br/>
        <w:t>gen Zion in sein Zelt,</w:t>
      </w:r>
      <w:r>
        <w:br/>
        <w:t>ists billig, daß ich mehre</w:t>
      </w:r>
      <w:r>
        <w:br/>
        <w:t>sein Lob vor aller Welt.</w:t>
      </w:r>
    </w:p>
    <w:p w14:paraId="1F6134AF" w14:textId="77777777" w:rsidR="00E47926" w:rsidRDefault="00E47926" w:rsidP="00E47926">
      <w:pPr>
        <w:pStyle w:val="berschrift1"/>
      </w:pPr>
      <w:r w:rsidRPr="00E02825">
        <w:t>Du Volk, das du getaufet bist und deinen Gott erkennest</w:t>
      </w:r>
      <w:r>
        <w:t xml:space="preserve"> </w:t>
      </w:r>
    </w:p>
    <w:p w14:paraId="6F2ED073" w14:textId="77777777" w:rsidR="00E47926" w:rsidRDefault="00E47926" w:rsidP="00E47926">
      <w:pPr>
        <w:pStyle w:val="StandardWeb"/>
      </w:pPr>
      <w:r>
        <w:t>1. Du Volk, das du getaufet bist</w:t>
      </w:r>
      <w:r>
        <w:br/>
        <w:t>und Deinen GOtt erkennest,</w:t>
      </w:r>
      <w:r>
        <w:br/>
        <w:t>auch nach den Namen Jesu Christ</w:t>
      </w:r>
      <w:r>
        <w:br/>
        <w:t>dich und die Deinen nennest,</w:t>
      </w:r>
      <w:r>
        <w:br/>
        <w:t>Nimms wohl in Acht und denke dran,</w:t>
      </w:r>
      <w:r>
        <w:br/>
        <w:t>wie dir Gutes sei getan</w:t>
      </w:r>
      <w:r>
        <w:br/>
        <w:t>am Tage deiner Taufe.</w:t>
      </w:r>
    </w:p>
    <w:p w14:paraId="71FFB26D" w14:textId="77777777" w:rsidR="00E47926" w:rsidRDefault="00E47926" w:rsidP="00E47926">
      <w:pPr>
        <w:pStyle w:val="StandardWeb"/>
      </w:pPr>
      <w:r>
        <w:t>2. Du warst, noch eh du wurdst geborn</w:t>
      </w:r>
      <w:r>
        <w:br/>
        <w:t>und eh du Milch gesogen,</w:t>
      </w:r>
      <w:r>
        <w:br/>
        <w:t>Verdammt, verstoßen und verlorn,</w:t>
      </w:r>
      <w:r>
        <w:br/>
        <w:t>darum daß du gezogen</w:t>
      </w:r>
      <w:r>
        <w:br/>
        <w:t>Aus deiner Eltern Fleisch und Blut</w:t>
      </w:r>
      <w:r>
        <w:br/>
        <w:t>ein Art, die sich vom höchsten Gut,</w:t>
      </w:r>
      <w:r>
        <w:br/>
        <w:t>dem ewgen GOtt, stets wendet.</w:t>
      </w:r>
    </w:p>
    <w:p w14:paraId="796CFA1A" w14:textId="77777777" w:rsidR="00E47926" w:rsidRDefault="00E47926" w:rsidP="00E47926">
      <w:pPr>
        <w:pStyle w:val="StandardWeb"/>
      </w:pPr>
      <w:r>
        <w:t>3. Dein Leib und Seel war mit der Sünd</w:t>
      </w:r>
      <w:r>
        <w:br/>
        <w:t>als einem Gift durchkrochen,</w:t>
      </w:r>
      <w:r>
        <w:br/>
        <w:t>Und du warst nicht mehr Gottes Kind,</w:t>
      </w:r>
      <w:r>
        <w:br/>
        <w:t>nachdem der Bund gebrochen,</w:t>
      </w:r>
      <w:r>
        <w:br/>
        <w:t>Den unser Schöpfer aufgericht,</w:t>
      </w:r>
      <w:r>
        <w:br/>
        <w:t>da er uns mildes Licht</w:t>
      </w:r>
      <w:r>
        <w:br/>
        <w:t>und herrlichs Kleid erteilet.</w:t>
      </w:r>
    </w:p>
    <w:p w14:paraId="64C3B70C" w14:textId="1428B949" w:rsidR="00E47926" w:rsidRDefault="00E47926" w:rsidP="00E47926">
      <w:pPr>
        <w:pStyle w:val="StandardWeb"/>
      </w:pPr>
      <w:r>
        <w:t xml:space="preserve">4. Der Zorn, der Fluch, der </w:t>
      </w:r>
      <w:r w:rsidR="00E1584E">
        <w:t>ew’ge</w:t>
      </w:r>
      <w:r>
        <w:t xml:space="preserve"> Tod,</w:t>
      </w:r>
      <w:r>
        <w:br/>
        <w:t>und was in diesen allen</w:t>
      </w:r>
      <w:r>
        <w:br/>
        <w:t>Enthalten ist für Angst und Not,</w:t>
      </w:r>
      <w:r>
        <w:br/>
        <w:t>das war auf dich gefallen,</w:t>
      </w:r>
      <w:r>
        <w:br/>
        <w:t>Du warst des Satans Sklav und Knecht,</w:t>
      </w:r>
      <w:r>
        <w:br/>
        <w:t>der hielt dich fest nach seinem Recht</w:t>
      </w:r>
      <w:r>
        <w:br/>
        <w:t>in seinem Reich gefangen.</w:t>
      </w:r>
    </w:p>
    <w:p w14:paraId="43522E16" w14:textId="64E126FF" w:rsidR="00E47926" w:rsidRDefault="00E47926" w:rsidP="00E47926">
      <w:pPr>
        <w:pStyle w:val="StandardWeb"/>
      </w:pPr>
      <w:r>
        <w:t>5. Das alles hebt auf einmal auf</w:t>
      </w:r>
      <w:r>
        <w:br/>
        <w:t>und schlägt und drückt es nieder</w:t>
      </w:r>
      <w:r>
        <w:br/>
        <w:t xml:space="preserve">Das Wasserbad der </w:t>
      </w:r>
      <w:r w:rsidR="00163CC6">
        <w:t>heil’gen</w:t>
      </w:r>
      <w:r>
        <w:t xml:space="preserve"> Tauf,</w:t>
      </w:r>
      <w:r>
        <w:br/>
        <w:t>ersetzt dagegen wieder,</w:t>
      </w:r>
      <w:r>
        <w:br/>
        <w:t>Was Adam hat verderbt gemacht</w:t>
      </w:r>
      <w:r>
        <w:br/>
        <w:t>und was wir selbsten durchgebracht</w:t>
      </w:r>
      <w:r>
        <w:br/>
        <w:t>bei unsern bösen Wegen.</w:t>
      </w:r>
    </w:p>
    <w:p w14:paraId="42BEDCF5" w14:textId="77777777" w:rsidR="00E47926" w:rsidRDefault="00E47926" w:rsidP="00E47926">
      <w:pPr>
        <w:pStyle w:val="StandardWeb"/>
      </w:pPr>
      <w:r>
        <w:t>6. Es macht dies Bad von Sünden los</w:t>
      </w:r>
      <w:r>
        <w:br/>
        <w:t>und gibt die rechte Schöne,</w:t>
      </w:r>
      <w:r>
        <w:br/>
        <w:t>Die Satans Kerker vor beschloß,</w:t>
      </w:r>
      <w:r>
        <w:br/>
        <w:t>die werden frei und Söhne</w:t>
      </w:r>
      <w:r>
        <w:br/>
        <w:t>Des, der da trägt die höchste Kron;</w:t>
      </w:r>
      <w:r>
        <w:br/>
        <w:t>der läßt sie, was sein einger Sohn</w:t>
      </w:r>
      <w:r>
        <w:br/>
        <w:t>ererbt, auch mit ihm erben.</w:t>
      </w:r>
    </w:p>
    <w:p w14:paraId="2F2F6A1D" w14:textId="77777777" w:rsidR="00E47926" w:rsidRDefault="00E47926" w:rsidP="00E47926">
      <w:pPr>
        <w:pStyle w:val="StandardWeb"/>
      </w:pPr>
      <w:r>
        <w:t>7. Was von Natur vermaledeit</w:t>
      </w:r>
      <w:r>
        <w:br/>
        <w:t>und mit dem Fluch umfangen,</w:t>
      </w:r>
      <w:r>
        <w:br/>
        <w:t>Das wird hier in der Tauf erneut,</w:t>
      </w:r>
      <w:r>
        <w:br/>
        <w:t>mehr, den Segen zu erlangen.</w:t>
      </w:r>
      <w:r>
        <w:br/>
        <w:t>Hier stirbt der Tod und würgt nicht hier</w:t>
      </w:r>
      <w:r>
        <w:br/>
        <w:t>bricht die Höll, und all ihr Heer</w:t>
      </w:r>
      <w:r>
        <w:br/>
        <w:t>muß uns zu Füßen liegen.</w:t>
      </w:r>
    </w:p>
    <w:p w14:paraId="49069C79" w14:textId="77777777" w:rsidR="00E47926" w:rsidRDefault="00E47926" w:rsidP="00E47926">
      <w:pPr>
        <w:pStyle w:val="StandardWeb"/>
      </w:pPr>
      <w:r>
        <w:t>8. Hier ziehn wir Jesum Christum an</w:t>
      </w:r>
      <w:r>
        <w:br/>
        <w:t>und decken unsre Schanden</w:t>
      </w:r>
      <w:r>
        <w:br/>
        <w:t>Mit dem, was er für uns getan</w:t>
      </w:r>
      <w:r>
        <w:br/>
        <w:t>und willig ausgestanden;</w:t>
      </w:r>
      <w:r>
        <w:br/>
        <w:t>Hier möcht uns sein hochteueres Blut</w:t>
      </w:r>
      <w:r>
        <w:br/>
        <w:t>uns macht uns heilig, fromm und gut</w:t>
      </w:r>
      <w:r>
        <w:br/>
        <w:t>in seines Vaters Augen.</w:t>
      </w:r>
    </w:p>
    <w:p w14:paraId="1DADA1CE" w14:textId="77777777" w:rsidR="00E47926" w:rsidRDefault="00E47926" w:rsidP="00E47926">
      <w:pPr>
        <w:pStyle w:val="StandardWeb"/>
      </w:pPr>
      <w:r>
        <w:t>9. O großes Werk! O heilges Bad,</w:t>
      </w:r>
      <w:r>
        <w:br/>
        <w:t>o Wasser, dessengleichen</w:t>
      </w:r>
      <w:r>
        <w:br/>
        <w:t>Man in der ganzen Welt nicht hat,</w:t>
      </w:r>
      <w:r>
        <w:br/>
        <w:t>kein Sinn kann dich erreichen!</w:t>
      </w:r>
      <w:r>
        <w:br/>
        <w:t>Du hast recht eine Wunderkraft,</w:t>
      </w:r>
      <w:r>
        <w:br/>
        <w:t>und die hat der, so alles schafft,</w:t>
      </w:r>
      <w:r>
        <w:br/>
        <w:t>dir durch sein Wort geschenket.</w:t>
      </w:r>
    </w:p>
    <w:p w14:paraId="29251921" w14:textId="77777777" w:rsidR="00E47926" w:rsidRDefault="00E47926" w:rsidP="00E47926">
      <w:pPr>
        <w:pStyle w:val="StandardWeb"/>
      </w:pPr>
      <w:r>
        <w:t>10. Du bist kein schlechtes Wasser nicht,</w:t>
      </w:r>
      <w:r>
        <w:br/>
        <w:t>wies unsre Brunnen geben:</w:t>
      </w:r>
      <w:r>
        <w:br/>
        <w:t>Was GOtt mit seinem Munde spricht,</w:t>
      </w:r>
      <w:r>
        <w:br/>
        <w:t>das hast du in dir leben.</w:t>
      </w:r>
      <w:r>
        <w:br/>
        <w:t>Du bist ein Wasser, das</w:t>
      </w:r>
      <w:r>
        <w:br/>
        <w:t>den Geist des Allerhöchsten in sich schleußt</w:t>
      </w:r>
      <w:r>
        <w:br/>
        <w:t>und seinen großen Namen.</w:t>
      </w:r>
    </w:p>
    <w:p w14:paraId="0F41D0CC" w14:textId="77777777" w:rsidR="00E47926" w:rsidRDefault="00E47926" w:rsidP="00E47926">
      <w:pPr>
        <w:pStyle w:val="StandardWeb"/>
      </w:pPr>
      <w:r>
        <w:t>11. Das halt, o Mensch, in allem Wert</w:t>
      </w:r>
      <w:r>
        <w:br/>
        <w:t>und danke für die Gaben,</w:t>
      </w:r>
      <w:r>
        <w:br/>
        <w:t>Die dein GOtt dir darin beschert</w:t>
      </w:r>
      <w:r>
        <w:br/>
        <w:t>und die uns alle loben,</w:t>
      </w:r>
      <w:r>
        <w:br/>
        <w:t>Wenn nichts mehr sonst uns loben will,</w:t>
      </w:r>
      <w:r>
        <w:br/>
        <w:t>die laß, bis daß des Todes Ziel</w:t>
      </w:r>
      <w:r>
        <w:br/>
        <w:t>dich trifft, nicht ungepreiset.</w:t>
      </w:r>
    </w:p>
    <w:p w14:paraId="6AF3D25C" w14:textId="77777777" w:rsidR="00E47926" w:rsidRDefault="00E47926" w:rsidP="00E47926">
      <w:pPr>
        <w:pStyle w:val="StandardWeb"/>
      </w:pPr>
      <w:r>
        <w:t>12. Brauch alles wohl, und weil du bist</w:t>
      </w:r>
      <w:r>
        <w:br/>
        <w:t>nun rein in Christo worden,</w:t>
      </w:r>
      <w:r>
        <w:br/>
        <w:t>So leb und tu auch als ein Christ</w:t>
      </w:r>
      <w:r>
        <w:br/>
        <w:t>und halte Christi Orden,</w:t>
      </w:r>
      <w:r>
        <w:br/>
        <w:t>Bis daß dort in der ewgen Freud</w:t>
      </w:r>
      <w:r>
        <w:br/>
        <w:t>er dir das Ehr- und Freudenkleid</w:t>
      </w:r>
      <w:r>
        <w:br/>
        <w:t xml:space="preserve">um deine Seele lege! </w:t>
      </w:r>
    </w:p>
    <w:p w14:paraId="5415A75F" w14:textId="77777777" w:rsidR="00FD112D" w:rsidRDefault="00FD112D" w:rsidP="00FD112D">
      <w:pPr>
        <w:pStyle w:val="berschrift1"/>
      </w:pPr>
      <w:r w:rsidRPr="005E7400">
        <w:t>Ein Lämmlein geht und trägt die Schuld</w:t>
      </w:r>
      <w:r>
        <w:t xml:space="preserve"> </w:t>
      </w:r>
    </w:p>
    <w:p w14:paraId="5DC2CC70" w14:textId="77777777" w:rsidR="00FD112D" w:rsidRDefault="00FD112D" w:rsidP="00FD112D">
      <w:pPr>
        <w:pStyle w:val="StandardWeb"/>
      </w:pPr>
      <w:r>
        <w:t>Ein Lämmlein geht und trägt die Schuld</w:t>
      </w:r>
      <w:r>
        <w:br/>
        <w:t>der Welt und ihrer Kinder,</w:t>
      </w:r>
      <w:r>
        <w:br/>
        <w:t>es geht und träget in Geduld</w:t>
      </w:r>
      <w:r>
        <w:br/>
        <w:t>die Sünden aller Sünder;</w:t>
      </w:r>
      <w:r>
        <w:br/>
        <w:t>es geht dahin, wird matt und krank,</w:t>
      </w:r>
      <w:r>
        <w:br/>
        <w:t>ergibt sich auf die Würgebank,</w:t>
      </w:r>
      <w:r>
        <w:br/>
        <w:t>entsaget allen Freuden;</w:t>
      </w:r>
      <w:r>
        <w:br/>
        <w:t>es nimmt auf sich Schmach, Hohn und Spott,</w:t>
      </w:r>
      <w:r>
        <w:br/>
        <w:t>Angst, Wunden, Striemen, Kreuz und Tod,</w:t>
      </w:r>
      <w:r>
        <w:br/>
        <w:t>und spricht: Ich wills gern leiden.</w:t>
      </w:r>
    </w:p>
    <w:p w14:paraId="1529D83B" w14:textId="77777777" w:rsidR="00FD112D" w:rsidRDefault="00FD112D" w:rsidP="00FD112D">
      <w:pPr>
        <w:pStyle w:val="StandardWeb"/>
      </w:pPr>
      <w:r>
        <w:t>Das Lämmlein ist der große Freund</w:t>
      </w:r>
      <w:r>
        <w:br/>
        <w:t>und Heiland meiner Seelen;</w:t>
      </w:r>
      <w:r>
        <w:br/>
        <w:t>den, den hat Gott zum Sündenfeind</w:t>
      </w:r>
      <w:r>
        <w:br/>
        <w:t>und Sühner wollen wählen.</w:t>
      </w:r>
      <w:r>
        <w:br/>
        <w:t>„Geh hin, mein Kind, und nimm dich an</w:t>
      </w:r>
      <w:r>
        <w:br/>
        <w:t>der Kinder, die von Anfang an</w:t>
      </w:r>
      <w:r>
        <w:br/>
        <w:t>verdient des Zornes Ruten;</w:t>
      </w:r>
      <w:r>
        <w:br/>
        <w:t>die Straf ist schwer, der Zorn ist groß,</w:t>
      </w:r>
      <w:r>
        <w:br/>
        <w:t>du kannst und sollst sie machen los</w:t>
      </w:r>
      <w:r>
        <w:br/>
        <w:t>durch Sterben und durch Bluten.“</w:t>
      </w:r>
    </w:p>
    <w:p w14:paraId="0159065C" w14:textId="77777777" w:rsidR="00FD112D" w:rsidRDefault="00FD112D" w:rsidP="00FD112D">
      <w:pPr>
        <w:pStyle w:val="StandardWeb"/>
      </w:pPr>
      <w:r>
        <w:t>„Ja, Vater, ja, von Herzensgrund,</w:t>
      </w:r>
      <w:r>
        <w:br/>
        <w:t>leg auf, ich will dies tragen;</w:t>
      </w:r>
      <w:r>
        <w:br/>
        <w:t>mein Wollen liegt an deinem Mund,</w:t>
      </w:r>
      <w:r>
        <w:br/>
        <w:t>mein Wirken ist dein Sagen.“</w:t>
      </w:r>
      <w:r>
        <w:br/>
        <w:t>O Wunderlieb, o Liebesmacht!</w:t>
      </w:r>
      <w:r>
        <w:br/>
        <w:t>Du kannst, was nie ein Mensch gedacht,</w:t>
      </w:r>
      <w:r>
        <w:br/>
        <w:t>Gott seinen Sohn abringen.</w:t>
      </w:r>
      <w:r>
        <w:br/>
        <w:t>O Liebe, Liebe! Du bist stark,</w:t>
      </w:r>
      <w:r>
        <w:br/>
        <w:t>du strecktest den in Grab und Sarg,</w:t>
      </w:r>
      <w:r>
        <w:br/>
        <w:t>vor dem die Felsen springen.</w:t>
      </w:r>
    </w:p>
    <w:p w14:paraId="4F55B05E" w14:textId="77777777" w:rsidR="00FD112D" w:rsidRDefault="00FD112D" w:rsidP="00FD112D">
      <w:pPr>
        <w:pStyle w:val="StandardWeb"/>
      </w:pPr>
      <w:r>
        <w:t>Du marterst ihn am Kreuzesstamm</w:t>
      </w:r>
      <w:r>
        <w:br/>
        <w:t>mit Nägeln und mit Spießen</w:t>
      </w:r>
      <w:r>
        <w:br/>
        <w:t>du schlachtest ihn als wie ein Lamm,</w:t>
      </w:r>
      <w:r>
        <w:br/>
        <w:t>machst Herz und Adern fließen:</w:t>
      </w:r>
      <w:r>
        <w:br/>
        <w:t>das Herze mit der Seufzer Kraft,</w:t>
      </w:r>
      <w:r>
        <w:br/>
        <w:t>die Adern mit dem edlen Saft</w:t>
      </w:r>
      <w:r>
        <w:br/>
        <w:t>des purpurroten Blutes.</w:t>
      </w:r>
      <w:r>
        <w:br/>
        <w:t>O süßes Lamm, was soll ich dir</w:t>
      </w:r>
      <w:r>
        <w:br/>
        <w:t>erweisen dafür, daß du mir,</w:t>
      </w:r>
      <w:r>
        <w:br/>
        <w:t>erweisest so viel Gutes?</w:t>
      </w:r>
    </w:p>
    <w:p w14:paraId="255BE1CA" w14:textId="77777777" w:rsidR="00FD112D" w:rsidRDefault="00FD112D" w:rsidP="00FD112D">
      <w:pPr>
        <w:pStyle w:val="StandardWeb"/>
      </w:pPr>
      <w:r>
        <w:t>Mein Lebetage will ich dich</w:t>
      </w:r>
      <w:r>
        <w:br/>
        <w:t>aus meinem Sinn nicht lassen,</w:t>
      </w:r>
      <w:r>
        <w:br/>
        <w:t>dich will ich stets, gleich wie du mich,</w:t>
      </w:r>
      <w:r>
        <w:br/>
        <w:t>mit Liebesarmen fassen;</w:t>
      </w:r>
      <w:r>
        <w:br/>
        <w:t>du sollst sein meines Herzens Licht,</w:t>
      </w:r>
      <w:r>
        <w:br/>
        <w:t>und wenn mein Herz in Stücke bricht,</w:t>
      </w:r>
      <w:r>
        <w:br/>
        <w:t>sollst du mein Herze bleiben;</w:t>
      </w:r>
      <w:r>
        <w:br/>
        <w:t>ich will mich dir, mein höchster Ruhm,</w:t>
      </w:r>
      <w:r>
        <w:br/>
        <w:t>hiermit zu deinem Eigentum</w:t>
      </w:r>
      <w:r>
        <w:br/>
        <w:t>beständiglich verschreiben.</w:t>
      </w:r>
    </w:p>
    <w:p w14:paraId="50F1C6F1" w14:textId="77777777" w:rsidR="00FD112D" w:rsidRDefault="00FD112D" w:rsidP="00FD112D">
      <w:pPr>
        <w:pStyle w:val="StandardWeb"/>
      </w:pPr>
      <w:r>
        <w:t>Ich will von deiner Lieblichkeit</w:t>
      </w:r>
      <w:r>
        <w:br/>
        <w:t>bei Nacht und Tage singen,</w:t>
      </w:r>
      <w:r>
        <w:br/>
        <w:t>mich selbst auch dir zu aller Zeit</w:t>
      </w:r>
      <w:r>
        <w:br/>
        <w:t>zum Freudenopfer bringen.</w:t>
      </w:r>
      <w:r>
        <w:br/>
        <w:t>Mein Bach des Lebens soll sich dir</w:t>
      </w:r>
      <w:r>
        <w:br/>
        <w:t>und deinem Namen für und für</w:t>
      </w:r>
      <w:r>
        <w:br/>
        <w:t>in Dankbarkeit ergießen;</w:t>
      </w:r>
      <w:r>
        <w:br/>
        <w:t>und was du mir zu gut getan,</w:t>
      </w:r>
      <w:r>
        <w:br/>
        <w:t>das will ich stets, so tief ich kann,</w:t>
      </w:r>
      <w:r>
        <w:br/>
        <w:t>in mein Gedächtnis schließen.</w:t>
      </w:r>
    </w:p>
    <w:p w14:paraId="6669ED1B" w14:textId="77777777" w:rsidR="00FD112D" w:rsidRDefault="00FD112D" w:rsidP="00FD112D">
      <w:pPr>
        <w:pStyle w:val="StandardWeb"/>
      </w:pPr>
      <w:r>
        <w:t>Erweitre dich, mein Herzensschrein,</w:t>
      </w:r>
      <w:r>
        <w:br/>
        <w:t>du sollst ein Schatzhaus werden</w:t>
      </w:r>
      <w:r>
        <w:br/>
        <w:t>der Schätze, die viel größer sein</w:t>
      </w:r>
      <w:r>
        <w:br/>
        <w:t>als Himmel, Meer und Erden.</w:t>
      </w:r>
      <w:r>
        <w:br/>
        <w:t>Weg mit dem Gold Arabia!</w:t>
      </w:r>
      <w:r>
        <w:br/>
        <w:t>Weg Kalmus, Myrrhen, Kassia!</w:t>
      </w:r>
      <w:r>
        <w:br/>
        <w:t>Ich hab ein Bessers funden:</w:t>
      </w:r>
      <w:r>
        <w:br/>
        <w:t>Mein großer Schatz, Herr Jesu Christ,</w:t>
      </w:r>
      <w:r>
        <w:br/>
        <w:t>ist dieses, was geflossen ist</w:t>
      </w:r>
      <w:r>
        <w:br/>
        <w:t>aus deines Leibes Wunden.</w:t>
      </w:r>
    </w:p>
    <w:p w14:paraId="08BA11AF" w14:textId="77777777" w:rsidR="00FD112D" w:rsidRDefault="00FD112D" w:rsidP="00FD112D">
      <w:pPr>
        <w:pStyle w:val="StandardWeb"/>
      </w:pPr>
      <w:r>
        <w:t>Das soll und will ich mir zu nutz</w:t>
      </w:r>
      <w:r>
        <w:br/>
        <w:t>zu allen Zeiten machen;</w:t>
      </w:r>
      <w:r>
        <w:br/>
        <w:t>im Streite soll es sein mein Schutz,</w:t>
      </w:r>
      <w:r>
        <w:br/>
        <w:t>in Traurigkeit mein Lachen,</w:t>
      </w:r>
      <w:r>
        <w:br/>
        <w:t>in Fröhlichkeit mein Saitenspiel,</w:t>
      </w:r>
      <w:r>
        <w:br/>
        <w:t>und wenn mir nichts mehr schmecken will,</w:t>
      </w:r>
      <w:r>
        <w:br/>
        <w:t>soll mich dies Manna speisen.</w:t>
      </w:r>
      <w:r>
        <w:br/>
        <w:t>Im Durst solls sein mein Wasserquell,</w:t>
      </w:r>
      <w:r>
        <w:br/>
        <w:t>in Einsamkeit mein Sprachgesell,</w:t>
      </w:r>
      <w:r>
        <w:br/>
        <w:t>zu Haus und auch auf Reisen.</w:t>
      </w:r>
    </w:p>
    <w:p w14:paraId="65451720" w14:textId="77777777" w:rsidR="00FD112D" w:rsidRDefault="00FD112D" w:rsidP="00FD112D">
      <w:pPr>
        <w:pStyle w:val="StandardWeb"/>
      </w:pPr>
      <w:r>
        <w:t>Was schadet mir des Todes Gift?</w:t>
      </w:r>
      <w:r>
        <w:br/>
        <w:t>Dein Blut, das ist mein Leben.</w:t>
      </w:r>
      <w:r>
        <w:br/>
        <w:t>Wenn mich der Sonnen Hitze trifft,</w:t>
      </w:r>
      <w:r>
        <w:br/>
        <w:t>so kann mirs Schatten geben.</w:t>
      </w:r>
      <w:r>
        <w:br/>
        <w:t>Setzt mir der Wehmut Schmerzen zu,</w:t>
      </w:r>
      <w:r>
        <w:br/>
        <w:t>so findt ich bei dir meine Ruh</w:t>
      </w:r>
      <w:r>
        <w:br/>
        <w:t>als auf dem Bett ein Kranker.</w:t>
      </w:r>
      <w:r>
        <w:br/>
        <w:t>Und wenn des Kreuzes Ungestüm</w:t>
      </w:r>
      <w:r>
        <w:br/>
        <w:t>mein Schifflein treibet üm und üm,</w:t>
      </w:r>
      <w:r>
        <w:br/>
        <w:t>so bist du dann mein Anker.</w:t>
      </w:r>
    </w:p>
    <w:p w14:paraId="26951B71" w14:textId="77777777" w:rsidR="00FD112D" w:rsidRDefault="00FD112D" w:rsidP="00FD112D">
      <w:pPr>
        <w:pStyle w:val="StandardWeb"/>
      </w:pPr>
      <w:r>
        <w:t>Wann endlich ich soll treten ein</w:t>
      </w:r>
      <w:r>
        <w:br/>
        <w:t>in deines Reiches Freuden,</w:t>
      </w:r>
      <w:r>
        <w:br/>
        <w:t>so soll dein Blut mein Purpur sein,</w:t>
      </w:r>
      <w:r>
        <w:br/>
        <w:t>ich will mich darin kleiden;</w:t>
      </w:r>
      <w:r>
        <w:br/>
        <w:t>es soll sein meines Hauptes Kron,</w:t>
      </w:r>
      <w:r>
        <w:br/>
        <w:t>in welcher ich will vor den Thron</w:t>
      </w:r>
      <w:r>
        <w:br/>
        <w:t>des höchsten Vaters gehen</w:t>
      </w:r>
      <w:r>
        <w:br/>
        <w:t>und dir, dem er mich anvertraut</w:t>
      </w:r>
      <w:r>
        <w:br/>
        <w:t>als eine wohlgeschmückte Braut</w:t>
      </w:r>
      <w:r>
        <w:br/>
        <w:t>an deiner Seite stehen.</w:t>
      </w:r>
    </w:p>
    <w:p w14:paraId="5E408336" w14:textId="77777777" w:rsidR="00E47926" w:rsidRDefault="00E47926" w:rsidP="00E47926">
      <w:pPr>
        <w:pStyle w:val="berschrift1"/>
      </w:pPr>
      <w:r w:rsidRPr="00E02825">
        <w:t>Ein Weib, das Gott den Herren liebt</w:t>
      </w:r>
      <w:r>
        <w:t xml:space="preserve"> </w:t>
      </w:r>
    </w:p>
    <w:p w14:paraId="6BF69844" w14:textId="77777777" w:rsidR="00E47926" w:rsidRDefault="00E47926" w:rsidP="00E47926">
      <w:pPr>
        <w:pStyle w:val="StandardWeb"/>
      </w:pPr>
      <w:r>
        <w:t>1. Ein Weib, das GOtt den Herren liebt</w:t>
      </w:r>
      <w:r>
        <w:br/>
        <w:t>Und sich stets in der Tugend übt,</w:t>
      </w:r>
      <w:r>
        <w:br/>
        <w:t>Ist viel mehr Lobs und Liebens wert</w:t>
      </w:r>
      <w:r>
        <w:br/>
        <w:t>Als alle Perlen auf der Erd.</w:t>
      </w:r>
    </w:p>
    <w:p w14:paraId="6E3C46E3" w14:textId="77777777" w:rsidR="00E47926" w:rsidRDefault="00E47926" w:rsidP="00E47926">
      <w:pPr>
        <w:pStyle w:val="StandardWeb"/>
      </w:pPr>
      <w:r>
        <w:t>2. Ihr Mann darf mit dem Herzen frei</w:t>
      </w:r>
      <w:r>
        <w:br/>
        <w:t>Verlassen sich auf ihre Treu,</w:t>
      </w:r>
      <w:r>
        <w:br/>
        <w:t>Sein Haus ist voller Freud und Licht,</w:t>
      </w:r>
      <w:r>
        <w:br/>
        <w:t>An Nahrung wirds ihm mangeln nicht.</w:t>
      </w:r>
    </w:p>
    <w:p w14:paraId="197858BF" w14:textId="77777777" w:rsidR="00E47926" w:rsidRDefault="00E47926" w:rsidP="00E47926">
      <w:pPr>
        <w:pStyle w:val="StandardWeb"/>
      </w:pPr>
      <w:r>
        <w:t>3. Sie tut ihm Liebes und kein Leid,</w:t>
      </w:r>
      <w:r>
        <w:br/>
        <w:t>Durchsüßet seine Lebenszeit,</w:t>
      </w:r>
      <w:r>
        <w:br/>
        <w:t>Sie nimmt sich seines Kummers an</w:t>
      </w:r>
      <w:r>
        <w:br/>
        <w:t>Mit Trost und Rat, so gut sie kann.</w:t>
      </w:r>
    </w:p>
    <w:p w14:paraId="38F1489E" w14:textId="77777777" w:rsidR="00E47926" w:rsidRDefault="00E47926" w:rsidP="00E47926">
      <w:pPr>
        <w:pStyle w:val="StandardWeb"/>
      </w:pPr>
      <w:r>
        <w:t>4. Die Woll und Flachs sind ihre Lust,</w:t>
      </w:r>
      <w:r>
        <w:br/>
        <w:t>Was hierzu dien, ist ihr bewußt,</w:t>
      </w:r>
      <w:r>
        <w:br/>
        <w:t>Ihr Händlein greifet selber zu,</w:t>
      </w:r>
      <w:r>
        <w:br/>
        <w:t>Hat oftmals Muh und selten Ruh.</w:t>
      </w:r>
    </w:p>
    <w:p w14:paraId="1B7B95D7" w14:textId="77777777" w:rsidR="00E47926" w:rsidRDefault="00E47926" w:rsidP="00E47926">
      <w:pPr>
        <w:pStyle w:val="StandardWeb"/>
      </w:pPr>
      <w:r>
        <w:t>5. Sie ist ein Schifflein auf dem Meer,</w:t>
      </w:r>
      <w:r>
        <w:br/>
        <w:t>Wann dieses kommt, so kommets nicht leer:</w:t>
      </w:r>
      <w:r>
        <w:br/>
        <w:t>So schafft auch sie aus allem Ort</w:t>
      </w:r>
      <w:r>
        <w:br/>
        <w:t>Zu ihren Diensten ist gewandt.</w:t>
      </w:r>
    </w:p>
    <w:p w14:paraId="6F3014AC" w14:textId="77777777" w:rsidR="00E47926" w:rsidRDefault="00E47926" w:rsidP="00E47926">
      <w:pPr>
        <w:pStyle w:val="StandardWeb"/>
      </w:pPr>
      <w:r>
        <w:t>6. Sie schläft mit Sorg, ist früh heraus,</w:t>
      </w:r>
      <w:r>
        <w:br/>
        <w:t>Gibt Butter, wo sie soll, im Haus</w:t>
      </w:r>
      <w:r>
        <w:br/>
        <w:t>Und speist die Dirnen, deren Hand</w:t>
      </w:r>
      <w:r>
        <w:br/>
        <w:t>Zu ihren Diensten ist gewandt.</w:t>
      </w:r>
    </w:p>
    <w:p w14:paraId="2295F3D6" w14:textId="77777777" w:rsidR="00E47926" w:rsidRDefault="00E47926" w:rsidP="00E47926">
      <w:pPr>
        <w:pStyle w:val="StandardWeb"/>
      </w:pPr>
      <w:r>
        <w:t>7. Sie gürtet ihre Lenden fest</w:t>
      </w:r>
      <w:r>
        <w:br/>
        <w:t>Und stärket ihre Arm aufs best,</w:t>
      </w:r>
      <w:r>
        <w:br/>
        <w:t>Ist froh, wenns wohl von statten geht,</w:t>
      </w:r>
      <w:r>
        <w:br/>
        <w:t>Worauf ihr ihr Sinn und Herze steht.</w:t>
      </w:r>
    </w:p>
    <w:p w14:paraId="6DB81B33" w14:textId="77777777" w:rsidR="00E47926" w:rsidRDefault="00E47926" w:rsidP="00E47926">
      <w:pPr>
        <w:pStyle w:val="StandardWeb"/>
      </w:pPr>
      <w:r>
        <w:t>8. Wenn andre löschen Feur und Licht,</w:t>
      </w:r>
      <w:r>
        <w:br/>
        <w:t>Verlöscht doch ihre Leuchte nicht,</w:t>
      </w:r>
      <w:r>
        <w:br/>
        <w:t>Ihr Herze wachet Tag und Nacht</w:t>
      </w:r>
      <w:r>
        <w:br/>
        <w:t>Zu dem, der Tag und Nacht gemacht.</w:t>
      </w:r>
    </w:p>
    <w:p w14:paraId="4AF87826" w14:textId="77777777" w:rsidR="00E47926" w:rsidRDefault="00E47926" w:rsidP="00E47926">
      <w:pPr>
        <w:pStyle w:val="StandardWeb"/>
      </w:pPr>
      <w:r>
        <w:t>9. Sie nimmt den Rocken, setzt sich hin</w:t>
      </w:r>
      <w:r>
        <w:br/>
        <w:t>Und schämt sich nicht, daß sie ihn spinn,</w:t>
      </w:r>
      <w:r>
        <w:br/>
        <w:t>Ihr Finger faßt die Spindel wohl</w:t>
      </w:r>
      <w:r>
        <w:br/>
        <w:t>Und macht sie schnell mit Garne voll.</w:t>
      </w:r>
    </w:p>
    <w:p w14:paraId="39263720" w14:textId="77777777" w:rsidR="00E47926" w:rsidRDefault="00E47926" w:rsidP="00E47926">
      <w:pPr>
        <w:pStyle w:val="StandardWeb"/>
      </w:pPr>
      <w:r>
        <w:t>10. Sie hört gar leicht der Armen Bitt,</w:t>
      </w:r>
      <w:r>
        <w:br/>
        <w:t>Ist gütig, teilet gerne mit,</w:t>
      </w:r>
      <w:r>
        <w:br/>
        <w:t>Ihr Haus und alles Hausgesind</w:t>
      </w:r>
      <w:r>
        <w:br/>
        <w:t>Ist wohl verwahrt vor Schnee und Wind.</w:t>
      </w:r>
    </w:p>
    <w:p w14:paraId="0A1DA0FE" w14:textId="77777777" w:rsidR="00E47926" w:rsidRDefault="00E47926" w:rsidP="00E47926">
      <w:pPr>
        <w:pStyle w:val="StandardWeb"/>
      </w:pPr>
      <w:r>
        <w:t>11. Sie sitzt und näht, sie würket mit Fleiß,</w:t>
      </w:r>
      <w:r>
        <w:br/>
        <w:t>Macht decken nach der Künstler Weiß,</w:t>
      </w:r>
      <w:r>
        <w:br/>
        <w:t>Hält sich selbst sauber; weiße Seid</w:t>
      </w:r>
      <w:r>
        <w:br/>
        <w:t>Und Purpur ist ihr schönes Kleid.</w:t>
      </w:r>
    </w:p>
    <w:p w14:paraId="2DB5E600" w14:textId="77777777" w:rsidR="00E47926" w:rsidRDefault="00E47926" w:rsidP="00E47926">
      <w:pPr>
        <w:pStyle w:val="StandardWeb"/>
      </w:pPr>
      <w:r>
        <w:t>12. Ihr Mann ist in der Stadt berühmt,</w:t>
      </w:r>
      <w:r>
        <w:br/>
        <w:t>Bestellt sein Amt, wie sichs geziemet</w:t>
      </w:r>
      <w:r>
        <w:br/>
        <w:t>Er geht, steht und sitzt oben an,</w:t>
      </w:r>
      <w:r>
        <w:br/>
        <w:t>Und was er tut, ist wohl getan.</w:t>
      </w:r>
    </w:p>
    <w:p w14:paraId="36454A8B" w14:textId="77777777" w:rsidR="00E47926" w:rsidRDefault="00E47926" w:rsidP="00E47926">
      <w:pPr>
        <w:pStyle w:val="StandardWeb"/>
      </w:pPr>
      <w:r>
        <w:t>13. Ihr Schmuck ist, daß sie reinlich ist,</w:t>
      </w:r>
      <w:r>
        <w:br/>
        <w:t>Ihr Ehr ist, daß sie ausgerüst</w:t>
      </w:r>
      <w:r>
        <w:br/>
        <w:t>Mit Fleiße, der gewiß zuletzt</w:t>
      </w:r>
      <w:r>
        <w:br/>
        <w:t>Den, der sie liebet, hoch ergetzt.</w:t>
      </w:r>
    </w:p>
    <w:p w14:paraId="1B498759" w14:textId="77777777" w:rsidR="00E47926" w:rsidRDefault="00E47926" w:rsidP="00E47926">
      <w:pPr>
        <w:pStyle w:val="StandardWeb"/>
      </w:pPr>
      <w:r>
        <w:t>14. Sie öffnet ihren weisen Mund,</w:t>
      </w:r>
      <w:r>
        <w:br/>
        <w:t>Tut Kindern und Gesinde kund</w:t>
      </w:r>
      <w:r>
        <w:br/>
        <w:t>Des Höchsten Wort und lehrt sie fein</w:t>
      </w:r>
      <w:r>
        <w:br/>
        <w:t>Fromm, ehrbar und gehorsam sein.</w:t>
      </w:r>
    </w:p>
    <w:p w14:paraId="6EDA146E" w14:textId="77777777" w:rsidR="00E47926" w:rsidRDefault="00E47926" w:rsidP="00E47926">
      <w:pPr>
        <w:pStyle w:val="StandardWeb"/>
      </w:pPr>
      <w:r>
        <w:t>15. Sie schauet, weis im Hause steht</w:t>
      </w:r>
      <w:r>
        <w:br/>
        <w:t>Und wie es hier und dort ergeht,</w:t>
      </w:r>
      <w:r>
        <w:br/>
        <w:t>Sie ißt ihr Brot und sagt dabei,</w:t>
      </w:r>
      <w:r>
        <w:br/>
        <w:t>Wie so groß Unrecht Faulsein sei.</w:t>
      </w:r>
    </w:p>
    <w:p w14:paraId="3F4EBB85" w14:textId="77777777" w:rsidR="00E47926" w:rsidRDefault="00E47926" w:rsidP="00E47926">
      <w:pPr>
        <w:pStyle w:val="StandardWeb"/>
      </w:pPr>
      <w:r>
        <w:t>16. die Söhne, die ihr GOtt beschert,</w:t>
      </w:r>
      <w:r>
        <w:br/>
        <w:t>Die halten sie hoch, lieb und wert,</w:t>
      </w:r>
      <w:r>
        <w:br/>
        <w:t>Ihr Mann, der lobt sie spat und früh</w:t>
      </w:r>
      <w:r>
        <w:br/>
        <w:t>Und preiset selig sich und sie.</w:t>
      </w:r>
    </w:p>
    <w:p w14:paraId="4A7CA506" w14:textId="77777777" w:rsidR="00E47926" w:rsidRDefault="00E47926" w:rsidP="00E47926">
      <w:pPr>
        <w:pStyle w:val="StandardWeb"/>
      </w:pPr>
      <w:r>
        <w:t>17. Viel Töchter bringen Geld und Gut,</w:t>
      </w:r>
      <w:r>
        <w:br/>
        <w:t>Sind zart am Lieb und stolz am Mut,</w:t>
      </w:r>
      <w:r>
        <w:br/>
        <w:t>Du aber, meine Kron und Zier,</w:t>
      </w:r>
      <w:r>
        <w:br/>
        <w:t>Gehest wahrlich Ihnen allen für.</w:t>
      </w:r>
    </w:p>
    <w:p w14:paraId="2AD3AA80" w14:textId="01C04522" w:rsidR="00E47926" w:rsidRDefault="00E47926" w:rsidP="00E47926">
      <w:pPr>
        <w:pStyle w:val="StandardWeb"/>
      </w:pPr>
      <w:r>
        <w:t>18. Was hilft der äußerliche Schein?</w:t>
      </w:r>
      <w:r>
        <w:br/>
        <w:t>Was ists doch, schön und lieblich sein?</w:t>
      </w:r>
      <w:r>
        <w:br/>
        <w:t>Ein Weib, das GOtt liebt, ehrt und scheut,</w:t>
      </w:r>
      <w:r>
        <w:br/>
        <w:t xml:space="preserve">Das </w:t>
      </w:r>
      <w:r w:rsidR="008D63CF">
        <w:t>soll</w:t>
      </w:r>
      <w:r>
        <w:t xml:space="preserve"> man loben weit und breit.</w:t>
      </w:r>
    </w:p>
    <w:p w14:paraId="1540C9BE" w14:textId="77777777" w:rsidR="00E47926" w:rsidRDefault="00E47926" w:rsidP="00E47926">
      <w:pPr>
        <w:pStyle w:val="StandardWeb"/>
      </w:pPr>
      <w:r>
        <w:t>19. Die Werke, die sie hier verricht,</w:t>
      </w:r>
      <w:r>
        <w:br/>
        <w:t>Sind wie ein schönes helles Licht,</w:t>
      </w:r>
      <w:r>
        <w:br/>
        <w:t>Sie dringen bis zur Himmelspfort</w:t>
      </w:r>
      <w:r>
        <w:br/>
        <w:t xml:space="preserve">Und werden leuchten hier und dort. </w:t>
      </w:r>
    </w:p>
    <w:p w14:paraId="2563FB6D" w14:textId="77777777" w:rsidR="00E47926" w:rsidRDefault="00E47926" w:rsidP="00E47926">
      <w:pPr>
        <w:pStyle w:val="berschrift1"/>
      </w:pPr>
      <w:r w:rsidRPr="00E02825">
        <w:t>Erhebe dich, betrübtes Herz</w:t>
      </w:r>
      <w:r>
        <w:t xml:space="preserve"> </w:t>
      </w:r>
    </w:p>
    <w:p w14:paraId="07B14C15" w14:textId="77777777" w:rsidR="00E47926" w:rsidRDefault="00E47926" w:rsidP="00E47926">
      <w:pPr>
        <w:pStyle w:val="StandardWeb"/>
      </w:pPr>
      <w:r>
        <w:t>1. Erhebe dich, betrübtes Herz,</w:t>
      </w:r>
      <w:r>
        <w:br/>
        <w:t>Und laß die Sinn überwärts</w:t>
      </w:r>
      <w:r>
        <w:br/>
        <w:t>Hin nach dem Himmel steigen:</w:t>
      </w:r>
      <w:r>
        <w:br/>
        <w:t>Nimm GOtt zu Trost, so wird dein Schmerz</w:t>
      </w:r>
      <w:r>
        <w:br/>
        <w:t>Alsbald sich merklich neigen.</w:t>
      </w:r>
    </w:p>
    <w:p w14:paraId="37C0800C" w14:textId="77777777" w:rsidR="00E47926" w:rsidRDefault="00E47926" w:rsidP="00E47926">
      <w:pPr>
        <w:pStyle w:val="StandardWeb"/>
      </w:pPr>
      <w:r>
        <w:t>2. Dein Schad ist groß, das ist ja wahr,</w:t>
      </w:r>
      <w:r>
        <w:br/>
        <w:t>Doch ist ja auch bekannt und klar</w:t>
      </w:r>
      <w:r>
        <w:br/>
        <w:t>Des höchsten Vaters Gnade:</w:t>
      </w:r>
      <w:r>
        <w:br/>
        <w:t>Die macht, daß uns des Unglücks Schar</w:t>
      </w:r>
      <w:r>
        <w:br/>
        <w:t>Nicht um ein Härlein schade.</w:t>
      </w:r>
    </w:p>
    <w:p w14:paraId="6EFD0B99" w14:textId="77777777" w:rsidR="00E47926" w:rsidRDefault="00E47926" w:rsidP="00E47926">
      <w:pPr>
        <w:pStyle w:val="StandardWeb"/>
      </w:pPr>
      <w:r>
        <w:t>3. Der Fall, der unverhoffte Fall</w:t>
      </w:r>
      <w:r>
        <w:br/>
        <w:t>Schlägt uns nicht anders als der Schall</w:t>
      </w:r>
      <w:r>
        <w:br/>
        <w:t>Des Donners aus der Höhe:</w:t>
      </w:r>
      <w:r>
        <w:br/>
        <w:t>GOtt aber hilft, daß Knall und Fall</w:t>
      </w:r>
      <w:r>
        <w:br/>
        <w:t>Zum Glück und Guten gehe.</w:t>
      </w:r>
    </w:p>
    <w:p w14:paraId="7CB2D21B" w14:textId="77777777" w:rsidR="00E47926" w:rsidRDefault="00E47926" w:rsidP="00E47926">
      <w:pPr>
        <w:pStyle w:val="StandardWeb"/>
      </w:pPr>
      <w:r>
        <w:t>4. Was stürzt wohl eines Frommen Sinn?</w:t>
      </w:r>
      <w:r>
        <w:br/>
        <w:t>Wo soll ein Christ auch anders hin</w:t>
      </w:r>
      <w:r>
        <w:br/>
        <w:t>Als den Himmel fallen?</w:t>
      </w:r>
      <w:r>
        <w:br/>
        <w:t>Trost, Fried und Freud erhalten ihn,</w:t>
      </w:r>
      <w:r>
        <w:br/>
        <w:t>Angst muß zurückeprallen.</w:t>
      </w:r>
    </w:p>
    <w:p w14:paraId="73335ACE" w14:textId="77777777" w:rsidR="00E47926" w:rsidRDefault="00E47926" w:rsidP="00E47926">
      <w:pPr>
        <w:pStyle w:val="StandardWeb"/>
      </w:pPr>
      <w:r>
        <w:t>5. Was hat der Tod mit seiner Müh,</w:t>
      </w:r>
      <w:r>
        <w:br/>
        <w:t>Er komme spät an oder früh,</w:t>
      </w:r>
      <w:r>
        <w:br/>
        <w:t>An gottergebnen Seelen?</w:t>
      </w:r>
      <w:r>
        <w:br/>
        <w:t>Nimmt er sie bald, befreit er sie</w:t>
      </w:r>
      <w:r>
        <w:br/>
        <w:t>Vor langem sauren Quälen.</w:t>
      </w:r>
    </w:p>
    <w:p w14:paraId="142F7A90" w14:textId="77777777" w:rsidR="00E47926" w:rsidRDefault="00E47926" w:rsidP="00E47926">
      <w:pPr>
        <w:pStyle w:val="StandardWeb"/>
      </w:pPr>
      <w:r>
        <w:t>6. Wer plötzlich stirbt und stirbt nur wohl,</w:t>
      </w:r>
      <w:r>
        <w:br/>
        <w:t>Der nimmt ein Ende, das man soll</w:t>
      </w:r>
      <w:r>
        <w:br/>
        <w:t>Erwünscht und selig preisen:</w:t>
      </w:r>
      <w:r>
        <w:br/>
        <w:t>Ists Herze gut und glaubenvoll,</w:t>
      </w:r>
      <w:r>
        <w:br/>
        <w:t>Was schadt das schnelle Reisen?</w:t>
      </w:r>
    </w:p>
    <w:p w14:paraId="7C7DA52D" w14:textId="77777777" w:rsidR="00E47926" w:rsidRDefault="00E47926" w:rsidP="00E47926">
      <w:pPr>
        <w:pStyle w:val="StandardWeb"/>
      </w:pPr>
      <w:r>
        <w:t>7. Was fragt ein Kämpfer nach der Zeit,</w:t>
      </w:r>
      <w:r>
        <w:br/>
        <w:t>Wenn er den Feind nur in dem Streit</w:t>
      </w:r>
      <w:r>
        <w:br/>
        <w:t>Hat ritterlich empfangen?</w:t>
      </w:r>
      <w:r>
        <w:br/>
        <w:t>Wie mancher kann die Siegesbeut</w:t>
      </w:r>
      <w:r>
        <w:br/>
        <w:t>Im Augenblick erlangen.</w:t>
      </w:r>
    </w:p>
    <w:p w14:paraId="7B369865" w14:textId="77777777" w:rsidR="00E47926" w:rsidRDefault="00E47926" w:rsidP="00E47926">
      <w:pPr>
        <w:pStyle w:val="StandardWeb"/>
      </w:pPr>
      <w:r>
        <w:t>8. Ein solches Lob und edlen Lohn</w:t>
      </w:r>
      <w:r>
        <w:br/>
        <w:t>Hat auch fürwahr und trägt davon</w:t>
      </w:r>
      <w:r>
        <w:br/>
        <w:t>Der, den wir jetzt beweinen:</w:t>
      </w:r>
      <w:r>
        <w:br/>
        <w:t>Er sieht nun selbst ein helle Kron</w:t>
      </w:r>
      <w:r>
        <w:br/>
        <w:t>Auf seinem Haupte scheinen.</w:t>
      </w:r>
    </w:p>
    <w:p w14:paraId="78814E01" w14:textId="77777777" w:rsidR="00E47926" w:rsidRDefault="00E47926" w:rsidP="00E47926">
      <w:pPr>
        <w:pStyle w:val="StandardWeb"/>
      </w:pPr>
      <w:r>
        <w:t>9. Er hat gesiegt, das ist gewiß.</w:t>
      </w:r>
      <w:r>
        <w:br/>
        <w:t>Er ist durch Todes Finsternis</w:t>
      </w:r>
      <w:r>
        <w:br/>
        <w:t>Zu Gottes Licht gekommen.</w:t>
      </w:r>
      <w:r>
        <w:br/>
        <w:t>Er lebt, obschon ein schneller Riß</w:t>
      </w:r>
      <w:r>
        <w:br/>
        <w:t>Ihn von uns hingenommen.</w:t>
      </w:r>
    </w:p>
    <w:p w14:paraId="139A6B2F" w14:textId="77777777" w:rsidR="00E47926" w:rsidRDefault="00E47926" w:rsidP="00E47926">
      <w:pPr>
        <w:pStyle w:val="StandardWeb"/>
      </w:pPr>
      <w:r>
        <w:t>10. Den schnellen Riß hat GOtt getan</w:t>
      </w:r>
      <w:r>
        <w:br/>
        <w:t>Der nichts als Gutes machen kann</w:t>
      </w:r>
      <w:r>
        <w:br/>
        <w:t>Im Himmel und auf Erden.</w:t>
      </w:r>
      <w:r>
        <w:br/>
        <w:t>Was GOtt tut, hebts gleich traurig an,</w:t>
      </w:r>
      <w:r>
        <w:br/>
        <w:t>Muß doch zuletzt gut werden.</w:t>
      </w:r>
    </w:p>
    <w:p w14:paraId="260EB66E" w14:textId="77777777" w:rsidR="00E47926" w:rsidRDefault="00E47926" w:rsidP="00E47926">
      <w:pPr>
        <w:pStyle w:val="StandardWeb"/>
      </w:pPr>
      <w:r>
        <w:t>11. Wir wünschen zwar, ach hätten wir</w:t>
      </w:r>
      <w:r>
        <w:br/>
        <w:t>Doch bei dem Bette sollen hier</w:t>
      </w:r>
      <w:r>
        <w:br/>
        <w:t>In Seinem Ende stehen</w:t>
      </w:r>
      <w:r>
        <w:br/>
        <w:t>Und hören gegen dir und mir</w:t>
      </w:r>
      <w:r>
        <w:br/>
        <w:t>Sein letztes Wort ergehen.</w:t>
      </w:r>
    </w:p>
    <w:p w14:paraId="1D7950F6" w14:textId="77777777" w:rsidR="00E47926" w:rsidRDefault="00E47926" w:rsidP="00E47926">
      <w:pPr>
        <w:pStyle w:val="StandardWeb"/>
      </w:pPr>
      <w:r>
        <w:t>12. Denkt aber, denkt, ob dies Gehör</w:t>
      </w:r>
      <w:r>
        <w:br/>
        <w:t>Uns mehr betrübt als tröstlich wär,</w:t>
      </w:r>
      <w:r>
        <w:br/>
        <w:t>Und gebt euch wohl zufrieden,</w:t>
      </w:r>
      <w:r>
        <w:br/>
        <w:t>Weil er in GOtt zu Gottes Ehr</w:t>
      </w:r>
      <w:r>
        <w:br/>
        <w:t>Auf Gottes Wort verschieden.</w:t>
      </w:r>
    </w:p>
    <w:p w14:paraId="5223AD48" w14:textId="77777777" w:rsidR="00E47926" w:rsidRDefault="00E47926" w:rsidP="00E47926">
      <w:pPr>
        <w:pStyle w:val="StandardWeb"/>
      </w:pPr>
      <w:r>
        <w:t>13. Hilf GOtt! Sprach sein gottselger Mund,</w:t>
      </w:r>
      <w:r>
        <w:br/>
        <w:t>Das hörte GOtt, und half zur Stund</w:t>
      </w:r>
      <w:r>
        <w:br/>
        <w:t>Ihn in die hohen Freuden,</w:t>
      </w:r>
      <w:r>
        <w:br/>
        <w:t>Da wo sich Aug und Herzensgrund</w:t>
      </w:r>
      <w:r>
        <w:br/>
        <w:t>In reiner Wollust weiden.</w:t>
      </w:r>
    </w:p>
    <w:p w14:paraId="3DBB7AAC" w14:textId="77777777" w:rsidR="00E47926" w:rsidRDefault="00E47926" w:rsidP="00E47926">
      <w:pPr>
        <w:pStyle w:val="StandardWeb"/>
      </w:pPr>
      <w:r>
        <w:t>14. Da hat er nun all Hilf und Heil,</w:t>
      </w:r>
      <w:r>
        <w:br/>
        <w:t>Ist froh in seinem Erb und Teil,</w:t>
      </w:r>
      <w:r>
        <w:br/>
        <w:t>Wonach er hier gestrebet,</w:t>
      </w:r>
      <w:r>
        <w:br/>
        <w:t>Ruht fern vom Tod und Todespfeil,</w:t>
      </w:r>
      <w:r>
        <w:br/>
        <w:t>In dem er ewig lebet.</w:t>
      </w:r>
    </w:p>
    <w:p w14:paraId="5C5DF851" w14:textId="77777777" w:rsidR="00E47926" w:rsidRDefault="00E47926" w:rsidP="00E47926">
      <w:pPr>
        <w:pStyle w:val="StandardWeb"/>
      </w:pPr>
      <w:r>
        <w:t>15. Nun darf sein Herz nicht traurig sein</w:t>
      </w:r>
      <w:r>
        <w:br/>
        <w:t>Und fühlt nicht mehr den schweren Stein</w:t>
      </w:r>
      <w:r>
        <w:br/>
        <w:t>Des Kummers wie hienieden,</w:t>
      </w:r>
      <w:r>
        <w:br/>
        <w:t>Da sein Fleiß in der Sorgen Pein</w:t>
      </w:r>
      <w:r>
        <w:br/>
        <w:t>Sich täglich mußt ermüden.</w:t>
      </w:r>
    </w:p>
    <w:p w14:paraId="1C0C217B" w14:textId="77777777" w:rsidR="00E47926" w:rsidRDefault="00E47926" w:rsidP="00E47926">
      <w:pPr>
        <w:pStyle w:val="StandardWeb"/>
      </w:pPr>
      <w:r>
        <w:t>16. Sein süßer Mund, des edle Zier</w:t>
      </w:r>
      <w:r>
        <w:br/>
        <w:t>Des Höchsten Weisheit für und für</w:t>
      </w:r>
      <w:r>
        <w:br/>
        <w:t>So treulich hat gelehret,</w:t>
      </w:r>
      <w:r>
        <w:br/>
        <w:t>Der predigt, was kein Ohr allhier</w:t>
      </w:r>
      <w:r>
        <w:br/>
        <w:t>Bei uns je hat gehöret.</w:t>
      </w:r>
    </w:p>
    <w:p w14:paraId="186D2E4C" w14:textId="77777777" w:rsidR="00E47926" w:rsidRDefault="00E47926" w:rsidP="00E47926">
      <w:pPr>
        <w:pStyle w:val="StandardWeb"/>
      </w:pPr>
      <w:r>
        <w:t>17. Er predigt seines Gottes Ruhm</w:t>
      </w:r>
      <w:r>
        <w:br/>
        <w:t>Und füllt das güldne Heiligtum</w:t>
      </w:r>
      <w:r>
        <w:br/>
        <w:t>Und die so schönen Tore,</w:t>
      </w:r>
      <w:r>
        <w:br/>
        <w:t>Sein Name reicht gleich einer Blum</w:t>
      </w:r>
      <w:r>
        <w:br/>
        <w:t>Im hellen Engelchore.</w:t>
      </w:r>
    </w:p>
    <w:p w14:paraId="2F95DF72" w14:textId="77777777" w:rsidR="00E47926" w:rsidRDefault="00E47926" w:rsidP="00E47926">
      <w:pPr>
        <w:pStyle w:val="StandardWeb"/>
      </w:pPr>
      <w:r>
        <w:t>18. Die Pflänzlein, die er vorgeschickt,</w:t>
      </w:r>
      <w:r>
        <w:br/>
        <w:t>Hat er auch schon mit Lust erblickt,</w:t>
      </w:r>
      <w:r>
        <w:br/>
        <w:t>Und herzlich sich ergetzet,</w:t>
      </w:r>
      <w:r>
        <w:br/>
        <w:t>Nun ist sein Geist in ihm erquickt</w:t>
      </w:r>
      <w:r>
        <w:br/>
        <w:t>Und alles Leid ersetzet.</w:t>
      </w:r>
    </w:p>
    <w:p w14:paraId="23A9D6FB" w14:textId="77777777" w:rsidR="00E47926" w:rsidRDefault="00E47926" w:rsidP="00E47926">
      <w:pPr>
        <w:pStyle w:val="StandardWeb"/>
      </w:pPr>
      <w:r>
        <w:t>19. Was wollt ihr nun mit eurem Lied,</w:t>
      </w:r>
      <w:r>
        <w:br/>
        <w:t>Ihr, die ihr ihm gewogen seid,</w:t>
      </w:r>
      <w:r>
        <w:br/>
        <w:t>Euch selbst nun ferner plagen?</w:t>
      </w:r>
      <w:r>
        <w:br/>
        <w:t>Wems wohlgeht und sich glücklich freut,</w:t>
      </w:r>
      <w:r>
        <w:br/>
        <w:t>Den darf man nicht mehr klagen.</w:t>
      </w:r>
    </w:p>
    <w:p w14:paraId="45A9285C" w14:textId="5FF7C1DB" w:rsidR="00E47926" w:rsidRDefault="00E47926" w:rsidP="00E47926">
      <w:pPr>
        <w:pStyle w:val="StandardWeb"/>
      </w:pPr>
      <w:r>
        <w:t>20. Wischt eure Tränen vom Gesicht</w:t>
      </w:r>
      <w:r>
        <w:br/>
        <w:t>Und laßt des lieben Trostes Licht</w:t>
      </w:r>
      <w:r>
        <w:br/>
        <w:t>In eure Herzen brechen,</w:t>
      </w:r>
      <w:r>
        <w:br/>
        <w:t>So wird, der alles Herzle</w:t>
      </w:r>
      <w:r w:rsidR="008D63CF">
        <w:t>i</w:t>
      </w:r>
      <w:r>
        <w:t>d bricht,</w:t>
      </w:r>
      <w:r>
        <w:br/>
        <w:t>Euch Herz und Mut einsprechen.</w:t>
      </w:r>
    </w:p>
    <w:p w14:paraId="057E2EB6" w14:textId="77777777" w:rsidR="00E47926" w:rsidRDefault="00E47926" w:rsidP="00E47926">
      <w:pPr>
        <w:pStyle w:val="StandardWeb"/>
      </w:pPr>
      <w:r>
        <w:t>21. Nehmt eure Zuflucht zu ihm zu,</w:t>
      </w:r>
      <w:r>
        <w:br/>
        <w:t>Und glaubt, daß er nichts andres tu</w:t>
      </w:r>
      <w:r>
        <w:br/>
        <w:t>Als nur, was uns kann nützen:</w:t>
      </w:r>
      <w:r>
        <w:br/>
        <w:t>Wer das behält, wird in der Ruh</w:t>
      </w:r>
      <w:r>
        <w:br/>
        <w:t>Und GOtt im Schoße sitzen.</w:t>
      </w:r>
    </w:p>
    <w:p w14:paraId="54D2B510" w14:textId="77777777" w:rsidR="00E47926" w:rsidRDefault="00E47926" w:rsidP="00E47926">
      <w:pPr>
        <w:pStyle w:val="StandardWeb"/>
      </w:pPr>
      <w:r>
        <w:t>22. Wer GOtt vertraut, wird in der Tat</w:t>
      </w:r>
      <w:r>
        <w:br/>
        <w:t>Erfahren, daß des Höchsten Rat</w:t>
      </w:r>
      <w:r>
        <w:br/>
        <w:t>Ihn weislich werde führen</w:t>
      </w:r>
      <w:r>
        <w:br/>
        <w:t>Und hier und dort mit großer Gnad</w:t>
      </w:r>
      <w:r>
        <w:br/>
        <w:t xml:space="preserve">Und reichem Segen zieren. </w:t>
      </w:r>
    </w:p>
    <w:p w14:paraId="2A4D38F3" w14:textId="77777777" w:rsidR="00FD112D" w:rsidRDefault="00FD112D" w:rsidP="00FD112D">
      <w:pPr>
        <w:pStyle w:val="berschrift1"/>
      </w:pPr>
      <w:r w:rsidRPr="00FD112D">
        <w:t>Fröhlich soll mein Herze springen</w:t>
      </w:r>
      <w:r>
        <w:t xml:space="preserve"> </w:t>
      </w:r>
    </w:p>
    <w:p w14:paraId="6F8E8D5A" w14:textId="77777777" w:rsidR="00FD112D" w:rsidRDefault="00FD112D" w:rsidP="00FD112D">
      <w:pPr>
        <w:pStyle w:val="StandardWeb"/>
      </w:pPr>
      <w:r>
        <w:t>Fröhlich soll mein Herze springen</w:t>
      </w:r>
      <w:r>
        <w:br/>
        <w:t>dieser Zeit,</w:t>
      </w:r>
      <w:r>
        <w:br/>
        <w:t>da vor Freud</w:t>
      </w:r>
      <w:r>
        <w:br/>
        <w:t>alle Engel singen.</w:t>
      </w:r>
      <w:r>
        <w:br/>
        <w:t>Hört, hört, wie mit vollen Chören</w:t>
      </w:r>
      <w:r>
        <w:br/>
        <w:t>alle Luft</w:t>
      </w:r>
      <w:r>
        <w:br/>
        <w:t>jauchzt und ruft:</w:t>
      </w:r>
      <w:r>
        <w:br/>
        <w:t>Christus ist geboren!</w:t>
      </w:r>
    </w:p>
    <w:p w14:paraId="4AD1B60C" w14:textId="77777777" w:rsidR="00FD112D" w:rsidRDefault="00FD112D" w:rsidP="00FD112D">
      <w:pPr>
        <w:pStyle w:val="StandardWeb"/>
      </w:pPr>
      <w:r>
        <w:t>Heute geht aus seiner Kammer</w:t>
      </w:r>
      <w:r>
        <w:br/>
        <w:t>Gottes Held,</w:t>
      </w:r>
      <w:r>
        <w:br/>
        <w:t>der die Welt</w:t>
      </w:r>
      <w:r>
        <w:br/>
        <w:t>reißt aus allem Jammer.</w:t>
      </w:r>
      <w:r>
        <w:br/>
        <w:t>Gott wird Mensch dir, Mensch, zu gute;</w:t>
      </w:r>
      <w:r>
        <w:br/>
        <w:t>Gottes Kind</w:t>
      </w:r>
      <w:r>
        <w:br/>
        <w:t>das verbindt</w:t>
      </w:r>
      <w:r>
        <w:br/>
        <w:t>sich mit unserm Blute.</w:t>
      </w:r>
    </w:p>
    <w:p w14:paraId="6A41CA0A" w14:textId="77777777" w:rsidR="00FD112D" w:rsidRDefault="00FD112D" w:rsidP="00FD112D">
      <w:pPr>
        <w:pStyle w:val="StandardWeb"/>
      </w:pPr>
      <w:r>
        <w:t>Sollt uns Gott nun können hassen,</w:t>
      </w:r>
      <w:r>
        <w:br/>
        <w:t>der uns gibt,</w:t>
      </w:r>
      <w:r>
        <w:br/>
        <w:t>was er liebt</w:t>
      </w:r>
      <w:r>
        <w:br/>
        <w:t>über alle Maßen?</w:t>
      </w:r>
      <w:r>
        <w:br/>
        <w:t>Gott gibt, unserm Leid zu wehren,</w:t>
      </w:r>
      <w:r>
        <w:br/>
        <w:t>seinen Sohn</w:t>
      </w:r>
      <w:r>
        <w:br/>
        <w:t>aus dem Thron</w:t>
      </w:r>
      <w:r>
        <w:br/>
        <w:t>seiner Macht und Ehren.</w:t>
      </w:r>
    </w:p>
    <w:p w14:paraId="78F0E01C" w14:textId="77777777" w:rsidR="00FD112D" w:rsidRDefault="00FD112D" w:rsidP="00FD112D">
      <w:pPr>
        <w:pStyle w:val="StandardWeb"/>
      </w:pPr>
      <w:r>
        <w:t>Sollte von uns sein gekehret,</w:t>
      </w:r>
      <w:r>
        <w:br/>
        <w:t>der sein Reich</w:t>
      </w:r>
      <w:r>
        <w:br/>
        <w:t>und zugleich</w:t>
      </w:r>
      <w:r>
        <w:br/>
        <w:t>sich selbst uns verehret?</w:t>
      </w:r>
      <w:r>
        <w:br/>
        <w:t>Sollt uns Gottes Sohn nicht lieben</w:t>
      </w:r>
      <w:r>
        <w:br/>
        <w:t>der jetzt kömmt,</w:t>
      </w:r>
      <w:r>
        <w:br/>
        <w:t>von uns nimmt,</w:t>
      </w:r>
      <w:r>
        <w:br/>
        <w:t>was uns will betrüben?</w:t>
      </w:r>
    </w:p>
    <w:p w14:paraId="4BD28363" w14:textId="77777777" w:rsidR="00FD112D" w:rsidRDefault="00FD112D" w:rsidP="00FD112D">
      <w:pPr>
        <w:pStyle w:val="StandardWeb"/>
      </w:pPr>
      <w:r>
        <w:t>Hätte für der Menschen Orden</w:t>
      </w:r>
      <w:r>
        <w:br/>
        <w:t>unser Heil</w:t>
      </w:r>
      <w:r>
        <w:br/>
        <w:t>einen Greul,</w:t>
      </w:r>
      <w:r>
        <w:br/>
        <w:t>wär er nicht Mensch worden;</w:t>
      </w:r>
      <w:r>
        <w:br/>
        <w:t>hätt er Lust zu unserm Schaden,</w:t>
      </w:r>
      <w:r>
        <w:br/>
        <w:t>ei, so würd</w:t>
      </w:r>
      <w:r>
        <w:br/>
        <w:t>unsre Bürd</w:t>
      </w:r>
      <w:r>
        <w:br/>
        <w:t>er nicht auf sich laden.</w:t>
      </w:r>
    </w:p>
    <w:p w14:paraId="6607587C" w14:textId="77777777" w:rsidR="00FD112D" w:rsidRDefault="00FD112D" w:rsidP="00FD112D">
      <w:pPr>
        <w:pStyle w:val="StandardWeb"/>
      </w:pPr>
      <w:r>
        <w:t>Er nimmt auf sich, was auf Erden</w:t>
      </w:r>
      <w:r>
        <w:br/>
        <w:t>wir getan,</w:t>
      </w:r>
      <w:r>
        <w:br/>
        <w:t>gibt sich an,</w:t>
      </w:r>
      <w:r>
        <w:br/>
        <w:t>unser Lamm zu werden,</w:t>
      </w:r>
      <w:r>
        <w:br/>
        <w:t>unser Lamm, das für uns stirbet</w:t>
      </w:r>
      <w:r>
        <w:br/>
        <w:t>und bei Gott</w:t>
      </w:r>
      <w:r>
        <w:br/>
        <w:t>für den Tod</w:t>
      </w:r>
      <w:r>
        <w:br/>
        <w:t>Gnad und Fried erwirbet.</w:t>
      </w:r>
    </w:p>
    <w:p w14:paraId="42DA7FFD" w14:textId="77777777" w:rsidR="00FD112D" w:rsidRDefault="00FD112D" w:rsidP="00FD112D">
      <w:pPr>
        <w:pStyle w:val="StandardWeb"/>
      </w:pPr>
      <w:r>
        <w:t>Nun er liegt in seiner Krippen,</w:t>
      </w:r>
      <w:r>
        <w:br/>
        <w:t>ruft zu sich</w:t>
      </w:r>
      <w:r>
        <w:br/>
        <w:t>mich und dich,</w:t>
      </w:r>
      <w:r>
        <w:br/>
        <w:t>spricht mit süßen Lippen:</w:t>
      </w:r>
      <w:r>
        <w:br/>
        <w:t>lasset fahren, liebe Brüder,</w:t>
      </w:r>
      <w:r>
        <w:br/>
        <w:t>was euch quält,</w:t>
      </w:r>
      <w:r>
        <w:br/>
        <w:t>was euch fehlt;</w:t>
      </w:r>
      <w:r>
        <w:br/>
        <w:t>ich bring alles wieder.</w:t>
      </w:r>
    </w:p>
    <w:p w14:paraId="536CD8D0" w14:textId="77777777" w:rsidR="00FD112D" w:rsidRDefault="00FD112D" w:rsidP="00FD112D">
      <w:pPr>
        <w:pStyle w:val="StandardWeb"/>
      </w:pPr>
      <w:r>
        <w:t>Ei so kommt und laßt uns laufen;</w:t>
      </w:r>
      <w:r>
        <w:br/>
        <w:t>stellt euch ein,</w:t>
      </w:r>
      <w:r>
        <w:br/>
        <w:t>groß und klein,</w:t>
      </w:r>
      <w:r>
        <w:br/>
        <w:t>kommt mit großen Haufen!</w:t>
      </w:r>
      <w:r>
        <w:br/>
        <w:t>Liebt den, der vor Liebe brennet,</w:t>
      </w:r>
      <w:r>
        <w:br/>
        <w:t>schaut den Stern,</w:t>
      </w:r>
      <w:r>
        <w:br/>
        <w:t>der uns gern</w:t>
      </w:r>
      <w:r>
        <w:br/>
        <w:t>Licht und Labsal gönnet.</w:t>
      </w:r>
    </w:p>
    <w:p w14:paraId="11C67D7B" w14:textId="77777777" w:rsidR="00FD112D" w:rsidRDefault="00FD112D" w:rsidP="00FD112D">
      <w:pPr>
        <w:pStyle w:val="StandardWeb"/>
      </w:pPr>
      <w:r>
        <w:t>Die ihr schwebt in großem Leiden,</w:t>
      </w:r>
      <w:r>
        <w:br/>
        <w:t>sehet, hier</w:t>
      </w:r>
      <w:r>
        <w:br/>
        <w:t>ist die Tür</w:t>
      </w:r>
      <w:r>
        <w:br/>
        <w:t>zu den wahren Freuden.</w:t>
      </w:r>
      <w:r>
        <w:br/>
        <w:t>Faßt ihn wohl, er wird euch führen</w:t>
      </w:r>
      <w:r>
        <w:br/>
        <w:t>an den Ort,</w:t>
      </w:r>
      <w:r>
        <w:br/>
        <w:t>da hinfort</w:t>
      </w:r>
      <w:r>
        <w:br/>
        <w:t>euch kein Kreuz wird rühren.</w:t>
      </w:r>
    </w:p>
    <w:p w14:paraId="06C889F7" w14:textId="77777777" w:rsidR="00FD112D" w:rsidRDefault="00FD112D" w:rsidP="00FD112D">
      <w:pPr>
        <w:pStyle w:val="StandardWeb"/>
      </w:pPr>
      <w:r>
        <w:t>Wer sich findt beschwert im Herzen,</w:t>
      </w:r>
      <w:r>
        <w:br/>
        <w:t>wer empfindt</w:t>
      </w:r>
      <w:r>
        <w:br/>
        <w:t>seine Sünd</w:t>
      </w:r>
      <w:r>
        <w:br/>
        <w:t>und Gewissensschmerzen,</w:t>
      </w:r>
      <w:r>
        <w:br/>
        <w:t>sei getrost, hier wird gefunden,</w:t>
      </w:r>
      <w:r>
        <w:br/>
        <w:t>der in Eil</w:t>
      </w:r>
      <w:r>
        <w:br/>
        <w:t>machet heil</w:t>
      </w:r>
      <w:r>
        <w:br/>
        <w:t>auch die tiefsten Wunden.</w:t>
      </w:r>
    </w:p>
    <w:p w14:paraId="566177A2" w14:textId="77777777" w:rsidR="00FD112D" w:rsidRDefault="00FD112D" w:rsidP="00FD112D">
      <w:pPr>
        <w:pStyle w:val="StandardWeb"/>
      </w:pPr>
      <w:r>
        <w:t>Die ihr arm seid und elende,</w:t>
      </w:r>
      <w:r>
        <w:br/>
        <w:t>kommt herbei,</w:t>
      </w:r>
      <w:r>
        <w:br/>
        <w:t>füllet frei</w:t>
      </w:r>
      <w:r>
        <w:br/>
        <w:t>eures Glaubens Hände.</w:t>
      </w:r>
      <w:r>
        <w:br/>
        <w:t>Hier sind alle guten Gaben</w:t>
      </w:r>
      <w:r>
        <w:br/>
        <w:t>und das Gold,</w:t>
      </w:r>
      <w:r>
        <w:br/>
        <w:t>da ihr sollt</w:t>
      </w:r>
      <w:r>
        <w:br/>
        <w:t>euer Herz mit laben.</w:t>
      </w:r>
    </w:p>
    <w:p w14:paraId="743776D0" w14:textId="77777777" w:rsidR="00FD112D" w:rsidRDefault="00FD112D" w:rsidP="00FD112D">
      <w:pPr>
        <w:pStyle w:val="StandardWeb"/>
      </w:pPr>
      <w:r>
        <w:t>Süßes Heil, laß dich umfangen,</w:t>
      </w:r>
      <w:r>
        <w:br/>
        <w:t>laß mich dir,</w:t>
      </w:r>
      <w:r>
        <w:br/>
        <w:t>meine Zier,</w:t>
      </w:r>
      <w:r>
        <w:br/>
        <w:t>unverrückt anhangen.</w:t>
      </w:r>
      <w:r>
        <w:br/>
        <w:t>Du bist meines Lebens Leben;</w:t>
      </w:r>
      <w:r>
        <w:br/>
        <w:t>nun kann ich</w:t>
      </w:r>
      <w:r>
        <w:br/>
        <w:t>mich durch dich</w:t>
      </w:r>
      <w:r>
        <w:br/>
        <w:t>wohl zufrieden geben.</w:t>
      </w:r>
    </w:p>
    <w:p w14:paraId="0ED5F829" w14:textId="77777777" w:rsidR="00FD112D" w:rsidRDefault="00FD112D" w:rsidP="00FD112D">
      <w:pPr>
        <w:pStyle w:val="StandardWeb"/>
      </w:pPr>
      <w:r>
        <w:t>Meine Schuld kann mich nicht drücken,</w:t>
      </w:r>
      <w:r>
        <w:br/>
        <w:t>denn du hast</w:t>
      </w:r>
      <w:r>
        <w:br/>
        <w:t>meine Last</w:t>
      </w:r>
      <w:r>
        <w:br/>
        <w:t>all auf deinem Rücken.</w:t>
      </w:r>
      <w:r>
        <w:br/>
        <w:t>Kein Fleck ist an mir zu finden,</w:t>
      </w:r>
      <w:r>
        <w:br/>
        <w:t>ich bin gar</w:t>
      </w:r>
      <w:r>
        <w:br/>
        <w:t>rein und klar</w:t>
      </w:r>
      <w:r>
        <w:br/>
        <w:t>aller meiner Sünden.</w:t>
      </w:r>
    </w:p>
    <w:p w14:paraId="419DF444" w14:textId="77777777" w:rsidR="00FD112D" w:rsidRDefault="00FD112D" w:rsidP="00FD112D">
      <w:pPr>
        <w:pStyle w:val="StandardWeb"/>
      </w:pPr>
      <w:r>
        <w:t>Ich bin rein um deinetwillen,</w:t>
      </w:r>
      <w:r>
        <w:br/>
        <w:t>du gibst gnug</w:t>
      </w:r>
      <w:r>
        <w:br/>
        <w:t>Ehr und Schmuck,</w:t>
      </w:r>
      <w:r>
        <w:br/>
        <w:t>mich darein zu hüllen.</w:t>
      </w:r>
      <w:r>
        <w:br/>
        <w:t>Ich will dich ins Herze schließen;</w:t>
      </w:r>
      <w:r>
        <w:br/>
        <w:t>O mein Ruhm.</w:t>
      </w:r>
      <w:r>
        <w:br/>
        <w:t>Edle Blum,</w:t>
      </w:r>
      <w:r>
        <w:br/>
        <w:t>laß dich recht genießen.</w:t>
      </w:r>
    </w:p>
    <w:p w14:paraId="63B0B775" w14:textId="77777777" w:rsidR="00FD112D" w:rsidRDefault="00FD112D" w:rsidP="00FD112D">
      <w:pPr>
        <w:pStyle w:val="StandardWeb"/>
      </w:pPr>
      <w:r>
        <w:t>Ich will dich mit Fleiß bewahren;</w:t>
      </w:r>
      <w:r>
        <w:br/>
        <w:t>ich will dir</w:t>
      </w:r>
      <w:r>
        <w:br/>
        <w:t>leben hier</w:t>
      </w:r>
      <w:r>
        <w:br/>
        <w:t>und mit dir heimfahren.</w:t>
      </w:r>
      <w:r>
        <w:br/>
        <w:t>Mit dir will ich endlich schweben</w:t>
      </w:r>
      <w:r>
        <w:br/>
        <w:t>voller Freud</w:t>
      </w:r>
      <w:r>
        <w:br/>
        <w:t>ohne Zeit</w:t>
      </w:r>
      <w:r>
        <w:br/>
        <w:t>dort im andern Leben.</w:t>
      </w:r>
    </w:p>
    <w:p w14:paraId="1D57CA71" w14:textId="77777777" w:rsidR="00163CC6" w:rsidRDefault="00163CC6" w:rsidP="00163CC6">
      <w:pPr>
        <w:pStyle w:val="berschrift1"/>
      </w:pPr>
      <w:r w:rsidRPr="00E02825">
        <w:t>Geduld ist euch vonnöten</w:t>
      </w:r>
      <w:r>
        <w:t xml:space="preserve"> </w:t>
      </w:r>
    </w:p>
    <w:p w14:paraId="4BFDFFA8" w14:textId="77777777" w:rsidR="00163CC6" w:rsidRDefault="00163CC6" w:rsidP="00163CC6">
      <w:pPr>
        <w:pStyle w:val="StandardWeb"/>
      </w:pPr>
      <w:r>
        <w:t>1. Geduld ist euch vonnöten,</w:t>
      </w:r>
      <w:r>
        <w:br/>
        <w:t>Wann Sorge, Gram und Leid,</w:t>
      </w:r>
      <w:r>
        <w:br/>
        <w:t>Und was euch mehr will töten,</w:t>
      </w:r>
      <w:r>
        <w:br/>
        <w:t>Euch in das Herze schneidt,</w:t>
      </w:r>
      <w:r>
        <w:br/>
        <w:t>O auserwählte Zahl!</w:t>
      </w:r>
      <w:r>
        <w:br/>
        <w:t>Soll euch kein Tod nicht töten,</w:t>
      </w:r>
      <w:r>
        <w:br/>
        <w:t>Ist euch Geduld vonnöten,</w:t>
      </w:r>
      <w:r>
        <w:br/>
        <w:t>Das sag ich noch einmal.</w:t>
      </w:r>
    </w:p>
    <w:p w14:paraId="6A45B781" w14:textId="77777777" w:rsidR="00163CC6" w:rsidRDefault="00163CC6" w:rsidP="00163CC6">
      <w:pPr>
        <w:pStyle w:val="StandardWeb"/>
      </w:pPr>
      <w:r>
        <w:t>2. Geduld ist Fleisch und Blute</w:t>
      </w:r>
      <w:r>
        <w:br/>
        <w:t>Ein herb‘ und bitt’res Kraut;</w:t>
      </w:r>
      <w:r>
        <w:br/>
        <w:t>Wann unsers Kreuzes Rute</w:t>
      </w:r>
      <w:r>
        <w:br/>
        <w:t>Uns nur ein wenig dräut,</w:t>
      </w:r>
      <w:r>
        <w:br/>
        <w:t>Erschrickt der zarte Sinn:</w:t>
      </w:r>
      <w:r>
        <w:br/>
        <w:t>Im Glück ist er verwegen,</w:t>
      </w:r>
      <w:r>
        <w:br/>
        <w:t>Kömmt aber Sturm und Regen,</w:t>
      </w:r>
      <w:r>
        <w:br/>
        <w:t>Fällt Herz und Mut dahin.</w:t>
      </w:r>
    </w:p>
    <w:p w14:paraId="0F9DCA26" w14:textId="77777777" w:rsidR="00163CC6" w:rsidRDefault="00163CC6" w:rsidP="00163CC6">
      <w:pPr>
        <w:pStyle w:val="StandardWeb"/>
      </w:pPr>
      <w:r>
        <w:t>3. Geduld ist schwer zu leiden,</w:t>
      </w:r>
      <w:r>
        <w:br/>
        <w:t>Dieweil wir irdisch seind</w:t>
      </w:r>
      <w:r>
        <w:br/>
        <w:t>Und stets in lautern Freuden</w:t>
      </w:r>
      <w:r>
        <w:br/>
        <w:t>Bei Gott zu sein vermeint,</w:t>
      </w:r>
      <w:r>
        <w:br/>
        <w:t>Der doch sich klar erklärt:</w:t>
      </w:r>
      <w:r>
        <w:br/>
        <w:t>Ich strafe, die ich liebe,</w:t>
      </w:r>
      <w:r>
        <w:br/>
        <w:t>Und die ich hoch betrübe,</w:t>
      </w:r>
      <w:r>
        <w:br/>
        <w:t>Die halt ich hoch und wert.</w:t>
      </w:r>
    </w:p>
    <w:p w14:paraId="3360D811" w14:textId="77777777" w:rsidR="00163CC6" w:rsidRDefault="00163CC6" w:rsidP="00163CC6">
      <w:pPr>
        <w:pStyle w:val="StandardWeb"/>
      </w:pPr>
      <w:r>
        <w:t>4. Geduld ist Gottes Gabe</w:t>
      </w:r>
      <w:r>
        <w:br/>
        <w:t>Und seines Geistes Gut;</w:t>
      </w:r>
      <w:r>
        <w:br/>
        <w:t>Der zeucht und löst uns abe,</w:t>
      </w:r>
      <w:r>
        <w:br/>
        <w:t>Sobald er in uns ruht.</w:t>
      </w:r>
      <w:r>
        <w:br/>
        <w:t>Der edle, werte Gast</w:t>
      </w:r>
      <w:r>
        <w:br/>
        <w:t>Erlöst uns von dem Zagen</w:t>
      </w:r>
      <w:r>
        <w:br/>
        <w:t>Und hilft uns treulich tragen</w:t>
      </w:r>
      <w:r>
        <w:br/>
        <w:t>Die große Bürd und Last.</w:t>
      </w:r>
    </w:p>
    <w:p w14:paraId="254DC9DC" w14:textId="77777777" w:rsidR="00163CC6" w:rsidRDefault="00163CC6" w:rsidP="00163CC6">
      <w:pPr>
        <w:pStyle w:val="StandardWeb"/>
      </w:pPr>
      <w:r>
        <w:t>5. Geduld kömmt aus dem Glauben</w:t>
      </w:r>
      <w:r>
        <w:br/>
        <w:t>Und hängt an Gottes Wort;</w:t>
      </w:r>
      <w:r>
        <w:br/>
        <w:t>Das läßt sie ihr nicht rauben,</w:t>
      </w:r>
      <w:r>
        <w:br/>
        <w:t>Das ist ihr Heil und Hort.</w:t>
      </w:r>
      <w:r>
        <w:br/>
        <w:t>Das ist ihr hoher Wall,</w:t>
      </w:r>
      <w:r>
        <w:br/>
        <w:t>Da hält sie sich verborgen,</w:t>
      </w:r>
      <w:r>
        <w:br/>
        <w:t>Läßt Gott den Vater sorgen</w:t>
      </w:r>
      <w:r>
        <w:br/>
        <w:t>Und fürchtet keinen Fall.</w:t>
      </w:r>
    </w:p>
    <w:p w14:paraId="3445D3EA" w14:textId="77777777" w:rsidR="00163CC6" w:rsidRDefault="00163CC6" w:rsidP="00163CC6">
      <w:pPr>
        <w:pStyle w:val="StandardWeb"/>
      </w:pPr>
      <w:r>
        <w:t>6. Geduld setzt ihr Vertrauen</w:t>
      </w:r>
      <w:r>
        <w:br/>
        <w:t>Auf Christi Tod und Schmerz;</w:t>
      </w:r>
      <w:r>
        <w:br/>
        <w:t>Macht Satan ihr ein Grauen,</w:t>
      </w:r>
      <w:r>
        <w:br/>
        <w:t>So faßt sie hier ein Herz</w:t>
      </w:r>
      <w:r>
        <w:br/>
        <w:t>Und spricht: Zürn immerhin,</w:t>
      </w:r>
      <w:r>
        <w:br/>
        <w:t>Du wirst mich doch nicht fressen,</w:t>
      </w:r>
      <w:r>
        <w:br/>
        <w:t>Ich bin zu hoch gesessen,</w:t>
      </w:r>
      <w:r>
        <w:br/>
        <w:t>Weil ich in Christo bin!</w:t>
      </w:r>
    </w:p>
    <w:p w14:paraId="75DF8D6C" w14:textId="77777777" w:rsidR="00163CC6" w:rsidRDefault="00163CC6" w:rsidP="00163CC6">
      <w:pPr>
        <w:pStyle w:val="StandardWeb"/>
      </w:pPr>
      <w:r>
        <w:t>7. Geduld ist wohl zufrieden</w:t>
      </w:r>
      <w:r>
        <w:br/>
        <w:t>Mit Gottes weisen Rat,</w:t>
      </w:r>
      <w:r>
        <w:br/>
        <w:t>Läßt sich nicht leicht ermüden</w:t>
      </w:r>
      <w:r>
        <w:br/>
        <w:t>Durch Aufschub seiner Gnad,</w:t>
      </w:r>
      <w:r>
        <w:br/>
        <w:t>Hält frisch und fröhlich aus,</w:t>
      </w:r>
      <w:r>
        <w:br/>
        <w:t>Läßt sich getrost beschweren</w:t>
      </w:r>
      <w:r>
        <w:br/>
        <w:t>Und denkt: Wer will’s Ihm wehren?</w:t>
      </w:r>
      <w:r>
        <w:br/>
        <w:t>Ist Er doch Herr im Haus.</w:t>
      </w:r>
    </w:p>
    <w:p w14:paraId="1C416B23" w14:textId="77777777" w:rsidR="00163CC6" w:rsidRDefault="00163CC6" w:rsidP="00163CC6">
      <w:pPr>
        <w:pStyle w:val="StandardWeb"/>
      </w:pPr>
      <w:r>
        <w:t>8. Geduld kann lange warten,</w:t>
      </w:r>
      <w:r>
        <w:br/>
        <w:t>Vertreibt die lange Weil</w:t>
      </w:r>
      <w:r>
        <w:br/>
        <w:t>In Gottes schönen Garten,</w:t>
      </w:r>
      <w:r>
        <w:br/>
        <w:t>Durchsucht zu ihrem Heil</w:t>
      </w:r>
      <w:r>
        <w:br/>
        <w:t>Den Paradies der Schrift</w:t>
      </w:r>
      <w:r>
        <w:br/>
        <w:t>Und schützt sich früh und späte</w:t>
      </w:r>
      <w:r>
        <w:br/>
        <w:t>Mit eifrigem Gebete</w:t>
      </w:r>
      <w:r>
        <w:br/>
        <w:t>Für Satans List und Gift.</w:t>
      </w:r>
    </w:p>
    <w:p w14:paraId="14B7DDC8" w14:textId="77777777" w:rsidR="00163CC6" w:rsidRDefault="00163CC6" w:rsidP="00163CC6">
      <w:pPr>
        <w:pStyle w:val="StandardWeb"/>
      </w:pPr>
      <w:r>
        <w:t>9. Geduld tut Gottes Willen,</w:t>
      </w:r>
      <w:r>
        <w:br/>
        <w:t>Erfüllet sein Gebot</w:t>
      </w:r>
      <w:r>
        <w:br/>
        <w:t>Und weiß sich fein zu stillen</w:t>
      </w:r>
      <w:r>
        <w:br/>
        <w:t>In aller Feinde Spott.</w:t>
      </w:r>
      <w:r>
        <w:br/>
        <w:t>Es lache, wem’s beliebt:</w:t>
      </w:r>
      <w:r>
        <w:br/>
        <w:t>Wird sie doch nicht zu Schanden,</w:t>
      </w:r>
      <w:r>
        <w:br/>
        <w:t>Es ist bei ihr vorhanden</w:t>
      </w:r>
      <w:r>
        <w:br/>
        <w:t>Ein Herz, das nichts drauf gibt.</w:t>
      </w:r>
    </w:p>
    <w:p w14:paraId="6CC400BE" w14:textId="77777777" w:rsidR="00163CC6" w:rsidRDefault="00163CC6" w:rsidP="00163CC6">
      <w:pPr>
        <w:pStyle w:val="StandardWeb"/>
      </w:pPr>
      <w:r>
        <w:t>10. Geduld dient Gott zu Ehren</w:t>
      </w:r>
      <w:r>
        <w:br/>
        <w:t>Und läßt sich nimmermehr</w:t>
      </w:r>
      <w:r>
        <w:br/>
        <w:t>Von seiner Liebe kehren;</w:t>
      </w:r>
      <w:r>
        <w:br/>
        <w:t>Und schlüg Er noch so sehr,</w:t>
      </w:r>
      <w:r>
        <w:br/>
        <w:t>So ist sie doch bedacht,</w:t>
      </w:r>
      <w:r>
        <w:br/>
        <w:t>Sein heil’ge Hand zu loben,</w:t>
      </w:r>
      <w:r>
        <w:br/>
        <w:t>Spricht: Gott, der hoch erhoben,</w:t>
      </w:r>
      <w:r>
        <w:br/>
        <w:t>Hat alles wohl gemacht.</w:t>
      </w:r>
    </w:p>
    <w:p w14:paraId="365D76FB" w14:textId="77777777" w:rsidR="00163CC6" w:rsidRDefault="00163CC6" w:rsidP="00163CC6">
      <w:pPr>
        <w:pStyle w:val="StandardWeb"/>
      </w:pPr>
      <w:r>
        <w:t>11. Geduld erhält das Leben,</w:t>
      </w:r>
      <w:r>
        <w:br/>
        <w:t>Vermehrt der Jahre Zahl,</w:t>
      </w:r>
      <w:r>
        <w:br/>
        <w:t>Vertreibt und dämpft darneben</w:t>
      </w:r>
      <w:r>
        <w:br/>
        <w:t>Manch Angst und Herzensqual;</w:t>
      </w:r>
      <w:r>
        <w:br/>
        <w:t>Ist wie ein schönes Licht,</w:t>
      </w:r>
      <w:r>
        <w:br/>
        <w:t>Davon, wer an ihr hanget,</w:t>
      </w:r>
      <w:r>
        <w:br/>
        <w:t>Mit Gottes Hülf erlanget</w:t>
      </w:r>
      <w:r>
        <w:br/>
        <w:t>Ein fröhlichs Angesicht.</w:t>
      </w:r>
    </w:p>
    <w:p w14:paraId="3AAA3BB3" w14:textId="77777777" w:rsidR="00163CC6" w:rsidRDefault="00163CC6" w:rsidP="00163CC6">
      <w:pPr>
        <w:pStyle w:val="StandardWeb"/>
      </w:pPr>
      <w:r>
        <w:t>12. Geduld macht große Freude,</w:t>
      </w:r>
      <w:r>
        <w:br/>
        <w:t>Bringt aus dem Himmelsthron</w:t>
      </w:r>
      <w:r>
        <w:br/>
        <w:t>Ein schönes Halsgeschmeide,</w:t>
      </w:r>
      <w:r>
        <w:br/>
        <w:t>Dem Haupt ein edle Kron</w:t>
      </w:r>
      <w:r>
        <w:br/>
        <w:t>Und königlichen Hut;</w:t>
      </w:r>
      <w:r>
        <w:br/>
        <w:t>Stillt die betrübten Tränen</w:t>
      </w:r>
      <w:r>
        <w:br/>
        <w:t>Und füllt das heiße Sehnen</w:t>
      </w:r>
      <w:r>
        <w:br/>
        <w:t>Mit rechtem guten Gut.</w:t>
      </w:r>
    </w:p>
    <w:p w14:paraId="2FC10491" w14:textId="77777777" w:rsidR="00163CC6" w:rsidRDefault="00163CC6" w:rsidP="00163CC6">
      <w:pPr>
        <w:pStyle w:val="StandardWeb"/>
      </w:pPr>
      <w:r>
        <w:t>13. Geduld ist mein Verlangen</w:t>
      </w:r>
      <w:r>
        <w:br/>
        <w:t>Und meines Herzens Lust,</w:t>
      </w:r>
      <w:r>
        <w:br/>
        <w:t>Nach der ich oft gegangen:</w:t>
      </w:r>
      <w:r>
        <w:br/>
        <w:t>Das ist dir wohl bewußt,</w:t>
      </w:r>
      <w:r>
        <w:br/>
        <w:t>Herr voller Gnad und Huld,</w:t>
      </w:r>
      <w:r>
        <w:br/>
        <w:t>Ach gib mir und gewähre</w:t>
      </w:r>
      <w:r>
        <w:br/>
        <w:t>Mein Bitten! Ich begehre</w:t>
      </w:r>
      <w:r>
        <w:br/>
        <w:t>Nichts anders als Geduld.</w:t>
      </w:r>
    </w:p>
    <w:p w14:paraId="1AD8ED8B" w14:textId="77777777" w:rsidR="00163CC6" w:rsidRDefault="00163CC6" w:rsidP="00163CC6">
      <w:pPr>
        <w:pStyle w:val="StandardWeb"/>
      </w:pPr>
      <w:r>
        <w:t>14. Geduld ist meine Bitte,</w:t>
      </w:r>
      <w:r>
        <w:br/>
        <w:t>Die ich sehr oft und viel</w:t>
      </w:r>
      <w:r>
        <w:br/>
        <w:t>Aus dieser Leibeshütte</w:t>
      </w:r>
      <w:r>
        <w:br/>
        <w:t>Zu dir, Herr, schicken will.</w:t>
      </w:r>
      <w:r>
        <w:br/>
        <w:t>Kommt dann der letzte Zug,</w:t>
      </w:r>
      <w:r>
        <w:br/>
        <w:t>So gib durch deine Hände</w:t>
      </w:r>
      <w:r>
        <w:br/>
        <w:t>Auch ein geduldigs Ende!</w:t>
      </w:r>
      <w:r>
        <w:br/>
        <w:t>So hab ich alle g’nug.</w:t>
      </w:r>
    </w:p>
    <w:p w14:paraId="7F3D23BE" w14:textId="77777777" w:rsidR="00FD112D" w:rsidRDefault="00FD112D" w:rsidP="00FD112D">
      <w:pPr>
        <w:pStyle w:val="berschrift1"/>
      </w:pPr>
      <w:r w:rsidRPr="005E7400">
        <w:t>Gegrüßet seist du, Gott, mein Heil</w:t>
      </w:r>
      <w:r>
        <w:t xml:space="preserve"> </w:t>
      </w:r>
    </w:p>
    <w:p w14:paraId="67912403" w14:textId="77777777" w:rsidR="00FD112D" w:rsidRDefault="00FD112D" w:rsidP="00FD112D">
      <w:pPr>
        <w:pStyle w:val="StandardWeb"/>
      </w:pPr>
      <w:r>
        <w:t>Gegrüßet seist du, Gott, mein Heil,</w:t>
      </w:r>
      <w:r>
        <w:br/>
        <w:t>Mein ein’ge Lieb und schönstes Teil;</w:t>
      </w:r>
      <w:r>
        <w:br/>
        <w:t>Gegrüßet seist du, werte Brust,</w:t>
      </w:r>
      <w:r>
        <w:br/>
        <w:t>Du Gottessohn, du Menschenlust,</w:t>
      </w:r>
      <w:r>
        <w:br/>
        <w:t>Du Träger aller Bürd und Last,</w:t>
      </w:r>
      <w:r>
        <w:br/>
        <w:t>Du aller Müden Ruh und Rast.</w:t>
      </w:r>
    </w:p>
    <w:p w14:paraId="461F67D2" w14:textId="77777777" w:rsidR="00FD112D" w:rsidRDefault="00FD112D" w:rsidP="00FD112D">
      <w:pPr>
        <w:pStyle w:val="StandardWeb"/>
      </w:pPr>
      <w:r>
        <w:t>Mein Jesu, neige dich zu mir</w:t>
      </w:r>
      <w:r>
        <w:br/>
        <w:t>Mit deiner Brust, damit von dir</w:t>
      </w:r>
      <w:r>
        <w:br/>
        <w:t>Mein Herz in deiner Lieb entbrenn</w:t>
      </w:r>
      <w:r>
        <w:br/>
        <w:t>Und von der ganzen Welt sich trenn.</w:t>
      </w:r>
      <w:r>
        <w:br/>
        <w:t>Halt Herz und Brust in Andacht reich</w:t>
      </w:r>
      <w:r>
        <w:br/>
        <w:t>Und mich ganz deinen Willen gleich.</w:t>
      </w:r>
    </w:p>
    <w:p w14:paraId="3DDED03C" w14:textId="77777777" w:rsidR="00FD112D" w:rsidRDefault="00FD112D" w:rsidP="00FD112D">
      <w:pPr>
        <w:pStyle w:val="StandardWeb"/>
      </w:pPr>
      <w:r>
        <w:t>Mach, Herr, durch deines Herzens Quell</w:t>
      </w:r>
      <w:r>
        <w:br/>
        <w:t>Mein Herz vom Unflat rein und hell;</w:t>
      </w:r>
      <w:r>
        <w:br/>
        <w:t>Der du bist Gottes Glanz und Bild</w:t>
      </w:r>
      <w:r>
        <w:br/>
        <w:t>Und aller Armen Trost und Schild,</w:t>
      </w:r>
      <w:r>
        <w:br/>
        <w:t>Teil aus dem Schatze deiner Gnad</w:t>
      </w:r>
      <w:r>
        <w:br/>
        <w:t>Auch mir mit Gnade, Rat und Tat.</w:t>
      </w:r>
    </w:p>
    <w:p w14:paraId="27E76BAF" w14:textId="77777777" w:rsidR="00FD112D" w:rsidRDefault="00FD112D" w:rsidP="00FD112D">
      <w:pPr>
        <w:pStyle w:val="StandardWeb"/>
      </w:pPr>
      <w:r>
        <w:t>O süße Brust, tu mir die Gunst</w:t>
      </w:r>
      <w:r>
        <w:br/>
        <w:t>Und fülle mich mit deiner Brunst!</w:t>
      </w:r>
      <w:r>
        <w:br/>
        <w:t>Du bist der Weisheit tiefer Grund,</w:t>
      </w:r>
      <w:r>
        <w:br/>
        <w:t>Dich lobt und singt der Engel Mund,</w:t>
      </w:r>
      <w:r>
        <w:br/>
        <w:t>Aus dir entspringt die edle Frucht,</w:t>
      </w:r>
      <w:r>
        <w:br/>
        <w:t>Die dein Johannes bei dir sucht.</w:t>
      </w:r>
    </w:p>
    <w:p w14:paraId="741AE2E6" w14:textId="77777777" w:rsidR="00FD112D" w:rsidRDefault="00FD112D" w:rsidP="00FD112D">
      <w:pPr>
        <w:pStyle w:val="StandardWeb"/>
      </w:pPr>
      <w:r>
        <w:t>In dir wohnt alle Gottesfüll,</w:t>
      </w:r>
      <w:r>
        <w:br/>
        <w:t>Hast alles, was ich wünsch und will,</w:t>
      </w:r>
      <w:r>
        <w:br/>
        <w:t>Du bist das rechte Gotteshaus,</w:t>
      </w:r>
      <w:r>
        <w:br/>
        <w:t>Drum, wann zur Welt ich muß hinaus,</w:t>
      </w:r>
      <w:r>
        <w:br/>
        <w:t>So schleuß mich treulich in dir ein</w:t>
      </w:r>
      <w:r>
        <w:br/>
        <w:t>Und laß mich ewig bei dir sein.</w:t>
      </w:r>
    </w:p>
    <w:p w14:paraId="7BA6D10C" w14:textId="77777777" w:rsidR="00163CC6" w:rsidRDefault="00163CC6" w:rsidP="00163CC6">
      <w:pPr>
        <w:pStyle w:val="berschrift1"/>
      </w:pPr>
      <w:r w:rsidRPr="00E02825">
        <w:t>Gegrüßet seist du, meine Kron</w:t>
      </w:r>
      <w:r>
        <w:t xml:space="preserve"> </w:t>
      </w:r>
    </w:p>
    <w:p w14:paraId="49AEBA29" w14:textId="77777777" w:rsidR="00163CC6" w:rsidRDefault="00163CC6" w:rsidP="00163CC6">
      <w:pPr>
        <w:pStyle w:val="StandardWeb"/>
      </w:pPr>
      <w:r>
        <w:t>1. Gegrüßet seist du, meine Kron,</w:t>
      </w:r>
      <w:r>
        <w:br/>
        <w:t>Und König aller Frommen,</w:t>
      </w:r>
      <w:r>
        <w:br/>
        <w:t>Der du zum Trost von deinem Thron</w:t>
      </w:r>
      <w:r>
        <w:br/>
        <w:t>Uns armen Sündern kommen.</w:t>
      </w:r>
      <w:r>
        <w:br/>
        <w:t>O wahrer Mensch, o wahrer Gott,</w:t>
      </w:r>
      <w:r>
        <w:br/>
        <w:t>Ein Helfer, voller Hohn und Spott,</w:t>
      </w:r>
      <w:r>
        <w:br/>
        <w:t>Den du doch nicht verschuldest!</w:t>
      </w:r>
      <w:r>
        <w:br/>
        <w:t>Ach wie so arm, wie nackt uns bloß</w:t>
      </w:r>
      <w:r>
        <w:br/>
        <w:t>Hängst du am Kreuz, wie schwer und groß</w:t>
      </w:r>
      <w:r>
        <w:br/>
        <w:t>Ist dein Schmerz, den du duldest!</w:t>
      </w:r>
    </w:p>
    <w:p w14:paraId="4F289A06" w14:textId="77777777" w:rsidR="00163CC6" w:rsidRDefault="00163CC6" w:rsidP="00163CC6">
      <w:pPr>
        <w:pStyle w:val="StandardWeb"/>
      </w:pPr>
      <w:r>
        <w:t>2. Es fleußet deines Blutes Bach</w:t>
      </w:r>
      <w:r>
        <w:br/>
        <w:t>Mit ganzem vollen Haufen,</w:t>
      </w:r>
      <w:r>
        <w:br/>
        <w:t>Dein Leib ist dir mit Ungemach</w:t>
      </w:r>
      <w:r>
        <w:br/>
        <w:t>Ganz durch und durch belaufen.</w:t>
      </w:r>
      <w:r>
        <w:br/>
        <w:t>O ungeschränkte Majestät,</w:t>
      </w:r>
      <w:r>
        <w:br/>
        <w:t>Wie kömmt’s, daß dir’s so kläglich geht?</w:t>
      </w:r>
      <w:r>
        <w:br/>
        <w:t>Das macht dein Huld und Treue.</w:t>
      </w:r>
      <w:r>
        <w:br/>
        <w:t>Wer dankt dir des? Wo ist der Mann,</w:t>
      </w:r>
      <w:r>
        <w:br/>
        <w:t>Der sich, wie du für uns getan,</w:t>
      </w:r>
      <w:r>
        <w:br/>
        <w:t>Vor dir zu sterben freue?</w:t>
      </w:r>
    </w:p>
    <w:p w14:paraId="63A9BDEE" w14:textId="77777777" w:rsidR="00163CC6" w:rsidRDefault="00163CC6" w:rsidP="00163CC6">
      <w:pPr>
        <w:pStyle w:val="StandardWeb"/>
      </w:pPr>
      <w:r>
        <w:t>3. Was soll ich dir doch immermehr,</w:t>
      </w:r>
      <w:r>
        <w:br/>
        <w:t>Mein Liebster, dafür geben,</w:t>
      </w:r>
      <w:r>
        <w:br/>
        <w:t>Daß dein Herz sich so hoch und sehr</w:t>
      </w:r>
      <w:r>
        <w:br/>
        <w:t>Bemüht hat um mein Leben?</w:t>
      </w:r>
      <w:r>
        <w:br/>
        <w:t>Du rettest mich durch deinen Tod</w:t>
      </w:r>
      <w:r>
        <w:br/>
        <w:t>Von mehr als eines Todes Not</w:t>
      </w:r>
      <w:r>
        <w:br/>
        <w:t>Und machst mich sicher wohnen.</w:t>
      </w:r>
      <w:r>
        <w:br/>
        <w:t>Laß Höll und Teufel böse sein:</w:t>
      </w:r>
      <w:r>
        <w:br/>
        <w:t>Was schadt’s? Sie müssen dannoch mein</w:t>
      </w:r>
      <w:r>
        <w:br/>
        <w:t>Und meiner Seelen schonen.</w:t>
      </w:r>
    </w:p>
    <w:p w14:paraId="01E846EE" w14:textId="77777777" w:rsidR="00163CC6" w:rsidRDefault="00163CC6" w:rsidP="00163CC6">
      <w:pPr>
        <w:pStyle w:val="StandardWeb"/>
      </w:pPr>
      <w:r>
        <w:t>4. Für großer Lieb und heil’ger Lust,</w:t>
      </w:r>
      <w:r>
        <w:br/>
        <w:t>Damit du mich erfüllet,</w:t>
      </w:r>
      <w:r>
        <w:br/>
        <w:t>Drück ich dich an mein Herz und Brust,</w:t>
      </w:r>
      <w:r>
        <w:br/>
        <w:t>So wird mein Leid gestillet,</w:t>
      </w:r>
      <w:r>
        <w:br/>
        <w:t>Das deinen Augen wohl bekannt.</w:t>
      </w:r>
      <w:r>
        <w:br/>
        <w:t>Und das ist dir ja keine Schand,</w:t>
      </w:r>
      <w:r>
        <w:br/>
        <w:t>Ein krankes Herz zu laben.</w:t>
      </w:r>
      <w:r>
        <w:br/>
        <w:t>Ach bleib mir hold und gutes Muts,</w:t>
      </w:r>
      <w:r>
        <w:br/>
        <w:t>Bis mich die Ströme deines Bluts</w:t>
      </w:r>
      <w:r>
        <w:br/>
        <w:t>Ganz rein gewaschen haben.</w:t>
      </w:r>
    </w:p>
    <w:p w14:paraId="46F5C86A" w14:textId="77777777" w:rsidR="00163CC6" w:rsidRDefault="00163CC6" w:rsidP="00163CC6">
      <w:pPr>
        <w:pStyle w:val="StandardWeb"/>
      </w:pPr>
      <w:r>
        <w:t>5. Sei du mein Schatz und höchste Freud,</w:t>
      </w:r>
      <w:r>
        <w:br/>
        <w:t>Ich will dein Diener bleiben,</w:t>
      </w:r>
      <w:r>
        <w:br/>
        <w:t>Und deines Kreuzes Herzeleid</w:t>
      </w:r>
      <w:r>
        <w:br/>
        <w:t>Will ich in mein Herz schreiben.</w:t>
      </w:r>
      <w:r>
        <w:br/>
        <w:t>Verleihe du mir Kraft und Macht,</w:t>
      </w:r>
      <w:r>
        <w:br/>
        <w:t>Damit, was ich bei mir bedacht,</w:t>
      </w:r>
      <w:r>
        <w:br/>
        <w:t>Ich mög ins Werk auch setzen;</w:t>
      </w:r>
      <w:r>
        <w:br/>
        <w:t>So wirst du, Schönster, meinen Sinn</w:t>
      </w:r>
      <w:r>
        <w:br/>
        <w:t>Und alles, was ich hab und bin,</w:t>
      </w:r>
      <w:r>
        <w:br/>
        <w:t xml:space="preserve">Ohn‘ Unterlaß ergötzen. </w:t>
      </w:r>
    </w:p>
    <w:p w14:paraId="266A53D0" w14:textId="77777777" w:rsidR="00163CC6" w:rsidRDefault="00163CC6" w:rsidP="00163CC6">
      <w:pPr>
        <w:pStyle w:val="berschrift1"/>
      </w:pPr>
      <w:r w:rsidRPr="00E02825">
        <w:t>Geh‘ aus mein Herz und suche Freud</w:t>
      </w:r>
      <w:r>
        <w:t xml:space="preserve"> </w:t>
      </w:r>
    </w:p>
    <w:p w14:paraId="581E0BE2" w14:textId="77777777" w:rsidR="00163CC6" w:rsidRDefault="00163CC6" w:rsidP="00163CC6">
      <w:pPr>
        <w:pStyle w:val="StandardWeb"/>
      </w:pPr>
      <w:r>
        <w:t>Geh‘ aus mein Herz und suche Freud</w:t>
      </w:r>
      <w:r>
        <w:br/>
        <w:t>In dieser schönen Sommerzeit</w:t>
      </w:r>
      <w:r>
        <w:br/>
        <w:t>An deines Gottes Gaben</w:t>
      </w:r>
      <w:r>
        <w:br/>
        <w:t>Schau an der schönen Gärtenzier</w:t>
      </w:r>
      <w:r>
        <w:br/>
        <w:t>Und siehe wie sie mir und dir</w:t>
      </w:r>
      <w:r>
        <w:br/>
        <w:t>Sich ausgeschmücket haben</w:t>
      </w:r>
      <w:r>
        <w:br/>
        <w:t>Sich ausgeschmücket haben</w:t>
      </w:r>
    </w:p>
    <w:p w14:paraId="13BAB538" w14:textId="77777777" w:rsidR="00163CC6" w:rsidRDefault="00163CC6" w:rsidP="00163CC6">
      <w:pPr>
        <w:pStyle w:val="StandardWeb"/>
      </w:pPr>
      <w:r>
        <w:t>2. Die Bäume stehen voller Laub</w:t>
      </w:r>
      <w:r>
        <w:br/>
        <w:t>Das Erdreich decket seinen Staub</w:t>
      </w:r>
      <w:r>
        <w:br/>
        <w:t>Mit einem grünen Kleide</w:t>
      </w:r>
      <w:r>
        <w:br/>
        <w:t>Narzissen und die Tulipan</w:t>
      </w:r>
      <w:r>
        <w:br/>
        <w:t>Die ziehen sich viel schöner an</w:t>
      </w:r>
      <w:r>
        <w:br/>
        <w:t>Als Salomonis Seide.</w:t>
      </w:r>
      <w:r>
        <w:br/>
        <w:t>Als Salomonis Seide.</w:t>
      </w:r>
    </w:p>
    <w:p w14:paraId="7CC6F032" w14:textId="77777777" w:rsidR="00163CC6" w:rsidRDefault="00163CC6" w:rsidP="00163CC6">
      <w:pPr>
        <w:pStyle w:val="StandardWeb"/>
      </w:pPr>
      <w:r>
        <w:t>3. Die Lerche schwingt sich in die Luft</w:t>
      </w:r>
      <w:r>
        <w:br/>
        <w:t>Das Täublein fliegt auf seiner Kluft</w:t>
      </w:r>
      <w:r>
        <w:br/>
        <w:t>Und macht sich in die Wälder</w:t>
      </w:r>
      <w:r>
        <w:br/>
        <w:t>Die hochbegabte Nachtigall</w:t>
      </w:r>
      <w:r>
        <w:br/>
        <w:t>Ergötzt und füllt mit ihrem Schall</w:t>
      </w:r>
      <w:r>
        <w:br/>
        <w:t>Berg Hügel Tal und Felder.</w:t>
      </w:r>
      <w:r>
        <w:br/>
        <w:t>Berg Hügel Tal und Felder.</w:t>
      </w:r>
    </w:p>
    <w:p w14:paraId="76F9999C" w14:textId="77777777" w:rsidR="00163CC6" w:rsidRDefault="00163CC6" w:rsidP="00163CC6">
      <w:pPr>
        <w:pStyle w:val="StandardWeb"/>
      </w:pPr>
      <w:r>
        <w:t>4. Die Glucke führt ihr Völklein aus</w:t>
      </w:r>
      <w:r>
        <w:br/>
        <w:t>Der Storch baut und bewohnt sein Haus</w:t>
      </w:r>
      <w:r>
        <w:br/>
        <w:t>Das Schwälblein speist die Jungen</w:t>
      </w:r>
      <w:r>
        <w:br/>
        <w:t>Der schnell Hirsch das leichte Reh</w:t>
      </w:r>
      <w:r>
        <w:br/>
        <w:t>Ist froh und kommt aus seine Höh</w:t>
      </w:r>
      <w:r>
        <w:br/>
        <w:t>In’s tiefe Gras gesprungen.</w:t>
      </w:r>
      <w:r>
        <w:br/>
        <w:t>In’s tiefe Gras gesprungen.</w:t>
      </w:r>
    </w:p>
    <w:p w14:paraId="6086E1CB" w14:textId="77777777" w:rsidR="00163CC6" w:rsidRDefault="00163CC6" w:rsidP="00163CC6">
      <w:pPr>
        <w:pStyle w:val="StandardWeb"/>
      </w:pPr>
      <w:r>
        <w:t>5. Die Bächlein rauschen in dem Sand</w:t>
      </w:r>
      <w:r>
        <w:br/>
        <w:t>Und malen sich an ihrem Rand</w:t>
      </w:r>
      <w:r>
        <w:br/>
        <w:t>Mit schattenreichen Myrten</w:t>
      </w:r>
      <w:r>
        <w:br/>
        <w:t>Die Wiesen liegen hart dabei</w:t>
      </w:r>
      <w:r>
        <w:br/>
        <w:t>Und klingen ganz vom Lustgeschrei</w:t>
      </w:r>
      <w:r>
        <w:br/>
        <w:t>Der Schaf‘ und ihrer Hirten.</w:t>
      </w:r>
      <w:r>
        <w:br/>
        <w:t>Der Schaf‘ und ihrer Hirten.</w:t>
      </w:r>
    </w:p>
    <w:p w14:paraId="319106C8" w14:textId="77777777" w:rsidR="00163CC6" w:rsidRDefault="00163CC6" w:rsidP="00163CC6">
      <w:pPr>
        <w:pStyle w:val="StandardWeb"/>
      </w:pPr>
      <w:r>
        <w:t>6. Die unverdroßne Bienenschar</w:t>
      </w:r>
      <w:r>
        <w:br/>
        <w:t>Fliegt hin und her, sucht hier und da</w:t>
      </w:r>
      <w:r>
        <w:br/>
        <w:t>Ihr edle Honigspeise</w:t>
      </w:r>
      <w:r>
        <w:br/>
        <w:t>Des süßen Weinstocks starker Saft</w:t>
      </w:r>
      <w:r>
        <w:br/>
        <w:t>Bringt täglich neue Stärk‘ und Kraft</w:t>
      </w:r>
      <w:r>
        <w:br/>
        <w:t>In seinem schwachen Reise.</w:t>
      </w:r>
      <w:r>
        <w:br/>
        <w:t>In seinem schwachen Reise.</w:t>
      </w:r>
    </w:p>
    <w:p w14:paraId="23BDFEED" w14:textId="77777777" w:rsidR="00163CC6" w:rsidRDefault="00163CC6" w:rsidP="00163CC6">
      <w:pPr>
        <w:pStyle w:val="StandardWeb"/>
      </w:pPr>
      <w:r>
        <w:t>7. Der Weizen wächset mit Gewalt</w:t>
      </w:r>
      <w:r>
        <w:br/>
        <w:t>Darüber jauchzet jung und alt</w:t>
      </w:r>
      <w:r>
        <w:br/>
        <w:t>Und rühmt die große Güte</w:t>
      </w:r>
      <w:r>
        <w:br/>
        <w:t>Des, der so überflüssig labt</w:t>
      </w:r>
      <w:r>
        <w:br/>
        <w:t>Und mit so manchem Gut begabt</w:t>
      </w:r>
      <w:r>
        <w:br/>
        <w:t>Das menschliche Gemüte.</w:t>
      </w:r>
      <w:r>
        <w:br/>
        <w:t>Das menschliche Gemüte.</w:t>
      </w:r>
    </w:p>
    <w:p w14:paraId="4AE97C86" w14:textId="77777777" w:rsidR="00163CC6" w:rsidRDefault="00163CC6" w:rsidP="00163CC6">
      <w:pPr>
        <w:pStyle w:val="StandardWeb"/>
      </w:pPr>
      <w:r>
        <w:t>8. Ich selber kann und mag nicht ruhn</w:t>
      </w:r>
      <w:r>
        <w:br/>
        <w:t>Des großen Gottes großes Tun</w:t>
      </w:r>
      <w:r>
        <w:br/>
        <w:t>Erweckt mir alle Sinnen</w:t>
      </w:r>
      <w:r>
        <w:br/>
        <w:t>Ich singe mit, wenn alles singt</w:t>
      </w:r>
      <w:r>
        <w:br/>
        <w:t>Und lasse was dem Höchsten klingt</w:t>
      </w:r>
      <w:r>
        <w:br/>
        <w:t>Aus meinem Herzen rinnen.</w:t>
      </w:r>
      <w:r>
        <w:br/>
        <w:t>Aus meinem Herzen rinnen.</w:t>
      </w:r>
    </w:p>
    <w:p w14:paraId="7A5B03E2" w14:textId="77777777" w:rsidR="00163CC6" w:rsidRDefault="00163CC6" w:rsidP="00163CC6">
      <w:pPr>
        <w:pStyle w:val="StandardWeb"/>
      </w:pPr>
      <w:r>
        <w:t>9. Ach denk ich bist Du hier so schön</w:t>
      </w:r>
      <w:r>
        <w:br/>
        <w:t>Und läßt Du’s uns so lieblich gehn</w:t>
      </w:r>
      <w:r>
        <w:br/>
        <w:t>Auf dieser armen Erde</w:t>
      </w:r>
      <w:r>
        <w:br/>
        <w:t>Was will doch wohl nach dieser Welt</w:t>
      </w:r>
      <w:r>
        <w:br/>
        <w:t>Dort in dem reichen Himmelszelt</w:t>
      </w:r>
      <w:r>
        <w:br/>
        <w:t>Und güldnen Schlosse werden?</w:t>
      </w:r>
      <w:r>
        <w:br/>
        <w:t>Und güldnen Schlosse werden?</w:t>
      </w:r>
    </w:p>
    <w:p w14:paraId="10B0E1D3" w14:textId="77777777" w:rsidR="00163CC6" w:rsidRDefault="00163CC6" w:rsidP="00163CC6">
      <w:pPr>
        <w:pStyle w:val="StandardWeb"/>
      </w:pPr>
      <w:r>
        <w:t>10. Welch hohe Lust, welch heller Schein</w:t>
      </w:r>
      <w:r>
        <w:br/>
        <w:t>Wird wohl in Christi Garten sein!</w:t>
      </w:r>
      <w:r>
        <w:br/>
        <w:t>Wie wird es da wohl klingen?</w:t>
      </w:r>
      <w:r>
        <w:br/>
        <w:t>Da so viel tausend Seraphim</w:t>
      </w:r>
      <w:r>
        <w:br/>
        <w:t>Mit unverdroßnem Mund und Stimm</w:t>
      </w:r>
      <w:r>
        <w:br/>
        <w:t>Ihr Halleluja singen.</w:t>
      </w:r>
      <w:r>
        <w:br/>
        <w:t>Ihr Halleluja singen.</w:t>
      </w:r>
    </w:p>
    <w:p w14:paraId="6CD424B4" w14:textId="77777777" w:rsidR="00163CC6" w:rsidRDefault="00163CC6" w:rsidP="00163CC6">
      <w:pPr>
        <w:pStyle w:val="StandardWeb"/>
      </w:pPr>
      <w:r>
        <w:t>11. Oh wär ich da, o stünd ich schon</w:t>
      </w:r>
      <w:r>
        <w:br/>
        <w:t>Ach süßer Gott vor Deinem Thron</w:t>
      </w:r>
      <w:r>
        <w:br/>
        <w:t>Und trüge meine Palmen!</w:t>
      </w:r>
      <w:r>
        <w:br/>
        <w:t>So wollt ich nach der Engel Weis‘</w:t>
      </w:r>
      <w:r>
        <w:br/>
        <w:t>Erhöhen Deines Namens Preis,</w:t>
      </w:r>
      <w:r>
        <w:br/>
        <w:t>Mit tausend schönen Psalmen.</w:t>
      </w:r>
      <w:r>
        <w:br/>
        <w:t>Mit tausend schönen Psalmen.</w:t>
      </w:r>
    </w:p>
    <w:p w14:paraId="2191116B" w14:textId="77777777" w:rsidR="00163CC6" w:rsidRDefault="00163CC6" w:rsidP="00163CC6">
      <w:pPr>
        <w:pStyle w:val="StandardWeb"/>
      </w:pPr>
      <w:r>
        <w:t>12. Doch gleichwohl will ich weil ich noch</w:t>
      </w:r>
      <w:r>
        <w:br/>
        <w:t>Hier trage dieses Leibes Joch</w:t>
      </w:r>
      <w:r>
        <w:br/>
        <w:t>Auch gar nicht stille schweigen.</w:t>
      </w:r>
      <w:r>
        <w:br/>
        <w:t>Mein Herze soll sich fort und fort</w:t>
      </w:r>
      <w:r>
        <w:br/>
        <w:t>An diesem und an allem Ort</w:t>
      </w:r>
      <w:r>
        <w:br/>
        <w:t>Zu Deinem Lobe neigen.</w:t>
      </w:r>
      <w:r>
        <w:br/>
        <w:t>Zu Deinem Lobe neigen.</w:t>
      </w:r>
    </w:p>
    <w:p w14:paraId="5555EB72" w14:textId="77777777" w:rsidR="00163CC6" w:rsidRDefault="00163CC6" w:rsidP="00163CC6">
      <w:pPr>
        <w:pStyle w:val="StandardWeb"/>
      </w:pPr>
      <w:r>
        <w:t>13. Hilf mir und segne meinen Geist</w:t>
      </w:r>
      <w:r>
        <w:br/>
        <w:t>Mit Segen, der vom Himmel fleußt,</w:t>
      </w:r>
      <w:r>
        <w:br/>
        <w:t>Daß ich Dir stetig blühe;</w:t>
      </w:r>
      <w:r>
        <w:br/>
        <w:t>Gib, daß der Sommer Deiner Gnad</w:t>
      </w:r>
      <w:r>
        <w:br/>
        <w:t>In meiner Seele früh und spat</w:t>
      </w:r>
      <w:r>
        <w:br/>
        <w:t>Viel Glaubensfrücht erziele.</w:t>
      </w:r>
      <w:r>
        <w:br/>
        <w:t>Viel Glaubensfrücht erziele.</w:t>
      </w:r>
    </w:p>
    <w:p w14:paraId="5C364962" w14:textId="77777777" w:rsidR="00163CC6" w:rsidRDefault="00163CC6" w:rsidP="00163CC6">
      <w:pPr>
        <w:pStyle w:val="StandardWeb"/>
      </w:pPr>
      <w:r>
        <w:t>14. Mach in mir Deinem Geiste Raum,</w:t>
      </w:r>
      <w:r>
        <w:br/>
        <w:t>Daß ich Dir werd ein guter Baum,</w:t>
      </w:r>
      <w:r>
        <w:br/>
        <w:t>Und laß mich Wurzeln treiben;</w:t>
      </w:r>
      <w:r>
        <w:br/>
        <w:t>Verleihe, daß zu Deinem Ruhm,</w:t>
      </w:r>
      <w:r>
        <w:br/>
        <w:t>Ich Deines Gartens schöne Blum</w:t>
      </w:r>
      <w:r>
        <w:br/>
        <w:t>Und Pflanze möge bleiben.</w:t>
      </w:r>
      <w:r>
        <w:br/>
        <w:t>Und Pflanze möge bleiben.</w:t>
      </w:r>
    </w:p>
    <w:p w14:paraId="29AA0DB1" w14:textId="77777777" w:rsidR="00163CC6" w:rsidRDefault="00163CC6" w:rsidP="00163CC6">
      <w:pPr>
        <w:pStyle w:val="StandardWeb"/>
      </w:pPr>
      <w:r>
        <w:t>15. Erwähle mich zum Paradeis,</w:t>
      </w:r>
      <w:r>
        <w:br/>
        <w:t>Und laß mich bis zur letzten Reis</w:t>
      </w:r>
      <w:r>
        <w:br/>
        <w:t>An Leib und Seele grünen;</w:t>
      </w:r>
      <w:r>
        <w:br/>
        <w:t>So will ich Dir und Deiner Ehr</w:t>
      </w:r>
      <w:r>
        <w:br/>
        <w:t>Allein und sonstern Keinem mehr</w:t>
      </w:r>
      <w:r>
        <w:br/>
        <w:t>Hier und dort ewig dienen.</w:t>
      </w:r>
      <w:r>
        <w:br/>
        <w:t>Hier und dort ewig dienen.</w:t>
      </w:r>
    </w:p>
    <w:p w14:paraId="7EA93F81" w14:textId="77777777" w:rsidR="00163CC6" w:rsidRDefault="00163CC6" w:rsidP="00163CC6">
      <w:pPr>
        <w:pStyle w:val="berschrift1"/>
      </w:pPr>
      <w:r w:rsidRPr="00E02825">
        <w:t>Gib dich zufrieden und sei stille</w:t>
      </w:r>
      <w:r>
        <w:t xml:space="preserve"> </w:t>
      </w:r>
    </w:p>
    <w:p w14:paraId="3DF62530" w14:textId="77777777" w:rsidR="00163CC6" w:rsidRDefault="00163CC6" w:rsidP="00163CC6">
      <w:pPr>
        <w:pStyle w:val="StandardWeb"/>
      </w:pPr>
      <w:r>
        <w:t>1. Gib dich zufrieden und sei stille</w:t>
      </w:r>
      <w:r>
        <w:br/>
        <w:t>In dem Gotte deines Lebens;</w:t>
      </w:r>
      <w:r>
        <w:br/>
        <w:t>In ihm ruht aller Freuden Fülle,</w:t>
      </w:r>
      <w:r>
        <w:br/>
        <w:t>Ohn ihn mühst du dich vergebens.</w:t>
      </w:r>
      <w:r>
        <w:br/>
        <w:t>Er ist dein Quell und deine Sonne,</w:t>
      </w:r>
      <w:r>
        <w:br/>
        <w:t>Scheint täglich hell zu deiner Wonne.</w:t>
      </w:r>
      <w:r>
        <w:br/>
        <w:t>Gib dich zufrieden.</w:t>
      </w:r>
    </w:p>
    <w:p w14:paraId="26FD64E7" w14:textId="77777777" w:rsidR="00163CC6" w:rsidRDefault="00163CC6" w:rsidP="00163CC6">
      <w:pPr>
        <w:pStyle w:val="StandardWeb"/>
      </w:pPr>
      <w:r>
        <w:t>2. Er ist voll Lichtes, Trosts und Gnaden,</w:t>
      </w:r>
      <w:r>
        <w:br/>
        <w:t>Ungefärbtes, treuen Herzens;</w:t>
      </w:r>
      <w:r>
        <w:br/>
        <w:t>Wo Er steht, tut dir keinen Schaden</w:t>
      </w:r>
      <w:r>
        <w:br/>
        <w:t>Auch die Pein des größten Schmerzens.</w:t>
      </w:r>
      <w:r>
        <w:br/>
        <w:t>Kreuz, Angst und Not kann Er bald wenden:</w:t>
      </w:r>
      <w:r>
        <w:br/>
        <w:t>Ja, auch den Tod hat Er in Händen.</w:t>
      </w:r>
      <w:r>
        <w:br/>
        <w:t>Gib dich zufrieden.</w:t>
      </w:r>
    </w:p>
    <w:p w14:paraId="6214A9D0" w14:textId="77777777" w:rsidR="00163CC6" w:rsidRDefault="00163CC6" w:rsidP="00163CC6">
      <w:pPr>
        <w:pStyle w:val="StandardWeb"/>
      </w:pPr>
      <w:r>
        <w:t>3. Wie dir’s und andern oft ergehe,</w:t>
      </w:r>
      <w:r>
        <w:br/>
        <w:t>Ist ihm wahrlich nicht verborgen:</w:t>
      </w:r>
      <w:r>
        <w:br/>
        <w:t>Er sieht und kennet aus der Höhe</w:t>
      </w:r>
      <w:r>
        <w:br/>
        <w:t>Der betrübten Herzen Sorgen.</w:t>
      </w:r>
      <w:r>
        <w:br/>
        <w:t>Er zählt den Lauf der heißen Tränen</w:t>
      </w:r>
      <w:r>
        <w:br/>
        <w:t>Und faßt zu Hauf all unser Sehnen.</w:t>
      </w:r>
      <w:r>
        <w:br/>
        <w:t>Gib dich zufrieden.</w:t>
      </w:r>
    </w:p>
    <w:p w14:paraId="4DC37DBC" w14:textId="77777777" w:rsidR="00163CC6" w:rsidRDefault="00163CC6" w:rsidP="00163CC6">
      <w:pPr>
        <w:pStyle w:val="StandardWeb"/>
      </w:pPr>
      <w:r>
        <w:t>4. Wann gar kein ein’ger mehr auf Erden,</w:t>
      </w:r>
      <w:r>
        <w:br/>
        <w:t>Dessen Treue du darfst trauen,</w:t>
      </w:r>
      <w:r>
        <w:br/>
        <w:t>Alsdann will Er dein Treuster werden</w:t>
      </w:r>
      <w:r>
        <w:br/>
        <w:t>Und zu deinem Besten schauen.</w:t>
      </w:r>
      <w:r>
        <w:br/>
        <w:t>Er weiß dein Leid und heimlich Grämen,</w:t>
      </w:r>
      <w:r>
        <w:br/>
        <w:t>Auch weiß Er Zeit, dich zu benehmen.</w:t>
      </w:r>
      <w:r>
        <w:br/>
        <w:t>Gib dich zufrieden.</w:t>
      </w:r>
    </w:p>
    <w:p w14:paraId="5FBB61B9" w14:textId="77777777" w:rsidR="00163CC6" w:rsidRDefault="00163CC6" w:rsidP="00163CC6">
      <w:pPr>
        <w:pStyle w:val="StandardWeb"/>
      </w:pPr>
      <w:r>
        <w:t>5. Er hört die Seufzer deiner Seelen</w:t>
      </w:r>
      <w:r>
        <w:br/>
        <w:t>Und des Herzens stilles Klagen;</w:t>
      </w:r>
      <w:r>
        <w:br/>
        <w:t>Und was du keinem darfst erzählen,</w:t>
      </w:r>
      <w:r>
        <w:br/>
        <w:t>Magst du Gott gar kühnlich sagen.</w:t>
      </w:r>
      <w:r>
        <w:br/>
        <w:t>Er ist nicht fern, steht in der Mitten,</w:t>
      </w:r>
      <w:r>
        <w:br/>
        <w:t>Hört bald und gern der Armen Bitten.</w:t>
      </w:r>
      <w:r>
        <w:br/>
        <w:t>Gib dich zufrieden.</w:t>
      </w:r>
    </w:p>
    <w:p w14:paraId="32A0DA8A" w14:textId="77777777" w:rsidR="00163CC6" w:rsidRDefault="00163CC6" w:rsidP="00163CC6">
      <w:pPr>
        <w:pStyle w:val="StandardWeb"/>
      </w:pPr>
      <w:r>
        <w:t>6. Laß dich dein Elend nicht bezwingen,</w:t>
      </w:r>
      <w:r>
        <w:br/>
        <w:t>Halt an Gott, so wirst du siegen;</w:t>
      </w:r>
      <w:r>
        <w:br/>
        <w:t>Ob alle Fluten einher gingen,</w:t>
      </w:r>
      <w:r>
        <w:br/>
        <w:t>Dennoch mußt du oben liegen.</w:t>
      </w:r>
      <w:r>
        <w:br/>
        <w:t>Denn wann du wirst zu hoch beschweret,</w:t>
      </w:r>
      <w:r>
        <w:br/>
        <w:t>Hat Gott, dein Fürst, dich schon erhöret.</w:t>
      </w:r>
      <w:r>
        <w:br/>
        <w:t>Gib dich zufrieden.</w:t>
      </w:r>
    </w:p>
    <w:p w14:paraId="5FEC9BED" w14:textId="77777777" w:rsidR="00163CC6" w:rsidRDefault="00163CC6" w:rsidP="00163CC6">
      <w:pPr>
        <w:pStyle w:val="StandardWeb"/>
      </w:pPr>
      <w:r>
        <w:t>7. Was sorgst du für dein armes Leben,</w:t>
      </w:r>
      <w:r>
        <w:br/>
        <w:t>Wie du’s halten wollst und nähren?</w:t>
      </w:r>
      <w:r>
        <w:br/>
        <w:t>Der dir das Leben hat gegeben,</w:t>
      </w:r>
      <w:r>
        <w:br/>
        <w:t>Wird auch Unterhalt bescheren.</w:t>
      </w:r>
      <w:r>
        <w:br/>
        <w:t>Er hat ein Hand voll aller Gaben,</w:t>
      </w:r>
      <w:r>
        <w:br/>
        <w:t>Da See und Land sich muß von laben.</w:t>
      </w:r>
      <w:r>
        <w:br/>
        <w:t>Gib dich zufrieden.</w:t>
      </w:r>
    </w:p>
    <w:p w14:paraId="1326AAFE" w14:textId="77777777" w:rsidR="00163CC6" w:rsidRDefault="00163CC6" w:rsidP="00163CC6">
      <w:pPr>
        <w:pStyle w:val="StandardWeb"/>
      </w:pPr>
      <w:r>
        <w:t>8. Der allen Vöglein in den Wäldern</w:t>
      </w:r>
      <w:r>
        <w:br/>
        <w:t>Ihr bescheidnes Körnlein weiset,</w:t>
      </w:r>
      <w:r>
        <w:br/>
        <w:t>Der Schaf und Rinder in den Feldern</w:t>
      </w:r>
      <w:r>
        <w:br/>
        <w:t>Alle Tage tränkt und speiset,</w:t>
      </w:r>
      <w:r>
        <w:br/>
        <w:t>Der wird ja auch dich ein’gen füllen</w:t>
      </w:r>
      <w:r>
        <w:br/>
        <w:t>Und deinen Bauch zur Notdurft stillen.</w:t>
      </w:r>
      <w:r>
        <w:br/>
        <w:t>Gib dich zufrieden.</w:t>
      </w:r>
    </w:p>
    <w:p w14:paraId="4D7A8839" w14:textId="77777777" w:rsidR="00163CC6" w:rsidRDefault="00163CC6" w:rsidP="00163CC6">
      <w:pPr>
        <w:pStyle w:val="StandardWeb"/>
      </w:pPr>
      <w:r>
        <w:t>9. Sprich nicht: Ich sehe keine Mittel,</w:t>
      </w:r>
      <w:r>
        <w:br/>
        <w:t>Wo ich such, ist nichts zum Besten!</w:t>
      </w:r>
      <w:r>
        <w:br/>
        <w:t>Dann das ist Gottes Ehrentitel:</w:t>
      </w:r>
      <w:r>
        <w:br/>
        <w:t>Helfen, wann die Not am größten.</w:t>
      </w:r>
      <w:r>
        <w:br/>
        <w:t>Wann ich und du ihn nicht mehr spüren,</w:t>
      </w:r>
      <w:r>
        <w:br/>
        <w:t>Da schickt Er zu, uns wohl zu führen.</w:t>
      </w:r>
      <w:r>
        <w:br/>
        <w:t>Gib dich zufrieden.</w:t>
      </w:r>
    </w:p>
    <w:p w14:paraId="70C8C427" w14:textId="77777777" w:rsidR="00163CC6" w:rsidRDefault="00163CC6" w:rsidP="00163CC6">
      <w:pPr>
        <w:pStyle w:val="StandardWeb"/>
      </w:pPr>
      <w:r>
        <w:t>10. Bleibt gleich die Hülf in etwas lange,</w:t>
      </w:r>
      <w:r>
        <w:br/>
        <w:t>Wird sie dannoch endlich kommen;</w:t>
      </w:r>
      <w:r>
        <w:br/>
        <w:t>Macht dir das Harren angst und bange,</w:t>
      </w:r>
      <w:r>
        <w:br/>
        <w:t>Glaube mir, es ist dein Frommen.</w:t>
      </w:r>
      <w:r>
        <w:br/>
        <w:t>Was langsam schleicht, faßt man gewisser,</w:t>
      </w:r>
      <w:r>
        <w:br/>
        <w:t>Und was verzeucht, ist desto süßer.</w:t>
      </w:r>
      <w:r>
        <w:br/>
        <w:t>Gib dich zufrieden.</w:t>
      </w:r>
    </w:p>
    <w:p w14:paraId="6119F704" w14:textId="77777777" w:rsidR="00163CC6" w:rsidRDefault="00163CC6" w:rsidP="00163CC6">
      <w:pPr>
        <w:pStyle w:val="StandardWeb"/>
      </w:pPr>
      <w:r>
        <w:t>11. Nimm nicht zu Herzen, was die Rotten</w:t>
      </w:r>
      <w:r>
        <w:br/>
        <w:t>Deiner Feinde von dir dichten;</w:t>
      </w:r>
      <w:r>
        <w:br/>
        <w:t>Laß sie nur immer weidlich spotten,</w:t>
      </w:r>
      <w:r>
        <w:br/>
        <w:t>Gott wird’s hören und recht richten.</w:t>
      </w:r>
      <w:r>
        <w:br/>
        <w:t>Ist Gott dein Freund und deiner Sachen,</w:t>
      </w:r>
      <w:r>
        <w:br/>
        <w:t>Was kann dein Feind, der Mensch, groß machen?</w:t>
      </w:r>
      <w:r>
        <w:br/>
        <w:t>Gib dich zufrieden.</w:t>
      </w:r>
    </w:p>
    <w:p w14:paraId="3C262F31" w14:textId="77777777" w:rsidR="00163CC6" w:rsidRDefault="00163CC6" w:rsidP="00163CC6">
      <w:pPr>
        <w:pStyle w:val="StandardWeb"/>
      </w:pPr>
      <w:r>
        <w:t>12. Hat Er doch selbst auch wohl das Seine,</w:t>
      </w:r>
      <w:r>
        <w:br/>
        <w:t>Wann Er’s sehen könnt und wollte.</w:t>
      </w:r>
      <w:r>
        <w:br/>
        <w:t>Wo ist ein Glück so klar und reine,</w:t>
      </w:r>
      <w:r>
        <w:br/>
        <w:t>Dem nicht etwas fehlen sollte?</w:t>
      </w:r>
      <w:r>
        <w:br/>
        <w:t>Wo ist ein Haus, das könnte sagen:</w:t>
      </w:r>
      <w:r>
        <w:br/>
        <w:t>Ich weiß durchaus von keinen Plagen?</w:t>
      </w:r>
      <w:r>
        <w:br/>
        <w:t>Gib dich zufrieden.</w:t>
      </w:r>
    </w:p>
    <w:p w14:paraId="1FED435E" w14:textId="77777777" w:rsidR="00163CC6" w:rsidRDefault="00163CC6" w:rsidP="00163CC6">
      <w:pPr>
        <w:pStyle w:val="StandardWeb"/>
      </w:pPr>
      <w:r>
        <w:t>13. Es kann und mag nicht anders werden,</w:t>
      </w:r>
      <w:r>
        <w:br/>
        <w:t>Alle Menschen müssen leiden;</w:t>
      </w:r>
      <w:r>
        <w:br/>
        <w:t>Was webt und lebet auf der Erden,</w:t>
      </w:r>
      <w:r>
        <w:br/>
        <w:t>Kann das Unglück nicht vermeiden.</w:t>
      </w:r>
      <w:r>
        <w:br/>
        <w:t>Des Kreuzes Stab schlägt unsre Lenden</w:t>
      </w:r>
      <w:r>
        <w:br/>
        <w:t>Bis in das Grab: da wird sich’s enden.</w:t>
      </w:r>
      <w:r>
        <w:br/>
        <w:t>Gib dich zufrieden.</w:t>
      </w:r>
    </w:p>
    <w:p w14:paraId="6C3E3B72" w14:textId="77777777" w:rsidR="00163CC6" w:rsidRDefault="00163CC6" w:rsidP="00163CC6">
      <w:pPr>
        <w:pStyle w:val="StandardWeb"/>
      </w:pPr>
      <w:r>
        <w:t>14. Es ist ein Ruhetag vorhanden,</w:t>
      </w:r>
      <w:r>
        <w:br/>
        <w:t>Da uns unser Gott wird lösen;</w:t>
      </w:r>
      <w:r>
        <w:br/>
        <w:t>Er wird uns reißen aus den Banden</w:t>
      </w:r>
      <w:r>
        <w:br/>
        <w:t>Dieses Liebs und allem Bösen.</w:t>
      </w:r>
      <w:r>
        <w:br/>
        <w:t>Es wird einmal der Tod herspringen</w:t>
      </w:r>
      <w:r>
        <w:br/>
        <w:t>Und aus der Qual uns sämtlich bringen.</w:t>
      </w:r>
      <w:r>
        <w:br/>
        <w:t>Gib dich zufrieden.</w:t>
      </w:r>
    </w:p>
    <w:p w14:paraId="2A7B7D80" w14:textId="77777777" w:rsidR="00163CC6" w:rsidRDefault="00163CC6" w:rsidP="00163CC6">
      <w:pPr>
        <w:pStyle w:val="StandardWeb"/>
      </w:pPr>
      <w:r>
        <w:t>15. Er wird uns bringen zu den Scharen</w:t>
      </w:r>
      <w:r>
        <w:br/>
        <w:t>Der Erwählten und Getreuen,</w:t>
      </w:r>
      <w:r>
        <w:br/>
        <w:t>Die hier mit Frieden abgefahren,</w:t>
      </w:r>
      <w:r>
        <w:br/>
        <w:t>Sich auch nun im Friede freuen,</w:t>
      </w:r>
      <w:r>
        <w:br/>
        <w:t>Da sie den Grund, der nicht kann brechen,</w:t>
      </w:r>
      <w:r>
        <w:br/>
        <w:t>Den ewgen Mund selbst hören sprechen:</w:t>
      </w:r>
      <w:r>
        <w:br/>
        <w:t xml:space="preserve">Gib dich zufrieden. </w:t>
      </w:r>
    </w:p>
    <w:p w14:paraId="64CC164A" w14:textId="3AEDC8D5" w:rsidR="00833CF4" w:rsidRDefault="00833CF4" w:rsidP="00833CF4">
      <w:pPr>
        <w:pStyle w:val="berschrift1"/>
      </w:pPr>
      <w:r>
        <w:rPr>
          <w:rStyle w:val="screen-reader-text"/>
        </w:rPr>
        <w:t>Gott ist mein Licht, der Herr mein Heil</w:t>
      </w:r>
      <w:r>
        <w:t xml:space="preserve"> </w:t>
      </w:r>
    </w:p>
    <w:p w14:paraId="4EF073F7" w14:textId="77777777" w:rsidR="00833CF4" w:rsidRDefault="00833CF4" w:rsidP="00833CF4">
      <w:pPr>
        <w:pStyle w:val="StandardWeb"/>
      </w:pPr>
      <w:r>
        <w:t>GOtt ist mein Licht, der HErr, mein Heil</w:t>
      </w:r>
      <w:r>
        <w:br/>
        <w:t>Das ich erwählet habe:</w:t>
      </w:r>
      <w:r>
        <w:br/>
        <w:t>Er ist die Kraft, dahin ich eil</w:t>
      </w:r>
      <w:r>
        <w:br/>
        <w:t>Und meine Seele labe.</w:t>
      </w:r>
      <w:r>
        <w:br/>
        <w:t>Was will ich mich doch fürchten nun!</w:t>
      </w:r>
      <w:r>
        <w:br/>
        <w:t>Und wer kann mir doch Schaden tun</w:t>
      </w:r>
      <w:r>
        <w:br/>
        <w:t>Auf dieser ganzen Erden?</w:t>
      </w:r>
    </w:p>
    <w:p w14:paraId="799DB700" w14:textId="77777777" w:rsidR="00833CF4" w:rsidRDefault="00833CF4" w:rsidP="00833CF4">
      <w:pPr>
        <w:pStyle w:val="StandardWeb"/>
      </w:pPr>
      <w:r>
        <w:t>Wenn mich die böse Rott anfällt</w:t>
      </w:r>
      <w:r>
        <w:br/>
        <w:t>Und mein Fleisch will verschlingen,</w:t>
      </w:r>
      <w:r>
        <w:br/>
        <w:t>So kann sie dieser starke Heid</w:t>
      </w:r>
      <w:r>
        <w:br/>
        <w:t>Gar leicht zu Boden bringen.</w:t>
      </w:r>
      <w:r>
        <w:br/>
        <w:t>Wann sich auch gleich ein ganzes Heer</w:t>
      </w:r>
      <w:r>
        <w:br/>
        <w:t>Legt um mich her, was ists denn mehr?</w:t>
      </w:r>
      <w:r>
        <w:br/>
        <w:t>Mein Gott kann sie bald schlagen.</w:t>
      </w:r>
    </w:p>
    <w:p w14:paraId="328266E6" w14:textId="77777777" w:rsidR="00833CF4" w:rsidRDefault="00833CF4" w:rsidP="00833CF4">
      <w:pPr>
        <w:pStyle w:val="StandardWeb"/>
      </w:pPr>
      <w:r>
        <w:t>Eine bitt ich nur, das hätt ich gern,</w:t>
      </w:r>
      <w:r>
        <w:br/>
        <w:t>Wenn mirs GOtt wollte geben,</w:t>
      </w:r>
      <w:r>
        <w:br/>
        <w:t>Daß ich bei ihm, als meinem HErrn,</w:t>
      </w:r>
      <w:r>
        <w:br/>
        <w:t>Stets wohnen sollt und leben</w:t>
      </w:r>
      <w:r>
        <w:br/>
        <w:t>Und alle meine Tag und Jahr</w:t>
      </w:r>
      <w:r>
        <w:br/>
        <w:t>In seinem Hause bei der Schar</w:t>
      </w:r>
      <w:r>
        <w:br/>
        <w:t>Der Heiligen vollbringen.</w:t>
      </w:r>
    </w:p>
    <w:p w14:paraId="4FB24E9C" w14:textId="77777777" w:rsidR="00833CF4" w:rsidRDefault="00833CF4" w:rsidP="00833CF4">
      <w:pPr>
        <w:pStyle w:val="StandardWeb"/>
      </w:pPr>
      <w:r>
        <w:t>Da wollt ich meine Herzensfreud</w:t>
      </w:r>
      <w:r>
        <w:br/>
        <w:t>An seinen Diensten sehen</w:t>
      </w:r>
      <w:r>
        <w:br/>
        <w:t>Und rühmen, wie zur bösen Zeit</w:t>
      </w:r>
      <w:r>
        <w:br/>
        <w:t>Mir so viel Gute geschehen,</w:t>
      </w:r>
      <w:r>
        <w:br/>
        <w:t>Da er mich fleißig hat verdeckt</w:t>
      </w:r>
      <w:r>
        <w:br/>
        <w:t>In seiner Hütten und versteckt</w:t>
      </w:r>
      <w:r>
        <w:br/>
        <w:t>In einem starken Felsen.</w:t>
      </w:r>
    </w:p>
    <w:p w14:paraId="067E9456" w14:textId="77777777" w:rsidR="00833CF4" w:rsidRDefault="00833CF4" w:rsidP="00833CF4">
      <w:pPr>
        <w:pStyle w:val="StandardWeb"/>
      </w:pPr>
      <w:r>
        <w:t>Und also wird er ferner noch</w:t>
      </w:r>
      <w:r>
        <w:br/>
        <w:t>Mich wissen zu regieren:</w:t>
      </w:r>
      <w:r>
        <w:br/>
        <w:t>Er wird mich schützen und sehr hoch</w:t>
      </w:r>
      <w:r>
        <w:br/>
        <w:t>In sichre Örter führen:</w:t>
      </w:r>
      <w:r>
        <w:br/>
        <w:t>Mein Haupt wird über meine Feind,</w:t>
      </w:r>
      <w:r>
        <w:br/>
        <w:t>Ob sie gleich hoch erhaben seind,</w:t>
      </w:r>
      <w:r>
        <w:br/>
        <w:t>Allzeit erhöhet bleiben.</w:t>
      </w:r>
    </w:p>
    <w:p w14:paraId="410D5CAB" w14:textId="77777777" w:rsidR="00833CF4" w:rsidRDefault="00833CF4" w:rsidP="00833CF4">
      <w:pPr>
        <w:pStyle w:val="StandardWeb"/>
      </w:pPr>
      <w:r>
        <w:t>Dafür will ich denn wiederum</w:t>
      </w:r>
      <w:r>
        <w:br/>
        <w:t>GOtt auf das best erhöhen:</w:t>
      </w:r>
      <w:r>
        <w:br/>
        <w:t>Sein Ruhm soll in dem Heiligtum</w:t>
      </w:r>
      <w:r>
        <w:br/>
        <w:t>Aus meinem Munde gehen:</w:t>
      </w:r>
      <w:r>
        <w:br/>
        <w:t>Ich will ihm opfern Dank und Preis,</w:t>
      </w:r>
      <w:r>
        <w:br/>
        <w:t>Ich will sein Lob, so gut ich weiß,</w:t>
      </w:r>
      <w:r>
        <w:br/>
        <w:t>Vor allem Volke singen.</w:t>
      </w:r>
    </w:p>
    <w:p w14:paraId="38A8D327" w14:textId="77777777" w:rsidR="00833CF4" w:rsidRDefault="00833CF4" w:rsidP="00833CF4">
      <w:pPr>
        <w:pStyle w:val="StandardWeb"/>
      </w:pPr>
      <w:r>
        <w:t>HErr, mein GOtt höre, wie ich schrei</w:t>
      </w:r>
      <w:r>
        <w:br/>
        <w:t>Und seufz in meinem Sinne;</w:t>
      </w:r>
      <w:r>
        <w:br/>
        <w:t>Gib, daß mein Bitten kräftig sei</w:t>
      </w:r>
      <w:r>
        <w:br/>
        <w:t>Und dein Herz eingewinne.</w:t>
      </w:r>
      <w:r>
        <w:br/>
        <w:t>Mein Herz hält dir, o treuer Hort,</w:t>
      </w:r>
      <w:r>
        <w:br/>
        <w:t>Beständig vor dein eigen Wort:</w:t>
      </w:r>
      <w:r>
        <w:br/>
        <w:t>Ihr sollt mein Antlitz suchen.</w:t>
      </w:r>
    </w:p>
    <w:p w14:paraId="3FB96080" w14:textId="77777777" w:rsidR="00833CF4" w:rsidRDefault="00833CF4" w:rsidP="00833CF4">
      <w:pPr>
        <w:pStyle w:val="StandardWeb"/>
      </w:pPr>
      <w:r>
        <w:t>Nun such ich jetzt, ach laß mich nicht</w:t>
      </w:r>
      <w:r>
        <w:br/>
        <w:t>Entgelten meiner Sünden!</w:t>
      </w:r>
      <w:r>
        <w:br/>
        <w:t>Ich suche, HErr, dein Angesicht,</w:t>
      </w:r>
      <w:r>
        <w:br/>
        <w:t>Das laß mich gnädig finden.</w:t>
      </w:r>
      <w:r>
        <w:br/>
        <w:t>Verstoße ja nicht deinen Knecht,</w:t>
      </w:r>
      <w:r>
        <w:br/>
        <w:t>Denn du biste, der mir hilfst zu recht</w:t>
      </w:r>
      <w:r>
        <w:br/>
        <w:t>Und bringt aus allen Nöten.</w:t>
      </w:r>
    </w:p>
    <w:p w14:paraId="45B7E677" w14:textId="77777777" w:rsidR="00833CF4" w:rsidRDefault="00833CF4" w:rsidP="00833CF4">
      <w:pPr>
        <w:pStyle w:val="StandardWeb"/>
      </w:pPr>
      <w:r>
        <w:t>Mein Vater, Mutter und was hier</w:t>
      </w:r>
      <w:r>
        <w:br/>
        <w:t>Sonst ist von guten Leuten,</w:t>
      </w:r>
      <w:r>
        <w:br/>
        <w:t>Das ist zu schwach und können mir</w:t>
      </w:r>
      <w:r>
        <w:br/>
        <w:t>Nicht treten an die Seiten.</w:t>
      </w:r>
      <w:r>
        <w:br/>
        <w:t>Ich bin entsetzt von aller Welt,</w:t>
      </w:r>
      <w:r>
        <w:br/>
        <w:t>GOtt aber nimmt mich in sein Zelt,</w:t>
      </w:r>
      <w:r>
        <w:br/>
        <w:t>Da find ich hohe Gnüge.</w:t>
      </w:r>
    </w:p>
    <w:p w14:paraId="3B114683" w14:textId="77777777" w:rsidR="00833CF4" w:rsidRDefault="00833CF4" w:rsidP="00833CF4">
      <w:pPr>
        <w:pStyle w:val="StandardWeb"/>
      </w:pPr>
      <w:r>
        <w:t>HErr, macht mir gerade Bahn,</w:t>
      </w:r>
      <w:r>
        <w:br/>
        <w:t>Halt mich in deiner Gnade</w:t>
      </w:r>
      <w:r>
        <w:br/>
        <w:t>Und nimm dich meiner herzlich an,</w:t>
      </w:r>
      <w:r>
        <w:br/>
        <w:t>Daß mir kein Feind nicht schade;</w:t>
      </w:r>
      <w:r>
        <w:br/>
        <w:t>Denn viel die reden wider mich</w:t>
      </w:r>
      <w:r>
        <w:br/>
        <w:t>Und zeugen, das sie ewiglich</w:t>
      </w:r>
      <w:r>
        <w:br/>
        <w:t>Nicht können überweisen.</w:t>
      </w:r>
    </w:p>
    <w:p w14:paraId="20CADCEB" w14:textId="77777777" w:rsidR="00833CF4" w:rsidRDefault="00833CF4" w:rsidP="00833CF4">
      <w:pPr>
        <w:pStyle w:val="StandardWeb"/>
      </w:pPr>
      <w:r>
        <w:t>Nach dennoch hab ich guten Mut</w:t>
      </w:r>
      <w:r>
        <w:br/>
        <w:t>Und glaube, daß ich werde</w:t>
      </w:r>
      <w:r>
        <w:br/>
        <w:t>Im Lebenslande Gottes Gut</w:t>
      </w:r>
      <w:r>
        <w:br/>
        <w:t>Dort sehn und auf der Erde.</w:t>
      </w:r>
      <w:r>
        <w:br/>
        <w:t>Frisch auf, getrost und unverzagt!</w:t>
      </w:r>
      <w:r>
        <w:br/>
        <w:t>Wers nur mit GOtt im Glauben wagt,</w:t>
      </w:r>
      <w:r>
        <w:br/>
        <w:t>Der wird den Sieg erhalten.</w:t>
      </w:r>
    </w:p>
    <w:p w14:paraId="77DDA0DD" w14:textId="77777777" w:rsidR="00E47926" w:rsidRDefault="00E47926" w:rsidP="00E47926">
      <w:pPr>
        <w:pStyle w:val="berschrift1"/>
      </w:pPr>
      <w:r w:rsidRPr="00E02825">
        <w:t>Gott Lob! Nun ist erschollen</w:t>
      </w:r>
      <w:r>
        <w:t xml:space="preserve"> </w:t>
      </w:r>
    </w:p>
    <w:p w14:paraId="0C7148D5" w14:textId="77777777" w:rsidR="00E47926" w:rsidRDefault="00E47926" w:rsidP="00E47926">
      <w:pPr>
        <w:pStyle w:val="StandardWeb"/>
      </w:pPr>
      <w:r>
        <w:t>1. Gott Lob! Nun ist erschollen</w:t>
      </w:r>
      <w:r>
        <w:br/>
        <w:t>Das edle Fried- und Freudenwort,</w:t>
      </w:r>
      <w:r>
        <w:br/>
        <w:t>Daß nunmehr ruhen sollen</w:t>
      </w:r>
      <w:r>
        <w:br/>
        <w:t>Die Spieß und Schwerter und ihr Mord.</w:t>
      </w:r>
      <w:r>
        <w:br/>
        <w:t>Wohlauf und nimm nun wieder</w:t>
      </w:r>
      <w:r>
        <w:br/>
        <w:t>Dein Saitenspiel hervor,</w:t>
      </w:r>
      <w:r>
        <w:br/>
        <w:t>O Deutschland, und sing Lieder</w:t>
      </w:r>
      <w:r>
        <w:br/>
        <w:t>Im hohen, vollen Chor.</w:t>
      </w:r>
      <w:r>
        <w:br/>
        <w:t>Erhebe dein Gemüte</w:t>
      </w:r>
      <w:r>
        <w:br/>
        <w:t>Und danke GOtt und sprich:</w:t>
      </w:r>
      <w:r>
        <w:br/>
        <w:t>Herr, deine Gnad und Güte</w:t>
      </w:r>
      <w:r>
        <w:br/>
        <w:t>Bleibt dennoch ewiglich.</w:t>
      </w:r>
    </w:p>
    <w:p w14:paraId="7103C14F" w14:textId="77777777" w:rsidR="00E47926" w:rsidRDefault="00E47926" w:rsidP="00E47926">
      <w:pPr>
        <w:pStyle w:val="StandardWeb"/>
      </w:pPr>
      <w:r>
        <w:t>2. Wir haben nichts verdienet</w:t>
      </w:r>
      <w:r>
        <w:br/>
        <w:t>Als schwere Straf und großen Zorn,</w:t>
      </w:r>
      <w:r>
        <w:br/>
        <w:t>Weil stets noch bei uns grüner</w:t>
      </w:r>
      <w:r>
        <w:br/>
        <w:t>Der freche, schnöde Sündendorn.</w:t>
      </w:r>
      <w:r>
        <w:br/>
        <w:t>Wir seind fürwahr geschlagen</w:t>
      </w:r>
      <w:r>
        <w:br/>
        <w:t>Mit harter, scharfer Rut,</w:t>
      </w:r>
      <w:r>
        <w:br/>
        <w:t>Und dennoch muß man fragen:</w:t>
      </w:r>
      <w:r>
        <w:br/>
        <w:t>Wer ist, der Buße tut?</w:t>
      </w:r>
      <w:r>
        <w:br/>
        <w:t>Wir sind und bleiben böse,</w:t>
      </w:r>
      <w:r>
        <w:br/>
        <w:t>Gott ist und bleibet treu,</w:t>
      </w:r>
      <w:r>
        <w:br/>
        <w:t>Hilft, daß sich bei uns löse</w:t>
      </w:r>
      <w:r>
        <w:br/>
        <w:t>Der Krieg und sein Geschrei.</w:t>
      </w:r>
    </w:p>
    <w:p w14:paraId="381BDACD" w14:textId="77777777" w:rsidR="00E47926" w:rsidRDefault="00E47926" w:rsidP="00E47926">
      <w:pPr>
        <w:pStyle w:val="StandardWeb"/>
      </w:pPr>
      <w:r>
        <w:t>3. Sei tausendmal willkommen,</w:t>
      </w:r>
      <w:r>
        <w:br/>
        <w:t>Du teure, werte Friedensgab!</w:t>
      </w:r>
      <w:r>
        <w:br/>
        <w:t>Jetzt sehn wir, was vor Frommen</w:t>
      </w:r>
      <w:r>
        <w:br/>
        <w:t>Dein Bei-uns-wohnen in sich hab.</w:t>
      </w:r>
      <w:r>
        <w:br/>
        <w:t>In dir hat Gott versenket</w:t>
      </w:r>
      <w:r>
        <w:br/>
        <w:t>All unser Glück und Heil;</w:t>
      </w:r>
      <w:r>
        <w:br/>
        <w:t>Wer dich betrübt und kränket,</w:t>
      </w:r>
      <w:r>
        <w:br/>
        <w:t>Der drückt ihm selbst den Pfeil</w:t>
      </w:r>
      <w:r>
        <w:br/>
        <w:t>Des Herzleids in das Herze</w:t>
      </w:r>
      <w:r>
        <w:br/>
        <w:t>Und löscht aus Unverstand</w:t>
      </w:r>
      <w:r>
        <w:br/>
        <w:t>Die güldne Freudenkerze</w:t>
      </w:r>
      <w:r>
        <w:br/>
        <w:t>Mit seiner eignen Hand.</w:t>
      </w:r>
    </w:p>
    <w:p w14:paraId="1FA5C1EB" w14:textId="77777777" w:rsidR="00E47926" w:rsidRDefault="00E47926" w:rsidP="00E47926">
      <w:pPr>
        <w:pStyle w:val="StandardWeb"/>
      </w:pPr>
      <w:r>
        <w:t>4. Das drückt uns niemand besser</w:t>
      </w:r>
      <w:r>
        <w:br/>
        <w:t>In unsre Seel und Herz hinein</w:t>
      </w:r>
      <w:r>
        <w:br/>
        <w:t>Als ihr zerstörten Schlösser</w:t>
      </w:r>
      <w:r>
        <w:br/>
        <w:t>Und Städte voller Schutt und Stein;</w:t>
      </w:r>
      <w:r>
        <w:br/>
        <w:t>Ihr vormals schönen Felder</w:t>
      </w:r>
      <w:r>
        <w:br/>
        <w:t>Mit frischer Saat bestreut,</w:t>
      </w:r>
      <w:r>
        <w:br/>
        <w:t>Itzt aber lauter Wälder</w:t>
      </w:r>
      <w:r>
        <w:br/>
        <w:t>Und dürre, wüste Heid;</w:t>
      </w:r>
      <w:r>
        <w:br/>
        <w:t>Ihr Gräber voller Leichen</w:t>
      </w:r>
      <w:r>
        <w:br/>
        <w:t>Und tapfren Heldenschweiß</w:t>
      </w:r>
      <w:r>
        <w:br/>
        <w:t>Der Helden, derer gleichen</w:t>
      </w:r>
      <w:r>
        <w:br/>
        <w:t>Auf Erden man nicht weiß.</w:t>
      </w:r>
    </w:p>
    <w:p w14:paraId="350D06E0" w14:textId="77777777" w:rsidR="00E47926" w:rsidRDefault="00E47926" w:rsidP="00E47926">
      <w:pPr>
        <w:pStyle w:val="StandardWeb"/>
      </w:pPr>
      <w:r>
        <w:t>5. Hier trübe deine Sinnen,</w:t>
      </w:r>
      <w:r>
        <w:br/>
        <w:t>O Mensch, und laß die Tränenbach</w:t>
      </w:r>
      <w:r>
        <w:br/>
        <w:t>Aus beiden Augen rinnen;</w:t>
      </w:r>
      <w:r>
        <w:br/>
        <w:t>Geh in dein Herz und denke nach:</w:t>
      </w:r>
      <w:r>
        <w:br/>
        <w:t>Was GOtt bisher gesendet,</w:t>
      </w:r>
      <w:r>
        <w:br/>
        <w:t>Das hast du ausgelacht;</w:t>
      </w:r>
      <w:r>
        <w:br/>
        <w:t>Nun hat er sich gewendet</w:t>
      </w:r>
      <w:r>
        <w:br/>
        <w:t>Und väterlich bedacht,</w:t>
      </w:r>
      <w:r>
        <w:br/>
        <w:t>Vom Grimm und scharfen Dringen</w:t>
      </w:r>
      <w:r>
        <w:br/>
        <w:t>Zu deinem Heil zu ruhn,</w:t>
      </w:r>
      <w:r>
        <w:br/>
        <w:t>Ob er dich möchte zwingen</w:t>
      </w:r>
      <w:r>
        <w:br/>
        <w:t>Mit Lieb und Gutestun.</w:t>
      </w:r>
    </w:p>
    <w:p w14:paraId="4FCD832F" w14:textId="77777777" w:rsidR="00E47926" w:rsidRDefault="00E47926" w:rsidP="00E47926">
      <w:pPr>
        <w:pStyle w:val="StandardWeb"/>
      </w:pPr>
      <w:r>
        <w:t>6. Ach laß dich doch erwecken,</w:t>
      </w:r>
      <w:r>
        <w:br/>
        <w:t>Wach auf, wach auf, du harte Welt,</w:t>
      </w:r>
      <w:r>
        <w:br/>
        <w:t>Eh als das letzte Schrecken</w:t>
      </w:r>
      <w:r>
        <w:br/>
        <w:t>Dich schnell und plötzlich überfällt!</w:t>
      </w:r>
      <w:r>
        <w:br/>
        <w:t>Wer aber Christum liebet,</w:t>
      </w:r>
      <w:r>
        <w:br/>
        <w:t>Sei unerschrocknes Muts;</w:t>
      </w:r>
      <w:r>
        <w:br/>
        <w:t>Der Friede, den er gibet,</w:t>
      </w:r>
      <w:r>
        <w:br/>
        <w:t>Bedeutet alles Guts.</w:t>
      </w:r>
      <w:r>
        <w:br/>
        <w:t>Er will die Lehre geben:</w:t>
      </w:r>
      <w:r>
        <w:br/>
        <w:t>Das Ende naht herzu,</w:t>
      </w:r>
      <w:r>
        <w:br/>
        <w:t>Da sollt ihr bei Gott leben</w:t>
      </w:r>
      <w:r>
        <w:br/>
        <w:t xml:space="preserve">In ewgen Fried und Ruh, </w:t>
      </w:r>
    </w:p>
    <w:p w14:paraId="0C6419AF" w14:textId="77777777" w:rsidR="005E7400" w:rsidRDefault="005E7400" w:rsidP="005E7400">
      <w:pPr>
        <w:pStyle w:val="berschrift1"/>
      </w:pPr>
      <w:r w:rsidRPr="005E7400">
        <w:t>Gott Vater, sende deinen Geist</w:t>
      </w:r>
      <w:r>
        <w:t xml:space="preserve"> </w:t>
      </w:r>
    </w:p>
    <w:p w14:paraId="773A17ED" w14:textId="77777777" w:rsidR="005E7400" w:rsidRDefault="005E7400" w:rsidP="005E7400">
      <w:pPr>
        <w:pStyle w:val="StandardWeb"/>
      </w:pPr>
      <w:r>
        <w:t>Gott Vater, sende deinen Geist,</w:t>
      </w:r>
      <w:r>
        <w:br/>
        <w:t>den uns dein Sohn erbitten heißt,</w:t>
      </w:r>
      <w:r>
        <w:br/>
        <w:t>aus deines Himmels Höhen.</w:t>
      </w:r>
      <w:r>
        <w:br/>
        <w:t>Wir bitten, wie er uns gelehrt:</w:t>
      </w:r>
      <w:r>
        <w:br/>
        <w:t>Laß uns doch ja nicht unerhört</w:t>
      </w:r>
      <w:r>
        <w:br/>
        <w:t>von deinem Throne gehen!</w:t>
      </w:r>
    </w:p>
    <w:p w14:paraId="0AB4D8A3" w14:textId="77777777" w:rsidR="005E7400" w:rsidRDefault="005E7400" w:rsidP="005E7400">
      <w:pPr>
        <w:pStyle w:val="StandardWeb"/>
      </w:pPr>
      <w:r>
        <w:t>Kein Menschenkind hier auf Erd</w:t>
      </w:r>
      <w:r>
        <w:br/>
        <w:t>ist dieser edlen Gabe wert,</w:t>
      </w:r>
      <w:r>
        <w:br/>
        <w:t>bei uns ist kein Verdienen.</w:t>
      </w:r>
      <w:r>
        <w:br/>
        <w:t>Hier gilt gar nichts als Lieb und Gnad,</w:t>
      </w:r>
      <w:r>
        <w:br/>
        <w:t>die Christus uns verdienet hat</w:t>
      </w:r>
      <w:r>
        <w:br/>
        <w:t>mit Büßen und Versühnen.</w:t>
      </w:r>
    </w:p>
    <w:p w14:paraId="56E78A4E" w14:textId="77777777" w:rsidR="005E7400" w:rsidRDefault="005E7400" w:rsidP="005E7400">
      <w:pPr>
        <w:pStyle w:val="StandardWeb"/>
      </w:pPr>
      <w:r>
        <w:t>Es jammert deinen Vatersinn</w:t>
      </w:r>
      <w:r>
        <w:br/>
        <w:t>der große Jammer, da wie hin</w:t>
      </w:r>
      <w:r>
        <w:br/>
        <w:t>durch Adams Fall gefallen.</w:t>
      </w:r>
      <w:r>
        <w:br/>
        <w:t>Durch dieses Fallen ist die Macht</w:t>
      </w:r>
      <w:r>
        <w:br/>
        <w:t>des bösen Geistes leider bracht</w:t>
      </w:r>
      <w:r>
        <w:br/>
        <w:t>auf ihn und auf uns allen.</w:t>
      </w:r>
    </w:p>
    <w:p w14:paraId="0BB1A8CF" w14:textId="77777777" w:rsidR="005E7400" w:rsidRDefault="005E7400" w:rsidP="005E7400">
      <w:pPr>
        <w:pStyle w:val="StandardWeb"/>
      </w:pPr>
      <w:r>
        <w:t>Wir halten, HErr, an unserm Heil</w:t>
      </w:r>
      <w:r>
        <w:br/>
        <w:t>und sind gewiß, daß wir dein Teil</w:t>
      </w:r>
      <w:r>
        <w:br/>
        <w:t>in Christo werden bleiben,</w:t>
      </w:r>
      <w:r>
        <w:br/>
        <w:t>Die wir durch seinen Tod und Blut</w:t>
      </w:r>
      <w:r>
        <w:br/>
        <w:t>des Himmels Erb und höchstes Gut</w:t>
      </w:r>
      <w:r>
        <w:br/>
        <w:t>zu haben treulich Gaben.</w:t>
      </w:r>
    </w:p>
    <w:p w14:paraId="39A5B1D7" w14:textId="77777777" w:rsidR="005E7400" w:rsidRDefault="005E7400" w:rsidP="005E7400">
      <w:pPr>
        <w:pStyle w:val="StandardWeb"/>
      </w:pPr>
      <w:r>
        <w:t>Und das ist auch ein Gnadenwerk</w:t>
      </w:r>
      <w:r>
        <w:br/>
        <w:t>und deines heil‘gen Geistes Stärk,</w:t>
      </w:r>
      <w:r>
        <w:br/>
        <w:t>in uns ist kein Vermögen.</w:t>
      </w:r>
      <w:r>
        <w:br/>
        <w:t>Wie bald würd unser Glaub und Treu,</w:t>
      </w:r>
      <w:r>
        <w:br/>
        <w:t>HErr, wo du uns nicht stündest bei,</w:t>
      </w:r>
      <w:r>
        <w:br/>
        <w:t>sich in die Aschen legen.</w:t>
      </w:r>
    </w:p>
    <w:p w14:paraId="24A45821" w14:textId="77777777" w:rsidR="005E7400" w:rsidRDefault="005E7400" w:rsidP="005E7400">
      <w:pPr>
        <w:pStyle w:val="StandardWeb"/>
      </w:pPr>
      <w:r>
        <w:t>Dein Geist hält unsres Glaubens Licht,</w:t>
      </w:r>
      <w:r>
        <w:br/>
        <w:t>wenn alle Welt dawider Sicht</w:t>
      </w:r>
      <w:r>
        <w:br/>
        <w:t>mit Sturm und vielen Waffen,</w:t>
      </w:r>
      <w:r>
        <w:br/>
        <w:t>Und wenn auch gleich der Fürst der Welt</w:t>
      </w:r>
      <w:r>
        <w:br/>
        <w:t>selbst wider uns sich legt ins Feld,</w:t>
      </w:r>
      <w:r>
        <w:br/>
        <w:t>so kann er doch nichts schaffen.</w:t>
      </w:r>
    </w:p>
    <w:p w14:paraId="4FD5A75B" w14:textId="77777777" w:rsidR="005E7400" w:rsidRDefault="005E7400" w:rsidP="005E7400">
      <w:pPr>
        <w:pStyle w:val="StandardWeb"/>
      </w:pPr>
      <w:r>
        <w:t>Wo Gottes Geist ist, da ist Sieg,</w:t>
      </w:r>
      <w:r>
        <w:br/>
        <w:t>wo dieser hilft, da wird der Krieg</w:t>
      </w:r>
      <w:r>
        <w:br/>
        <w:t>gewißlich wohl ablaufen.</w:t>
      </w:r>
      <w:r>
        <w:br/>
        <w:t>Was ist doch Satans Reich und Stand?</w:t>
      </w:r>
      <w:r>
        <w:br/>
        <w:t>Wann Gottes Geist erhebt die Hand,</w:t>
      </w:r>
      <w:r>
        <w:br/>
        <w:t>fällt alles übern Haufen.</w:t>
      </w:r>
    </w:p>
    <w:p w14:paraId="52821ED5" w14:textId="77777777" w:rsidR="005E7400" w:rsidRDefault="005E7400" w:rsidP="005E7400">
      <w:pPr>
        <w:pStyle w:val="StandardWeb"/>
      </w:pPr>
      <w:r>
        <w:t>Er reißt der Höllen Band entzwei,</w:t>
      </w:r>
      <w:r>
        <w:br/>
        <w:t>er tröst‘t und macht das Herze frei,</w:t>
      </w:r>
      <w:r>
        <w:br/>
        <w:t>von allem, was uns kränket;</w:t>
      </w:r>
      <w:r>
        <w:br/>
        <w:t>Wenn uns des Unglückswetter schreckt,</w:t>
      </w:r>
      <w:r>
        <w:br/>
        <w:t>so ist ers, der uns schützt und deckt</w:t>
      </w:r>
      <w:r>
        <w:br/>
        <w:t>viel besser, als man denket.</w:t>
      </w:r>
    </w:p>
    <w:p w14:paraId="64E5A3DF" w14:textId="77777777" w:rsidR="005E7400" w:rsidRDefault="005E7400" w:rsidP="005E7400">
      <w:pPr>
        <w:pStyle w:val="StandardWeb"/>
      </w:pPr>
      <w:r>
        <w:t>Er macht das bittre Kreuze süß,</w:t>
      </w:r>
      <w:r>
        <w:br/>
        <w:t>ist unser Licht in Finsternis,</w:t>
      </w:r>
      <w:r>
        <w:br/>
        <w:t>führt uns als seine Schafe,</w:t>
      </w:r>
      <w:r>
        <w:br/>
        <w:t>Hält über uns sein Schild und Wacht,</w:t>
      </w:r>
      <w:r>
        <w:br/>
        <w:t>daß seine Herd in tiefer Nacht</w:t>
      </w:r>
      <w:r>
        <w:br/>
        <w:t>mit Ruh und Frieden schlafe.</w:t>
      </w:r>
    </w:p>
    <w:p w14:paraId="58CCA1B0" w14:textId="77777777" w:rsidR="005E7400" w:rsidRDefault="005E7400" w:rsidP="005E7400">
      <w:pPr>
        <w:pStyle w:val="StandardWeb"/>
      </w:pPr>
      <w:r>
        <w:t>Der Geist, den GOtt vom Himmel gibt,</w:t>
      </w:r>
      <w:r>
        <w:br/>
        <w:t>der leitet alles, was ihn liebt,</w:t>
      </w:r>
      <w:r>
        <w:br/>
        <w:t>auf wohlgebahnten Wegen,</w:t>
      </w:r>
      <w:r>
        <w:br/>
        <w:t>Er setzt und richtet unsern Fuß,</w:t>
      </w:r>
      <w:r>
        <w:br/>
        <w:t>daß er nicht anders treten muß,</w:t>
      </w:r>
      <w:r>
        <w:br/>
        <w:t>als wo man findt den Segen.</w:t>
      </w:r>
    </w:p>
    <w:p w14:paraId="3D63CA8F" w14:textId="77777777" w:rsidR="005E7400" w:rsidRDefault="005E7400" w:rsidP="005E7400">
      <w:pPr>
        <w:pStyle w:val="StandardWeb"/>
      </w:pPr>
      <w:r>
        <w:t>Er macht geschickt und rüstet aus</w:t>
      </w:r>
      <w:r>
        <w:br/>
        <w:t>die Diener, die des HErren Haus</w:t>
      </w:r>
      <w:r>
        <w:br/>
        <w:t>in diesem Leben bauen;</w:t>
      </w:r>
      <w:r>
        <w:br/>
        <w:t>Er ziert ihr Herz, Mund und Verstand,</w:t>
      </w:r>
      <w:r>
        <w:br/>
        <w:t>laßt Ihnen, was uns unbekannt,</w:t>
      </w:r>
      <w:r>
        <w:br/>
        <w:t>zu unserm Besten schauen.</w:t>
      </w:r>
    </w:p>
    <w:p w14:paraId="385E9FD3" w14:textId="77777777" w:rsidR="005E7400" w:rsidRDefault="005E7400" w:rsidP="005E7400">
      <w:pPr>
        <w:pStyle w:val="StandardWeb"/>
      </w:pPr>
      <w:r>
        <w:t>Er öffnet unsers Herzens Tor,</w:t>
      </w:r>
      <w:r>
        <w:br/>
        <w:t>wenn sie sein Wort in unser Ohr</w:t>
      </w:r>
      <w:r>
        <w:br/>
        <w:t>als edlen Samen streuen,</w:t>
      </w:r>
      <w:r>
        <w:br/>
        <w:t>Er gibet Kraft demselben Wort,</w:t>
      </w:r>
      <w:r>
        <w:br/>
        <w:t>und wenn es fället, bringt ers fort</w:t>
      </w:r>
      <w:r>
        <w:br/>
        <w:t>und lässets wohl gedeihen.</w:t>
      </w:r>
    </w:p>
    <w:p w14:paraId="21262D42" w14:textId="77777777" w:rsidR="005E7400" w:rsidRDefault="005E7400" w:rsidP="005E7400">
      <w:pPr>
        <w:pStyle w:val="StandardWeb"/>
      </w:pPr>
      <w:r>
        <w:t>Er lehret uns die Furcht des HErrn,</w:t>
      </w:r>
      <w:r>
        <w:br/>
        <w:t>liebt Reinigkeit und wohnet gern</w:t>
      </w:r>
      <w:r>
        <w:br/>
        <w:t>in frommen, keuschen Seelen.</w:t>
      </w:r>
      <w:r>
        <w:br/>
        <w:t>Was niedrig ist, was Tugend ehrt,</w:t>
      </w:r>
      <w:r>
        <w:br/>
        <w:t>was Buße tut und sich bekehrt,</w:t>
      </w:r>
      <w:r>
        <w:br/>
        <w:t>das pflegt er zu erwählen.</w:t>
      </w:r>
    </w:p>
    <w:p w14:paraId="50A2FB04" w14:textId="77777777" w:rsidR="005E7400" w:rsidRDefault="005E7400" w:rsidP="005E7400">
      <w:pPr>
        <w:pStyle w:val="StandardWeb"/>
      </w:pPr>
      <w:r>
        <w:t>Er ist und bleibt stets getreu,</w:t>
      </w:r>
      <w:r>
        <w:br/>
        <w:t>er steht uns auch im Tode bei,</w:t>
      </w:r>
      <w:r>
        <w:br/>
        <w:t>wenn alle Ding abstehen;</w:t>
      </w:r>
      <w:r>
        <w:br/>
        <w:t>Er lindert unsre letzte Qual,</w:t>
      </w:r>
      <w:r>
        <w:br/>
        <w:t>laßt uns hindurch in Himmels Saal</w:t>
      </w:r>
      <w:r>
        <w:br/>
        <w:t>getrost und fröhlich gehen.</w:t>
      </w:r>
    </w:p>
    <w:p w14:paraId="1784B195" w14:textId="77777777" w:rsidR="005E7400" w:rsidRDefault="005E7400" w:rsidP="005E7400">
      <w:pPr>
        <w:pStyle w:val="StandardWeb"/>
      </w:pPr>
      <w:r>
        <w:t>O selig, wer in dieser Welt läßt</w:t>
      </w:r>
      <w:r>
        <w:br/>
        <w:t>diesem Gaste Haus und Zelt</w:t>
      </w:r>
      <w:r>
        <w:br/>
        <w:t>in seiner Seel aufschlagen!</w:t>
      </w:r>
      <w:r>
        <w:br/>
        <w:t>Wer aufnimmt in dieser Zeit,</w:t>
      </w:r>
      <w:r>
        <w:br/>
        <w:t>den wird er dort zur ewgen Freud</w:t>
      </w:r>
      <w:r>
        <w:br/>
        <w:t>in Gottes Hütte tragen.</w:t>
      </w:r>
    </w:p>
    <w:p w14:paraId="589D4E89" w14:textId="77777777" w:rsidR="005E7400" w:rsidRDefault="005E7400" w:rsidP="005E7400">
      <w:pPr>
        <w:pStyle w:val="StandardWeb"/>
      </w:pPr>
      <w:r>
        <w:t>Nun, HErr und Vater aller Güt,</w:t>
      </w:r>
      <w:r>
        <w:br/>
        <w:t>Hör unsern Wunsch: Geuß ins Gemüt</w:t>
      </w:r>
      <w:r>
        <w:br/>
        <w:t>uns allen deine Gabe!</w:t>
      </w:r>
      <w:r>
        <w:br/>
        <w:t>Gib deinen Geist, der uns allhier</w:t>
      </w:r>
      <w:r>
        <w:br/>
        <w:t>regiere und dort für</w:t>
      </w:r>
      <w:r>
        <w:br/>
        <w:t>im ewgen Leben lobe!</w:t>
      </w:r>
    </w:p>
    <w:p w14:paraId="010D8303" w14:textId="77777777" w:rsidR="004E61F0" w:rsidRDefault="004E61F0" w:rsidP="004E61F0">
      <w:pPr>
        <w:pStyle w:val="berschrift1"/>
      </w:pPr>
      <w:r w:rsidRPr="003F746E">
        <w:t>Herr Jesu, meine Liebe</w:t>
      </w:r>
      <w:r>
        <w:t xml:space="preserve"> </w:t>
      </w:r>
    </w:p>
    <w:p w14:paraId="7E67BF23" w14:textId="77777777" w:rsidR="004E61F0" w:rsidRDefault="004E61F0" w:rsidP="004E61F0">
      <w:pPr>
        <w:pStyle w:val="StandardWeb"/>
      </w:pPr>
      <w:r>
        <w:t>1. HErr Jesu, meine Liebe,</w:t>
      </w:r>
      <w:r>
        <w:br/>
        <w:t>Ich hätte nimmer Ruh und Rast,</w:t>
      </w:r>
      <w:r>
        <w:br/>
        <w:t>Wo nicht fest in mir bleibe</w:t>
      </w:r>
      <w:r>
        <w:br/>
        <w:t>Was du für mich geleistet hast;</w:t>
      </w:r>
      <w:r>
        <w:br/>
        <w:t>Es müßt in meinen Sünden,</w:t>
      </w:r>
      <w:r>
        <w:br/>
        <w:t>Die sich sehr hoch erhöhn,</w:t>
      </w:r>
      <w:r>
        <w:br/>
        <w:t>All meine Kraft verschwinden</w:t>
      </w:r>
      <w:r>
        <w:br/>
        <w:t>Und wie ein Rauch vergehn,</w:t>
      </w:r>
      <w:r>
        <w:br/>
        <w:t>Wenn sich mein Herz nicht hielte</w:t>
      </w:r>
      <w:r>
        <w:br/>
        <w:t>Zu dir und deinem Tod,</w:t>
      </w:r>
      <w:r>
        <w:br/>
        <w:t>Und ich nicht stets mich kühlte</w:t>
      </w:r>
      <w:r>
        <w:br/>
        <w:t>An deines Leidens Not.</w:t>
      </w:r>
    </w:p>
    <w:p w14:paraId="6D1C92A1" w14:textId="77777777" w:rsidR="004E61F0" w:rsidRDefault="004E61F0" w:rsidP="004E61F0">
      <w:pPr>
        <w:pStyle w:val="StandardWeb"/>
      </w:pPr>
      <w:r>
        <w:t>2. Nun weißt du meine Plagen</w:t>
      </w:r>
      <w:r>
        <w:br/>
        <w:t>Und Satans, meines Feindes, List</w:t>
      </w:r>
      <w:r>
        <w:br/>
        <w:t>Wenn meinen Geist zu nagen,</w:t>
      </w:r>
      <w:r>
        <w:br/>
        <w:t>Er emsig und bemühet ist,</w:t>
      </w:r>
      <w:r>
        <w:br/>
        <w:t>Da hat er tausend Künste,</w:t>
      </w:r>
      <w:r>
        <w:br/>
        <w:t>Von die mich abzuziehen:</w:t>
      </w:r>
      <w:r>
        <w:br/>
        <w:t>Bald treibt er mir die Dünste</w:t>
      </w:r>
      <w:r>
        <w:br/>
        <w:t>Des Zweifels in den Sinn,</w:t>
      </w:r>
      <w:r>
        <w:br/>
        <w:t>Bald nimmt er mir dein Meinen</w:t>
      </w:r>
      <w:r>
        <w:br/>
        <w:t>Und Wallen aus der Acht</w:t>
      </w:r>
      <w:r>
        <w:br/>
        <w:t>Und lehrt mich ganz verneinen,</w:t>
      </w:r>
      <w:r>
        <w:br/>
        <w:t>Was du doch fest gemacht.</w:t>
      </w:r>
    </w:p>
    <w:p w14:paraId="7C322C09" w14:textId="77777777" w:rsidR="004E61F0" w:rsidRDefault="004E61F0" w:rsidP="004E61F0">
      <w:pPr>
        <w:pStyle w:val="StandardWeb"/>
      </w:pPr>
      <w:r>
        <w:t>3. Solch Unheil abzuweisen,</w:t>
      </w:r>
      <w:r>
        <w:br/>
        <w:t>Hast du, HErr, deinen Tisch gesetzt,</w:t>
      </w:r>
      <w:r>
        <w:br/>
        <w:t>Da lässest du mich speisen,</w:t>
      </w:r>
      <w:r>
        <w:br/>
        <w:t>So daß sich Mark und Bein ergetzt.</w:t>
      </w:r>
      <w:r>
        <w:br/>
        <w:t>Du reichst mir zu genießen</w:t>
      </w:r>
      <w:r>
        <w:br/>
        <w:t>Dein teuers Fleisch und Blut</w:t>
      </w:r>
      <w:r>
        <w:br/>
        <w:t>Und lässest Worte fließen,</w:t>
      </w:r>
      <w:r>
        <w:br/>
        <w:t>Da all mein Herz auf ruht.</w:t>
      </w:r>
      <w:r>
        <w:br/>
        <w:t>Komm, spricht du, komm und nahe</w:t>
      </w:r>
      <w:r>
        <w:br/>
        <w:t>Dich ungescheut zu mir,</w:t>
      </w:r>
      <w:r>
        <w:br/>
        <w:t>Was ich dir geb, empfahe</w:t>
      </w:r>
      <w:r>
        <w:br/>
        <w:t>Und nimms getrost zu dir.</w:t>
      </w:r>
    </w:p>
    <w:p w14:paraId="2BD057B9" w14:textId="77777777" w:rsidR="004E61F0" w:rsidRDefault="004E61F0" w:rsidP="004E61F0">
      <w:pPr>
        <w:pStyle w:val="StandardWeb"/>
      </w:pPr>
      <w:r>
        <w:t>4. Hier ist beim Brot vorhanden</w:t>
      </w:r>
      <w:r>
        <w:br/>
        <w:t>Mein Leib, der dargegeben wird</w:t>
      </w:r>
      <w:r>
        <w:br/>
        <w:t>Zum Tod – und Kreuzesbanden</w:t>
      </w:r>
      <w:r>
        <w:br/>
        <w:t>Für dich, der sich von mir verirrt.</w:t>
      </w:r>
      <w:r>
        <w:br/>
        <w:t>Beim Wein ist, was geflossen</w:t>
      </w:r>
      <w:r>
        <w:br/>
        <w:t>Zu Tilgung deiner Schuld,</w:t>
      </w:r>
      <w:r>
        <w:br/>
        <w:t>Mein Blut, das ich vergossen</w:t>
      </w:r>
      <w:r>
        <w:br/>
        <w:t>In Sanftmut und Geduld.</w:t>
      </w:r>
      <w:r>
        <w:br/>
        <w:t>Nimms beides mit dabei,</w:t>
      </w:r>
      <w:r>
        <w:br/>
        <w:t>Wie fromm im Herzensgrunde</w:t>
      </w:r>
      <w:r>
        <w:br/>
        <w:t>Ich, dein Erlöser, sei.</w:t>
      </w:r>
    </w:p>
    <w:p w14:paraId="72C210D2" w14:textId="77777777" w:rsidR="004E61F0" w:rsidRDefault="004E61F0" w:rsidP="004E61F0">
      <w:pPr>
        <w:pStyle w:val="StandardWeb"/>
      </w:pPr>
      <w:r>
        <w:t>5. HErr, ich will dein gedenken,</w:t>
      </w:r>
      <w:r>
        <w:br/>
        <w:t>So lang ich Luft und Leben hab,</w:t>
      </w:r>
      <w:r>
        <w:br/>
        <w:t>Und bis man mich wird senken</w:t>
      </w:r>
      <w:r>
        <w:br/>
        <w:t>An meinem End ins finstre Grab.</w:t>
      </w:r>
      <w:r>
        <w:br/>
        <w:t>Ich sehe dein Verlangen</w:t>
      </w:r>
      <w:r>
        <w:br/>
        <w:t>Nach meinem ewgen Heil,</w:t>
      </w:r>
      <w:r>
        <w:br/>
        <w:t>Am Holz bist du gehangen</w:t>
      </w:r>
      <w:r>
        <w:br/>
        <w:t>Und hast so manchen Pfeil</w:t>
      </w:r>
      <w:r>
        <w:br/>
        <w:t>Der Trübsal lassen dringen</w:t>
      </w:r>
      <w:r>
        <w:br/>
        <w:t>In dein unschuldigs Herz,</w:t>
      </w:r>
      <w:r>
        <w:br/>
        <w:t>Auf daß ich möcht entspringen</w:t>
      </w:r>
      <w:r>
        <w:br/>
        <w:t>Des Todes Pein und Schmerz</w:t>
      </w:r>
    </w:p>
    <w:p w14:paraId="1A0C4679" w14:textId="77777777" w:rsidR="004E61F0" w:rsidRDefault="004E61F0" w:rsidP="004E61F0">
      <w:pPr>
        <w:pStyle w:val="StandardWeb"/>
      </w:pPr>
      <w:r>
        <w:t>6. So hast du auch befohlen,</w:t>
      </w:r>
      <w:r>
        <w:br/>
        <w:t>Daß, was den Glauben stärken kann,</w:t>
      </w:r>
      <w:r>
        <w:br/>
        <w:t>Ich bei dir solle holen,</w:t>
      </w:r>
      <w:r>
        <w:br/>
        <w:t>Und soll doch ja nicht zweifeln dran,</w:t>
      </w:r>
      <w:r>
        <w:br/>
        <w:t>Du habst für alle Sünden,</w:t>
      </w:r>
      <w:r>
        <w:br/>
        <w:t>Die in der ganzen Welt</w:t>
      </w:r>
      <w:r>
        <w:br/>
        <w:t>Bei Menschen je zu finden,</w:t>
      </w:r>
      <w:r>
        <w:br/>
        <w:t>Ein völligs Lösegeld</w:t>
      </w:r>
      <w:r>
        <w:br/>
        <w:t>Und Opfer, das bestehet</w:t>
      </w:r>
      <w:r>
        <w:br/>
        <w:t>Vor dem, der alles trägt,</w:t>
      </w:r>
      <w:r>
        <w:br/>
        <w:t>In dem auch alles gehet,</w:t>
      </w:r>
      <w:r>
        <w:br/>
        <w:t>Bezahlet und erlegt.</w:t>
      </w:r>
    </w:p>
    <w:p w14:paraId="63F83EEF" w14:textId="77777777" w:rsidR="004E61F0" w:rsidRDefault="004E61F0" w:rsidP="004E61F0">
      <w:pPr>
        <w:pStyle w:val="StandardWeb"/>
      </w:pPr>
      <w:r>
        <w:t>7. Und daß ja mein Gedanke,</w:t>
      </w:r>
      <w:r>
        <w:br/>
        <w:t>Der voller Falschheit und Betrug,</w:t>
      </w:r>
      <w:r>
        <w:br/>
        <w:t>Nicht im geringsten wanke,</w:t>
      </w:r>
      <w:r>
        <w:br/>
        <w:t>Als wär es dir nicht Ernst genug:</w:t>
      </w:r>
      <w:r>
        <w:br/>
        <w:t>So neigst du dein Gemüte</w:t>
      </w:r>
      <w:r>
        <w:br/>
        <w:t>Zusamt der rechten Hand</w:t>
      </w:r>
      <w:r>
        <w:br/>
        <w:t>Und gibst mit großer Güte</w:t>
      </w:r>
      <w:r>
        <w:br/>
        <w:t>Mit das hochwerte Pfand</w:t>
      </w:r>
      <w:r>
        <w:br/>
        <w:t>Zu essen und zu trinken.</w:t>
      </w:r>
      <w:r>
        <w:br/>
        <w:t>Ist das nicht Trost und Licht</w:t>
      </w:r>
      <w:r>
        <w:br/>
        <w:t>Dem, der sich läßt bedünken,</w:t>
      </w:r>
      <w:r>
        <w:br/>
        <w:t>Du wollest seiner nicht?</w:t>
      </w:r>
    </w:p>
    <w:p w14:paraId="459352C1" w14:textId="77777777" w:rsidR="004E61F0" w:rsidRDefault="004E61F0" w:rsidP="004E61F0">
      <w:pPr>
        <w:pStyle w:val="StandardWeb"/>
      </w:pPr>
      <w:r>
        <w:t>8. Ach HErr, du willst uns alle,</w:t>
      </w:r>
      <w:r>
        <w:br/>
        <w:t>Das sagt uns unser Herze zu,</w:t>
      </w:r>
      <w:r>
        <w:br/>
        <w:t>Die, so der Feind zu Falle</w:t>
      </w:r>
      <w:r>
        <w:br/>
        <w:t>Gebracht, rufst du zu deiner Ruh.</w:t>
      </w:r>
      <w:r>
        <w:br/>
        <w:t>Ach hilf, HErr, hilf uns eilen</w:t>
      </w:r>
      <w:r>
        <w:br/>
        <w:t>Zu dir, der jederzeit</w:t>
      </w:r>
      <w:r>
        <w:br/>
        <w:t>Uns allesamt zu heilen</w:t>
      </w:r>
      <w:r>
        <w:br/>
        <w:t>Geneigt ist und bereit!</w:t>
      </w:r>
      <w:r>
        <w:br/>
        <w:t>Gib Lust und heilges Dürsten</w:t>
      </w:r>
      <w:r>
        <w:br/>
        <w:t>Nach deinem Abendmahl,</w:t>
      </w:r>
      <w:r>
        <w:br/>
        <w:t>Und dort mach uns zu Fürsten</w:t>
      </w:r>
      <w:r>
        <w:br/>
        <w:t>Im gülden Himmelssaal.</w:t>
      </w:r>
    </w:p>
    <w:p w14:paraId="76B0D3FE" w14:textId="77777777" w:rsidR="004E61F0" w:rsidRPr="003F746E" w:rsidRDefault="00C749AF" w:rsidP="004E61F0">
      <w:pPr>
        <w:pStyle w:val="berschrift1"/>
        <w:rPr>
          <w:sz w:val="24"/>
          <w:szCs w:val="24"/>
        </w:rPr>
      </w:pPr>
      <w:hyperlink r:id="rId9" w:history="1">
        <w:r w:rsidR="004E61F0" w:rsidRPr="003F746E">
          <w:rPr>
            <w:color w:val="auto"/>
          </w:rPr>
          <w:t>Herr Lindholtz legt sich hin</w:t>
        </w:r>
      </w:hyperlink>
      <w:r w:rsidR="004E61F0">
        <w:t xml:space="preserve"> </w:t>
      </w:r>
    </w:p>
    <w:p w14:paraId="78C19F0C" w14:textId="77777777" w:rsidR="004E61F0" w:rsidRDefault="004E61F0" w:rsidP="004E61F0">
      <w:pPr>
        <w:pStyle w:val="StandardWeb"/>
      </w:pPr>
      <w:r>
        <w:t>1. Herr Lindholtz legt hin und schläft in Gottes Namen,</w:t>
      </w:r>
      <w:r>
        <w:br/>
        <w:t>Weiß nichts mehr von dem Leid, von dem großen Gramen,</w:t>
      </w:r>
      <w:r>
        <w:br/>
        <w:t>Das jetzt die Welt durchstreicht. Sein Grabmal deckt ihn zu;</w:t>
      </w:r>
      <w:r>
        <w:br/>
        <w:t>Der Himmel ist sein Sitz, Die Erdgruft seine Ruh.</w:t>
      </w:r>
    </w:p>
    <w:p w14:paraId="36FF7F3A" w14:textId="77777777" w:rsidR="004E61F0" w:rsidRDefault="004E61F0" w:rsidP="004E61F0">
      <w:pPr>
        <w:pStyle w:val="StandardWeb"/>
      </w:pPr>
      <w:r>
        <w:t>2. O schweigt, o schweigt und ruht, ihr hochgeliebten Seinen!</w:t>
      </w:r>
      <w:r>
        <w:br/>
        <w:t>Wer in der Freude lebt, den darf man nicht beweinen.</w:t>
      </w:r>
      <w:r>
        <w:br/>
        <w:t>Wir schweben in der See, der Sturm trübt unsern Sinn:</w:t>
      </w:r>
      <w:r>
        <w:br/>
        <w:t xml:space="preserve">Her Lindholtz ist im Port. GOtt helf uns allen hin. </w:t>
      </w:r>
    </w:p>
    <w:p w14:paraId="5657B804" w14:textId="77777777" w:rsidR="00833CF4" w:rsidRDefault="00833CF4" w:rsidP="00833CF4">
      <w:pPr>
        <w:pStyle w:val="berschrift1"/>
      </w:pPr>
      <w:r>
        <w:rPr>
          <w:rStyle w:val="screen-reader-text"/>
        </w:rPr>
        <w:t>Herr, aller Weisheit Quell und Grund</w:t>
      </w:r>
      <w:r>
        <w:t xml:space="preserve"> </w:t>
      </w:r>
    </w:p>
    <w:p w14:paraId="7E3B5D32" w14:textId="77777777" w:rsidR="00833CF4" w:rsidRDefault="00833CF4" w:rsidP="00833CF4">
      <w:pPr>
        <w:pStyle w:val="StandardWeb"/>
      </w:pPr>
      <w:r>
        <w:t>HErr, aller Weisheit Quell und Grund,</w:t>
      </w:r>
      <w:r>
        <w:br/>
        <w:t>dir ist mein Vermögen kund,</w:t>
      </w:r>
      <w:r>
        <w:br/>
        <w:t>Wo du nicht hilfst und deine Gunst,</w:t>
      </w:r>
      <w:r>
        <w:br/>
        <w:t>ist all mein Tun und Werk umsunst.</w:t>
      </w:r>
    </w:p>
    <w:p w14:paraId="46734F02" w14:textId="77777777" w:rsidR="00833CF4" w:rsidRDefault="00833CF4" w:rsidP="00833CF4">
      <w:pPr>
        <w:pStyle w:val="StandardWeb"/>
      </w:pPr>
      <w:r>
        <w:t>Ich leider als ein Sündenkind</w:t>
      </w:r>
      <w:r>
        <w:br/>
        <w:t>bin von Natur zum Guten blind,</w:t>
      </w:r>
      <w:r>
        <w:br/>
        <w:t>Mein Herze, wann dirs dienen soll,</w:t>
      </w:r>
      <w:r>
        <w:br/>
        <w:t>ist ungeschickt und Torheit voll.</w:t>
      </w:r>
    </w:p>
    <w:p w14:paraId="50AAE5B4" w14:textId="77777777" w:rsidR="00833CF4" w:rsidRDefault="00833CF4" w:rsidP="00833CF4">
      <w:pPr>
        <w:pStyle w:val="StandardWeb"/>
      </w:pPr>
      <w:r>
        <w:t>Ja, HErr, ich bin gar viel zu schlecht,</w:t>
      </w:r>
      <w:r>
        <w:br/>
        <w:t>zu handeln dein Gesetz und Recht,</w:t>
      </w:r>
      <w:r>
        <w:br/>
        <w:t>Was meinem Nächsten nütz im Land,</w:t>
      </w:r>
      <w:r>
        <w:br/>
        <w:t>ist mir verdeckt und unbekannt.</w:t>
      </w:r>
    </w:p>
    <w:p w14:paraId="473B0C66" w14:textId="77777777" w:rsidR="00833CF4" w:rsidRDefault="00833CF4" w:rsidP="00833CF4">
      <w:pPr>
        <w:pStyle w:val="StandardWeb"/>
      </w:pPr>
      <w:r>
        <w:t>Mein Leben ist sehr kurz und schwach,</w:t>
      </w:r>
      <w:r>
        <w:br/>
        <w:t>ein Lüftlein, das bald lasset nach ;</w:t>
      </w:r>
      <w:r>
        <w:br/>
        <w:t>Was in der Welt zu prangen pflegt,</w:t>
      </w:r>
      <w:r>
        <w:br/>
        <w:t>das ist mir wenig beigelegt.</w:t>
      </w:r>
    </w:p>
    <w:p w14:paraId="3F576F02" w14:textId="77777777" w:rsidR="00833CF4" w:rsidRDefault="00833CF4" w:rsidP="00833CF4">
      <w:pPr>
        <w:pStyle w:val="StandardWeb"/>
      </w:pPr>
      <w:r>
        <w:t>Wann ich auch gleich vollkommen wär,</w:t>
      </w:r>
      <w:r>
        <w:br/>
        <w:t>hätt aller Gaben Ruhm und Ehr</w:t>
      </w:r>
      <w:r>
        <w:br/>
        <w:t>Und sollt entraten deines Lichts,</w:t>
      </w:r>
      <w:r>
        <w:br/>
        <w:t>so wär ich doch ein lauter Nichts.</w:t>
      </w:r>
    </w:p>
    <w:p w14:paraId="184A8448" w14:textId="77777777" w:rsidR="00833CF4" w:rsidRDefault="00833CF4" w:rsidP="00833CF4">
      <w:pPr>
        <w:pStyle w:val="StandardWeb"/>
      </w:pPr>
      <w:r>
        <w:t>Was hilfts, wann einer gleich viel Weiß,</w:t>
      </w:r>
      <w:r>
        <w:br/>
        <w:t>und hat zuvörderst nicht mit Fleiß</w:t>
      </w:r>
      <w:r>
        <w:br/>
        <w:t>Gelernet deine Furcht und Dienst,</w:t>
      </w:r>
      <w:r>
        <w:br/>
        <w:t>Der hat mehr Schaden als Gewinnst.</w:t>
      </w:r>
    </w:p>
    <w:p w14:paraId="7DC18EDA" w14:textId="77777777" w:rsidR="00833CF4" w:rsidRDefault="00833CF4" w:rsidP="00833CF4">
      <w:pPr>
        <w:pStyle w:val="StandardWeb"/>
      </w:pPr>
      <w:r>
        <w:t>Das Wissen, das ein Mensche führt,</w:t>
      </w:r>
      <w:r>
        <w:br/>
        <w:t>wird leichtlich ihm selbst verirrt;</w:t>
      </w:r>
      <w:r>
        <w:br/>
        <w:t>Wann unsre Kunst am meisten kann,</w:t>
      </w:r>
      <w:r>
        <w:br/>
        <w:t>so stößt sie aller Enden an.</w:t>
      </w:r>
    </w:p>
    <w:p w14:paraId="05923317" w14:textId="77777777" w:rsidR="00833CF4" w:rsidRDefault="00833CF4" w:rsidP="00833CF4">
      <w:pPr>
        <w:pStyle w:val="StandardWeb"/>
      </w:pPr>
      <w:r>
        <w:t>Wie mancher stürzet seine Seel</w:t>
      </w:r>
      <w:r>
        <w:br/>
        <w:t>durch Klugheit, wie Ahitophel,</w:t>
      </w:r>
      <w:r>
        <w:br/>
        <w:t>Und nimmt, weil er dich nicht recht kennt,</w:t>
      </w:r>
      <w:r>
        <w:br/>
        <w:t>durch seinen Witz ein schlechtes End!</w:t>
      </w:r>
    </w:p>
    <w:p w14:paraId="54BEB06D" w14:textId="77777777" w:rsidR="00833CF4" w:rsidRDefault="00833CF4" w:rsidP="00833CF4">
      <w:pPr>
        <w:pStyle w:val="StandardWeb"/>
      </w:pPr>
      <w:r>
        <w:t>O GOtt, mein Vater, kehre dich</w:t>
      </w:r>
      <w:r>
        <w:br/>
        <w:t>zu meiner Bitt und höre mich:</w:t>
      </w:r>
      <w:r>
        <w:br/>
        <w:t>Nimm solche Torheit von mir hin</w:t>
      </w:r>
      <w:r>
        <w:br/>
        <w:t>und gib mir einen bessern Sinn!</w:t>
      </w:r>
    </w:p>
    <w:p w14:paraId="328332D8" w14:textId="77777777" w:rsidR="00833CF4" w:rsidRDefault="00833CF4" w:rsidP="00833CF4">
      <w:pPr>
        <w:pStyle w:val="StandardWeb"/>
      </w:pPr>
      <w:r>
        <w:t>Gib mir die Weisheit, die du liebst</w:t>
      </w:r>
      <w:r>
        <w:br/>
        <w:t>und denen, die dich lieben, gibst,</w:t>
      </w:r>
      <w:r>
        <w:br/>
        <w:t>Die Weisheit, die vor deinem Thron</w:t>
      </w:r>
      <w:r>
        <w:br/>
        <w:t>allstets erscheint in ihrer Kron.</w:t>
      </w:r>
    </w:p>
    <w:p w14:paraId="6E425BDD" w14:textId="77777777" w:rsidR="00833CF4" w:rsidRDefault="00833CF4" w:rsidP="00833CF4">
      <w:pPr>
        <w:pStyle w:val="StandardWeb"/>
      </w:pPr>
      <w:r>
        <w:t>Ich lieb ihr liebes Angesicht,</w:t>
      </w:r>
      <w:r>
        <w:br/>
        <w:t>sie ist meins Herzensfreud und -Licht,</w:t>
      </w:r>
      <w:r>
        <w:br/>
        <w:t>Sie ist der hellen Sonnen gleich,</w:t>
      </w:r>
      <w:r>
        <w:br/>
        <w:t>an Tugend und an Gabenreich.</w:t>
      </w:r>
    </w:p>
    <w:p w14:paraId="02CB0D7F" w14:textId="77777777" w:rsidR="00833CF4" w:rsidRDefault="00833CF4" w:rsidP="00833CF4">
      <w:pPr>
        <w:pStyle w:val="StandardWeb"/>
      </w:pPr>
      <w:r>
        <w:t>Sie ist hochedel, auserkorn,</w:t>
      </w:r>
      <w:r>
        <w:br/>
        <w:t>von dir, o Höchster, selbst geborn,</w:t>
      </w:r>
      <w:r>
        <w:br/>
        <w:t>Sie ist der hellen Sonnen gleich,</w:t>
      </w:r>
      <w:r>
        <w:br/>
        <w:t>an Tugend und an Gaben reich.</w:t>
      </w:r>
    </w:p>
    <w:p w14:paraId="42D17D4E" w14:textId="77777777" w:rsidR="00833CF4" w:rsidRDefault="00833CF4" w:rsidP="00833CF4">
      <w:pPr>
        <w:pStyle w:val="StandardWeb"/>
      </w:pPr>
      <w:r>
        <w:t>Ihr Mund ist süß und tröstet schön,</w:t>
      </w:r>
      <w:r>
        <w:br/>
        <w:t>wenn uns die Augen übergehn;</w:t>
      </w:r>
      <w:r>
        <w:br/>
        <w:t>Wenn uns Kummer niederdrückt,</w:t>
      </w:r>
      <w:r>
        <w:br/>
        <w:t>So ist lies, die das Herz erquickt.</w:t>
      </w:r>
    </w:p>
    <w:p w14:paraId="79C0EDB4" w14:textId="77777777" w:rsidR="00833CF4" w:rsidRDefault="00833CF4" w:rsidP="00833CF4">
      <w:pPr>
        <w:pStyle w:val="StandardWeb"/>
      </w:pPr>
      <w:r>
        <w:t>Sie ist voll Ehr und Herrlichkeit,</w:t>
      </w:r>
      <w:r>
        <w:br/>
        <w:t>bewehrt vorm Tod und großem Leid,</w:t>
      </w:r>
      <w:r>
        <w:br/>
        <w:t>Wer fleißig um sie kämpft und wirbt,</w:t>
      </w:r>
      <w:r>
        <w:br/>
        <w:t>der bleibet lebend, wenn er stirbt.</w:t>
      </w:r>
    </w:p>
    <w:p w14:paraId="796C1776" w14:textId="77777777" w:rsidR="00833CF4" w:rsidRDefault="00833CF4" w:rsidP="00833CF4">
      <w:pPr>
        <w:pStyle w:val="StandardWeb"/>
      </w:pPr>
      <w:r>
        <w:t>Sie ist des Schöpfers nächster Rat,</w:t>
      </w:r>
      <w:r>
        <w:br/>
        <w:t>von Worten mächtig und von Tat;</w:t>
      </w:r>
      <w:r>
        <w:br/>
        <w:t>Durch sie erfährt die blinde Welt,</w:t>
      </w:r>
      <w:r>
        <w:br/>
        <w:t>der bleibet lebend, wenn er sterbt.</w:t>
      </w:r>
    </w:p>
    <w:p w14:paraId="42CCFA7C" w14:textId="77777777" w:rsidR="00833CF4" w:rsidRDefault="00833CF4" w:rsidP="00833CF4">
      <w:pPr>
        <w:pStyle w:val="StandardWeb"/>
      </w:pPr>
      <w:r>
        <w:t>Denn welcher Mensch weiß Gottes Rat?</w:t>
      </w:r>
      <w:r>
        <w:br/>
        <w:t>Wer ists, der je erfunden hat</w:t>
      </w:r>
      <w:r>
        <w:br/>
        <w:t>den Schluß, den er im Himmel schleußt,</w:t>
      </w:r>
      <w:r>
        <w:br/>
        <w:t>den Weg, den er uns laufen heißt?</w:t>
      </w:r>
    </w:p>
    <w:p w14:paraId="4CB2412F" w14:textId="77777777" w:rsidR="00833CF4" w:rsidRDefault="00833CF4" w:rsidP="00833CF4">
      <w:pPr>
        <w:pStyle w:val="StandardWeb"/>
      </w:pPr>
      <w:r>
        <w:t>Die Seele wohnet in der Erd</w:t>
      </w:r>
      <w:r>
        <w:br/>
        <w:t>und wird durch ihre Last beschwert,</w:t>
      </w:r>
      <w:r>
        <w:br/>
        <w:t>Die Sinnen, hin und her zerstreut,</w:t>
      </w:r>
      <w:r>
        <w:br/>
        <w:t>sind ja von Irrtum nicht befreit.</w:t>
      </w:r>
    </w:p>
    <w:p w14:paraId="6D7B959E" w14:textId="77777777" w:rsidR="00833CF4" w:rsidRDefault="00833CF4" w:rsidP="00833CF4">
      <w:pPr>
        <w:pStyle w:val="StandardWeb"/>
      </w:pPr>
      <w:r>
        <w:t>Wer will erforschen, was GOtt setzt,</w:t>
      </w:r>
      <w:r>
        <w:br/>
        <w:t>und sagen, `Was sein Herz ergetzt?´</w:t>
      </w:r>
      <w:r>
        <w:br/>
        <w:t>Es sei denn, der du ewig lebst,</w:t>
      </w:r>
      <w:r>
        <w:br/>
        <w:t>Daß du uns deine Weisheit gebst.</w:t>
      </w:r>
    </w:p>
    <w:p w14:paraId="3927BDAB" w14:textId="77777777" w:rsidR="00833CF4" w:rsidRDefault="00833CF4" w:rsidP="00833CF4">
      <w:pPr>
        <w:pStyle w:val="StandardWeb"/>
      </w:pPr>
      <w:r>
        <w:t>Drum sende sie von deinem Thron</w:t>
      </w:r>
      <w:r>
        <w:br/>
        <w:t>und gib sie deinem Kind und Sohn!</w:t>
      </w:r>
      <w:r>
        <w:br/>
        <w:t>Ach, schütt und geuß sie reichlich aus</w:t>
      </w:r>
      <w:r>
        <w:br/>
        <w:t>in meines Herzens armes Haus!</w:t>
      </w:r>
    </w:p>
    <w:p w14:paraId="44A418EB" w14:textId="77777777" w:rsidR="00833CF4" w:rsidRDefault="00833CF4" w:rsidP="00833CF4">
      <w:pPr>
        <w:pStyle w:val="StandardWeb"/>
      </w:pPr>
      <w:r>
        <w:t>Befiehl ihr, daß sie mit mir sei</w:t>
      </w:r>
      <w:r>
        <w:br/>
        <w:t>und, wo ich gehe, stehe bei;</w:t>
      </w:r>
      <w:r>
        <w:br/>
        <w:t>Bin ich in Arbeit, helfe sie</w:t>
      </w:r>
      <w:r>
        <w:br/>
        <w:t>Mir tragen meine schwere Müh!</w:t>
      </w:r>
    </w:p>
    <w:p w14:paraId="665CDA5E" w14:textId="77777777" w:rsidR="00833CF4" w:rsidRDefault="00833CF4" w:rsidP="00833CF4">
      <w:pPr>
        <w:pStyle w:val="StandardWeb"/>
      </w:pPr>
      <w:r>
        <w:t>Gib mir durch ihre weise Hand</w:t>
      </w:r>
      <w:r>
        <w:br/>
        <w:t>die recht Erkenntnis und Verstand,</w:t>
      </w:r>
      <w:r>
        <w:br/>
        <w:t>Daß ich an dir alleine Kleb</w:t>
      </w:r>
      <w:r>
        <w:br/>
        <w:t>und nur nach deinem Willen leb!</w:t>
      </w:r>
    </w:p>
    <w:p w14:paraId="133230AD" w14:textId="77777777" w:rsidR="00833CF4" w:rsidRDefault="00833CF4" w:rsidP="00833CF4">
      <w:pPr>
        <w:pStyle w:val="StandardWeb"/>
      </w:pPr>
      <w:r>
        <w:t>Gib mir durch sie Geschicklichkeit,</w:t>
      </w:r>
      <w:r>
        <w:br/>
        <w:t>zur Wahrheit laß mich sein bereit,</w:t>
      </w:r>
      <w:r>
        <w:br/>
        <w:t>Daß ich nicht mach aus sauer Fuß,</w:t>
      </w:r>
      <w:r>
        <w:br/>
        <w:t>noch aus dem Lichte Finsternis!</w:t>
      </w:r>
    </w:p>
    <w:p w14:paraId="07821F3D" w14:textId="77777777" w:rsidR="00833CF4" w:rsidRDefault="00833CF4" w:rsidP="00833CF4">
      <w:pPr>
        <w:pStyle w:val="StandardWeb"/>
      </w:pPr>
      <w:r>
        <w:t>Gib Lieb und Luft zu deinem Wort,</w:t>
      </w:r>
      <w:r>
        <w:br/>
        <w:t>hilf, daß ich bleib an meinem Ort</w:t>
      </w:r>
      <w:r>
        <w:br/>
        <w:t>Und mich zur frommen Schar gesell,</w:t>
      </w:r>
      <w:r>
        <w:br/>
        <w:t>in ihrem Rat mein Wesen stell!</w:t>
      </w:r>
    </w:p>
    <w:p w14:paraId="25F51817" w14:textId="77777777" w:rsidR="00833CF4" w:rsidRDefault="00833CF4" w:rsidP="00833CF4">
      <w:pPr>
        <w:pStyle w:val="StandardWeb"/>
      </w:pPr>
      <w:r>
        <w:t>Gib auch, daß ich gern jedermann</w:t>
      </w:r>
      <w:r>
        <w:br/>
        <w:t>mit Rat und Tat, so gut ich kann,</w:t>
      </w:r>
      <w:r>
        <w:br/>
        <w:t>Aus rechter unverfälschter Treu</w:t>
      </w:r>
      <w:r>
        <w:br/>
        <w:t>zu helfen allzeit willig sei!</w:t>
      </w:r>
    </w:p>
    <w:p w14:paraId="46A9F549" w14:textId="77777777" w:rsidR="00833CF4" w:rsidRDefault="00833CF4" w:rsidP="00833CF4">
      <w:pPr>
        <w:pStyle w:val="StandardWeb"/>
      </w:pPr>
      <w:r>
        <w:t>Auf daß in allem, was ich tu,</w:t>
      </w:r>
      <w:r>
        <w:br/>
        <w:t>in deiner Lieb ich nehme zu;</w:t>
      </w:r>
      <w:r>
        <w:br/>
        <w:t>Denn wer sich nicht der Weisheit gibt,</w:t>
      </w:r>
      <w:r>
        <w:br/>
        <w:t>der bleibt von dir auch ungeliebt.</w:t>
      </w:r>
    </w:p>
    <w:p w14:paraId="653AC1A1" w14:textId="77777777" w:rsidR="00833CF4" w:rsidRDefault="00833CF4" w:rsidP="00833CF4">
      <w:pPr>
        <w:pStyle w:val="berschrift1"/>
      </w:pPr>
      <w:r>
        <w:rPr>
          <w:rStyle w:val="screen-reader-text"/>
        </w:rPr>
        <w:t>Herr, der du vormals hast dein Land</w:t>
      </w:r>
      <w:r>
        <w:t xml:space="preserve"> </w:t>
      </w:r>
    </w:p>
    <w:p w14:paraId="1A232604" w14:textId="77777777" w:rsidR="00833CF4" w:rsidRDefault="00833CF4" w:rsidP="00833CF4">
      <w:pPr>
        <w:pStyle w:val="StandardWeb"/>
      </w:pPr>
      <w:r>
        <w:t>Herr, der du vormals hast dein Land</w:t>
      </w:r>
      <w:r>
        <w:br/>
        <w:t>mit Gnaden angeblicket</w:t>
      </w:r>
      <w:r>
        <w:br/>
        <w:t>und des gefangnen Volkes Band</w:t>
      </w:r>
      <w:r>
        <w:br/>
        <w:t>gelöst und es erquicket,</w:t>
      </w:r>
      <w:r>
        <w:br/>
        <w:t>der du die Sünd und Missetat,</w:t>
      </w:r>
      <w:r>
        <w:br/>
        <w:t>die es zuvor begangen hat,</w:t>
      </w:r>
      <w:r>
        <w:br/>
        <w:t>hast väterlich verziehen:</w:t>
      </w:r>
    </w:p>
    <w:p w14:paraId="517629D7" w14:textId="77777777" w:rsidR="00833CF4" w:rsidRDefault="00833CF4" w:rsidP="00833CF4">
      <w:pPr>
        <w:pStyle w:val="StandardWeb"/>
      </w:pPr>
      <w:r>
        <w:t>Herr, der du deines Eifers Glut</w:t>
      </w:r>
      <w:r>
        <w:br/>
        <w:t>Zuvor oft abgewendet</w:t>
      </w:r>
      <w:r>
        <w:br/>
        <w:t>Und nach dem Zorn das süße Gut</w:t>
      </w:r>
      <w:r>
        <w:br/>
        <w:t>Der Lieb und Huld gesendet.</w:t>
      </w:r>
      <w:r>
        <w:br/>
        <w:t>Ach, frommes Herz, ach unser Heil,</w:t>
      </w:r>
      <w:r>
        <w:br/>
        <w:t>Nimm weg und heb auf in der Eil,</w:t>
      </w:r>
      <w:r>
        <w:br/>
        <w:t>Was uns betrübt und kränket!</w:t>
      </w:r>
    </w:p>
    <w:p w14:paraId="3D2FF466" w14:textId="77777777" w:rsidR="00833CF4" w:rsidRDefault="00833CF4" w:rsidP="00833CF4">
      <w:pPr>
        <w:pStyle w:val="StandardWeb"/>
      </w:pPr>
      <w:r>
        <w:t>Lösch aus, Herr, deinen großen Grimm</w:t>
      </w:r>
      <w:r>
        <w:br/>
        <w:t>Im Brunnen deiner Gnaden,</w:t>
      </w:r>
      <w:r>
        <w:br/>
        <w:t>Erfreu und tröst uns wiederüm</w:t>
      </w:r>
      <w:r>
        <w:br/>
        <w:t>Nach ausgestandnem Schaden!</w:t>
      </w:r>
      <w:r>
        <w:br/>
        <w:t>Willst du denn zürnen ewiglich,</w:t>
      </w:r>
      <w:r>
        <w:br/>
        <w:t>Und sollen deine Fluten sich</w:t>
      </w:r>
      <w:r>
        <w:br/>
        <w:t>Ohn alles End ergießen?</w:t>
      </w:r>
    </w:p>
    <w:p w14:paraId="73BFB7FB" w14:textId="77777777" w:rsidR="00833CF4" w:rsidRDefault="00833CF4" w:rsidP="00833CF4">
      <w:pPr>
        <w:pStyle w:val="StandardWeb"/>
      </w:pPr>
      <w:r>
        <w:t>Willst du, o Vater, uns denn nicht</w:t>
      </w:r>
      <w:r>
        <w:br/>
        <w:t>nun einmal wieder laben?</w:t>
      </w:r>
      <w:r>
        <w:br/>
        <w:t>Und sollen wir an deinem Licht</w:t>
      </w:r>
      <w:r>
        <w:br/>
        <w:t>nicht wieder Freude haben?</w:t>
      </w:r>
      <w:r>
        <w:br/>
        <w:t>Ach gieß aus deines Himmels Haus,</w:t>
      </w:r>
      <w:r>
        <w:br/>
        <w:t>Herr, deine Güt und Segen aus</w:t>
      </w:r>
      <w:r>
        <w:br/>
        <w:t>auf uns und unsre Häuser.</w:t>
      </w:r>
    </w:p>
    <w:p w14:paraId="1D020A9A" w14:textId="77777777" w:rsidR="00833CF4" w:rsidRDefault="00833CF4" w:rsidP="00833CF4">
      <w:pPr>
        <w:pStyle w:val="StandardWeb"/>
      </w:pPr>
      <w:r>
        <w:t>Ach, daß ich hören sollt das Wort</w:t>
      </w:r>
      <w:r>
        <w:br/>
        <w:t>erschallen bald auf Erden,</w:t>
      </w:r>
      <w:r>
        <w:br/>
        <w:t>daß Friede sollt an allem Ort,</w:t>
      </w:r>
      <w:r>
        <w:br/>
        <w:t>wo Christen wohnen, werden!</w:t>
      </w:r>
      <w:r>
        <w:br/>
        <w:t>Ach daß uns doch Gott sagte zu</w:t>
      </w:r>
      <w:r>
        <w:br/>
        <w:t>des Krieges Schluß, der Waffen Ruh</w:t>
      </w:r>
      <w:r>
        <w:br/>
        <w:t>und alles Unglücks Ende!</w:t>
      </w:r>
    </w:p>
    <w:p w14:paraId="725D7781" w14:textId="77777777" w:rsidR="00833CF4" w:rsidRDefault="00833CF4" w:rsidP="00833CF4">
      <w:pPr>
        <w:pStyle w:val="StandardWeb"/>
      </w:pPr>
      <w:r>
        <w:t>Ach daß doch diese böse Zeit</w:t>
      </w:r>
      <w:r>
        <w:br/>
        <w:t>bald wiche guten Tagen,</w:t>
      </w:r>
      <w:r>
        <w:br/>
        <w:t>damit wir in dem großen Leid</w:t>
      </w:r>
      <w:r>
        <w:br/>
        <w:t>nicht möchten ganz verzagen.</w:t>
      </w:r>
      <w:r>
        <w:br/>
        <w:t>Doch ist ja Gottes Hilfe nah,</w:t>
      </w:r>
      <w:r>
        <w:br/>
        <w:t>und seine Gnade stehet da</w:t>
      </w:r>
      <w:r>
        <w:br/>
        <w:t>all denen, die ihn fürchten.</w:t>
      </w:r>
    </w:p>
    <w:p w14:paraId="06BE8D99" w14:textId="77777777" w:rsidR="00833CF4" w:rsidRDefault="00833CF4" w:rsidP="00833CF4">
      <w:pPr>
        <w:pStyle w:val="StandardWeb"/>
      </w:pPr>
      <w:r>
        <w:t>Wenn wir nur fromm sind, wird sich Gott</w:t>
      </w:r>
      <w:r>
        <w:br/>
        <w:t>schon wieder zu uns wenden,</w:t>
      </w:r>
      <w:r>
        <w:br/>
        <w:t>den Krieg und alle andre Not</w:t>
      </w:r>
      <w:r>
        <w:br/>
        <w:t>nach Wunsch und also enden,</w:t>
      </w:r>
      <w:r>
        <w:br/>
        <w:t>daß seine Ehr in unserm Land</w:t>
      </w:r>
      <w:r>
        <w:br/>
        <w:t>und allenthalben werd erkannt,</w:t>
      </w:r>
      <w:r>
        <w:br/>
        <w:t>ja stetig bei uns wohne.</w:t>
      </w:r>
    </w:p>
    <w:p w14:paraId="574AD244" w14:textId="77777777" w:rsidR="00833CF4" w:rsidRDefault="00833CF4" w:rsidP="00833CF4">
      <w:pPr>
        <w:pStyle w:val="StandardWeb"/>
      </w:pPr>
      <w:r>
        <w:t>Die Güt und Treue werden schön</w:t>
      </w:r>
      <w:r>
        <w:br/>
        <w:t>einander grüßen müssen;</w:t>
      </w:r>
      <w:r>
        <w:br/>
        <w:t>Gerechtigkeit wird einhergehn,</w:t>
      </w:r>
      <w:r>
        <w:br/>
        <w:t>und Friede wird sie küssen;</w:t>
      </w:r>
      <w:r>
        <w:br/>
        <w:t>die Treue wird mit Lust und Freud</w:t>
      </w:r>
      <w:r>
        <w:br/>
        <w:t>auf Erden blühn, Gerechtigkeit</w:t>
      </w:r>
      <w:r>
        <w:br/>
        <w:t>wird von dem Himmel schauen.</w:t>
      </w:r>
    </w:p>
    <w:p w14:paraId="6C715092" w14:textId="77777777" w:rsidR="00833CF4" w:rsidRDefault="00833CF4" w:rsidP="00833CF4">
      <w:pPr>
        <w:pStyle w:val="StandardWeb"/>
      </w:pPr>
      <w:r>
        <w:t>Der Herr wird uns viel Gutes tun,</w:t>
      </w:r>
      <w:r>
        <w:br/>
        <w:t>das Land wird Früchte geben,</w:t>
      </w:r>
      <w:r>
        <w:br/>
        <w:t>und die in seinem Schoße ruhn,</w:t>
      </w:r>
      <w:r>
        <w:br/>
        <w:t>die werden davon leben;</w:t>
      </w:r>
      <w:r>
        <w:br/>
        <w:t>Gerechtigkeit wird dennoch stehn</w:t>
      </w:r>
      <w:r>
        <w:br/>
        <w:t>und stets in vollem Schwange gehn</w:t>
      </w:r>
      <w:r>
        <w:br/>
        <w:t>zur Ehre seines Namens.</w:t>
      </w:r>
    </w:p>
    <w:p w14:paraId="70B86B07" w14:textId="77777777" w:rsidR="00833CF4" w:rsidRDefault="00833CF4" w:rsidP="00833CF4">
      <w:pPr>
        <w:pStyle w:val="berschrift1"/>
      </w:pPr>
      <w:r>
        <w:rPr>
          <w:rStyle w:val="screen-reader-text"/>
        </w:rPr>
        <w:t>Herr, dir trau ich all mein Tage</w:t>
      </w:r>
      <w:r>
        <w:t xml:space="preserve"> </w:t>
      </w:r>
    </w:p>
    <w:p w14:paraId="6DEEF209" w14:textId="77777777" w:rsidR="00833CF4" w:rsidRDefault="00833CF4" w:rsidP="00833CF4">
      <w:pPr>
        <w:pStyle w:val="StandardWeb"/>
      </w:pPr>
      <w:r>
        <w:t>HErr, dir trau ich all mein Tage,</w:t>
      </w:r>
      <w:r>
        <w:br/>
        <w:t>Laß mich nicht mit Schimpf bestehn.</w:t>
      </w:r>
      <w:r>
        <w:br/>
        <w:t>Wie ich von dir glaub und sage,</w:t>
      </w:r>
      <w:r>
        <w:br/>
        <w:t>Also laß mirs auch ergehn.</w:t>
      </w:r>
      <w:r>
        <w:br/>
        <w:t>Rette mich, laß deine Güte</w:t>
      </w:r>
      <w:r>
        <w:br/>
        <w:t>Mir erfrischen mein Gemüte,</w:t>
      </w:r>
      <w:r>
        <w:br/>
        <w:t>Neige deiner Ohren Treu</w:t>
      </w:r>
      <w:r>
        <w:br/>
        <w:t>Und vernimm mein Angstgeschrei!</w:t>
      </w:r>
    </w:p>
    <w:p w14:paraId="02C84546" w14:textId="77777777" w:rsidR="00833CF4" w:rsidRDefault="00833CF4" w:rsidP="00833CF4">
      <w:pPr>
        <w:pStyle w:val="StandardWeb"/>
      </w:pPr>
      <w:r>
        <w:t>Sei mein Aufhalt, laß mich sitzen</w:t>
      </w:r>
      <w:r>
        <w:br/>
        <w:t>Bei dir, o mein starker Hort!</w:t>
      </w:r>
      <w:r>
        <w:br/>
        <w:t>Laß mich deinen Schutz beschützen</w:t>
      </w:r>
      <w:r>
        <w:br/>
        <w:t>Und erfülle mir dein Wort,</w:t>
      </w:r>
      <w:r>
        <w:br/>
        <w:t>Da du selbsten meinem Leben</w:t>
      </w:r>
      <w:r>
        <w:br/>
        <w:t>Dich zum Fels und Berg gegeben.</w:t>
      </w:r>
      <w:r>
        <w:br/>
        <w:t>Hilf mir aus des Heuchlers Band</w:t>
      </w:r>
      <w:r>
        <w:br/>
        <w:t>Und des Ungerechten Hand!</w:t>
      </w:r>
    </w:p>
    <w:p w14:paraId="58164799" w14:textId="77777777" w:rsidR="00833CF4" w:rsidRDefault="00833CF4" w:rsidP="00833CF4">
      <w:pPr>
        <w:pStyle w:val="StandardWeb"/>
      </w:pPr>
      <w:r>
        <w:t>Denn dich hab ich auserlesen</w:t>
      </w:r>
      <w:r>
        <w:br/>
        <w:t>Von der zarten Jugend an;</w:t>
      </w:r>
      <w:r>
        <w:br/>
        <w:t>Dein Arm ist mein Trost gewesen,</w:t>
      </w:r>
      <w:r>
        <w:br/>
        <w:t>HErr, so lang ich denken kann:</w:t>
      </w:r>
      <w:r>
        <w:br/>
        <w:t>Auf dich hab ich mich erwogen,</w:t>
      </w:r>
      <w:r>
        <w:br/>
        <w:t>Alsbald du mich der entzogen,</w:t>
      </w:r>
      <w:r>
        <w:br/>
        <w:t>Der ich, ehe Nacht und Tag</w:t>
      </w:r>
      <w:r>
        <w:br/>
        <w:t>Mich erblickt, im Liebe lag.</w:t>
      </w:r>
    </w:p>
    <w:p w14:paraId="69C5A920" w14:textId="77777777" w:rsidR="00833CF4" w:rsidRDefault="00833CF4" w:rsidP="00833CF4">
      <w:pPr>
        <w:pStyle w:val="StandardWeb"/>
      </w:pPr>
      <w:r>
        <w:t>Von dir ist mein Ruhm, mein Sagen,</w:t>
      </w:r>
      <w:r>
        <w:br/>
        <w:t>Dein erwähn ich immerzu:</w:t>
      </w:r>
      <w:r>
        <w:br/>
        <w:t>Viel, die spotten meiner Plagen,</w:t>
      </w:r>
      <w:r>
        <w:br/>
        <w:t>Höhnen, was ich red und tu.</w:t>
      </w:r>
      <w:r>
        <w:br/>
        <w:t>Aber du bist meine Stärke:</w:t>
      </w:r>
      <w:r>
        <w:br/>
        <w:t>Wann ich Angst und Trübsal merke,</w:t>
      </w:r>
      <w:r>
        <w:br/>
        <w:t>Lauf ich dich an. Gönne mir,</w:t>
      </w:r>
      <w:r>
        <w:br/>
        <w:t>Fröhlich stets zu sein in dir!</w:t>
      </w:r>
    </w:p>
    <w:p w14:paraId="5EF61AB9" w14:textId="77777777" w:rsidR="00833CF4" w:rsidRDefault="00833CF4" w:rsidP="00833CF4">
      <w:pPr>
        <w:pStyle w:val="StandardWeb"/>
      </w:pPr>
      <w:r>
        <w:t>Stoß mich nicht von deiner Seiten,</w:t>
      </w:r>
      <w:r>
        <w:br/>
        <w:t>Wenn mein hohes Alter kommt,</w:t>
      </w:r>
      <w:r>
        <w:br/>
        <w:t>Da die schwachen Tritte gleiten</w:t>
      </w:r>
      <w:r>
        <w:br/>
        <w:t>Und man Trost vom Strecken nimmt</w:t>
      </w:r>
      <w:r>
        <w:br/>
        <w:t>Aber du bist meine Stärke:</w:t>
      </w:r>
      <w:r>
        <w:br/>
        <w:t>Wann ich Angst und Trübsal merke,</w:t>
      </w:r>
      <w:r>
        <w:br/>
        <w:t>Lauf ich dich an. Gönne mir,</w:t>
      </w:r>
      <w:r>
        <w:br/>
        <w:t>Fröhlich stets zu sein in dir!</w:t>
      </w:r>
    </w:p>
    <w:p w14:paraId="226C0CD7" w14:textId="77777777" w:rsidR="00833CF4" w:rsidRDefault="00833CF4" w:rsidP="00833CF4">
      <w:pPr>
        <w:pStyle w:val="StandardWeb"/>
      </w:pPr>
      <w:r>
        <w:t>Mach es nicht, wie mirs die gönnen,</w:t>
      </w:r>
      <w:r>
        <w:br/>
        <w:t>Die mein abgesagte Feind,</w:t>
      </w:r>
      <w:r>
        <w:br/>
        <w:t>Auch mir, wo sie immer können,</w:t>
      </w:r>
      <w:r>
        <w:br/>
        <w:t>Mit Gewalt zuwider seind;</w:t>
      </w:r>
      <w:r>
        <w:br/>
        <w:t>Sprechen: Auf, laßt uns ihn fassen,</w:t>
      </w:r>
      <w:r>
        <w:br/>
        <w:t>Sein GOtt hat ihn ganz verlassen,</w:t>
      </w:r>
      <w:r>
        <w:br/>
        <w:t>Jagd und schlagt ihn immerhin,</w:t>
      </w:r>
      <w:r>
        <w:br/>
        <w:t>Niemand schützt und rettet ihn!</w:t>
      </w:r>
    </w:p>
    <w:p w14:paraId="26356195" w14:textId="77777777" w:rsidR="00833CF4" w:rsidRDefault="00833CF4" w:rsidP="00833CF4">
      <w:pPr>
        <w:pStyle w:val="StandardWeb"/>
      </w:pPr>
      <w:r>
        <w:t>Ach, mein Helfer, sei nicht ferne,</w:t>
      </w:r>
      <w:r>
        <w:br/>
        <w:t>Komm und eile doch zu mir,</w:t>
      </w:r>
      <w:r>
        <w:br/>
        <w:t>Hilf mir, mein GOtt, bald und gerne,</w:t>
      </w:r>
      <w:r>
        <w:br/>
        <w:t>Zeuch mich aus der Not herfür,</w:t>
      </w:r>
      <w:r>
        <w:br/>
        <w:t>Daß sich meine Feinde schämen</w:t>
      </w:r>
      <w:r>
        <w:br/>
        <w:t>Und vor Hohn und Schande grämen,</w:t>
      </w:r>
      <w:r>
        <w:br/>
        <w:t>Ich hingegen lustig sei</w:t>
      </w:r>
      <w:r>
        <w:br/>
        <w:t>Über mir erwiesne Treu.</w:t>
      </w:r>
    </w:p>
    <w:p w14:paraId="68ED63EC" w14:textId="77777777" w:rsidR="00833CF4" w:rsidRDefault="00833CF4" w:rsidP="00833CF4">
      <w:pPr>
        <w:pStyle w:val="StandardWeb"/>
      </w:pPr>
      <w:r>
        <w:t>Mein Herz soll dir allzeit bringen</w:t>
      </w:r>
      <w:r>
        <w:br/>
        <w:t>Deines Ruhms gebührlich Teil,</w:t>
      </w:r>
      <w:r>
        <w:br/>
        <w:t>Auch soll meine Zunge singen</w:t>
      </w:r>
      <w:r>
        <w:br/>
        <w:t>Täglich dein unzählig Heil.</w:t>
      </w:r>
      <w:r>
        <w:br/>
        <w:t>Ich bin stark, hereinzugehen,</w:t>
      </w:r>
      <w:r>
        <w:br/>
        <w:t>Unerschrocken dazustehen</w:t>
      </w:r>
      <w:r>
        <w:br/>
        <w:t>Durch des großen Herrschers Kraft,</w:t>
      </w:r>
      <w:r>
        <w:br/>
        <w:t>Der die Erd und alles schafft.</w:t>
      </w:r>
    </w:p>
    <w:p w14:paraId="761F49EB" w14:textId="77777777" w:rsidR="00833CF4" w:rsidRDefault="00833CF4" w:rsidP="00833CF4">
      <w:pPr>
        <w:pStyle w:val="StandardWeb"/>
      </w:pPr>
      <w:r>
        <w:t>HErr, ich preise deine Tugend,</w:t>
      </w:r>
      <w:r>
        <w:br/>
        <w:t>Wahrheit und Gerechtigkeit,</w:t>
      </w:r>
      <w:r>
        <w:br/>
        <w:t>Die mich schon in meiner Jugend</w:t>
      </w:r>
      <w:r>
        <w:br/>
        <w:t>Hoch ergetzet und erfreut;</w:t>
      </w:r>
      <w:r>
        <w:br/>
        <w:t>Hast mich als ein Kind ernähret,</w:t>
      </w:r>
      <w:r>
        <w:br/>
        <w:t>Deine Furcht dabei gelehret,</w:t>
      </w:r>
      <w:r>
        <w:br/>
        <w:t>Oftmals wunderlich bedeckt,</w:t>
      </w:r>
      <w:r>
        <w:br/>
        <w:t>Daß mein Feind mich nicht erschreckt.</w:t>
      </w:r>
    </w:p>
    <w:p w14:paraId="2963BFDF" w14:textId="77777777" w:rsidR="00833CF4" w:rsidRDefault="00833CF4" w:rsidP="00833CF4">
      <w:pPr>
        <w:pStyle w:val="StandardWeb"/>
      </w:pPr>
      <w:r>
        <w:t>Fahre fort, o mein Erhalter,</w:t>
      </w:r>
      <w:r>
        <w:br/>
        <w:t>Fahre fort und laß mich nicht</w:t>
      </w:r>
      <w:r>
        <w:br/>
        <w:t>In dem hohen grauen Alter,</w:t>
      </w:r>
      <w:r>
        <w:br/>
        <w:t>Wenn mir Lebenskraft gebricht;</w:t>
      </w:r>
      <w:r>
        <w:br/>
        <w:t>Laß mein Leben in dir leben,</w:t>
      </w:r>
      <w:r>
        <w:br/>
        <w:t>Bis ich Unterricht gegeben</w:t>
      </w:r>
      <w:r>
        <w:br/>
        <w:t>Kindeskindern, daß dein Hand</w:t>
      </w:r>
      <w:r>
        <w:br/>
        <w:t>Ihnen gleichfalls sei bekannt.</w:t>
      </w:r>
    </w:p>
    <w:p w14:paraId="72C49F75" w14:textId="77777777" w:rsidR="00833CF4" w:rsidRDefault="00833CF4" w:rsidP="00833CF4">
      <w:pPr>
        <w:pStyle w:val="StandardWeb"/>
      </w:pPr>
      <w:r>
        <w:t>GOtt, du bist sehr hoch zu loben,</w:t>
      </w:r>
      <w:r>
        <w:br/>
        <w:t>Dir ist nirgend etwas gleich,</w:t>
      </w:r>
      <w:r>
        <w:br/>
        <w:t>Weder hier bei uns noch droben</w:t>
      </w:r>
      <w:r>
        <w:br/>
        <w:t>In dem Stern- und Engelreich.</w:t>
      </w:r>
      <w:r>
        <w:br/>
        <w:t>Dein Tun ist nicht auszusprechen,</w:t>
      </w:r>
      <w:r>
        <w:br/>
        <w:t>Deinen Rat kann niemand brechen,</w:t>
      </w:r>
      <w:r>
        <w:br/>
        <w:t>Alles liegt dir in dem Schoß,</w:t>
      </w:r>
      <w:r>
        <w:br/>
        <w:t>Und dein Werk ist alles groß.</w:t>
      </w:r>
    </w:p>
    <w:p w14:paraId="7C263659" w14:textId="77777777" w:rsidR="00833CF4" w:rsidRDefault="00833CF4" w:rsidP="00833CF4">
      <w:pPr>
        <w:pStyle w:val="StandardWeb"/>
      </w:pPr>
      <w:r>
        <w:t>Du ergibst mich großen Nöten,</w:t>
      </w:r>
      <w:r>
        <w:br/>
        <w:t>Gibst auch wieder große Freud,</w:t>
      </w:r>
      <w:r>
        <w:br/>
        <w:t>Heute läßt du mich ertöten,</w:t>
      </w:r>
      <w:r>
        <w:br/>
        <w:t>Morgen ist die Lebenszeit,</w:t>
      </w:r>
      <w:r>
        <w:br/>
        <w:t>Da ermunterest du mich wieder</w:t>
      </w:r>
      <w:r>
        <w:br/>
        <w:t>Und erneuerst meine Glieder,</w:t>
      </w:r>
      <w:r>
        <w:br/>
        <w:t>Holst sie aus der Erdenkluft,</w:t>
      </w:r>
      <w:r>
        <w:br/>
        <w:t>Gibst dem Herzen wieder Luft.</w:t>
      </w:r>
    </w:p>
    <w:p w14:paraId="60FFF56F" w14:textId="77777777" w:rsidR="00833CF4" w:rsidRDefault="00833CF4" w:rsidP="00833CF4">
      <w:pPr>
        <w:pStyle w:val="StandardWeb"/>
      </w:pPr>
      <w:r>
        <w:t>Such ich Trost und finde keinen?</w:t>
      </w:r>
      <w:r>
        <w:br/>
        <w:t>Balde werd ich wieder groß,</w:t>
      </w:r>
      <w:r>
        <w:br/>
        <w:t>Dein Trost trocknet mir mein Weinen,</w:t>
      </w:r>
      <w:r>
        <w:br/>
        <w:t>Das mir aus den Augen floß.</w:t>
      </w:r>
      <w:r>
        <w:br/>
        <w:t>Ich selbst werde wie ganz neue,</w:t>
      </w:r>
      <w:r>
        <w:br/>
        <w:t>Sing und klinge deine Treue,</w:t>
      </w:r>
      <w:r>
        <w:br/>
        <w:t>Meines Lebens einzges Ziel,</w:t>
      </w:r>
      <w:r>
        <w:br/>
        <w:t>Auf der Hort und Psalterspiel.</w:t>
      </w:r>
    </w:p>
    <w:p w14:paraId="56777BF7" w14:textId="77777777" w:rsidR="00833CF4" w:rsidRDefault="00833CF4" w:rsidP="00833CF4">
      <w:pPr>
        <w:pStyle w:val="StandardWeb"/>
      </w:pPr>
      <w:r>
        <w:t>Ich bin durch und durch entzündet,</w:t>
      </w:r>
      <w:r>
        <w:br/>
        <w:t>Fröhlich ist, was in mir ist,</w:t>
      </w:r>
      <w:r>
        <w:br/>
        <w:t>Alle mein Geblüt empfindet</w:t>
      </w:r>
      <w:r>
        <w:br/>
        <w:t>Dein Heil, das du selber bist.</w:t>
      </w:r>
      <w:r>
        <w:br/>
        <w:t>Ich steh im gewünschten Stande,</w:t>
      </w:r>
      <w:r>
        <w:br/>
        <w:t>Mein Feind ist voll Scham und Schande;</w:t>
      </w:r>
      <w:r>
        <w:br/>
        <w:t>Der mein Unglück hat gesucht,</w:t>
      </w:r>
      <w:r>
        <w:br/>
        <w:t>Leidet, was er mir geflucht.</w:t>
      </w:r>
    </w:p>
    <w:p w14:paraId="5865CE63" w14:textId="77777777" w:rsidR="00E02825" w:rsidRDefault="00E02825" w:rsidP="00E02825">
      <w:pPr>
        <w:pStyle w:val="berschrift1"/>
      </w:pPr>
      <w:r w:rsidRPr="003F746E">
        <w:t>Herr Gott, du bist ja für und für</w:t>
      </w:r>
      <w:r>
        <w:t xml:space="preserve"> </w:t>
      </w:r>
    </w:p>
    <w:p w14:paraId="54AB88F3" w14:textId="77777777" w:rsidR="00E02825" w:rsidRDefault="00E02825" w:rsidP="00E02825">
      <w:pPr>
        <w:pStyle w:val="StandardWeb"/>
      </w:pPr>
      <w:r w:rsidRPr="003F746E">
        <w:rPr>
          <w:i/>
          <w:iCs/>
        </w:rPr>
        <w:t>Aus dem 90. Psalm Davids</w:t>
      </w:r>
    </w:p>
    <w:p w14:paraId="53B1BC13" w14:textId="77777777" w:rsidR="00E02825" w:rsidRDefault="00E02825" w:rsidP="00E02825">
      <w:pPr>
        <w:pStyle w:val="StandardWeb"/>
      </w:pPr>
      <w:r>
        <w:t>1. Herr Gott, du bist ja für und für</w:t>
      </w:r>
      <w:r>
        <w:br/>
        <w:t>Die Zuflucht deiner Herde.</w:t>
      </w:r>
      <w:r>
        <w:br/>
        <w:t>Du bist gewesen, eh allhier</w:t>
      </w:r>
      <w:r>
        <w:br/>
        <w:t>Gelegt der Grund zur Erde;</w:t>
      </w:r>
      <w:r>
        <w:br/>
        <w:t>Und da noch kein Berg war bereit,</w:t>
      </w:r>
      <w:r>
        <w:br/>
        <w:t>Da warst du in der Ewigkeit,</w:t>
      </w:r>
      <w:r>
        <w:br/>
        <w:t>O Anfang aller Dinge!</w:t>
      </w:r>
    </w:p>
    <w:p w14:paraId="64891106" w14:textId="77777777" w:rsidR="00E02825" w:rsidRDefault="00E02825" w:rsidP="00E02825">
      <w:pPr>
        <w:pStyle w:val="StandardWeb"/>
      </w:pPr>
      <w:r>
        <w:t>2. Du läßt die Menschen in das Tor</w:t>
      </w:r>
      <w:r>
        <w:br/>
        <w:t>Des Todes häufig wandern</w:t>
      </w:r>
      <w:r>
        <w:br/>
        <w:t>Und sprichst: Kommt wieder, Menschen, vor</w:t>
      </w:r>
      <w:r>
        <w:br/>
        <w:t>Und folget jenen andern.</w:t>
      </w:r>
      <w:r>
        <w:br/>
        <w:t>Denn dir sind, Höchster, tausend Jahr</w:t>
      </w:r>
      <w:r>
        <w:br/>
        <w:t>Als wie ein Tag, der gestern war</w:t>
      </w:r>
      <w:r>
        <w:br/>
        <w:t>Und nunmehr ist vergangen.</w:t>
      </w:r>
    </w:p>
    <w:p w14:paraId="795EF123" w14:textId="77777777" w:rsidR="00E02825" w:rsidRDefault="00E02825" w:rsidP="00E02825">
      <w:pPr>
        <w:pStyle w:val="StandardWeb"/>
      </w:pPr>
      <w:r>
        <w:t>3. Du läßt das schnöde Menschenheer</w:t>
      </w:r>
      <w:r>
        <w:br/>
        <w:t>Wie einen Strom verfließen</w:t>
      </w:r>
      <w:r>
        <w:br/>
        <w:t>Und wie die Schifflein auf dem Meer</w:t>
      </w:r>
      <w:r>
        <w:br/>
        <w:t>Bei gutem Wind hinschießen:</w:t>
      </w:r>
      <w:r>
        <w:br/>
        <w:t>Gleich wie ein Schlaf und Traum bei Nacht,</w:t>
      </w:r>
      <w:r>
        <w:br/>
        <w:t>Der, wann der Mensch vom Schlaf erwacht,</w:t>
      </w:r>
      <w:r>
        <w:br/>
        <w:t>Entfallen und vergessen.</w:t>
      </w:r>
    </w:p>
    <w:p w14:paraId="4A55C360" w14:textId="77777777" w:rsidR="00E02825" w:rsidRDefault="00E02825" w:rsidP="00E02825">
      <w:pPr>
        <w:pStyle w:val="StandardWeb"/>
      </w:pPr>
      <w:r>
        <w:t>4. Wir sind ein Kraut, das bald verdorrt,</w:t>
      </w:r>
      <w:r>
        <w:br/>
        <w:t>Ein Gras, das itzt aufgehet,</w:t>
      </w:r>
      <w:r>
        <w:br/>
        <w:t>Wird aber schnell von seinem Ort</w:t>
      </w:r>
      <w:r>
        <w:br/>
        <w:t>Entflühtet und verwehet.</w:t>
      </w:r>
      <w:r>
        <w:br/>
        <w:t>So ist ein Mensch: Heut blühet er</w:t>
      </w:r>
      <w:r>
        <w:br/>
        <w:t>Und morgen, wann ihm ungefähr</w:t>
      </w:r>
      <w:r>
        <w:br/>
        <w:t>Ein Wind rührt, liegt er nieder.</w:t>
      </w:r>
    </w:p>
    <w:p w14:paraId="573516DC" w14:textId="77777777" w:rsidR="00E02825" w:rsidRDefault="00E02825" w:rsidP="00E02825">
      <w:pPr>
        <w:pStyle w:val="StandardWeb"/>
      </w:pPr>
      <w:r>
        <w:t>5. Das macht, Herr, deines Zornes Grimm,</w:t>
      </w:r>
      <w:r>
        <w:br/>
        <w:t>Daß wir so bald verschwinden.</w:t>
      </w:r>
      <w:r>
        <w:br/>
        <w:t>Dein Eifer stößt und wirft uns üm</w:t>
      </w:r>
      <w:r>
        <w:br/>
        <w:t>Von wegen unsrer Sünden.</w:t>
      </w:r>
      <w:r>
        <w:br/>
        <w:t>Die Sünden stellest du für dich,</w:t>
      </w:r>
      <w:r>
        <w:br/>
        <w:t>Davon brennt und entrüstet sich</w:t>
      </w:r>
      <w:r>
        <w:br/>
        <w:t>Dein allzeit reines Herze.</w:t>
      </w:r>
    </w:p>
    <w:p w14:paraId="2ABADFB9" w14:textId="77777777" w:rsidR="00E02825" w:rsidRDefault="00E02825" w:rsidP="00E02825">
      <w:pPr>
        <w:pStyle w:val="StandardWeb"/>
      </w:pPr>
      <w:r>
        <w:t>6. Das ist das Feur, das uns versehrt</w:t>
      </w:r>
      <w:r>
        <w:br/>
        <w:t>Das Mark in allen Beinen.</w:t>
      </w:r>
      <w:r>
        <w:br/>
        <w:t>Daher kämmt’s, daß der Tod verzehrt</w:t>
      </w:r>
      <w:r>
        <w:br/>
        <w:t>Die Großen und die Kleinen.</w:t>
      </w:r>
      <w:r>
        <w:br/>
        <w:t>Drum fahren unsre Tage hin</w:t>
      </w:r>
      <w:r>
        <w:br/>
        <w:t>Wie ein Geschwätze durch den Sinn,</w:t>
      </w:r>
      <w:r>
        <w:br/>
        <w:t>Wann wir die Zeit vertreiben.</w:t>
      </w:r>
    </w:p>
    <w:p w14:paraId="5E2581F7" w14:textId="77777777" w:rsidR="00E02825" w:rsidRDefault="00E02825" w:rsidP="00E02825">
      <w:pPr>
        <w:pStyle w:val="StandardWeb"/>
      </w:pPr>
      <w:r>
        <w:t>7. Wie lang hält doch dies Leben aus?</w:t>
      </w:r>
      <w:r>
        <w:br/>
        <w:t>Gar selten sieb’nzig Jahre.</w:t>
      </w:r>
      <w:r>
        <w:br/>
        <w:t>Wann’s hoch kömmt, werden achtzig draus,</w:t>
      </w:r>
      <w:r>
        <w:br/>
        <w:t>Und wenn man alle Ware,</w:t>
      </w:r>
      <w:r>
        <w:br/>
        <w:t>Die hier gewonnen, nimmt zu Hauf,</w:t>
      </w:r>
      <w:r>
        <w:br/>
        <w:t>Ist’s lauter Müh von Jugend auf</w:t>
      </w:r>
      <w:r>
        <w:br/>
        <w:t>Und lauter Angst gewesen.</w:t>
      </w:r>
    </w:p>
    <w:p w14:paraId="5FF7BEB0" w14:textId="77777777" w:rsidR="00E02825" w:rsidRDefault="00E02825" w:rsidP="00E02825">
      <w:pPr>
        <w:pStyle w:val="StandardWeb"/>
      </w:pPr>
      <w:r>
        <w:t>8. Wir rennen, laufen, sorgen viel,</w:t>
      </w:r>
      <w:r>
        <w:br/>
        <w:t>Und eh wir’s uns versehen,</w:t>
      </w:r>
      <w:r>
        <w:br/>
        <w:t>Da kämmt der Tod, steckt uns das Ziel,</w:t>
      </w:r>
      <w:r>
        <w:br/>
        <w:t>Und da ist’s dann geschehen:</w:t>
      </w:r>
      <w:r>
        <w:br/>
        <w:t>Wir fliehen eilend und behend,</w:t>
      </w:r>
      <w:r>
        <w:br/>
        <w:t>Und ist doch niemand, der sein End</w:t>
      </w:r>
      <w:r>
        <w:br/>
        <w:t>Und Gottes Zorn bedenke.</w:t>
      </w:r>
    </w:p>
    <w:p w14:paraId="3E5B5D99" w14:textId="77777777" w:rsidR="00E02825" w:rsidRDefault="00E02825" w:rsidP="00E02825">
      <w:pPr>
        <w:pStyle w:val="StandardWeb"/>
      </w:pPr>
      <w:r>
        <w:t>9. Lehr uns bedenken, frommer Gott,</w:t>
      </w:r>
      <w:r>
        <w:br/>
        <w:t>Das Elend dieser Erden,</w:t>
      </w:r>
      <w:r>
        <w:br/>
        <w:t>Auf daß wir, wann wir an den Tod</w:t>
      </w:r>
      <w:r>
        <w:br/>
        <w:t>Gedenken, klüger werden!</w:t>
      </w:r>
      <w:r>
        <w:br/>
        <w:t>Ach kehre wieder, kehr uns zu</w:t>
      </w:r>
      <w:r>
        <w:br/>
        <w:t>Dein Angesicht und steh in Kuh</w:t>
      </w:r>
      <w:r>
        <w:br/>
        <w:t>Mit deinen bösen Knechten!</w:t>
      </w:r>
    </w:p>
    <w:p w14:paraId="5222937E" w14:textId="77777777" w:rsidR="00E02825" w:rsidRDefault="00E02825" w:rsidP="00E02825">
      <w:pPr>
        <w:pStyle w:val="StandardWeb"/>
      </w:pPr>
      <w:r>
        <w:t>10. Erfüll uns früh mit deiner Gnad</w:t>
      </w:r>
      <w:r>
        <w:br/>
        <w:t>Am Leib und an der Seelen,</w:t>
      </w:r>
      <w:r>
        <w:br/>
        <w:t>So wollen wir dir früh und spat</w:t>
      </w:r>
      <w:r>
        <w:br/>
        <w:t>Dein Lob mit Dank erzählen.</w:t>
      </w:r>
      <w:r>
        <w:br/>
        <w:t>Erfreu uns, o du höchste Freud,</w:t>
      </w:r>
      <w:r>
        <w:br/>
        <w:t>Und gib uns wieder gute Zeit</w:t>
      </w:r>
      <w:r>
        <w:br/>
        <w:t>Nach so viel bösen Tagen!</w:t>
      </w:r>
    </w:p>
    <w:p w14:paraId="13812B9B" w14:textId="77777777" w:rsidR="00E02825" w:rsidRDefault="00E02825" w:rsidP="00E02825">
      <w:pPr>
        <w:pStyle w:val="StandardWeb"/>
      </w:pPr>
      <w:r>
        <w:t>11. Bisher hat’s lauter Kreuz geschneit,</w:t>
      </w:r>
      <w:r>
        <w:br/>
        <w:t>Laß nun die Sonne scheinen:</w:t>
      </w:r>
      <w:r>
        <w:br/>
        <w:t>Bescher uns Freude nach dem Leid</w:t>
      </w:r>
      <w:r>
        <w:br/>
        <w:t>Und Lachen nach dem Weinen!</w:t>
      </w:r>
      <w:r>
        <w:br/>
        <w:t>Laß deiner Werke süßen Schein,</w:t>
      </w:r>
      <w:r>
        <w:br/>
        <w:t>Herr, deinen Knechten kundbar sein</w:t>
      </w:r>
      <w:r>
        <w:br/>
        <w:t>Und dein Ehr ihren Kindern!</w:t>
      </w:r>
    </w:p>
    <w:p w14:paraId="5D72A330" w14:textId="77777777" w:rsidR="00E02825" w:rsidRDefault="00E02825" w:rsidP="00E02825">
      <w:pPr>
        <w:pStyle w:val="StandardWeb"/>
      </w:pPr>
      <w:r>
        <w:t>12. Bleib unser Gott und treuer Freund,</w:t>
      </w:r>
      <w:r>
        <w:br/>
        <w:t>Halt uns auf festen Fuße;</w:t>
      </w:r>
      <w:r>
        <w:br/>
        <w:t>Und wenn wir etwa irrig seind,</w:t>
      </w:r>
      <w:r>
        <w:br/>
        <w:t>So gib, daß sich mit Buße</w:t>
      </w:r>
      <w:r>
        <w:br/>
        <w:t>Das Herze wieder zu dir wend;</w:t>
      </w:r>
      <w:r>
        <w:br/>
        <w:t>Auch fördre das Tun unser Händ</w:t>
      </w:r>
      <w:r>
        <w:br/>
        <w:t xml:space="preserve">Und segne alle unsre Werke! </w:t>
      </w:r>
    </w:p>
    <w:p w14:paraId="2189E83B" w14:textId="2A17306F" w:rsidR="00833CF4" w:rsidRDefault="00833CF4" w:rsidP="00833CF4">
      <w:pPr>
        <w:pStyle w:val="berschrift1"/>
      </w:pPr>
      <w:r>
        <w:rPr>
          <w:rStyle w:val="screen-reader-text"/>
        </w:rPr>
        <w:t>Herr, du erforschest meinen Sinn</w:t>
      </w:r>
      <w:r>
        <w:t xml:space="preserve"> </w:t>
      </w:r>
    </w:p>
    <w:p w14:paraId="6BBBA4E1" w14:textId="77777777" w:rsidR="00833CF4" w:rsidRDefault="00833CF4" w:rsidP="00833CF4">
      <w:pPr>
        <w:pStyle w:val="StandardWeb"/>
      </w:pPr>
      <w:r>
        <w:t>HErr, du erforschest meinen Sinn</w:t>
      </w:r>
      <w:r>
        <w:br/>
        <w:t>und kennest, was ich hab und bin,</w:t>
      </w:r>
      <w:r>
        <w:br/>
        <w:t>Ja, was mir selbst verborgen ist,</w:t>
      </w:r>
      <w:r>
        <w:br/>
        <w:t>das weißt du, der du alles bist.</w:t>
      </w:r>
    </w:p>
    <w:p w14:paraId="18B13278" w14:textId="77777777" w:rsidR="00833CF4" w:rsidRDefault="00833CF4" w:rsidP="00833CF4">
      <w:pPr>
        <w:pStyle w:val="StandardWeb"/>
      </w:pPr>
      <w:r>
        <w:t>Ich sitz hier oder stehe auf,</w:t>
      </w:r>
      <w:r>
        <w:br/>
        <w:t>ich lieg, ich geh auch oder lauf:</w:t>
      </w:r>
      <w:r>
        <w:br/>
        <w:t>So bist du um und neben mir,</w:t>
      </w:r>
      <w:r>
        <w:br/>
        <w:t>und ich bin allzeit hart bei dir.</w:t>
      </w:r>
    </w:p>
    <w:p w14:paraId="60E9DA44" w14:textId="77777777" w:rsidR="00833CF4" w:rsidRDefault="00833CF4" w:rsidP="00833CF4">
      <w:pPr>
        <w:pStyle w:val="StandardWeb"/>
      </w:pPr>
      <w:r>
        <w:t>All die Gedanken meiner Seel,</w:t>
      </w:r>
      <w:r>
        <w:br/>
        <w:t>und was sich in der Herzenshöhl</w:t>
      </w:r>
      <w:r>
        <w:br/>
        <w:t>Hier reget, hast du schon betracht,</w:t>
      </w:r>
      <w:r>
        <w:br/>
        <w:t>eh ich einmal daran gedacht.</w:t>
      </w:r>
    </w:p>
    <w:p w14:paraId="06675725" w14:textId="77777777" w:rsidR="00833CF4" w:rsidRDefault="00833CF4" w:rsidP="00833CF4">
      <w:pPr>
        <w:pStyle w:val="StandardWeb"/>
      </w:pPr>
      <w:r>
        <w:t>Auf meiner Zungen ist kein Wort,</w:t>
      </w:r>
      <w:r>
        <w:br/>
        <w:t>das du nicht hörtest allsofort,</w:t>
      </w:r>
      <w:r>
        <w:br/>
        <w:t>Du schaffests, was ich red und tu,</w:t>
      </w:r>
      <w:r>
        <w:br/>
        <w:t>und siehst all meinem Leben zu.</w:t>
      </w:r>
    </w:p>
    <w:p w14:paraId="4586E442" w14:textId="77777777" w:rsidR="00833CF4" w:rsidRDefault="00833CF4" w:rsidP="00833CF4">
      <w:pPr>
        <w:pStyle w:val="StandardWeb"/>
      </w:pPr>
      <w:r>
        <w:t>Das ist mir kund. Und bleibet doch</w:t>
      </w:r>
      <w:r>
        <w:br/>
        <w:t>mir solch Erkenntnis viel zu hoch,</w:t>
      </w:r>
      <w:r>
        <w:br/>
        <w:t>Es ist die Weisheit, die kein Mann</w:t>
      </w:r>
      <w:r>
        <w:br/>
        <w:t>recht aus dem Grunde wissen kann.</w:t>
      </w:r>
    </w:p>
    <w:p w14:paraId="62EF8C32" w14:textId="77777777" w:rsidR="00833CF4" w:rsidRDefault="00833CF4" w:rsidP="00833CF4">
      <w:pPr>
        <w:pStyle w:val="StandardWeb"/>
      </w:pPr>
      <w:r>
        <w:t>Wo soll ich, der du alles weißt,</w:t>
      </w:r>
      <w:r>
        <w:br/>
        <w:t>mich wenden hin vor deiner Geist?</w:t>
      </w:r>
      <w:r>
        <w:br/>
        <w:t>Wo soll ich deinem Angesicht</w:t>
      </w:r>
      <w:r>
        <w:br/>
        <w:t>entgehen, daß mich sehe nicht?</w:t>
      </w:r>
    </w:p>
    <w:p w14:paraId="1AE23A4D" w14:textId="77777777" w:rsidR="00833CF4" w:rsidRDefault="00833CF4" w:rsidP="00833CF4">
      <w:pPr>
        <w:pStyle w:val="StandardWeb"/>
      </w:pPr>
      <w:r>
        <w:t>Führ ich gleich an des Himmels Dach,</w:t>
      </w:r>
      <w:r>
        <w:br/>
        <w:t>so bist du da, hältst Hut und Wach,</w:t>
      </w:r>
      <w:r>
        <w:br/>
        <w:t>Steig ich zur Höll und wollte mir</w:t>
      </w:r>
      <w:r>
        <w:br/>
        <w:t>da betten, find ich dich auch hier.</w:t>
      </w:r>
    </w:p>
    <w:p w14:paraId="73E3512B" w14:textId="77777777" w:rsidR="00833CF4" w:rsidRDefault="00833CF4" w:rsidP="00833CF4">
      <w:pPr>
        <w:pStyle w:val="StandardWeb"/>
      </w:pPr>
      <w:r>
        <w:t>Wollt ich der Morgenröten gleich</w:t>
      </w:r>
      <w:r>
        <w:br/>
        <w:t>geflügelt ziehn, so weit das Reich</w:t>
      </w:r>
      <w:r>
        <w:br/>
        <w:t>Der wilden Fluten netzt das Land,</w:t>
      </w:r>
      <w:r>
        <w:br/>
        <w:t>käm ich doch nie aus deiner Hand.</w:t>
      </w:r>
    </w:p>
    <w:p w14:paraId="72ADDD79" w14:textId="77777777" w:rsidR="00833CF4" w:rsidRDefault="00833CF4" w:rsidP="00833CF4">
      <w:pPr>
        <w:pStyle w:val="StandardWeb"/>
      </w:pPr>
      <w:r>
        <w:t>Rief ich zu Hilf die finstre Nacht,</w:t>
      </w:r>
      <w:r>
        <w:br/>
        <w:t>hätt ich doch damit nichts verbracht;</w:t>
      </w:r>
      <w:r>
        <w:br/>
        <w:t>Denn laß die Nacht sein wie sie mag,</w:t>
      </w:r>
      <w:r>
        <w:br/>
        <w:t>so ist sie bei dir heller Tag.</w:t>
      </w:r>
    </w:p>
    <w:p w14:paraId="131658BB" w14:textId="77777777" w:rsidR="00833CF4" w:rsidRDefault="00833CF4" w:rsidP="00833CF4">
      <w:pPr>
        <w:pStyle w:val="StandardWeb"/>
      </w:pPr>
      <w:r>
        <w:t>Dich blendt der dunkle Schatten nicht,</w:t>
      </w:r>
      <w:r>
        <w:br/>
        <w:t>die Finsternis ist dir ein Licht,</w:t>
      </w:r>
      <w:r>
        <w:br/>
        <w:t>Dein Augenglanz ist klar und rein,</w:t>
      </w:r>
      <w:r>
        <w:br/>
        <w:t>darf weder Sonn noch Mondenschein.</w:t>
      </w:r>
    </w:p>
    <w:p w14:paraId="5B56B574" w14:textId="77777777" w:rsidR="00833CF4" w:rsidRDefault="00833CF4" w:rsidP="00833CF4">
      <w:pPr>
        <w:pStyle w:val="StandardWeb"/>
      </w:pPr>
      <w:r>
        <w:t>Mein Eingeweid ist die bekannt,</w:t>
      </w:r>
      <w:r>
        <w:br/>
        <w:t>es liegt frei da in deiner Hand,</w:t>
      </w:r>
      <w:r>
        <w:br/>
        <w:t>Der du von Mutterleibe an</w:t>
      </w:r>
      <w:r>
        <w:br/>
        <w:t>mir lauter Lieb und Guts getan.</w:t>
      </w:r>
    </w:p>
    <w:p w14:paraId="287C13D6" w14:textId="77777777" w:rsidR="00833CF4" w:rsidRDefault="00833CF4" w:rsidP="00833CF4">
      <w:pPr>
        <w:pStyle w:val="StandardWeb"/>
      </w:pPr>
      <w:r>
        <w:t>Du bists, der Fleisch, Gebein und Haut</w:t>
      </w:r>
      <w:r>
        <w:br/>
        <w:t>so künstlich in mir aufgebaut;</w:t>
      </w:r>
      <w:r>
        <w:br/>
        <w:t>All deine Werk sind Wunder voll,</w:t>
      </w:r>
      <w:r>
        <w:br/>
        <w:t>und das weiß meine Seele wohl.</w:t>
      </w:r>
    </w:p>
    <w:p w14:paraId="3B11B369" w14:textId="77777777" w:rsidR="00833CF4" w:rsidRDefault="00833CF4" w:rsidP="00833CF4">
      <w:pPr>
        <w:pStyle w:val="StandardWeb"/>
      </w:pPr>
      <w:r>
        <w:t>Du sahest mich, da ich noch gar</w:t>
      </w:r>
      <w:r>
        <w:br/>
        <w:t>fast nichts und unbereiter war,</w:t>
      </w:r>
      <w:r>
        <w:br/>
        <w:t>Warst selbst mein Meister über mir</w:t>
      </w:r>
      <w:r>
        <w:br/>
        <w:t>und zogst mich aus der tief herfür.</w:t>
      </w:r>
    </w:p>
    <w:p w14:paraId="311CA59A" w14:textId="77777777" w:rsidR="00833CF4" w:rsidRDefault="00833CF4" w:rsidP="00833CF4">
      <w:pPr>
        <w:pStyle w:val="StandardWeb"/>
      </w:pPr>
      <w:r>
        <w:t>Auch meiner Tag und Jahre Zahl,</w:t>
      </w:r>
      <w:r>
        <w:br/>
        <w:t>Minuten, Stunden allzumal</w:t>
      </w:r>
      <w:r>
        <w:br/>
        <w:t>Hast du, als meiner Zeitenlauf,</w:t>
      </w:r>
      <w:r>
        <w:br/>
        <w:t>Vor meiner Zeit geschrieben auf.</w:t>
      </w:r>
    </w:p>
    <w:p w14:paraId="3309D259" w14:textId="77777777" w:rsidR="00833CF4" w:rsidRDefault="00833CF4" w:rsidP="00833CF4">
      <w:pPr>
        <w:pStyle w:val="StandardWeb"/>
      </w:pPr>
      <w:r>
        <w:t>Wie köstlich, herrlich, süß und schön</w:t>
      </w:r>
      <w:r>
        <w:br/>
        <w:t>seh ich, mein GOtt, da vor mir stehn</w:t>
      </w:r>
      <w:r>
        <w:br/>
        <w:t>Dein weises Denken, was du denkst,</w:t>
      </w:r>
      <w:r>
        <w:br/>
        <w:t>wenn du uns deine Güter schenkst!</w:t>
      </w:r>
    </w:p>
    <w:p w14:paraId="1AD76C29" w14:textId="77777777" w:rsidR="00833CF4" w:rsidRDefault="00833CF4" w:rsidP="00833CF4">
      <w:pPr>
        <w:pStyle w:val="StandardWeb"/>
      </w:pPr>
      <w:r>
        <w:t>Wie ist doch das so trefflich viel!</w:t>
      </w:r>
      <w:r>
        <w:br/>
        <w:t>Wenn ich bisweilen zählen will,</w:t>
      </w:r>
      <w:r>
        <w:br/>
        <w:t>So find ich da bei weitem mehr</w:t>
      </w:r>
      <w:r>
        <w:br/>
        <w:t>als Staub im Feld und Sand am Meer.</w:t>
      </w:r>
    </w:p>
    <w:p w14:paraId="555D33D7" w14:textId="77777777" w:rsidR="00833CF4" w:rsidRDefault="00833CF4" w:rsidP="00833CF4">
      <w:pPr>
        <w:pStyle w:val="StandardWeb"/>
      </w:pPr>
      <w:r>
        <w:t>Was macht denn nun die wüste Rott,</w:t>
      </w:r>
      <w:r>
        <w:br/>
        <w:t>die dich, o großer Wundergott,</w:t>
      </w:r>
      <w:r>
        <w:br/>
        <w:t>so schändlich lästert und mit Schwach</w:t>
      </w:r>
      <w:r>
        <w:br/>
        <w:t>Dir so viel Übels redet nach?</w:t>
      </w:r>
    </w:p>
    <w:p w14:paraId="739A9BDD" w14:textId="77777777" w:rsidR="00833CF4" w:rsidRDefault="00833CF4" w:rsidP="00833CF4">
      <w:pPr>
        <w:pStyle w:val="StandardWeb"/>
      </w:pPr>
      <w:r>
        <w:t>Ach, stopfe ihren schnöden Mund!</w:t>
      </w:r>
      <w:r>
        <w:br/>
        <w:t>Steh auf und stürze sie zu Grund!</w:t>
      </w:r>
      <w:r>
        <w:br/>
        <w:t>Denn weil sie deine Feinde sind,</w:t>
      </w:r>
      <w:r>
        <w:br/>
        <w:t>bin ich auch ihnen herzlich Feind.</w:t>
      </w:r>
    </w:p>
    <w:p w14:paraId="0D5A688C" w14:textId="77777777" w:rsidR="00833CF4" w:rsidRDefault="00833CF4" w:rsidP="00833CF4">
      <w:pPr>
        <w:pStyle w:val="StandardWeb"/>
      </w:pPr>
      <w:r>
        <w:t>Ob sie nun gleich hinwieder sehr</w:t>
      </w:r>
      <w:r>
        <w:br/>
        <w:t>mich hassen, tu ich doch nicht mehr,</w:t>
      </w:r>
      <w:r>
        <w:br/>
        <w:t>Als daß ich wider ihren Trutz</w:t>
      </w:r>
      <w:r>
        <w:br/>
        <w:t>mich leg in deinen Schoß und Schutz.</w:t>
      </w:r>
    </w:p>
    <w:p w14:paraId="60696EB1" w14:textId="77777777" w:rsidR="00833CF4" w:rsidRDefault="00833CF4" w:rsidP="00833CF4">
      <w:pPr>
        <w:pStyle w:val="StandardWeb"/>
      </w:pPr>
      <w:r>
        <w:t>Erforsch, HErr, all mein Herz und Mut,</w:t>
      </w:r>
      <w:r>
        <w:br/>
        <w:t>sieh, ob mein Weg sei recht und gut,</w:t>
      </w:r>
      <w:r>
        <w:br/>
        <w:t>Und führe mich bald himmelan</w:t>
      </w:r>
      <w:r>
        <w:br/>
        <w:t>den ewigen Weg, die Freudenbahn.</w:t>
      </w:r>
    </w:p>
    <w:p w14:paraId="6DED32C7" w14:textId="77777777" w:rsidR="00E02825" w:rsidRDefault="00E02825" w:rsidP="00E02825">
      <w:pPr>
        <w:pStyle w:val="berschrift1"/>
      </w:pPr>
      <w:r w:rsidRPr="003F746E">
        <w:t>Herr, höre, was mein Mund</w:t>
      </w:r>
      <w:r>
        <w:t xml:space="preserve"> </w:t>
      </w:r>
    </w:p>
    <w:p w14:paraId="3FC1EA5D" w14:textId="77777777" w:rsidR="00E02825" w:rsidRDefault="00E02825" w:rsidP="00E02825">
      <w:pPr>
        <w:pStyle w:val="StandardWeb"/>
      </w:pPr>
      <w:r>
        <w:t>1. HErr, höre, was mein Mund</w:t>
      </w:r>
      <w:r>
        <w:br/>
        <w:t>aus innerm Herzensgrund</w:t>
      </w:r>
      <w:r>
        <w:br/>
        <w:t>ohn alle Falschheit spricht,</w:t>
      </w:r>
      <w:r>
        <w:br/>
        <w:t>Wend, HErr, dein Angesicht,</w:t>
      </w:r>
      <w:r>
        <w:br/>
        <w:t>Vernimm meine Bitte!</w:t>
      </w:r>
    </w:p>
    <w:p w14:paraId="0D48C52F" w14:textId="77777777" w:rsidR="00E02825" w:rsidRDefault="00E02825" w:rsidP="00E02825">
      <w:pPr>
        <w:pStyle w:val="StandardWeb"/>
      </w:pPr>
      <w:r>
        <w:t>2. Ich bitte nicht um Gut,</w:t>
      </w:r>
      <w:r>
        <w:br/>
        <w:t>das auf der Welt beruht,</w:t>
      </w:r>
      <w:r>
        <w:br/>
        <w:t>Auch endlich mit der Welt</w:t>
      </w:r>
      <w:r>
        <w:br/>
        <w:t>bricht und zu Boden fällt</w:t>
      </w:r>
      <w:r>
        <w:br/>
        <w:t>Und mag gar nicht retten.</w:t>
      </w:r>
    </w:p>
    <w:p w14:paraId="3BC155EB" w14:textId="77777777" w:rsidR="00E02825" w:rsidRDefault="00E02825" w:rsidP="00E02825">
      <w:pPr>
        <w:pStyle w:val="StandardWeb"/>
      </w:pPr>
      <w:r>
        <w:t>3. Der Schatz, den ich begehr,</w:t>
      </w:r>
      <w:r>
        <w:br/>
        <w:t>ist deine Gnad, o HErr,</w:t>
      </w:r>
      <w:r>
        <w:br/>
        <w:t>Die Gnade, die dein Sohn,</w:t>
      </w:r>
      <w:r>
        <w:br/>
        <w:t>mein Heil und Gnadenthron,</w:t>
      </w:r>
      <w:r>
        <w:br/>
        <w:t>Mir sterbend erworben.</w:t>
      </w:r>
    </w:p>
    <w:p w14:paraId="0309FAE8" w14:textId="77777777" w:rsidR="00E02825" w:rsidRDefault="00E02825" w:rsidP="00E02825">
      <w:pPr>
        <w:pStyle w:val="StandardWeb"/>
      </w:pPr>
      <w:r>
        <w:t>4. Du bist rein und gerecht,</w:t>
      </w:r>
      <w:r>
        <w:br/>
        <w:t>Ich bin ein böser Knecht,</w:t>
      </w:r>
      <w:r>
        <w:br/>
        <w:t>ich bin in Sündentot,</w:t>
      </w:r>
      <w:r>
        <w:br/>
        <w:t>Du bist der fromme GOtt,</w:t>
      </w:r>
      <w:r>
        <w:br/>
        <w:t>der Sünde vergibet.</w:t>
      </w:r>
    </w:p>
    <w:p w14:paraId="30EB444A" w14:textId="77777777" w:rsidR="00E02825" w:rsidRDefault="00E02825" w:rsidP="00E02825">
      <w:pPr>
        <w:pStyle w:val="StandardWeb"/>
      </w:pPr>
      <w:r>
        <w:t>5. Laß deine Frömmigkeit</w:t>
      </w:r>
      <w:r>
        <w:br/>
        <w:t>sein meinen Trost und Freud,</w:t>
      </w:r>
      <w:r>
        <w:br/>
        <w:t>Laß über meine Schuld</w:t>
      </w:r>
      <w:r>
        <w:br/>
        <w:t>dein edle Lieb und Huld</w:t>
      </w:r>
      <w:r>
        <w:br/>
        <w:t>sich reichlich ergießen.</w:t>
      </w:r>
    </w:p>
    <w:p w14:paraId="4CA79297" w14:textId="77777777" w:rsidR="00E02825" w:rsidRDefault="00E02825" w:rsidP="00E02825">
      <w:pPr>
        <w:pStyle w:val="StandardWeb"/>
      </w:pPr>
      <w:r>
        <w:t>6. Betrachte, wer ich bin,</w:t>
      </w:r>
      <w:r>
        <w:br/>
        <w:t>im Huf fahr ich dahin,</w:t>
      </w:r>
      <w:r>
        <w:br/>
        <w:t>zerbrechlich wie ein Glas.</w:t>
      </w:r>
      <w:r>
        <w:br/>
        <w:t>Vergänglich wie ein Gras,</w:t>
      </w:r>
      <w:r>
        <w:br/>
        <w:t>ein Wind kann mich fällen.</w:t>
      </w:r>
    </w:p>
    <w:p w14:paraId="53AF952E" w14:textId="77777777" w:rsidR="00E02825" w:rsidRDefault="00E02825" w:rsidP="00E02825">
      <w:pPr>
        <w:pStyle w:val="StandardWeb"/>
      </w:pPr>
      <w:r>
        <w:t>7. Willst du nichts sehen an</w:t>
      </w:r>
      <w:r>
        <w:br/>
        <w:t>als was ein Mensch getan,</w:t>
      </w:r>
      <w:r>
        <w:br/>
        <w:t>So wird kein Menschenkind</w:t>
      </w:r>
      <w:r>
        <w:br/>
        <w:t>von wegen seiner Sünd</w:t>
      </w:r>
      <w:r>
        <w:br/>
        <w:t>im Himmel bestehen.</w:t>
      </w:r>
    </w:p>
    <w:p w14:paraId="11FAD5E3" w14:textId="77777777" w:rsidR="00E02825" w:rsidRDefault="00E02825" w:rsidP="00E02825">
      <w:pPr>
        <w:pStyle w:val="StandardWeb"/>
      </w:pPr>
      <w:r>
        <w:t>8. Sieh an, wie Jesus Christ</w:t>
      </w:r>
      <w:r>
        <w:br/>
        <w:t>für mich gegeben ist,</w:t>
      </w:r>
      <w:r>
        <w:br/>
        <w:t>Der hat, was ich nicht kann,</w:t>
      </w:r>
      <w:r>
        <w:br/>
        <w:t>Erfüllt und genug getan</w:t>
      </w:r>
      <w:r>
        <w:br/>
        <w:t>in Leben und im Leiden.</w:t>
      </w:r>
    </w:p>
    <w:p w14:paraId="5EEC2693" w14:textId="77777777" w:rsidR="00E02825" w:rsidRDefault="00E02825" w:rsidP="00E02825">
      <w:pPr>
        <w:pStyle w:val="StandardWeb"/>
      </w:pPr>
      <w:r>
        <w:t>9. Du liebest Reu und Schmerz,</w:t>
      </w:r>
      <w:r>
        <w:br/>
        <w:t>schau her, hier ist mein Herz,</w:t>
      </w:r>
      <w:r>
        <w:br/>
        <w:t>Das seine Sünd erkennt</w:t>
      </w:r>
      <w:r>
        <w:br/>
        <w:t>und wie ein Feuer brennt</w:t>
      </w:r>
      <w:r>
        <w:br/>
        <w:t>vor Angst, Leid und Sorgen.</w:t>
      </w:r>
    </w:p>
    <w:p w14:paraId="2490CFB0" w14:textId="77777777" w:rsidR="00E02825" w:rsidRDefault="00E02825" w:rsidP="00E02825">
      <w:pPr>
        <w:pStyle w:val="StandardWeb"/>
      </w:pPr>
      <w:r>
        <w:t>10. Ich lechze wie ein Land,</w:t>
      </w:r>
      <w:r>
        <w:br/>
        <w:t>dem deine milde Hand</w:t>
      </w:r>
      <w:r>
        <w:br/>
        <w:t>Den Regen lang entfleucht,</w:t>
      </w:r>
      <w:r>
        <w:br/>
        <w:t>bis Saft und Kraft entweicht</w:t>
      </w:r>
      <w:r>
        <w:br/>
        <w:t>und alles verdorret.</w:t>
      </w:r>
    </w:p>
    <w:p w14:paraId="627C5732" w14:textId="77777777" w:rsidR="00E02825" w:rsidRDefault="00E02825" w:rsidP="00E02825">
      <w:pPr>
        <w:pStyle w:val="StandardWeb"/>
      </w:pPr>
      <w:r>
        <w:t>11. Gleich wie auch auf der Heid</w:t>
      </w:r>
      <w:r>
        <w:br/>
        <w:t>ein Hirsch begehrlich schreit</w:t>
      </w:r>
      <w:r>
        <w:br/>
        <w:t>nach frischem Wasserquell,</w:t>
      </w:r>
      <w:r>
        <w:br/>
        <w:t>So ruf ich laut und hell</w:t>
      </w:r>
      <w:r>
        <w:br/>
        <w:t>nach dir, o mein Leben.</w:t>
      </w:r>
    </w:p>
    <w:p w14:paraId="572A0536" w14:textId="77777777" w:rsidR="00E02825" w:rsidRDefault="00E02825" w:rsidP="00E02825">
      <w:pPr>
        <w:pStyle w:val="StandardWeb"/>
      </w:pPr>
      <w:r>
        <w:t>12. Erquicke mein Gebein,</w:t>
      </w:r>
      <w:r>
        <w:br/>
        <w:t>Gießt Trost und Lobsal ein</w:t>
      </w:r>
      <w:r>
        <w:br/>
        <w:t>und sprich mir freundlich zu,</w:t>
      </w:r>
      <w:r>
        <w:br/>
        <w:t>Daß meine Seele ruh</w:t>
      </w:r>
      <w:r>
        <w:br/>
        <w:t>im Schloß deiner Liebe.</w:t>
      </w:r>
    </w:p>
    <w:p w14:paraId="0216BF9D" w14:textId="77777777" w:rsidR="00E02825" w:rsidRDefault="00E02825" w:rsidP="00E02825">
      <w:pPr>
        <w:pStyle w:val="StandardWeb"/>
      </w:pPr>
      <w:r>
        <w:t>13. Gib mir getrosten Mut,</w:t>
      </w:r>
      <w:r>
        <w:br/>
        <w:t>wenn meiner Sünden Flut</w:t>
      </w:r>
      <w:r>
        <w:br/>
        <w:t>aufsteiget in die Höh,</w:t>
      </w:r>
      <w:r>
        <w:br/>
        <w:t>Ersäuf all Angst und Weh</w:t>
      </w:r>
      <w:r>
        <w:br/>
        <w:t>im Meer deiner Gnaden.</w:t>
      </w:r>
    </w:p>
    <w:p w14:paraId="3DC19917" w14:textId="77777777" w:rsidR="00E02825" w:rsidRDefault="00E02825" w:rsidP="00E02825">
      <w:pPr>
        <w:pStyle w:val="StandardWeb"/>
      </w:pPr>
      <w:r>
        <w:t>14. Treib weg den bösen Feind,</w:t>
      </w:r>
      <w:r>
        <w:br/>
        <w:t>der mich zu stürzen meint,</w:t>
      </w:r>
      <w:r>
        <w:br/>
        <w:t>Du bist mein Hirt, und ich</w:t>
      </w:r>
      <w:r>
        <w:br/>
        <w:t>will bleiben ewiglich</w:t>
      </w:r>
      <w:r>
        <w:br/>
        <w:t>ein Schaf deiner Weide.</w:t>
      </w:r>
    </w:p>
    <w:p w14:paraId="471AE3E5" w14:textId="77777777" w:rsidR="00E02825" w:rsidRDefault="00E02825" w:rsidP="00E02825">
      <w:pPr>
        <w:pStyle w:val="StandardWeb"/>
      </w:pPr>
      <w:r>
        <w:t>15. So lang auf dieser Erd</w:t>
      </w:r>
      <w:r>
        <w:br/>
        <w:t>ich Atem holen werd,</w:t>
      </w:r>
      <w:r>
        <w:br/>
        <w:t>O HErr, so will ich dein</w:t>
      </w:r>
      <w:r>
        <w:br/>
        <w:t>und seines Willens sein</w:t>
      </w:r>
      <w:r>
        <w:br/>
        <w:t>gehorsamer Diener.</w:t>
      </w:r>
    </w:p>
    <w:p w14:paraId="6DA59F2E" w14:textId="77777777" w:rsidR="00E02825" w:rsidRDefault="00E02825" w:rsidP="00E02825">
      <w:pPr>
        <w:pStyle w:val="StandardWeb"/>
      </w:pPr>
      <w:r>
        <w:t>16. Ich will dir dankbar sein,</w:t>
      </w:r>
      <w:r>
        <w:br/>
        <w:t>Doch ist mein Können klein,</w:t>
      </w:r>
      <w:r>
        <w:br/>
        <w:t>allein in deiner Kraft,</w:t>
      </w:r>
      <w:r>
        <w:br/>
        <w:t>Die Tin und Wollen schafft,</w:t>
      </w:r>
      <w:r>
        <w:br/>
        <w:t>steht all mein Vermögen.</w:t>
      </w:r>
    </w:p>
    <w:p w14:paraId="05D8A37F" w14:textId="77777777" w:rsidR="00E02825" w:rsidRDefault="00E02825" w:rsidP="00E02825">
      <w:pPr>
        <w:pStyle w:val="StandardWeb"/>
      </w:pPr>
      <w:r>
        <w:t>17. Drum sende deine Geist,</w:t>
      </w:r>
      <w:r>
        <w:br/>
        <w:t>der deinen Kindern weist</w:t>
      </w:r>
      <w:r>
        <w:br/>
        <w:t>den Weg, der dir gefällt:</w:t>
      </w:r>
      <w:r>
        <w:br/>
        <w:t>Wer den bewahrt und hält,</w:t>
      </w:r>
      <w:r>
        <w:br/>
        <w:t>wird nimmermehr fehlen.</w:t>
      </w:r>
    </w:p>
    <w:p w14:paraId="6304F54F" w14:textId="77777777" w:rsidR="00E02825" w:rsidRDefault="00E02825" w:rsidP="00E02825">
      <w:pPr>
        <w:pStyle w:val="StandardWeb"/>
      </w:pPr>
      <w:r>
        <w:t>18. Ich richte mich nach dir,</w:t>
      </w:r>
      <w:r>
        <w:br/>
        <w:t>du sollst mir gehen für.</w:t>
      </w:r>
      <w:r>
        <w:br/>
        <w:t>Du sollst mir schließen auf</w:t>
      </w:r>
      <w:r>
        <w:br/>
        <w:t>die Bahn im Tugendlauf,</w:t>
      </w:r>
      <w:r>
        <w:br/>
        <w:t>Ich will treulich folgen.</w:t>
      </w:r>
    </w:p>
    <w:p w14:paraId="5043BE0D" w14:textId="77777777" w:rsidR="00E02825" w:rsidRDefault="00E02825" w:rsidP="00E02825">
      <w:pPr>
        <w:pStyle w:val="StandardWeb"/>
      </w:pPr>
      <w:r>
        <w:t>19. Und wann des Himmels Pfort</w:t>
      </w:r>
      <w:r>
        <w:br/>
        <w:t>Ich werd ergreifen dort,</w:t>
      </w:r>
      <w:r>
        <w:br/>
        <w:t>So will im Engelheer</w:t>
      </w:r>
      <w:r>
        <w:br/>
        <w:t>Ich ewig deiner Ehr</w:t>
      </w:r>
      <w:r>
        <w:br/>
        <w:t xml:space="preserve">in Freuden lobsingen. </w:t>
      </w:r>
    </w:p>
    <w:p w14:paraId="3D4F711B" w14:textId="77777777" w:rsidR="00E02825" w:rsidRDefault="00E02825" w:rsidP="00E02825">
      <w:pPr>
        <w:pStyle w:val="berschrift1"/>
      </w:pPr>
      <w:r w:rsidRPr="003F746E">
        <w:t>Herr, ich will gar gerne bleiben</w:t>
      </w:r>
      <w:r>
        <w:t xml:space="preserve"> </w:t>
      </w:r>
    </w:p>
    <w:p w14:paraId="2BB2F0B3" w14:textId="77777777" w:rsidR="00E02825" w:rsidRDefault="00E02825" w:rsidP="00E02825">
      <w:pPr>
        <w:pStyle w:val="StandardWeb"/>
      </w:pPr>
      <w:r>
        <w:t>1. HErr, ich will gar gerne bleiben,</w:t>
      </w:r>
      <w:r>
        <w:br/>
        <w:t>Wie ich bin, dein armer Hund,</w:t>
      </w:r>
      <w:r>
        <w:br/>
        <w:t>Will auch anders nicht beschreiben</w:t>
      </w:r>
      <w:r>
        <w:br/>
        <w:t>Mich und meines Herzens Grund.</w:t>
      </w:r>
      <w:r>
        <w:br/>
        <w:t>Denn ich fühle, was ich sei:</w:t>
      </w:r>
      <w:r>
        <w:br/>
        <w:t>Alles Böse wohnt mir bei,</w:t>
      </w:r>
      <w:r>
        <w:br/>
        <w:t>Ich bin aller Schand ergeben,</w:t>
      </w:r>
      <w:r>
        <w:br/>
        <w:t>Unrein ist ganzes Leben.</w:t>
      </w:r>
    </w:p>
    <w:p w14:paraId="0AC8DF58" w14:textId="77777777" w:rsidR="00E02825" w:rsidRDefault="00E02825" w:rsidP="00E02825">
      <w:pPr>
        <w:pStyle w:val="StandardWeb"/>
      </w:pPr>
      <w:r>
        <w:t>2. Hündisch ist mein Zorn und Eifer,</w:t>
      </w:r>
      <w:r>
        <w:br/>
        <w:t>Hündisch ist mein Neid und Haß,</w:t>
      </w:r>
      <w:r>
        <w:br/>
        <w:t>Hündisch ist mein Zank und Geifer,</w:t>
      </w:r>
      <w:r>
        <w:br/>
        <w:t>Hündisch ist mein Raub und Fraß;</w:t>
      </w:r>
      <w:r>
        <w:br/>
        <w:t>Ja, wenn ich mich recht genau,</w:t>
      </w:r>
      <w:r>
        <w:br/>
        <w:t>Als ich billig soll, beschau,</w:t>
      </w:r>
      <w:r>
        <w:br/>
        <w:t>Halt ich mich in vielen Sachen</w:t>
      </w:r>
      <w:r>
        <w:br/>
        <w:t>Ärger als die Hund es machen.</w:t>
      </w:r>
    </w:p>
    <w:p w14:paraId="572CDE0D" w14:textId="77777777" w:rsidR="00E02825" w:rsidRDefault="00E02825" w:rsidP="00E02825">
      <w:pPr>
        <w:pStyle w:val="StandardWeb"/>
      </w:pPr>
      <w:r>
        <w:t>3. Ich will auch nicht mehr begehren,</w:t>
      </w:r>
      <w:r>
        <w:br/>
        <w:t>Als mir zukommt und gebührt,</w:t>
      </w:r>
      <w:r>
        <w:br/>
        <w:t>Wollst mir nur das Recht gewähren,</w:t>
      </w:r>
      <w:r>
        <w:br/>
        <w:t>Das ein Hund im Hause führt!</w:t>
      </w:r>
      <w:r>
        <w:br/>
        <w:t>Deine Heilgen, die sich dir</w:t>
      </w:r>
      <w:r>
        <w:br/>
        <w:t>Hier ergeben für und für,</w:t>
      </w:r>
      <w:r>
        <w:br/>
        <w:t>Mögen oben an der Spitzen</w:t>
      </w:r>
      <w:r>
        <w:br/>
        <w:t>Deiner Himmelstafel sitzen.</w:t>
      </w:r>
    </w:p>
    <w:p w14:paraId="6F4F8391" w14:textId="77777777" w:rsidR="00E02825" w:rsidRDefault="00E02825" w:rsidP="00E02825">
      <w:pPr>
        <w:pStyle w:val="StandardWeb"/>
      </w:pPr>
      <w:r>
        <w:t>4. Deine Kinder, die dich ehren</w:t>
      </w:r>
      <w:r>
        <w:br/>
        <w:t>Und in voller Tugend stehn,</w:t>
      </w:r>
      <w:r>
        <w:br/>
        <w:t>Mögen sich von Wollust nähren</w:t>
      </w:r>
      <w:r>
        <w:br/>
        <w:t>Und im Erbe sich erhölen,</w:t>
      </w:r>
      <w:r>
        <w:br/>
        <w:t>Das du Ihnen in dem Licht</w:t>
      </w:r>
      <w:r>
        <w:br/>
        <w:t>Deines Saals hast zugericht´t,</w:t>
      </w:r>
      <w:r>
        <w:br/>
        <w:t>Ich will, wenn ich nur kann liegen</w:t>
      </w:r>
      <w:r>
        <w:br/>
        <w:t>Unterm Tisch, mir lassen gnügen.</w:t>
      </w:r>
    </w:p>
    <w:p w14:paraId="587752A0" w14:textId="77777777" w:rsidR="00E02825" w:rsidRDefault="00E02825" w:rsidP="00E02825">
      <w:pPr>
        <w:pStyle w:val="StandardWeb"/>
      </w:pPr>
      <w:r>
        <w:t>5. Ich will ins Verborgne kriechen,</w:t>
      </w:r>
      <w:r>
        <w:br/>
        <w:t>Da die Nacht den Tag verhüllt,</w:t>
      </w:r>
      <w:r>
        <w:br/>
        <w:t>Und hin nach der Erden riechen,</w:t>
      </w:r>
      <w:r>
        <w:br/>
        <w:t>Suchen was den Hunger stillt;</w:t>
      </w:r>
      <w:r>
        <w:br/>
        <w:t>Ich will mir den Brosamlein,</w:t>
      </w:r>
      <w:r>
        <w:br/>
        <w:t>Die ich finde, friedlich sein</w:t>
      </w:r>
      <w:r>
        <w:br/>
        <w:t>Und mich freuen über allen,</w:t>
      </w:r>
      <w:r>
        <w:br/>
        <w:t>Was die HErren lassen fallen.</w:t>
      </w:r>
    </w:p>
    <w:p w14:paraId="74A9B530" w14:textId="77777777" w:rsidR="00E02825" w:rsidRDefault="00E02825" w:rsidP="00E02825">
      <w:pPr>
        <w:pStyle w:val="StandardWeb"/>
      </w:pPr>
      <w:r>
        <w:t>6. Murren will ich auch und bellen,</w:t>
      </w:r>
      <w:r>
        <w:br/>
        <w:t>Aber gleichwohl weiter nicht,</w:t>
      </w:r>
      <w:r>
        <w:br/>
        <w:t>Als nur wenn in Sündenfällen</w:t>
      </w:r>
      <w:r>
        <w:br/>
        <w:t>Dir von mir ein Schimpf geschicht,</w:t>
      </w:r>
      <w:r>
        <w:br/>
        <w:t>Wenn mein Fleisch mich übereilt</w:t>
      </w:r>
      <w:r>
        <w:br/>
        <w:t>Und zur Buße, die uns heilt,</w:t>
      </w:r>
      <w:r>
        <w:br/>
        <w:t>Sich viel träger als zur Sünden</w:t>
      </w:r>
      <w:r>
        <w:br/>
        <w:t>Und zur Bosheit lässet finden.</w:t>
      </w:r>
    </w:p>
    <w:p w14:paraId="2D98F650" w14:textId="77777777" w:rsidR="00E02825" w:rsidRDefault="00E02825" w:rsidP="00E02825">
      <w:pPr>
        <w:pStyle w:val="StandardWeb"/>
      </w:pPr>
      <w:r>
        <w:t>7. Dennoch will ohn alles Heucheln,</w:t>
      </w:r>
      <w:r>
        <w:br/>
        <w:t>Das so fest sonst in uns steckt,</w:t>
      </w:r>
      <w:r>
        <w:br/>
        <w:t>Ich dir auch hinwieder schmeicheln,</w:t>
      </w:r>
      <w:r>
        <w:br/>
        <w:t>Wenn ich deinen Zorn erweckt</w:t>
      </w:r>
      <w:r>
        <w:br/>
        <w:t>Und du meinen Übermut</w:t>
      </w:r>
      <w:r>
        <w:br/>
        <w:t>Strafest mit der scharfen Rut.</w:t>
      </w:r>
      <w:r>
        <w:br/>
        <w:t>Ach HErr, schone, will ich sprechen,</w:t>
      </w:r>
      <w:r>
        <w:br/>
        <w:t>Laß mein Wort dein Herze brechen!</w:t>
      </w:r>
    </w:p>
    <w:p w14:paraId="602E28E9" w14:textId="77777777" w:rsidR="00E02825" w:rsidRDefault="00E02825" w:rsidP="00E02825">
      <w:pPr>
        <w:pStyle w:val="StandardWeb"/>
      </w:pPr>
      <w:r>
        <w:t>8. Mache mich zum wackern Hüter,</w:t>
      </w:r>
      <w:r>
        <w:br/>
        <w:t>Dessen Augen offen sein,</w:t>
      </w:r>
      <w:r>
        <w:br/>
        <w:t>Wenn das schönste deiner Güter,</w:t>
      </w:r>
      <w:r>
        <w:br/>
        <w:t>Deine Kinder, schlafen ein.</w:t>
      </w:r>
      <w:r>
        <w:br/>
        <w:t>Wenn das Haus zu Bette geht</w:t>
      </w:r>
      <w:r>
        <w:br/>
        <w:t>Und der Dieb mit Listen steht</w:t>
      </w:r>
      <w:r>
        <w:br/>
        <w:t>Nach des Nächsten Gut und Gelde,</w:t>
      </w:r>
      <w:r>
        <w:br/>
        <w:t xml:space="preserve">Ei, so gib, daß ich ihn melde! </w:t>
      </w:r>
    </w:p>
    <w:p w14:paraId="15826C76" w14:textId="77777777" w:rsidR="004E61F0" w:rsidRDefault="004E61F0" w:rsidP="004E61F0">
      <w:pPr>
        <w:pStyle w:val="berschrift1"/>
      </w:pPr>
      <w:r w:rsidRPr="003F746E">
        <w:t>Herr, was hast du im Sinn</w:t>
      </w:r>
      <w:r>
        <w:t xml:space="preserve"> </w:t>
      </w:r>
    </w:p>
    <w:p w14:paraId="4787A529" w14:textId="77777777" w:rsidR="004E61F0" w:rsidRDefault="004E61F0" w:rsidP="004E61F0">
      <w:pPr>
        <w:pStyle w:val="StandardWeb"/>
      </w:pPr>
      <w:r>
        <w:t>1. HErr, was hast du im Sinn?</w:t>
      </w:r>
      <w:r>
        <w:br/>
        <w:t>Wo denkt dein Eifer hin?</w:t>
      </w:r>
      <w:r>
        <w:br/>
        <w:t>Von was für neuen Plagen</w:t>
      </w:r>
      <w:r>
        <w:br/>
        <w:t>Soll uns der Himmel sagen?</w:t>
      </w:r>
      <w:r>
        <w:br/>
        <w:t>Was soll uns armen Leuten</w:t>
      </w:r>
      <w:r>
        <w:br/>
        <w:t>Der neue Stern bedeuten?</w:t>
      </w:r>
    </w:p>
    <w:p w14:paraId="39D7FBDF" w14:textId="77777777" w:rsidR="004E61F0" w:rsidRDefault="004E61F0" w:rsidP="004E61F0">
      <w:pPr>
        <w:pStyle w:val="StandardWeb"/>
      </w:pPr>
      <w:r>
        <w:t>2. Die Zeichen in der Höh</w:t>
      </w:r>
      <w:r>
        <w:br/>
        <w:t>Erwecken Ach und Weh,</w:t>
      </w:r>
      <w:r>
        <w:br/>
        <w:t>Es hats in nächsten Jahren</w:t>
      </w:r>
      <w:r>
        <w:br/>
        <w:t>Die ganze Welt erfahren:</w:t>
      </w:r>
      <w:r>
        <w:br/>
        <w:t>Die brennenden Kometen.</w:t>
      </w:r>
      <w:r>
        <w:br/>
        <w:t>Sind traurige Propheten.</w:t>
      </w:r>
    </w:p>
    <w:p w14:paraId="2DE67C05" w14:textId="77777777" w:rsidR="004E61F0" w:rsidRDefault="004E61F0" w:rsidP="004E61F0">
      <w:pPr>
        <w:pStyle w:val="StandardWeb"/>
      </w:pPr>
      <w:r>
        <w:t>3. Sie brennen in der Luft,</w:t>
      </w:r>
      <w:r>
        <w:br/>
        <w:t>Und unsers Herzens Kluft</w:t>
      </w:r>
      <w:r>
        <w:br/>
        <w:t>Ist blind und kalt zum Guten,</w:t>
      </w:r>
      <w:r>
        <w:br/>
        <w:t>Erkennet nicht die Ruten,</w:t>
      </w:r>
      <w:r>
        <w:br/>
        <w:t>Die uns zu unsern Wunden</w:t>
      </w:r>
      <w:r>
        <w:br/>
        <w:t>Des Höchsten Hand gebunden.</w:t>
      </w:r>
    </w:p>
    <w:p w14:paraId="7E3095C4" w14:textId="41324CAA" w:rsidR="004E61F0" w:rsidRDefault="004E61F0" w:rsidP="004E61F0">
      <w:pPr>
        <w:pStyle w:val="StandardWeb"/>
      </w:pPr>
      <w:r>
        <w:t>4. Kein Mensche hört fast mehr,</w:t>
      </w:r>
      <w:r>
        <w:br/>
        <w:t>was Gottes Geist uns lehr</w:t>
      </w:r>
      <w:r>
        <w:br/>
        <w:t xml:space="preserve">In seinen </w:t>
      </w:r>
      <w:r w:rsidR="00163CC6">
        <w:t>heil’gen</w:t>
      </w:r>
      <w:r>
        <w:t xml:space="preserve"> Worten:</w:t>
      </w:r>
      <w:r>
        <w:br/>
        <w:t>Drum muß an so viel Orten</w:t>
      </w:r>
      <w:r>
        <w:br/>
        <w:t>Von großem Zorn und Dräuen</w:t>
      </w:r>
      <w:r>
        <w:br/>
        <w:t>Das Sternenland selbst schreien.</w:t>
      </w:r>
    </w:p>
    <w:p w14:paraId="28EE8B1F" w14:textId="77777777" w:rsidR="004E61F0" w:rsidRDefault="004E61F0" w:rsidP="004E61F0">
      <w:pPr>
        <w:pStyle w:val="StandardWeb"/>
      </w:pPr>
      <w:r>
        <w:t>5. Die Welt hält keine Zucht,</w:t>
      </w:r>
      <w:r>
        <w:br/>
        <w:t>Der Glaub ist in der Flucht,</w:t>
      </w:r>
      <w:r>
        <w:br/>
        <w:t>Die Treu ist hart gebunden,</w:t>
      </w:r>
      <w:r>
        <w:br/>
        <w:t>Die Wahrheit ist verschwunden,</w:t>
      </w:r>
      <w:r>
        <w:br/>
        <w:t>Barmherzig sein und lieben,</w:t>
      </w:r>
      <w:r>
        <w:br/>
        <w:t>Das sieht man selten üben.</w:t>
      </w:r>
    </w:p>
    <w:p w14:paraId="625BF51C" w14:textId="77777777" w:rsidR="004E61F0" w:rsidRDefault="004E61F0" w:rsidP="004E61F0">
      <w:pPr>
        <w:pStyle w:val="StandardWeb"/>
      </w:pPr>
      <w:r>
        <w:t>6. Daher wächst Gottes Grimm</w:t>
      </w:r>
      <w:r>
        <w:br/>
        <w:t>Und dringt mit Ungetüm</w:t>
      </w:r>
      <w:r>
        <w:br/>
        <w:t>Aus seines Eifers Kammer</w:t>
      </w:r>
      <w:r>
        <w:br/>
        <w:t>Und will mit großem Jammer,</w:t>
      </w:r>
      <w:r>
        <w:br/>
        <w:t>Wo wir uns nicht bekehren,</w:t>
      </w:r>
      <w:r>
        <w:br/>
        <w:t>Uns allesamt verheeren.</w:t>
      </w:r>
    </w:p>
    <w:p w14:paraId="7CD70CA2" w14:textId="77777777" w:rsidR="004E61F0" w:rsidRDefault="004E61F0" w:rsidP="004E61F0">
      <w:pPr>
        <w:pStyle w:val="StandardWeb"/>
      </w:pPr>
      <w:r>
        <w:t>7. Und das will der Prophet,</w:t>
      </w:r>
      <w:r>
        <w:br/>
        <w:t>Der in der Luft da steht,</w:t>
      </w:r>
      <w:r>
        <w:br/>
        <w:t>Uns, die wir sicher leben,</w:t>
      </w:r>
      <w:r>
        <w:br/>
        <w:t>Klar zu verstehen geben</w:t>
      </w:r>
      <w:r>
        <w:br/>
        <w:t>Mit seinem hellen Lichte</w:t>
      </w:r>
      <w:r>
        <w:br/>
        <w:t>und klarem Angesichte.</w:t>
      </w:r>
    </w:p>
    <w:p w14:paraId="610C9E68" w14:textId="77777777" w:rsidR="004E61F0" w:rsidRDefault="004E61F0" w:rsidP="004E61F0">
      <w:pPr>
        <w:pStyle w:val="StandardWeb"/>
      </w:pPr>
      <w:r>
        <w:t>8. Sein ist gar geschwind.</w:t>
      </w:r>
      <w:r>
        <w:br/>
        <w:t>Ach GOtt laß unsre Sünd</w:t>
      </w:r>
      <w:r>
        <w:br/>
        <w:t>Uns nicht geschwind anrücken</w:t>
      </w:r>
      <w:r>
        <w:br/>
        <w:t>Und eilends unterdrücken;</w:t>
      </w:r>
      <w:r>
        <w:br/>
        <w:t>Laß uns der Strafen Haufen</w:t>
      </w:r>
      <w:r>
        <w:br/>
        <w:t>Nicht plötzlich überlaufen!</w:t>
      </w:r>
    </w:p>
    <w:p w14:paraId="3C25E9DA" w14:textId="77777777" w:rsidR="004E61F0" w:rsidRDefault="004E61F0" w:rsidP="004E61F0">
      <w:pPr>
        <w:pStyle w:val="StandardWeb"/>
      </w:pPr>
      <w:r>
        <w:t>9. Sein Strahl ist breit und lang,</w:t>
      </w:r>
      <w:r>
        <w:br/>
        <w:t>Macht uns fast angst und bang,</w:t>
      </w:r>
      <w:r>
        <w:br/>
        <w:t>Ach, Jesu, hilf uns allen,</w:t>
      </w:r>
      <w:r>
        <w:br/>
        <w:t>Auf daß nicht auf uns fallen</w:t>
      </w:r>
      <w:r>
        <w:br/>
        <w:t>die hochbetrübten Zahlen</w:t>
      </w:r>
      <w:r>
        <w:br/>
        <w:t>Der letzten Zornesschalen.</w:t>
      </w:r>
    </w:p>
    <w:p w14:paraId="15892385" w14:textId="77777777" w:rsidR="004E61F0" w:rsidRDefault="004E61F0" w:rsidP="004E61F0">
      <w:pPr>
        <w:pStyle w:val="StandardWeb"/>
      </w:pPr>
      <w:r>
        <w:t>10. Erhalt uns unsern HErrn,</w:t>
      </w:r>
      <w:r>
        <w:br/>
        <w:t>Den schönen edlen Stern,</w:t>
      </w:r>
      <w:r>
        <w:br/>
        <w:t>Laß uns sein Licht beleuchten,</w:t>
      </w:r>
      <w:r>
        <w:br/>
        <w:t>Laß seinen Tau uns feuchten,</w:t>
      </w:r>
      <w:r>
        <w:br/>
        <w:t>Daß wir uns seiner freuen</w:t>
      </w:r>
      <w:r>
        <w:br/>
        <w:t>Und unter ihm gedeihen.</w:t>
      </w:r>
    </w:p>
    <w:p w14:paraId="49245831" w14:textId="77777777" w:rsidR="004E61F0" w:rsidRDefault="004E61F0" w:rsidP="004E61F0">
      <w:pPr>
        <w:pStyle w:val="StandardWeb"/>
      </w:pPr>
      <w:r>
        <w:t>11. Laß auch noch immerfort</w:t>
      </w:r>
      <w:r>
        <w:br/>
        <w:t>Dein Liebes wertes Wort</w:t>
      </w:r>
      <w:r>
        <w:br/>
        <w:t>In unserm Land und Grenzen</w:t>
      </w:r>
      <w:r>
        <w:br/>
        <w:t>Schön rein und heile glänzen:</w:t>
      </w:r>
      <w:r>
        <w:br/>
        <w:t>Wenn dein Wort uns nur blicket</w:t>
      </w:r>
      <w:r>
        <w:br/>
        <w:t>So sind wir gnug erquicket.</w:t>
      </w:r>
    </w:p>
    <w:p w14:paraId="12583675" w14:textId="77777777" w:rsidR="004E61F0" w:rsidRDefault="004E61F0" w:rsidP="004E61F0">
      <w:pPr>
        <w:pStyle w:val="StandardWeb"/>
      </w:pPr>
      <w:r>
        <w:t>12. Gedenk an deine Güt</w:t>
      </w:r>
      <w:r>
        <w:br/>
        <w:t>Und Laß doch dein Gemüt</w:t>
      </w:r>
      <w:r>
        <w:br/>
        <w:t>Erweichen von uns Armen!</w:t>
      </w:r>
      <w:r>
        <w:br/>
        <w:t>Regier uns mit Erbarmen,</w:t>
      </w:r>
      <w:r>
        <w:br/>
        <w:t>Damit die bösen Zeichen</w:t>
      </w:r>
      <w:r>
        <w:br/>
        <w:t xml:space="preserve">Ein gutes End erreichen. </w:t>
      </w:r>
    </w:p>
    <w:p w14:paraId="4FBC0C27" w14:textId="77777777" w:rsidR="00FD112D" w:rsidRDefault="00FD112D" w:rsidP="00FD112D">
      <w:pPr>
        <w:pStyle w:val="berschrift1"/>
      </w:pPr>
      <w:r w:rsidRPr="005E7400">
        <w:t>Hör an, mein Herz, die sieben Wort</w:t>
      </w:r>
      <w:r>
        <w:t xml:space="preserve"> </w:t>
      </w:r>
    </w:p>
    <w:p w14:paraId="7C2B0FCD" w14:textId="77777777" w:rsidR="00FD112D" w:rsidRDefault="00FD112D" w:rsidP="00FD112D">
      <w:pPr>
        <w:pStyle w:val="StandardWeb"/>
      </w:pPr>
      <w:r>
        <w:t>1. Hör an, mein Herz, die sieben Wort,</w:t>
      </w:r>
      <w:r>
        <w:br/>
        <w:t>die Jesus ausgesprochen,</w:t>
      </w:r>
      <w:r>
        <w:br/>
        <w:t>Da ihm durch Qual und blutgen Mord</w:t>
      </w:r>
      <w:r>
        <w:br/>
        <w:t>sein Herz am Kreuz gebrochen.</w:t>
      </w:r>
      <w:r>
        <w:br/>
        <w:t>Tu auf den Schrein</w:t>
      </w:r>
      <w:r>
        <w:br/>
        <w:t>und schleuß sie ein</w:t>
      </w:r>
      <w:r>
        <w:br/>
        <w:t>als edel Höhegaben,</w:t>
      </w:r>
      <w:r>
        <w:br/>
        <w:t>So wirst du Freud</w:t>
      </w:r>
      <w:r>
        <w:br/>
        <w:t>in schwerem Leid</w:t>
      </w:r>
      <w:r>
        <w:br/>
        <w:t>und Trost am Kreuz haben.</w:t>
      </w:r>
    </w:p>
    <w:p w14:paraId="1B0A314C" w14:textId="77777777" w:rsidR="00FD112D" w:rsidRDefault="00FD112D" w:rsidP="00FD112D">
      <w:pPr>
        <w:pStyle w:val="StandardWeb"/>
      </w:pPr>
      <w:r>
        <w:t>2. Sein allererste Sorge war,</w:t>
      </w:r>
      <w:r>
        <w:br/>
        <w:t>zu schützen, die ihn hassen,</w:t>
      </w:r>
      <w:r>
        <w:br/>
        <w:t>Bat, daß sein GOtt der bösen Schar</w:t>
      </w:r>
      <w:r>
        <w:br/>
        <w:t>wollt ihre Sünd erlassen.</w:t>
      </w:r>
      <w:r>
        <w:br/>
        <w:t>Vergib, vergib,</w:t>
      </w:r>
      <w:r>
        <w:br/>
        <w:t>sprach er aus Lieb,</w:t>
      </w:r>
      <w:r>
        <w:br/>
        <w:t>o Vater, Ihnen allen!</w:t>
      </w:r>
      <w:r>
        <w:br/>
        <w:t>Ihr keiner ist,</w:t>
      </w:r>
      <w:r>
        <w:br/>
        <w:t>der säh und wüßt,</w:t>
      </w:r>
      <w:r>
        <w:br/>
        <w:t>in was für Tat sie fallen.</w:t>
      </w:r>
    </w:p>
    <w:p w14:paraId="7111F3F8" w14:textId="77777777" w:rsidR="00FD112D" w:rsidRDefault="00FD112D" w:rsidP="00FD112D">
      <w:pPr>
        <w:pStyle w:val="StandardWeb"/>
      </w:pPr>
      <w:r>
        <w:t>3. Lehrt uns hiermit, wie schön es sei,</w:t>
      </w:r>
      <w:r>
        <w:br/>
        <w:t>die lieben, die uns kränken,</w:t>
      </w:r>
      <w:r>
        <w:br/>
        <w:t>Und Ihnen ohne ohne Heuchelei</w:t>
      </w:r>
      <w:r>
        <w:br/>
        <w:t>all ihre Fehler schencken.</w:t>
      </w:r>
      <w:r>
        <w:br/>
        <w:t>Er zeigt zugleich,</w:t>
      </w:r>
      <w:r>
        <w:br/>
        <w:t>wie Gnadenreich</w:t>
      </w:r>
      <w:r>
        <w:br/>
        <w:t>und fromm sei sein Gemüte,</w:t>
      </w:r>
      <w:r>
        <w:br/>
        <w:t>Daß auch sein Feind,</w:t>
      </w:r>
      <w:r>
        <w:br/>
        <w:t>ders böse meint,</w:t>
      </w:r>
      <w:r>
        <w:br/>
        <w:t>bei ihm nichts find als Güte.</w:t>
      </w:r>
    </w:p>
    <w:p w14:paraId="58C9563F" w14:textId="77777777" w:rsidR="00FD112D" w:rsidRDefault="00FD112D" w:rsidP="00FD112D">
      <w:pPr>
        <w:pStyle w:val="StandardWeb"/>
      </w:pPr>
      <w:r>
        <w:t>4. Drauf spricht er seine Mutter an,</w:t>
      </w:r>
      <w:r>
        <w:br/>
        <w:t>die bei Johanne stunde,</w:t>
      </w:r>
      <w:r>
        <w:br/>
        <w:t>Tröst‘t sie am Kreuz, so gut er kann,</w:t>
      </w:r>
      <w:r>
        <w:br/>
        <w:t>mit seinem schwachen Munde:</w:t>
      </w:r>
      <w:r>
        <w:br/>
        <w:t>Sieh hier dein Sohn!</w:t>
      </w:r>
      <w:r>
        <w:br/>
        <w:t>Weib, der wird schon</w:t>
      </w:r>
      <w:r>
        <w:br/>
        <w:t>mein Amt bei dir verwalten.</w:t>
      </w:r>
      <w:r>
        <w:br/>
        <w:t>Und, Jünger, sieh,</w:t>
      </w:r>
      <w:r>
        <w:br/>
        <w:t>hier stehet, die</w:t>
      </w:r>
      <w:r>
        <w:br/>
        <w:t>du sollst als Mutter halten.</w:t>
      </w:r>
    </w:p>
    <w:p w14:paraId="3EFE911E" w14:textId="77777777" w:rsidR="00FD112D" w:rsidRDefault="00FD112D" w:rsidP="00FD112D">
      <w:pPr>
        <w:pStyle w:val="StandardWeb"/>
      </w:pPr>
      <w:r>
        <w:t>5. Ach, treues Herz, so sorgest du</w:t>
      </w:r>
      <w:r>
        <w:br/>
        <w:t>für alle deine Frommen.</w:t>
      </w:r>
      <w:r>
        <w:br/>
        <w:t>Du siehst und schauest fleißig zu,</w:t>
      </w:r>
      <w:r>
        <w:br/>
        <w:t>wie sie in Trübsal kommen,</w:t>
      </w:r>
      <w:r>
        <w:br/>
        <w:t>Trittst auch mit Rat</w:t>
      </w:r>
      <w:r>
        <w:br/>
        <w:t>und treuer Tat</w:t>
      </w:r>
      <w:r>
        <w:br/>
        <w:t>zu Ihnen auf die Seiten,</w:t>
      </w:r>
      <w:r>
        <w:br/>
        <w:t>Du bringst sie fort,</w:t>
      </w:r>
      <w:r>
        <w:br/>
        <w:t>gibst Ihnen Ort</w:t>
      </w:r>
      <w:r>
        <w:br/>
        <w:t>und Raum bei guten Leuten.</w:t>
      </w:r>
    </w:p>
    <w:p w14:paraId="47120AC2" w14:textId="77777777" w:rsidR="00FD112D" w:rsidRDefault="00FD112D" w:rsidP="00FD112D">
      <w:pPr>
        <w:pStyle w:val="StandardWeb"/>
      </w:pPr>
      <w:r>
        <w:t>6. Die dritte Red hast du getan</w:t>
      </w:r>
      <w:r>
        <w:br/>
        <w:t>dem, der dich, HErr, gebeten:</w:t>
      </w:r>
      <w:r>
        <w:br/>
        <w:t>Gedenk und nimm dich meiner an,</w:t>
      </w:r>
      <w:r>
        <w:br/>
        <w:t>wenn du nun wirst eintreten</w:t>
      </w:r>
      <w:r>
        <w:br/>
        <w:t>In deinen Thron</w:t>
      </w:r>
      <w:r>
        <w:br/>
        <w:t>und Ehr und Kron</w:t>
      </w:r>
      <w:r>
        <w:br/>
        <w:t>als Himmelsfürst auf setzen!</w:t>
      </w:r>
    </w:p>
    <w:p w14:paraId="1A338CAB" w14:textId="77777777" w:rsidR="00FD112D" w:rsidRDefault="00FD112D" w:rsidP="00FD112D">
      <w:pPr>
        <w:pStyle w:val="StandardWeb"/>
      </w:pPr>
      <w:r>
        <w:t>7. O süßes Wort, o Freudenstimm!</w:t>
      </w:r>
      <w:r>
        <w:br/>
        <w:t>Was will uns nun erschrecken?</w:t>
      </w:r>
      <w:r>
        <w:br/>
        <w:t>Laß gleich den Tod mit großen Grimm</w:t>
      </w:r>
      <w:r>
        <w:br/>
        <w:t>hergehn aus allen Ecken;</w:t>
      </w:r>
      <w:r>
        <w:br/>
        <w:t>Stürmt er gleich sehr,</w:t>
      </w:r>
      <w:r>
        <w:br/>
        <w:t>was kann er mehr,</w:t>
      </w:r>
      <w:r>
        <w:br/>
        <w:t>als Leib und Seele scheiden?</w:t>
      </w:r>
      <w:r>
        <w:br/>
        <w:t>Indessen schwing</w:t>
      </w:r>
      <w:r>
        <w:br/>
        <w:t>ich mich und spring</w:t>
      </w:r>
      <w:r>
        <w:br/>
        <w:t>ins Paradies mit Freuden.</w:t>
      </w:r>
    </w:p>
    <w:p w14:paraId="46A84DF1" w14:textId="77777777" w:rsidR="00FD112D" w:rsidRDefault="00FD112D" w:rsidP="00FD112D">
      <w:pPr>
        <w:pStyle w:val="StandardWeb"/>
      </w:pPr>
      <w:r>
        <w:t>8. Nun wohl, der Schächer wird mit Freud</w:t>
      </w:r>
      <w:r>
        <w:br/>
        <w:t>aus Christi Wort erfüllt,</w:t>
      </w:r>
      <w:r>
        <w:br/>
        <w:t>Er aber selbst fängt an und schreit,</w:t>
      </w:r>
      <w:r>
        <w:br/>
        <w:t>gleich als ein Leue brüllt:</w:t>
      </w:r>
      <w:r>
        <w:br/>
        <w:t>Eli, mein Gott!</w:t>
      </w:r>
      <w:r>
        <w:br/>
        <w:t>welch Angst und Not</w:t>
      </w:r>
      <w:r>
        <w:br/>
        <w:t>muß ich, dein Kind, ausstehen!</w:t>
      </w:r>
      <w:r>
        <w:br/>
        <w:t>Ich ruf, und du</w:t>
      </w:r>
      <w:r>
        <w:br/>
        <w:t>schweigst still dazu,</w:t>
      </w:r>
      <w:r>
        <w:br/>
        <w:t>läßt mich zu Grunde gehen.</w:t>
      </w:r>
    </w:p>
    <w:p w14:paraId="41C2FDE1" w14:textId="77777777" w:rsidR="00FD112D" w:rsidRDefault="00FD112D" w:rsidP="00FD112D">
      <w:pPr>
        <w:pStyle w:val="StandardWeb"/>
      </w:pPr>
      <w:r>
        <w:t>9. Nimm dies zur Folge, frommes Kind,</w:t>
      </w:r>
      <w:r>
        <w:br/>
        <w:t>wann GOtt sich grausam stellet,</w:t>
      </w:r>
      <w:r>
        <w:br/>
        <w:t>Schau, daß du wenn sich Trübsal findt,</w:t>
      </w:r>
      <w:r>
        <w:br/>
        <w:t>nicht werdest umgefället.</w:t>
      </w:r>
      <w:r>
        <w:br/>
        <w:t>Halt steif und fest:</w:t>
      </w:r>
      <w:r>
        <w:br/>
        <w:t>der dich jetzt lätzt,</w:t>
      </w:r>
      <w:r>
        <w:br/>
        <w:t>wird dich gar bald erfreuen,</w:t>
      </w:r>
      <w:r>
        <w:br/>
        <w:t>Sei du nur treu</w:t>
      </w:r>
      <w:r>
        <w:br/>
        <w:t>und halt dabei</w:t>
      </w:r>
      <w:r>
        <w:br/>
        <w:t>stark an mit gläubgem Schreien.</w:t>
      </w:r>
    </w:p>
    <w:p w14:paraId="709266B8" w14:textId="644FDE91" w:rsidR="00FD112D" w:rsidRDefault="00FD112D" w:rsidP="00FD112D">
      <w:pPr>
        <w:pStyle w:val="StandardWeb"/>
      </w:pPr>
      <w:r>
        <w:t>10. Der HErr fährt fort, ruft laut und hell</w:t>
      </w:r>
      <w:r>
        <w:br/>
        <w:t>klagt, wie ihn heftig dürfte:</w:t>
      </w:r>
      <w:r>
        <w:br/>
        <w:t xml:space="preserve">Mich dürftet, sprach der </w:t>
      </w:r>
      <w:r w:rsidR="00E1584E">
        <w:t>ew’ge</w:t>
      </w:r>
      <w:r>
        <w:t xml:space="preserve"> Quell</w:t>
      </w:r>
      <w:r>
        <w:br/>
        <w:t>und edel Lebensfürste.</w:t>
      </w:r>
      <w:r>
        <w:br/>
        <w:t>Was meint er hier?</w:t>
      </w:r>
      <w:r>
        <w:br/>
        <w:t>Er zeigt dir,</w:t>
      </w:r>
      <w:r>
        <w:br/>
        <w:t>wie mutig er getragen</w:t>
      </w:r>
      <w:r>
        <w:br/>
        <w:t>An deiner Last,</w:t>
      </w:r>
      <w:r>
        <w:br/>
        <w:t>die du ihm hast</w:t>
      </w:r>
      <w:r>
        <w:br/>
        <w:t>gemacht in Sündentagen.</w:t>
      </w:r>
    </w:p>
    <w:p w14:paraId="3B7B93B6" w14:textId="0C24ADD2" w:rsidR="00FD112D" w:rsidRDefault="00FD112D" w:rsidP="00FD112D">
      <w:pPr>
        <w:pStyle w:val="StandardWeb"/>
      </w:pPr>
      <w:r>
        <w:t>11. Er deutet auch darneben an,</w:t>
      </w:r>
      <w:r>
        <w:br/>
        <w:t>wie ihn so hoch verlange,</w:t>
      </w:r>
      <w:r>
        <w:br/>
        <w:t>Daß dies sein sein Kreuz bei jedermann</w:t>
      </w:r>
      <w:r>
        <w:br/>
        <w:t>Frucht bring und wohl verfange.</w:t>
      </w:r>
      <w:r>
        <w:br/>
        <w:t>Das merk mit Fleiß,</w:t>
      </w:r>
      <w:r>
        <w:br/>
        <w:t>wer sich im Schweiß</w:t>
      </w:r>
      <w:r>
        <w:br/>
        <w:t>der Seelenangst muß quälen:</w:t>
      </w:r>
      <w:r>
        <w:br/>
        <w:t xml:space="preserve">Das </w:t>
      </w:r>
      <w:r w:rsidR="00E1584E">
        <w:t>ew’ge</w:t>
      </w:r>
      <w:r>
        <w:t xml:space="preserve"> Licht</w:t>
      </w:r>
      <w:r>
        <w:br/>
        <w:t>Schleußt keinen nicht</w:t>
      </w:r>
      <w:r>
        <w:br/>
        <w:t>vom Teil und Heil der Seelen.</w:t>
      </w:r>
    </w:p>
    <w:p w14:paraId="0EDE7221" w14:textId="77777777" w:rsidR="00FD112D" w:rsidRDefault="00FD112D" w:rsidP="00FD112D">
      <w:pPr>
        <w:pStyle w:val="StandardWeb"/>
      </w:pPr>
      <w:r>
        <w:t>12. Als nun des Todes finstre Nacht</w:t>
      </w:r>
      <w:r>
        <w:br/>
        <w:t>begunnt hereinzudringen,</w:t>
      </w:r>
      <w:r>
        <w:br/>
        <w:t>Sprach Gottes Sohn: Es ist vollbracht</w:t>
      </w:r>
      <w:r>
        <w:br/>
        <w:t>das, was ich soll vollbringen.</w:t>
      </w:r>
      <w:r>
        <w:br/>
        <w:t>Was hier und dar</w:t>
      </w:r>
      <w:r>
        <w:br/>
        <w:t>die heilge Schar</w:t>
      </w:r>
      <w:r>
        <w:br/>
        <w:t>der Väter und Propheten</w:t>
      </w:r>
      <w:r>
        <w:br/>
        <w:t>Hat aufgesetzt,</w:t>
      </w:r>
      <w:r>
        <w:br/>
        <w:t>wie man zuletzt</w:t>
      </w:r>
      <w:r>
        <w:br/>
        <w:t>mich kreuzgen würd und töten.</w:t>
      </w:r>
    </w:p>
    <w:p w14:paraId="06CD1AA2" w14:textId="77777777" w:rsidR="00FD112D" w:rsidRDefault="00FD112D" w:rsidP="00FD112D">
      <w:pPr>
        <w:pStyle w:val="StandardWeb"/>
      </w:pPr>
      <w:r>
        <w:t>13. Ists denn vollbracht, was willst du nun</w:t>
      </w:r>
      <w:r>
        <w:br/>
        <w:t>dich so vergeblich plagen,</w:t>
      </w:r>
      <w:r>
        <w:br/>
        <w:t>Als müßt ein Mensch mit seinem Tun</w:t>
      </w:r>
      <w:r>
        <w:br/>
        <w:t>die Sündenschuld abtragen?</w:t>
      </w:r>
      <w:r>
        <w:br/>
        <w:t>Es ist vollbracht!</w:t>
      </w:r>
      <w:r>
        <w:br/>
        <w:t>Das nimm in Acht,</w:t>
      </w:r>
      <w:r>
        <w:br/>
        <w:t>du darfst hier nichts zu geben,</w:t>
      </w:r>
      <w:r>
        <w:br/>
        <w:t>Als daß du gläubst</w:t>
      </w:r>
      <w:r>
        <w:br/>
        <w:t>und gläubig bleibst</w:t>
      </w:r>
      <w:r>
        <w:br/>
        <w:t>in deinem ganzen Leben.</w:t>
      </w:r>
    </w:p>
    <w:p w14:paraId="058366A3" w14:textId="77777777" w:rsidR="00FD112D" w:rsidRDefault="00FD112D" w:rsidP="00FD112D">
      <w:pPr>
        <w:pStyle w:val="StandardWeb"/>
      </w:pPr>
      <w:r>
        <w:t>14. Nun endlich redt er noch einmal,</w:t>
      </w:r>
      <w:r>
        <w:br/>
        <w:t>schreit auf ohn alle Maßen:</w:t>
      </w:r>
      <w:r>
        <w:br/>
        <w:t>Mein Vater, nimm in dein Saal</w:t>
      </w:r>
      <w:r>
        <w:br/>
        <w:t>das, was ich jetzt muß lassen:</w:t>
      </w:r>
      <w:r>
        <w:br/>
        <w:t>Nimm meinen Geist,</w:t>
      </w:r>
      <w:r>
        <w:br/>
        <w:t>der hier sich reißt</w:t>
      </w:r>
      <w:r>
        <w:br/>
        <w:t>aus meinem halten Herzen!</w:t>
      </w:r>
      <w:r>
        <w:br/>
        <w:t>Und hiermit wird</w:t>
      </w:r>
      <w:r>
        <w:br/>
        <w:t>der große Hirt</w:t>
      </w:r>
      <w:r>
        <w:br/>
        <w:t>entbunden aller Schmerzen.</w:t>
      </w:r>
    </w:p>
    <w:p w14:paraId="1D052E05" w14:textId="77777777" w:rsidR="00FD112D" w:rsidRDefault="00FD112D" w:rsidP="00FD112D">
      <w:pPr>
        <w:pStyle w:val="StandardWeb"/>
      </w:pPr>
      <w:r>
        <w:t>15. O wollte GOtt, daß ich mein End</w:t>
      </w:r>
      <w:r>
        <w:br/>
        <w:t>auch also möchte Enden</w:t>
      </w:r>
      <w:r>
        <w:br/>
        <w:t>Und meinen Geist in Gottes Händ</w:t>
      </w:r>
      <w:r>
        <w:br/>
        <w:t>und treuen Schoß hinsenden!</w:t>
      </w:r>
      <w:r>
        <w:br/>
        <w:t>Ach laß, mein Hort,</w:t>
      </w:r>
      <w:r>
        <w:br/>
        <w:t>dein letztes Wort</w:t>
      </w:r>
      <w:r>
        <w:br/>
        <w:t>mein letztes Wort auch werden!</w:t>
      </w:r>
      <w:r>
        <w:br/>
        <w:t>So werd ich schön</w:t>
      </w:r>
      <w:r>
        <w:br/>
        <w:t>und selig gehn</w:t>
      </w:r>
      <w:r>
        <w:br/>
        <w:t>zum Vater von der Erden.</w:t>
      </w:r>
    </w:p>
    <w:p w14:paraId="0BCB1C96" w14:textId="77777777" w:rsidR="004E61F0" w:rsidRDefault="004E61F0" w:rsidP="004E61F0">
      <w:pPr>
        <w:pStyle w:val="berschrift1"/>
      </w:pPr>
      <w:r w:rsidRPr="003F746E">
        <w:t>Hörst du hier die Ewigkeit</w:t>
      </w:r>
      <w:r>
        <w:t xml:space="preserve"> </w:t>
      </w:r>
    </w:p>
    <w:p w14:paraId="0A144AD6" w14:textId="77777777" w:rsidR="004E61F0" w:rsidRDefault="004E61F0" w:rsidP="004E61F0">
      <w:pPr>
        <w:pStyle w:val="StandardWeb"/>
      </w:pPr>
      <w:r>
        <w:t>1. Hörst du hier die Ewigkeit,</w:t>
      </w:r>
      <w:r>
        <w:br/>
        <w:t>Der du Schuld mit Schulden häufest</w:t>
      </w:r>
      <w:r>
        <w:br/>
        <w:t>Und auf schnöden Wegen läufest</w:t>
      </w:r>
      <w:r>
        <w:br/>
        <w:t>Wie ein toller Hengst im Streit?</w:t>
      </w:r>
      <w:r>
        <w:br/>
        <w:t>Wird das Ewig dich nicht wecken:</w:t>
      </w:r>
      <w:r>
        <w:br/>
        <w:t>Wird dich ewige Pein erschrecken.</w:t>
      </w:r>
    </w:p>
    <w:p w14:paraId="4787AAE4" w14:textId="77777777" w:rsidR="004E61F0" w:rsidRDefault="004E61F0" w:rsidP="004E61F0">
      <w:pPr>
        <w:pStyle w:val="StandardWeb"/>
      </w:pPr>
      <w:r>
        <w:t>2. Fürchte dich vor Gottes Grimm</w:t>
      </w:r>
      <w:r>
        <w:br/>
        <w:t>Und vermeide Tritte,</w:t>
      </w:r>
      <w:r>
        <w:br/>
        <w:t>Wende deines Lebens Schritte</w:t>
      </w:r>
      <w:r>
        <w:br/>
        <w:t>Von den bösen Wegen um:</w:t>
      </w:r>
      <w:r>
        <w:br/>
        <w:t>Sonsten wird, mit ewigen Nagen,</w:t>
      </w:r>
      <w:r>
        <w:br/>
        <w:t>Ewiges Feur und Wurm dich plagen.</w:t>
      </w:r>
    </w:p>
    <w:p w14:paraId="3AB3BAAE" w14:textId="77777777" w:rsidR="004E61F0" w:rsidRDefault="004E61F0" w:rsidP="004E61F0">
      <w:pPr>
        <w:pStyle w:val="StandardWeb"/>
      </w:pPr>
      <w:r>
        <w:t>3. Werde fromm und lebe recht,</w:t>
      </w:r>
      <w:r>
        <w:br/>
        <w:t>Diene dem, der dich erschaffen,</w:t>
      </w:r>
      <w:r>
        <w:br/>
        <w:t>Mit des Lichts und Glaubens Waffen</w:t>
      </w:r>
      <w:r>
        <w:br/>
        <w:t>Als ein treuer kluger Knecht:</w:t>
      </w:r>
      <w:r>
        <w:br/>
        <w:t>Also wird vorm ewigen Leide</w:t>
      </w:r>
      <w:r>
        <w:br/>
        <w:t xml:space="preserve">Dich befrein die ewige Freude. </w:t>
      </w:r>
    </w:p>
    <w:p w14:paraId="1244F2A0" w14:textId="77777777" w:rsidR="004E61F0" w:rsidRDefault="004E61F0" w:rsidP="004E61F0">
      <w:pPr>
        <w:pStyle w:val="berschrift1"/>
      </w:pPr>
      <w:r w:rsidRPr="003F746E">
        <w:t>Hört an, ihr Völker, hört doch an</w:t>
      </w:r>
      <w:r>
        <w:t xml:space="preserve"> </w:t>
      </w:r>
    </w:p>
    <w:p w14:paraId="7A1C9161" w14:textId="77777777" w:rsidR="004E61F0" w:rsidRDefault="004E61F0" w:rsidP="004E61F0">
      <w:pPr>
        <w:pStyle w:val="StandardWeb"/>
      </w:pPr>
      <w:r>
        <w:t>1. Hört an, ihr Völker, hört doch an,</w:t>
      </w:r>
      <w:r>
        <w:br/>
        <w:t>Hört alle, die ihr lebet,</w:t>
      </w:r>
      <w:r>
        <w:br/>
        <w:t>Arm reich, Herr, Diener, Frau und Mann</w:t>
      </w:r>
      <w:r>
        <w:br/>
        <w:t>Und was auf Erden schwebet:</w:t>
      </w:r>
      <w:r>
        <w:br/>
        <w:t>Mein Mund soll reden von Verstand</w:t>
      </w:r>
      <w:r>
        <w:br/>
        <w:t>Und rechte Weisheit lehren;</w:t>
      </w:r>
      <w:r>
        <w:br/>
        <w:t>Wir wollen, was mein Herz erfand,</w:t>
      </w:r>
      <w:r>
        <w:br/>
        <w:t>Ein fein Gedichte hören</w:t>
      </w:r>
      <w:r>
        <w:br/>
        <w:t>Und spielen auf der Harfen.</w:t>
      </w:r>
    </w:p>
    <w:p w14:paraId="35022B5A" w14:textId="77777777" w:rsidR="004E61F0" w:rsidRDefault="004E61F0" w:rsidP="004E61F0">
      <w:pPr>
        <w:pStyle w:val="StandardWeb"/>
      </w:pPr>
      <w:r>
        <w:t>2. Was sollt ich fürchten meinen Feind</w:t>
      </w:r>
      <w:r>
        <w:br/>
        <w:t>In meinen bösen Tagen,</w:t>
      </w:r>
      <w:r>
        <w:br/>
        <w:t>Da mich, ders böse mit mir meint,</w:t>
      </w:r>
      <w:r>
        <w:br/>
        <w:t>Umgibt mit vielen Plagen,</w:t>
      </w:r>
      <w:r>
        <w:br/>
        <w:t>Wann mich mein Untertreter drückt</w:t>
      </w:r>
      <w:r>
        <w:br/>
        <w:t>Mit seinen Missetaten</w:t>
      </w:r>
      <w:r>
        <w:br/>
        <w:t>Und sich, weil ihm Tun geglückt</w:t>
      </w:r>
      <w:r>
        <w:br/>
        <w:t>Und alles wohl geraten,</w:t>
      </w:r>
      <w:r>
        <w:br/>
        <w:t>Erhebet, pocht und prahlet?</w:t>
      </w:r>
    </w:p>
    <w:p w14:paraId="2F45F1F0" w14:textId="77777777" w:rsidR="004E61F0" w:rsidRDefault="004E61F0" w:rsidP="004E61F0">
      <w:pPr>
        <w:pStyle w:val="StandardWeb"/>
      </w:pPr>
      <w:r>
        <w:t>3. Was hilft ihm all Hab und Gut,</w:t>
      </w:r>
      <w:r>
        <w:br/>
        <w:t>Wann sich der Tod herfindet?</w:t>
      </w:r>
      <w:r>
        <w:br/>
        <w:t>Da gilt kein Geld, kein hoher Mut,</w:t>
      </w:r>
      <w:r>
        <w:br/>
        <w:t>All Hilf und Rat verschwindet.</w:t>
      </w:r>
      <w:r>
        <w:br/>
        <w:t>Und wenn auch gleich sein Bruder wollt</w:t>
      </w:r>
      <w:r>
        <w:br/>
        <w:t>Ihm an die Seite treten,</w:t>
      </w:r>
      <w:r>
        <w:br/>
        <w:t>Doch kann ihn weder rotes Gold</w:t>
      </w:r>
      <w:r>
        <w:br/>
        <w:t>Noch Bruders Blut erbeten,</w:t>
      </w:r>
      <w:r>
        <w:br/>
        <w:t>Er muß dem Tod herhalten.</w:t>
      </w:r>
    </w:p>
    <w:p w14:paraId="295F60A7" w14:textId="77777777" w:rsidR="004E61F0" w:rsidRDefault="004E61F0" w:rsidP="004E61F0">
      <w:pPr>
        <w:pStyle w:val="StandardWeb"/>
      </w:pPr>
      <w:r>
        <w:t>4. Der Tod ist gar ein teuer Mann,</w:t>
      </w:r>
      <w:r>
        <w:br/>
        <w:t>Fragt nichts nach gutem Willen;</w:t>
      </w:r>
      <w:r>
        <w:br/>
        <w:t>Wann einer gleich gibt, was er kann,</w:t>
      </w:r>
      <w:r>
        <w:br/>
        <w:t>Noch läßt er sich nicht stillen.</w:t>
      </w:r>
      <w:r>
        <w:br/>
        <w:t>Und sieht er auch schon manchem zu,</w:t>
      </w:r>
      <w:r>
        <w:br/>
        <w:t>Läßt ihn viel Jahr erlangen,</w:t>
      </w:r>
      <w:r>
        <w:br/>
        <w:t>Doch bricht er endlich solche Ruh,</w:t>
      </w:r>
      <w:r>
        <w:br/>
        <w:t>Er kommt einmal gegangen</w:t>
      </w:r>
      <w:r>
        <w:br/>
        <w:t>Und holt die alten Greisen.</w:t>
      </w:r>
    </w:p>
    <w:p w14:paraId="4B0B9FB0" w14:textId="77777777" w:rsidR="004E61F0" w:rsidRDefault="004E61F0" w:rsidP="004E61F0">
      <w:pPr>
        <w:pStyle w:val="StandardWeb"/>
      </w:pPr>
      <w:r>
        <w:t>5. Denn solche Weisen müssen doch</w:t>
      </w:r>
      <w:r>
        <w:br/>
        <w:t>Sowohl als wie die Narren</w:t>
      </w:r>
      <w:r>
        <w:br/>
        <w:t>Sich lassen in des Grabes Loch</w:t>
      </w:r>
      <w:r>
        <w:br/>
        <w:t>Verschenken und verscharren;</w:t>
      </w:r>
      <w:r>
        <w:br/>
        <w:t>Da kommt denn, was sie an sich bracht,</w:t>
      </w:r>
      <w:r>
        <w:br/>
        <w:t>In andrer Leute Hände,</w:t>
      </w:r>
      <w:r>
        <w:br/>
        <w:t>Und also gehet ihre Pracht</w:t>
      </w:r>
      <w:r>
        <w:br/>
        <w:t>Und Herrlichkeit zu Ende,</w:t>
      </w:r>
      <w:r>
        <w:br/>
        <w:t>Viel anders als sie wünschen.</w:t>
      </w:r>
    </w:p>
    <w:p w14:paraId="17FA058C" w14:textId="77777777" w:rsidR="004E61F0" w:rsidRDefault="004E61F0" w:rsidP="004E61F0">
      <w:pPr>
        <w:pStyle w:val="StandardWeb"/>
      </w:pPr>
      <w:r>
        <w:t>6. Dies ist ihr Herz, das ist ihr Sinn,</w:t>
      </w:r>
      <w:r>
        <w:br/>
        <w:t>Daß ihr Haus ewig bleibe,</w:t>
      </w:r>
      <w:r>
        <w:br/>
        <w:t>Ihr und Würd auch immerhin</w:t>
      </w:r>
      <w:r>
        <w:br/>
        <w:t>Sich wohl und mehr erkleibe;</w:t>
      </w:r>
      <w:r>
        <w:br/>
        <w:t>Noch dennoch aber können sie</w:t>
      </w:r>
      <w:r>
        <w:br/>
        <w:t>Nichts überall erhalten,</w:t>
      </w:r>
      <w:r>
        <w:br/>
        <w:t>Sie müssen fort und wie ein Vieh</w:t>
      </w:r>
      <w:r>
        <w:br/>
        <w:t>Hinunter und erkalten.</w:t>
      </w:r>
      <w:r>
        <w:br/>
        <w:t>Das ist ein töricht Wesen.</w:t>
      </w:r>
    </w:p>
    <w:p w14:paraId="6DB380D5" w14:textId="60102048" w:rsidR="004E61F0" w:rsidRDefault="004E61F0" w:rsidP="004E61F0">
      <w:pPr>
        <w:pStyle w:val="StandardWeb"/>
      </w:pPr>
      <w:r>
        <w:t>7. Doch gleichwohl wird es hoch gerühmt</w:t>
      </w:r>
      <w:r>
        <w:br/>
        <w:t>Mit Lippen der Nachkommen</w:t>
      </w:r>
      <w:r>
        <w:br/>
        <w:t>Und gar nicht, wie es sich geziemt,</w:t>
      </w:r>
      <w:r>
        <w:br/>
        <w:t xml:space="preserve">Zur </w:t>
      </w:r>
      <w:r w:rsidR="008D63CF">
        <w:t>Bessrung</w:t>
      </w:r>
      <w:r>
        <w:t xml:space="preserve"> angenommen.</w:t>
      </w:r>
      <w:r>
        <w:br/>
        <w:t>Sie liegen in der Höllen Grund</w:t>
      </w:r>
      <w:r>
        <w:br/>
        <w:t>In einem bösen Schlafe,</w:t>
      </w:r>
      <w:r>
        <w:br/>
        <w:t>Der Tod, der nagt sie wie ein Hund</w:t>
      </w:r>
      <w:r>
        <w:br/>
        <w:t>Und wie ein Wolf die Schafe,</w:t>
      </w:r>
      <w:r>
        <w:br/>
        <w:t>Die keine Hilfe haben.</w:t>
      </w:r>
    </w:p>
    <w:p w14:paraId="1A625555" w14:textId="77777777" w:rsidR="004E61F0" w:rsidRDefault="004E61F0" w:rsidP="004E61F0">
      <w:pPr>
        <w:pStyle w:val="StandardWeb"/>
      </w:pPr>
      <w:r>
        <w:t>8. Die Bösen und des Todes Beut</w:t>
      </w:r>
      <w:r>
        <w:br/>
        <w:t>Und müssen Marter leiden,</w:t>
      </w:r>
      <w:r>
        <w:br/>
        <w:t>Die Frommen wird der HErr mit Freud</w:t>
      </w:r>
      <w:r>
        <w:br/>
        <w:t>Im Himmelreich weiden.</w:t>
      </w:r>
      <w:r>
        <w:br/>
        <w:t>Der Trotz der unverschämten Rott</w:t>
      </w:r>
      <w:r>
        <w:br/>
        <w:t>Muß brechen und vergehen,</w:t>
      </w:r>
      <w:r>
        <w:br/>
        <w:t>Wer aber treu bleibt seinem GOtt,</w:t>
      </w:r>
      <w:r>
        <w:br/>
        <w:t>Der soll dort ewig stehen</w:t>
      </w:r>
      <w:r>
        <w:br/>
        <w:t>Im Chor der auserwählten.</w:t>
      </w:r>
    </w:p>
    <w:p w14:paraId="49704B5C" w14:textId="77777777" w:rsidR="004E61F0" w:rsidRDefault="004E61F0" w:rsidP="004E61F0">
      <w:pPr>
        <w:pStyle w:val="StandardWeb"/>
      </w:pPr>
      <w:r>
        <w:t>9. Darum, mein allerliebstes Kind,</w:t>
      </w:r>
      <w:r>
        <w:br/>
        <w:t>Laß dich nicht irre machen,</w:t>
      </w:r>
      <w:r>
        <w:br/>
        <w:t>Ob einer reich wird und mit Sünd</w:t>
      </w:r>
      <w:r>
        <w:br/>
        <w:t>Erlangt viel treue Sachen;</w:t>
      </w:r>
      <w:r>
        <w:br/>
        <w:t>Denn wenn er stirbt, bleibt alles hier,</w:t>
      </w:r>
      <w:r>
        <w:br/>
        <w:t>Er kann nichts mit sich nehmen.</w:t>
      </w:r>
      <w:r>
        <w:br/>
        <w:t>Sein Herrlichkeit, sein Ehr und Zier</w:t>
      </w:r>
      <w:r>
        <w:br/>
        <w:t>Verschwindet wie ein Schemen</w:t>
      </w:r>
      <w:r>
        <w:br/>
        <w:t>Und will ihm nicht nachfolgen.</w:t>
      </w:r>
    </w:p>
    <w:p w14:paraId="7407EC13" w14:textId="77777777" w:rsidR="004E61F0" w:rsidRDefault="004E61F0" w:rsidP="004E61F0">
      <w:pPr>
        <w:pStyle w:val="StandardWeb"/>
      </w:pPr>
      <w:r>
        <w:t>10. Die Welt liebt ihren Kot und Stank,</w:t>
      </w:r>
      <w:r>
        <w:br/>
        <w:t>Hält viel von schnöden Dingen.</w:t>
      </w:r>
      <w:r>
        <w:br/>
        <w:t>Und also gehn sie auch den Gang,</w:t>
      </w:r>
      <w:r>
        <w:br/>
        <w:t>Den ihre Väter gingen,</w:t>
      </w:r>
      <w:r>
        <w:br/>
        <w:t>Und sehen hinfort nimmermehr</w:t>
      </w:r>
      <w:r>
        <w:br/>
        <w:t>Das Licht, das uns ernähret:</w:t>
      </w:r>
      <w:r>
        <w:br/>
        <w:t>Kurz: Wann ein Mensch hat Würd und Ehr</w:t>
      </w:r>
      <w:r>
        <w:br/>
        <w:t>Und ist nicht fromm, so fähret</w:t>
      </w:r>
      <w:r>
        <w:br/>
        <w:t xml:space="preserve">Er wie ein Vieh von hinnen. </w:t>
      </w:r>
    </w:p>
    <w:p w14:paraId="0D086DFD" w14:textId="77777777" w:rsidR="00833CF4" w:rsidRDefault="00833CF4" w:rsidP="00833CF4">
      <w:pPr>
        <w:pStyle w:val="berschrift1"/>
        <w:rPr>
          <w:szCs w:val="36"/>
        </w:rPr>
      </w:pPr>
      <w:r w:rsidRPr="00833CF4">
        <w:t>Ich bin ein Gast auf Erden</w:t>
      </w:r>
      <w:r>
        <w:t xml:space="preserve"> </w:t>
      </w:r>
    </w:p>
    <w:p w14:paraId="17704AB2" w14:textId="77777777" w:rsidR="00833CF4" w:rsidRDefault="00833CF4" w:rsidP="00833CF4">
      <w:pPr>
        <w:pStyle w:val="StandardWeb"/>
      </w:pPr>
      <w:r>
        <w:t>Ich bin ein Gast auf Erden</w:t>
      </w:r>
      <w:r>
        <w:br/>
        <w:t>Und hab’ hier keinen Stand;</w:t>
      </w:r>
      <w:r>
        <w:br/>
        <w:t>Der Himmel soll mir werden,</w:t>
      </w:r>
      <w:r>
        <w:br/>
        <w:t>Da ist mein Vaterland.</w:t>
      </w:r>
      <w:r>
        <w:br/>
        <w:t>Hier reis’ ich aus und abe;</w:t>
      </w:r>
      <w:r>
        <w:br/>
        <w:t>Dort in der ew’gen Ruh’</w:t>
      </w:r>
      <w:r>
        <w:br/>
        <w:t>Ist Gottes Gnadengabe,</w:t>
      </w:r>
      <w:r>
        <w:br/>
        <w:t>Die schleusst all’ Arbeit zu.</w:t>
      </w:r>
    </w:p>
    <w:p w14:paraId="49EE4297" w14:textId="77777777" w:rsidR="00833CF4" w:rsidRDefault="00833CF4" w:rsidP="00833CF4">
      <w:pPr>
        <w:pStyle w:val="StandardWeb"/>
      </w:pPr>
      <w:r>
        <w:t>Was ist mein ganzes Wesen</w:t>
      </w:r>
      <w:r>
        <w:br/>
        <w:t>Von meiner Jugend an</w:t>
      </w:r>
      <w:r>
        <w:br/>
        <w:t>Als Müh’ und Not gewesen?</w:t>
      </w:r>
      <w:r>
        <w:br/>
        <w:t>Solang ich denken kann,</w:t>
      </w:r>
      <w:r>
        <w:br/>
        <w:t>Hab’ ich so manchen Morgen,</w:t>
      </w:r>
      <w:r>
        <w:br/>
        <w:t>So manche liebe Nacht</w:t>
      </w:r>
      <w:r>
        <w:br/>
        <w:t>Mit Kummer und mit Sorgen</w:t>
      </w:r>
      <w:r>
        <w:br/>
        <w:t>Des Herzens zugebracht.</w:t>
      </w:r>
    </w:p>
    <w:p w14:paraId="547D6FF9" w14:textId="77777777" w:rsidR="00833CF4" w:rsidRDefault="00833CF4" w:rsidP="00833CF4">
      <w:pPr>
        <w:pStyle w:val="StandardWeb"/>
      </w:pPr>
      <w:r>
        <w:t>Mich hat auf meinen Wegen,</w:t>
      </w:r>
      <w:r>
        <w:br/>
        <w:t>Manch harter Sturm erschreckt,</w:t>
      </w:r>
      <w:r>
        <w:br/>
        <w:t>Blitz, Donner, Wind und Regen</w:t>
      </w:r>
      <w:r>
        <w:br/>
        <w:t>Hat mir manch Angst erweckt,</w:t>
      </w:r>
      <w:r>
        <w:br/>
        <w:t>Verfolgung, Haß und Neiden,</w:t>
      </w:r>
      <w:r>
        <w:br/>
        <w:t>Ob ichs gleich nicht verschuldt,</w:t>
      </w:r>
      <w:r>
        <w:br/>
        <w:t>Hab ich doch müssen leiden</w:t>
      </w:r>
      <w:r>
        <w:br/>
        <w:t>Und tragen mit Geduld.</w:t>
      </w:r>
    </w:p>
    <w:p w14:paraId="6B3D8A7B" w14:textId="77777777" w:rsidR="00833CF4" w:rsidRDefault="00833CF4" w:rsidP="00833CF4">
      <w:pPr>
        <w:pStyle w:val="StandardWeb"/>
      </w:pPr>
      <w:r>
        <w:t>So ging’s den lieben Alten,</w:t>
      </w:r>
      <w:r>
        <w:br/>
        <w:t>An deren Fuß und Pfad</w:t>
      </w:r>
      <w:r>
        <w:br/>
        <w:t>Wir uns noch täglich halten,</w:t>
      </w:r>
      <w:r>
        <w:br/>
        <w:t>Wenn’s fehlt an gutem Rat.</w:t>
      </w:r>
      <w:r>
        <w:br/>
        <w:t>Wie musste sich doch schmiegen</w:t>
      </w:r>
      <w:r>
        <w:br/>
        <w:t>Der Vater Abraham,</w:t>
      </w:r>
      <w:r>
        <w:br/>
        <w:t>Bevor ihm sein Vergnügen</w:t>
      </w:r>
      <w:r>
        <w:br/>
        <w:t>Und rechte Wohnstatt kam!</w:t>
      </w:r>
    </w:p>
    <w:p w14:paraId="32F68785" w14:textId="77777777" w:rsidR="00833CF4" w:rsidRDefault="00833CF4" w:rsidP="00833CF4">
      <w:pPr>
        <w:pStyle w:val="StandardWeb"/>
      </w:pPr>
      <w:r>
        <w:t>Wie manche schwere Bürde</w:t>
      </w:r>
      <w:r>
        <w:br/>
        <w:t>Trug Isaak, sein Sohn!</w:t>
      </w:r>
      <w:r>
        <w:br/>
        <w:t>Und Jakob, dessen Würde</w:t>
      </w:r>
      <w:r>
        <w:br/>
        <w:t>Stieg bis zum Himmelsthron,</w:t>
      </w:r>
      <w:r>
        <w:br/>
        <w:t>Wie musste der sich plagen!</w:t>
      </w:r>
      <w:r>
        <w:br/>
        <w:t>In was für Weh und Schmerz,</w:t>
      </w:r>
      <w:r>
        <w:br/>
        <w:t>In was für Furcht und Zagen</w:t>
      </w:r>
      <w:r>
        <w:br/>
        <w:t>Sank oft sein armes Herz!</w:t>
      </w:r>
    </w:p>
    <w:p w14:paraId="36B9D674" w14:textId="3F8483F3" w:rsidR="00833CF4" w:rsidRDefault="00833CF4" w:rsidP="00833CF4">
      <w:pPr>
        <w:pStyle w:val="StandardWeb"/>
      </w:pPr>
      <w:r>
        <w:t xml:space="preserve">Die frommen </w:t>
      </w:r>
      <w:r w:rsidR="00163CC6">
        <w:t>heil’gen</w:t>
      </w:r>
      <w:r>
        <w:t xml:space="preserve"> Seelen,</w:t>
      </w:r>
      <w:r>
        <w:br/>
        <w:t>Die gingen fort und fort</w:t>
      </w:r>
      <w:r>
        <w:br/>
        <w:t>Und änderten mit Quälen</w:t>
      </w:r>
      <w:r>
        <w:br/>
        <w:t>Den erstbewohnten Ort;</w:t>
      </w:r>
      <w:r>
        <w:br/>
        <w:t>Sie zogen hin und wieder,</w:t>
      </w:r>
      <w:r>
        <w:br/>
        <w:t>Ihr Kreuz war immer groß,</w:t>
      </w:r>
      <w:r>
        <w:br/>
        <w:t>Bis daß der Tod sie nieder</w:t>
      </w:r>
      <w:r>
        <w:br/>
        <w:t>Legt in des Grabes Schoß.</w:t>
      </w:r>
    </w:p>
    <w:p w14:paraId="1264F184" w14:textId="77777777" w:rsidR="00833CF4" w:rsidRDefault="00833CF4" w:rsidP="00833CF4">
      <w:pPr>
        <w:pStyle w:val="StandardWeb"/>
      </w:pPr>
      <w:r>
        <w:t>Ich habe mich ergeben</w:t>
      </w:r>
      <w:r>
        <w:br/>
        <w:t>In gleiches Glück und Leid:</w:t>
      </w:r>
      <w:r>
        <w:br/>
        <w:t>Was will ich besser leben</w:t>
      </w:r>
      <w:r>
        <w:br/>
        <w:t>Als solche großen Leut?</w:t>
      </w:r>
      <w:r>
        <w:br/>
        <w:t>Es muß ja durchgedrungen,</w:t>
      </w:r>
      <w:r>
        <w:br/>
        <w:t>Es muß gelitten sein;</w:t>
      </w:r>
      <w:r>
        <w:br/>
        <w:t>Wer nicht hat wohlgerungen,</w:t>
      </w:r>
      <w:r>
        <w:br/>
        <w:t>Geht nicht zur Freud hinein.</w:t>
      </w:r>
    </w:p>
    <w:p w14:paraId="45921278" w14:textId="77777777" w:rsidR="00833CF4" w:rsidRDefault="00833CF4" w:rsidP="00833CF4">
      <w:pPr>
        <w:pStyle w:val="StandardWeb"/>
      </w:pPr>
      <w:r>
        <w:t>So will ich zwar nun treiben</w:t>
      </w:r>
      <w:r>
        <w:br/>
        <w:t>Mein Leben durch die Welt,</w:t>
      </w:r>
      <w:r>
        <w:br/>
        <w:t>Doch denk’ ich nicht zu bleiben</w:t>
      </w:r>
      <w:r>
        <w:br/>
        <w:t>In diesem fremden Zelt.</w:t>
      </w:r>
      <w:r>
        <w:br/>
        <w:t>Ich wandre meine Straßen,</w:t>
      </w:r>
      <w:r>
        <w:br/>
        <w:t>Die zu der Heimat führt,</w:t>
      </w:r>
      <w:r>
        <w:br/>
        <w:t>Da mich ohn’ alle Maßen</w:t>
      </w:r>
      <w:r>
        <w:br/>
        <w:t>Mein Vater trösten wird.</w:t>
      </w:r>
    </w:p>
    <w:p w14:paraId="0FDB644E" w14:textId="77777777" w:rsidR="00833CF4" w:rsidRDefault="00833CF4" w:rsidP="00833CF4">
      <w:pPr>
        <w:pStyle w:val="StandardWeb"/>
      </w:pPr>
      <w:r>
        <w:t>Mein Heimat ist dort droben,</w:t>
      </w:r>
      <w:r>
        <w:br/>
        <w:t>Da aller Engel Schar</w:t>
      </w:r>
      <w:r>
        <w:br/>
        <w:t>Den großen Herrscher loben,</w:t>
      </w:r>
      <w:r>
        <w:br/>
        <w:t>Der alles ganz und gar</w:t>
      </w:r>
      <w:r>
        <w:br/>
        <w:t>In seinen Händen träget</w:t>
      </w:r>
      <w:r>
        <w:br/>
        <w:t>Und für und für erhält,</w:t>
      </w:r>
      <w:r>
        <w:br/>
        <w:t>Auch alles hebt und leget,</w:t>
      </w:r>
      <w:r>
        <w:br/>
        <w:t>Nach dems ihm wohl gefällt.</w:t>
      </w:r>
    </w:p>
    <w:p w14:paraId="6EA3CE96" w14:textId="77777777" w:rsidR="00833CF4" w:rsidRDefault="00833CF4" w:rsidP="00833CF4">
      <w:pPr>
        <w:pStyle w:val="StandardWeb"/>
      </w:pPr>
      <w:r>
        <w:t>Zu dem steht mein Verlangen,</w:t>
      </w:r>
      <w:r>
        <w:br/>
        <w:t>Da wollt ich gerne hin;</w:t>
      </w:r>
      <w:r>
        <w:br/>
        <w:t>Die Welt bin ich durchgangen,</w:t>
      </w:r>
      <w:r>
        <w:br/>
        <w:t>Daß ichs fast müde bin.</w:t>
      </w:r>
      <w:r>
        <w:br/>
        <w:t>Je länger ich hier walle,</w:t>
      </w:r>
      <w:r>
        <w:br/>
        <w:t>Je wen’ger find ich Lust,</w:t>
      </w:r>
      <w:r>
        <w:br/>
        <w:t>Die meinem Geist gefalle;</w:t>
      </w:r>
      <w:r>
        <w:br/>
        <w:t>Das meist ist Stank und Wust.</w:t>
      </w:r>
    </w:p>
    <w:p w14:paraId="1D3950EC" w14:textId="77777777" w:rsidR="00833CF4" w:rsidRDefault="00833CF4" w:rsidP="00833CF4">
      <w:pPr>
        <w:pStyle w:val="StandardWeb"/>
      </w:pPr>
      <w:r>
        <w:t>Die Herberg’ ist zu böse,</w:t>
      </w:r>
      <w:r>
        <w:br/>
        <w:t>Der Trübsal ist zu viel.</w:t>
      </w:r>
      <w:r>
        <w:br/>
        <w:t>Ach komm, mein Gott, und löse</w:t>
      </w:r>
      <w:r>
        <w:br/>
        <w:t>Mein Herz, wenn dein Herz will!</w:t>
      </w:r>
      <w:r>
        <w:br/>
        <w:t>Komm, mach ein sel’ges Ende</w:t>
      </w:r>
      <w:r>
        <w:br/>
        <w:t>An meiner Wanderschaft,</w:t>
      </w:r>
      <w:r>
        <w:br/>
        <w:t>Und was mich kränkt, das wende</w:t>
      </w:r>
      <w:r>
        <w:br/>
        <w:t>Durch deinen Arm und Kraft!</w:t>
      </w:r>
    </w:p>
    <w:p w14:paraId="3AE22E19" w14:textId="77777777" w:rsidR="00833CF4" w:rsidRDefault="00833CF4" w:rsidP="00833CF4">
      <w:pPr>
        <w:pStyle w:val="StandardWeb"/>
      </w:pPr>
      <w:r>
        <w:t>Wo ich bisher gesessen,</w:t>
      </w:r>
      <w:r>
        <w:br/>
        <w:t>Ist nicht mein rechtes Haus;</w:t>
      </w:r>
      <w:r>
        <w:br/>
        <w:t>Wann mein Ziel ausgemessen,</w:t>
      </w:r>
      <w:r>
        <w:br/>
        <w:t>So tret ich dann hinaus,</w:t>
      </w:r>
      <w:r>
        <w:br/>
        <w:t>Und was ich hier gebrauchet,</w:t>
      </w:r>
      <w:r>
        <w:br/>
        <w:t>Das leg ich alles ab;</w:t>
      </w:r>
      <w:r>
        <w:br/>
        <w:t>Und wenn ich ausgehauchet,</w:t>
      </w:r>
      <w:r>
        <w:br/>
        <w:t>So scharrt man mich ins Grab.</w:t>
      </w:r>
    </w:p>
    <w:p w14:paraId="120F500C" w14:textId="77777777" w:rsidR="00833CF4" w:rsidRDefault="00833CF4" w:rsidP="00833CF4">
      <w:pPr>
        <w:pStyle w:val="StandardWeb"/>
      </w:pPr>
      <w:r>
        <w:t>Du aber, meine Freude,</w:t>
      </w:r>
      <w:r>
        <w:br/>
        <w:t>Du meines Lebens Licht,</w:t>
      </w:r>
      <w:r>
        <w:br/>
        <w:t>Du zeuchst mich, wenn ich scheide,</w:t>
      </w:r>
      <w:r>
        <w:br/>
        <w:t>Hin vor dein Angesicht,</w:t>
      </w:r>
      <w:r>
        <w:br/>
        <w:t>Ins Haus der ewgen Wonne,</w:t>
      </w:r>
      <w:r>
        <w:br/>
        <w:t>Da ich stets freudenvoll</w:t>
      </w:r>
      <w:r>
        <w:br/>
        <w:t>Gleich als die helle Sonne</w:t>
      </w:r>
      <w:r>
        <w:br/>
        <w:t>Nebst andern leuchten soll.</w:t>
      </w:r>
    </w:p>
    <w:p w14:paraId="707EA377" w14:textId="77777777" w:rsidR="00833CF4" w:rsidRDefault="00833CF4" w:rsidP="00833CF4">
      <w:pPr>
        <w:pStyle w:val="StandardWeb"/>
      </w:pPr>
      <w:r>
        <w:t>Da will ich immer wohnen,</w:t>
      </w:r>
      <w:r>
        <w:br/>
        <w:t>Und nicht nur als ein Gast,</w:t>
      </w:r>
      <w:r>
        <w:br/>
        <w:t>Bei denen, die mit Kronen</w:t>
      </w:r>
      <w:r>
        <w:br/>
        <w:t>Du ausgeschmücket hast.</w:t>
      </w:r>
      <w:r>
        <w:br/>
        <w:t>Da will ich herrlich singen</w:t>
      </w:r>
      <w:r>
        <w:br/>
        <w:t>Von deinem grossen Tun</w:t>
      </w:r>
      <w:r>
        <w:br/>
        <w:t>Und frei von schnöden Dingen</w:t>
      </w:r>
      <w:r>
        <w:br/>
        <w:t>In meinem Erbteil ruhn.</w:t>
      </w:r>
    </w:p>
    <w:p w14:paraId="23180EC9" w14:textId="77777777" w:rsidR="00FD112D" w:rsidRDefault="00FD112D" w:rsidP="00FD112D">
      <w:pPr>
        <w:pStyle w:val="berschrift1"/>
      </w:pPr>
      <w:r w:rsidRPr="00FD112D">
        <w:t>Ich danke dir demütiglich</w:t>
      </w:r>
      <w:r>
        <w:t xml:space="preserve"> </w:t>
      </w:r>
    </w:p>
    <w:p w14:paraId="6CFC0617" w14:textId="77777777" w:rsidR="00FD112D" w:rsidRDefault="00FD112D" w:rsidP="00FD112D">
      <w:pPr>
        <w:pStyle w:val="StandardWeb"/>
      </w:pPr>
      <w:r w:rsidRPr="00FD112D">
        <w:rPr>
          <w:i/>
          <w:iCs/>
        </w:rPr>
        <w:t>Am 22. Sonntage nach Trinitatis.</w:t>
      </w:r>
    </w:p>
    <w:p w14:paraId="1B828EBA" w14:textId="77777777" w:rsidR="00FD112D" w:rsidRDefault="00FD112D" w:rsidP="00FD112D">
      <w:pPr>
        <w:pStyle w:val="StandardWeb"/>
      </w:pPr>
      <w:r>
        <w:t>Ich danke dir demüthiglich,</w:t>
      </w:r>
      <w:r>
        <w:br/>
        <w:t>O Gott, mein Vater, daß du dich</w:t>
      </w:r>
      <w:r>
        <w:br/>
        <w:t>Von  deinem Zorn gewendet,</w:t>
      </w:r>
      <w:r>
        <w:br/>
        <w:t>Und deinen Sohn zur Freud‘ und Kron‘</w:t>
      </w:r>
      <w:r>
        <w:br/>
        <w:t>Uns in die Welt gesendet.</w:t>
      </w:r>
    </w:p>
    <w:p w14:paraId="7AAA3E79" w14:textId="77777777" w:rsidR="00FD112D" w:rsidRDefault="00FD112D" w:rsidP="00FD112D">
      <w:pPr>
        <w:pStyle w:val="StandardWeb"/>
      </w:pPr>
      <w:r>
        <w:t>Er ist gekommen, hat sein Blut</w:t>
      </w:r>
      <w:r>
        <w:br/>
        <w:t>Vergossen und in solcher Flut</w:t>
      </w:r>
      <w:r>
        <w:br/>
        <w:t>All‘ uns’re Sünd‘ ersticket.</w:t>
      </w:r>
      <w:r>
        <w:br/>
        <w:t>Wer ihn nun faßt, wird aller Last</w:t>
      </w:r>
      <w:r>
        <w:br/>
        <w:t>Benommen und erquicket.</w:t>
      </w:r>
    </w:p>
    <w:p w14:paraId="702B9E0B" w14:textId="77777777" w:rsidR="00FD112D" w:rsidRDefault="00FD112D" w:rsidP="00FD112D">
      <w:pPr>
        <w:pStyle w:val="StandardWeb"/>
      </w:pPr>
      <w:r>
        <w:t>Ich bitte, was ich bitten kann,</w:t>
      </w:r>
      <w:r>
        <w:br/>
        <w:t>Herzlieber Vater, nimm mich an,</w:t>
      </w:r>
      <w:r>
        <w:br/>
        <w:t>In diesen edlen Orden,</w:t>
      </w:r>
      <w:r>
        <w:br/>
        <w:t>Der durch dies Blut gerecht und gut</w:t>
      </w:r>
      <w:r>
        <w:br/>
        <w:t>Und ewig selig worden.</w:t>
      </w:r>
    </w:p>
    <w:p w14:paraId="545AF006" w14:textId="77777777" w:rsidR="00FD112D" w:rsidRDefault="00FD112D" w:rsidP="00FD112D">
      <w:pPr>
        <w:pStyle w:val="StandardWeb"/>
      </w:pPr>
      <w:r>
        <w:t>Laß meines Glaubens Aug‘ und Hand</w:t>
      </w:r>
      <w:r>
        <w:br/>
        <w:t>Ergreifen dieses werthe Pfand</w:t>
      </w:r>
      <w:r>
        <w:br/>
        <w:t>Und nimmermehr verlieren,</w:t>
      </w:r>
      <w:r>
        <w:br/>
        <w:t>Laß dieses Licht mein Angesicht</w:t>
      </w:r>
      <w:r>
        <w:br/>
        <w:t>Zum ew’gen Lichte führen.</w:t>
      </w:r>
    </w:p>
    <w:p w14:paraId="3FB702E7" w14:textId="77777777" w:rsidR="00FD112D" w:rsidRDefault="00FD112D" w:rsidP="00FD112D">
      <w:pPr>
        <w:pStyle w:val="StandardWeb"/>
      </w:pPr>
      <w:r>
        <w:t>Bereite meiner Seelen Haus,</w:t>
      </w:r>
      <w:r>
        <w:br/>
        <w:t>Wirf allen Koth und Unflath aus,</w:t>
      </w:r>
      <w:r>
        <w:br/>
        <w:t>Bau“ in mir deine Hütte,</w:t>
      </w:r>
      <w:r>
        <w:br/>
        <w:t>Daß deine Güt‘ in mein Gemüth</w:t>
      </w:r>
      <w:r>
        <w:br/>
        <w:t>All ihre Lieb‘ ausschütte.</w:t>
      </w:r>
    </w:p>
    <w:p w14:paraId="6AF720E5" w14:textId="77777777" w:rsidR="00FD112D" w:rsidRDefault="00FD112D" w:rsidP="00FD112D">
      <w:pPr>
        <w:pStyle w:val="StandardWeb"/>
      </w:pPr>
      <w:r>
        <w:t>Wenn ich dich hab‘, ist alles mein,</w:t>
      </w:r>
      <w:r>
        <w:br/>
        <w:t>Du kannst nicht ohne Gaben sein,</w:t>
      </w:r>
      <w:r>
        <w:br/>
        <w:t>Hast tausend Weg‘ und Weisen,</w:t>
      </w:r>
      <w:r>
        <w:br/>
        <w:t>Dein‘ arme Heerd‘ auf dieser Erd‘</w:t>
      </w:r>
      <w:r>
        <w:br/>
        <w:t>Zu nähren und zu speisen.</w:t>
      </w:r>
    </w:p>
    <w:p w14:paraId="25B5EE40" w14:textId="77777777" w:rsidR="00FD112D" w:rsidRDefault="00FD112D" w:rsidP="00FD112D">
      <w:pPr>
        <w:pStyle w:val="StandardWeb"/>
      </w:pPr>
      <w:r>
        <w:t>Gib mir, daß ich an meinem Ort</w:t>
      </w:r>
      <w:r>
        <w:br/>
        <w:t>Allstets dich fürcht‘ in deinem Wort,</w:t>
      </w:r>
      <w:r>
        <w:br/>
        <w:t>Und meinen Stand so führe,</w:t>
      </w:r>
      <w:r>
        <w:br/>
        <w:t>Daß Glaub‘ und Treu‘ stets bei mir sei</w:t>
      </w:r>
      <w:r>
        <w:br/>
        <w:t>Und all mein Leben ziere.</w:t>
      </w:r>
    </w:p>
    <w:p w14:paraId="4F81C6DF" w14:textId="77777777" w:rsidR="00FD112D" w:rsidRDefault="00FD112D" w:rsidP="00FD112D">
      <w:pPr>
        <w:pStyle w:val="StandardWeb"/>
      </w:pPr>
      <w:r>
        <w:t>Gib‘ mir ein g’nügsam Herz und Sinn,</w:t>
      </w:r>
      <w:r>
        <w:br/>
        <w:t>Denn das ist ja ein groß Gewinn,</w:t>
      </w:r>
      <w:r>
        <w:br/>
        <w:t>In steter Andacht liegen</w:t>
      </w:r>
      <w:r>
        <w:br/>
        <w:t>Und, wenn Gott gibt, was ihm beliebt,</w:t>
      </w:r>
      <w:r>
        <w:br/>
        <w:t>Ihm lassen gerne g’nügen.</w:t>
      </w:r>
    </w:p>
    <w:p w14:paraId="40B726A3" w14:textId="77777777" w:rsidR="00FD112D" w:rsidRDefault="00FD112D" w:rsidP="00FD112D">
      <w:pPr>
        <w:pStyle w:val="StandardWeb"/>
      </w:pPr>
      <w:r>
        <w:t>Das Wen’ge, das durch Gottes Gnad‘</w:t>
      </w:r>
      <w:r>
        <w:br/>
        <w:t>Ein Frommer und Gerechter hat,</w:t>
      </w:r>
      <w:r>
        <w:br/>
        <w:t>Ist vielmal mehr geehret,</w:t>
      </w:r>
      <w:r>
        <w:br/>
        <w:t>Als alles Geld, davon die Welt</w:t>
      </w:r>
      <w:r>
        <w:br/>
        <w:t>Mit frechem Herzen zehret.</w:t>
      </w:r>
    </w:p>
    <w:p w14:paraId="4D521BF2" w14:textId="77777777" w:rsidR="00FD112D" w:rsidRDefault="00FD112D" w:rsidP="00FD112D">
      <w:pPr>
        <w:pStyle w:val="StandardWeb"/>
      </w:pPr>
      <w:r>
        <w:t>Die Frommen sind dir, Herr, bewußt;</w:t>
      </w:r>
      <w:r>
        <w:br/>
        <w:t>Du bist ihr‘, und sie deine Lust</w:t>
      </w:r>
      <w:r>
        <w:br/>
        <w:t>Und werden nicht zu Schanden;</w:t>
      </w:r>
      <w:r>
        <w:br/>
        <w:t>Kommt theure Zeit, find’t sich bereit</w:t>
      </w:r>
      <w:r>
        <w:br/>
        <w:t>Ihr Brot in allen Landen.</w:t>
      </w:r>
    </w:p>
    <w:p w14:paraId="6206FFDC" w14:textId="77777777" w:rsidR="00FD112D" w:rsidRDefault="00FD112D" w:rsidP="00FD112D">
      <w:pPr>
        <w:pStyle w:val="StandardWeb"/>
      </w:pPr>
      <w:r>
        <w:t>Gott hat den, der ihn fürchtet, lieb,</w:t>
      </w:r>
      <w:r>
        <w:br/>
        <w:t>Sieht zu, daß ihn kein Unfall trüb,</w:t>
      </w:r>
      <w:r>
        <w:br/>
        <w:t>Hat Lust zu seinen Wegen;</w:t>
      </w:r>
      <w:r>
        <w:br/>
        <w:t>Und wenn er fällt, steht Gott und hält</w:t>
      </w:r>
      <w:r>
        <w:br/>
        <w:t>Ihn fest in seinem Segen.</w:t>
      </w:r>
    </w:p>
    <w:p w14:paraId="419278CF" w14:textId="77777777" w:rsidR="00FD112D" w:rsidRDefault="00FD112D" w:rsidP="00FD112D">
      <w:pPr>
        <w:pStyle w:val="StandardWeb"/>
      </w:pPr>
      <w:r>
        <w:t>Des Höchsten Auge sieht auf die,</w:t>
      </w:r>
      <w:r>
        <w:br/>
        <w:t>Die auf ihn hoffen spät und früh,</w:t>
      </w:r>
      <w:r>
        <w:br/>
        <w:t>Daß er sie schütz‘ und rette</w:t>
      </w:r>
      <w:r>
        <w:br/>
        <w:t>Aus aller Noth, wenn sie der Tod</w:t>
      </w:r>
      <w:r>
        <w:br/>
        <w:t>Auch selbst verschlungen hätte.</w:t>
      </w:r>
    </w:p>
    <w:p w14:paraId="2B316788" w14:textId="77777777" w:rsidR="00FD112D" w:rsidRDefault="00FD112D" w:rsidP="00FD112D">
      <w:pPr>
        <w:pStyle w:val="StandardWeb"/>
      </w:pPr>
      <w:r>
        <w:t>Herr, du kannst nichts als gütig sein,</w:t>
      </w:r>
      <w:r>
        <w:br/>
        <w:t>Du wollest deiner Güte Schein</w:t>
      </w:r>
      <w:r>
        <w:br/>
        <w:t>Uns und all‘ denen gönnen,</w:t>
      </w:r>
      <w:r>
        <w:br/>
        <w:t>Die sich mit Mund und Herzensgrund</w:t>
      </w:r>
      <w:r>
        <w:br/>
        <w:t>Allein zu dir bekennen.</w:t>
      </w:r>
    </w:p>
    <w:p w14:paraId="215D8714" w14:textId="77777777" w:rsidR="00FD112D" w:rsidRDefault="00FD112D" w:rsidP="00FD112D">
      <w:pPr>
        <w:pStyle w:val="StandardWeb"/>
      </w:pPr>
      <w:r>
        <w:t>Insonderheit nimm wohl in Acht</w:t>
      </w:r>
      <w:r>
        <w:br/>
        <w:t>Den Fürsten, den du uns gemacht</w:t>
      </w:r>
      <w:r>
        <w:br/>
        <w:t>Zu unser’s Landes Krone:</w:t>
      </w:r>
      <w:r>
        <w:br/>
        <w:t>Laß immerzu sein Fried‘ und Ruh‘</w:t>
      </w:r>
      <w:r>
        <w:br/>
        <w:t>Auf seinem Stuhl und Throne.</w:t>
      </w:r>
    </w:p>
    <w:p w14:paraId="1C13C65C" w14:textId="77777777" w:rsidR="00FD112D" w:rsidRDefault="00FD112D" w:rsidP="00FD112D">
      <w:pPr>
        <w:pStyle w:val="StandardWeb"/>
      </w:pPr>
      <w:r>
        <w:t>Halt‘ unser liebes Vaterland</w:t>
      </w:r>
      <w:r>
        <w:br/>
        <w:t>In deinem Schooß und starker Hand,</w:t>
      </w:r>
      <w:r>
        <w:br/>
        <w:t>Behüt‘ uns allzusammen</w:t>
      </w:r>
      <w:r>
        <w:br/>
        <w:t>Vor falscher Lehr‘ und Feindesheer‘</w:t>
      </w:r>
      <w:r>
        <w:br/>
        <w:t>Vor Pest und Feuersflammen.</w:t>
      </w:r>
    </w:p>
    <w:p w14:paraId="3DAD84D3" w14:textId="77777777" w:rsidR="00FD112D" w:rsidRDefault="00FD112D" w:rsidP="00FD112D">
      <w:pPr>
        <w:pStyle w:val="StandardWeb"/>
      </w:pPr>
      <w:r>
        <w:t>Nimm all die Meinen eben war,</w:t>
      </w:r>
      <w:r>
        <w:br/>
        <w:t>Treib‘, Herr, die böse Höllenschaar</w:t>
      </w:r>
      <w:r>
        <w:br/>
        <w:t>Von Jungen und von Alten,</w:t>
      </w:r>
      <w:r>
        <w:br/>
        <w:t>Das deine Heerd‘ hier zeitlich werd‘</w:t>
      </w:r>
      <w:r>
        <w:br/>
        <w:t>Und ewig dort erhalten.</w:t>
      </w:r>
    </w:p>
    <w:p w14:paraId="69886C08" w14:textId="0237BF71" w:rsidR="00833CF4" w:rsidRDefault="00833CF4" w:rsidP="00833CF4">
      <w:pPr>
        <w:pStyle w:val="berschrift1"/>
      </w:pPr>
      <w:r>
        <w:rPr>
          <w:rStyle w:val="screen-reader-text"/>
        </w:rPr>
        <w:t>Ich danke dir mit Freuden</w:t>
      </w:r>
      <w:r>
        <w:t xml:space="preserve"> </w:t>
      </w:r>
    </w:p>
    <w:p w14:paraId="0DBF35F5" w14:textId="77777777" w:rsidR="00833CF4" w:rsidRDefault="00833CF4" w:rsidP="00833CF4">
      <w:pPr>
        <w:pStyle w:val="StandardWeb"/>
      </w:pPr>
      <w:r>
        <w:t>Ich danke dir mit Freuden,</w:t>
      </w:r>
      <w:r>
        <w:br/>
        <w:t>Mein König und mein Heil,</w:t>
      </w:r>
      <w:r>
        <w:br/>
        <w:t>Daß du manch schweres Leiden,</w:t>
      </w:r>
      <w:r>
        <w:br/>
        <w:t>So mir zu meinem Teil</w:t>
      </w:r>
      <w:r>
        <w:br/>
        <w:t>Oft häufig zugedrungen,</w:t>
      </w:r>
      <w:r>
        <w:br/>
        <w:t>Durch deine Wunderhand</w:t>
      </w:r>
      <w:r>
        <w:br/>
        <w:t>Gewaltig hast bezwungen</w:t>
      </w:r>
      <w:r>
        <w:br/>
        <w:t>Und von mir abgewandt.</w:t>
      </w:r>
    </w:p>
    <w:p w14:paraId="7B85A914" w14:textId="77777777" w:rsidR="00833CF4" w:rsidRDefault="00833CF4" w:rsidP="00833CF4">
      <w:pPr>
        <w:pStyle w:val="StandardWeb"/>
      </w:pPr>
      <w:r>
        <w:t>Du hast in harten Zeiten</w:t>
      </w:r>
      <w:r>
        <w:br/>
        <w:t>Mir diese Gnad erteilt,</w:t>
      </w:r>
      <w:r>
        <w:br/>
        <w:t>Daß meiner Feinde Streiten</w:t>
      </w:r>
      <w:r>
        <w:br/>
        <w:t>Mein Leben nicht erteilt,</w:t>
      </w:r>
      <w:r>
        <w:br/>
        <w:t>Wenn sie an hohen Orten</w:t>
      </w:r>
      <w:r>
        <w:br/>
        <w:t>Mich, der ichs nicht gedacht,</w:t>
      </w:r>
      <w:r>
        <w:br/>
        <w:t>Mit bösen falschen Worten</w:t>
      </w:r>
      <w:r>
        <w:br/>
        <w:t>Sehr übel angebracht.</w:t>
      </w:r>
    </w:p>
    <w:p w14:paraId="51B4637E" w14:textId="77777777" w:rsidR="00833CF4" w:rsidRDefault="00833CF4" w:rsidP="00833CF4">
      <w:pPr>
        <w:pStyle w:val="StandardWeb"/>
      </w:pPr>
      <w:r>
        <w:t>Wenn sie wie wilde Leuen</w:t>
      </w:r>
      <w:r>
        <w:br/>
        <w:t>Die Zungen ausgestreckt</w:t>
      </w:r>
      <w:r>
        <w:br/>
        <w:t>Und mich mit ihrem Schreien</w:t>
      </w:r>
      <w:r>
        <w:br/>
        <w:t>Bis auf den Tod erschreckt,</w:t>
      </w:r>
      <w:r>
        <w:br/>
        <w:t>So hat denn dein Erbarmen,</w:t>
      </w:r>
      <w:r>
        <w:br/>
        <w:t>Das alles lindern kann,</w:t>
      </w:r>
      <w:r>
        <w:br/>
        <w:t>Gewaltet und mir Armen</w:t>
      </w:r>
      <w:r>
        <w:br/>
        <w:t>Den treusten Dienst getan.</w:t>
      </w:r>
    </w:p>
    <w:p w14:paraId="1059C31A" w14:textId="77777777" w:rsidR="00833CF4" w:rsidRDefault="00833CF4" w:rsidP="00833CF4">
      <w:pPr>
        <w:pStyle w:val="StandardWeb"/>
      </w:pPr>
      <w:r>
        <w:t>Sie haben oft zusammen</w:t>
      </w:r>
      <w:r>
        <w:br/>
        <w:t>Sich wider mich gelegt</w:t>
      </w:r>
      <w:r>
        <w:br/>
        <w:t>Und wie die Feuerflammen</w:t>
      </w:r>
      <w:r>
        <w:br/>
        <w:t>Gefahr und Brand erregt:</w:t>
      </w:r>
      <w:r>
        <w:br/>
        <w:t>Da hab ich denn gesessen</w:t>
      </w:r>
      <w:r>
        <w:br/>
        <w:t>Und Blut vor Angst geschwitzt,</w:t>
      </w:r>
      <w:r>
        <w:br/>
        <w:t>Als ob du mein vergessen,</w:t>
      </w:r>
      <w:r>
        <w:br/>
        <w:t>Und hast mich doch geschützt.</w:t>
      </w:r>
    </w:p>
    <w:p w14:paraId="5E9E6641" w14:textId="77777777" w:rsidR="00833CF4" w:rsidRDefault="00833CF4" w:rsidP="00833CF4">
      <w:pPr>
        <w:pStyle w:val="StandardWeb"/>
      </w:pPr>
      <w:r>
        <w:t>Du hast mich aus dem Brande</w:t>
      </w:r>
      <w:r>
        <w:br/>
        <w:t>Und aus dem Feur gerückt,</w:t>
      </w:r>
      <w:r>
        <w:br/>
        <w:t>Und wenn der Höllen Bande</w:t>
      </w:r>
      <w:r>
        <w:br/>
        <w:t>Mich um und um bestrickt,</w:t>
      </w:r>
      <w:r>
        <w:br/>
        <w:t>So hast du auf mein Bitten</w:t>
      </w:r>
      <w:r>
        <w:br/>
        <w:t>Dich, Herr, zu mir gesellt</w:t>
      </w:r>
      <w:r>
        <w:br/>
        <w:t>Und aus des Unglücks Mitten</w:t>
      </w:r>
      <w:r>
        <w:br/>
        <w:t>Mich frei ins Feld gestellt.</w:t>
      </w:r>
    </w:p>
    <w:p w14:paraId="7DC5B316" w14:textId="77777777" w:rsidR="00833CF4" w:rsidRDefault="00833CF4" w:rsidP="00833CF4">
      <w:pPr>
        <w:pStyle w:val="StandardWeb"/>
      </w:pPr>
      <w:r>
        <w:t>Den Kläffer, der mit Lügen</w:t>
      </w:r>
      <w:r>
        <w:br/>
        <w:t>Gleich als mit Waffen kämpft</w:t>
      </w:r>
      <w:r>
        <w:br/>
        <w:t>Und nichts kann als betrügen,</w:t>
      </w:r>
      <w:r>
        <w:br/>
        <w:t>Den hast du oft gedämpft;</w:t>
      </w:r>
      <w:r>
        <w:br/>
        <w:t>Wenn er, gleich einem Drachen,</w:t>
      </w:r>
      <w:r>
        <w:br/>
        <w:t>Das Maul hoch aufgezerrt,</w:t>
      </w:r>
      <w:r>
        <w:br/>
        <w:t>So hast du ihm den Rachen</w:t>
      </w:r>
      <w:r>
        <w:br/>
        <w:t>Durch deine Kraft gesperrt.</w:t>
      </w:r>
    </w:p>
    <w:p w14:paraId="24744D47" w14:textId="77777777" w:rsidR="00833CF4" w:rsidRDefault="00833CF4" w:rsidP="00833CF4">
      <w:pPr>
        <w:pStyle w:val="StandardWeb"/>
      </w:pPr>
      <w:r>
        <w:t>Ich war nah am Verderben,</w:t>
      </w:r>
      <w:r>
        <w:br/>
        <w:t>Du nahmst mich in den Schoß;</w:t>
      </w:r>
      <w:r>
        <w:br/>
        <w:t>Es kam mit mir zum Sterben,</w:t>
      </w:r>
      <w:r>
        <w:br/>
        <w:t>Du aber sprachst mich los</w:t>
      </w:r>
      <w:r>
        <w:br/>
        <w:t>Und hieltest mich beim Leben</w:t>
      </w:r>
      <w:r>
        <w:br/>
        <w:t>Und gabst mir Rat und Tat,</w:t>
      </w:r>
      <w:r>
        <w:br/>
        <w:t>Die sanft kein Mensch zu geben</w:t>
      </w:r>
      <w:r>
        <w:br/>
        <w:t>In seinen Mächten hat.</w:t>
      </w:r>
    </w:p>
    <w:p w14:paraId="1CC5610E" w14:textId="77777777" w:rsidR="00833CF4" w:rsidRDefault="00833CF4" w:rsidP="00833CF4">
      <w:pPr>
        <w:pStyle w:val="StandardWeb"/>
      </w:pPr>
      <w:r>
        <w:t>Es war in allen Landen,</w:t>
      </w:r>
      <w:r>
        <w:br/>
        <w:t>So weit die Wolken gehn,</w:t>
      </w:r>
      <w:r>
        <w:br/>
        <w:t>Kein einzger Freund vorhanden,</w:t>
      </w:r>
      <w:r>
        <w:br/>
        <w:t>Der bei mir wollte stehn:</w:t>
      </w:r>
      <w:r>
        <w:br/>
        <w:t>Da dacht ich an die Güte,</w:t>
      </w:r>
      <w:r>
        <w:br/>
        <w:t>Die du, Herr, täglich tust,</w:t>
      </w:r>
      <w:r>
        <w:br/>
        <w:t>Und hub Herz und Gemüte</w:t>
      </w:r>
      <w:r>
        <w:br/>
        <w:t>Zur Höhe, da du ruhst.</w:t>
      </w:r>
    </w:p>
    <w:p w14:paraId="5B291BC5" w14:textId="77777777" w:rsidR="00833CF4" w:rsidRDefault="00833CF4" w:rsidP="00833CF4">
      <w:pPr>
        <w:pStyle w:val="StandardWeb"/>
      </w:pPr>
      <w:r>
        <w:t>Ich rief mit vollem Munde,</w:t>
      </w:r>
      <w:r>
        <w:br/>
        <w:t>Du nahmest alles an</w:t>
      </w:r>
      <w:r>
        <w:br/>
        <w:t>Uns halfst recht aus dem Grunde</w:t>
      </w:r>
      <w:r>
        <w:br/>
        <w:t>So, daß ichs nimmer kann</w:t>
      </w:r>
      <w:r>
        <w:br/>
        <w:t>Nach Würden gnugsam loben:</w:t>
      </w:r>
      <w:r>
        <w:br/>
        <w:t>Doch will ich Tag und Nacht</w:t>
      </w:r>
      <w:r>
        <w:br/>
        <w:t>Dich in dem Himmel droben</w:t>
      </w:r>
      <w:r>
        <w:br/>
        <w:t>Zu preisen sein bedacht.</w:t>
      </w:r>
    </w:p>
    <w:p w14:paraId="43F4483F" w14:textId="77777777" w:rsidR="00E02825" w:rsidRDefault="00E02825" w:rsidP="00E02825">
      <w:pPr>
        <w:pStyle w:val="berschrift1"/>
      </w:pPr>
      <w:r w:rsidRPr="003F746E">
        <w:t>Ich erhebe, Herr, zu dir</w:t>
      </w:r>
      <w:r>
        <w:t xml:space="preserve"> </w:t>
      </w:r>
    </w:p>
    <w:p w14:paraId="0D84689D" w14:textId="77777777" w:rsidR="00E02825" w:rsidRDefault="00E02825" w:rsidP="00E02825">
      <w:pPr>
        <w:pStyle w:val="StandardWeb"/>
      </w:pPr>
      <w:r>
        <w:t>1. Ich erhebe, Herr, zu dir</w:t>
      </w:r>
      <w:r>
        <w:br/>
        <w:t>Meiner beiden Augen Licht,</w:t>
      </w:r>
      <w:r>
        <w:br/>
        <w:t>Mein Gesicht ist für und für</w:t>
      </w:r>
      <w:r>
        <w:br/>
        <w:t>Zu den Bergen aufgericht,</w:t>
      </w:r>
      <w:r>
        <w:br/>
        <w:t>Zu den Bergen, da herab</w:t>
      </w:r>
      <w:r>
        <w:br/>
        <w:t>Ich mein Heil und Hilfe hab.</w:t>
      </w:r>
    </w:p>
    <w:p w14:paraId="2BAE0CB4" w14:textId="77777777" w:rsidR="00E02825" w:rsidRDefault="00E02825" w:rsidP="00E02825">
      <w:pPr>
        <w:pStyle w:val="StandardWeb"/>
      </w:pPr>
      <w:r>
        <w:t>2. Meine Hilfe kommt allein</w:t>
      </w:r>
      <w:r>
        <w:br/>
        <w:t>Von des Höchsten Händen her,</w:t>
      </w:r>
      <w:r>
        <w:br/>
        <w:t>Der so künstlich, hübsch und sein</w:t>
      </w:r>
      <w:r>
        <w:br/>
        <w:t>Himmel, Erde, Luft und Meer</w:t>
      </w:r>
      <w:r>
        <w:br/>
        <w:t>Und, was in dem all ist,</w:t>
      </w:r>
      <w:r>
        <w:br/>
        <w:t>Uns zum Besten ausgerüst.</w:t>
      </w:r>
    </w:p>
    <w:p w14:paraId="4F2A1BAC" w14:textId="77777777" w:rsidR="00E02825" w:rsidRDefault="00E02825" w:rsidP="00E02825">
      <w:pPr>
        <w:pStyle w:val="StandardWeb"/>
      </w:pPr>
      <w:r>
        <w:t>3. Er nimmt deiner Füße Tritt,</w:t>
      </w:r>
      <w:r>
        <w:br/>
        <w:t>O mein Herze, wohl in acht;</w:t>
      </w:r>
      <w:r>
        <w:br/>
        <w:t>Wenn du gehest, geht er mit</w:t>
      </w:r>
      <w:r>
        <w:br/>
        <w:t>Und bewahrt dich Tag und Nacht.</w:t>
      </w:r>
      <w:r>
        <w:br/>
        <w:t>Sei getrost, das Höllenheer</w:t>
      </w:r>
      <w:r>
        <w:br/>
        <w:t>Wird dir schaden nimmermehr.</w:t>
      </w:r>
    </w:p>
    <w:p w14:paraId="1D747DDD" w14:textId="77777777" w:rsidR="00E02825" w:rsidRDefault="00E02825" w:rsidP="00E02825">
      <w:pPr>
        <w:pStyle w:val="StandardWeb"/>
      </w:pPr>
      <w:r>
        <w:t>4. Siehe, wie sein Auge wacht,</w:t>
      </w:r>
      <w:r>
        <w:br/>
        <w:t>Wenn du liegest in der Ruh,</w:t>
      </w:r>
      <w:r>
        <w:br/>
        <w:t>Wenn du schläfest, kommt mit Macht</w:t>
      </w:r>
      <w:r>
        <w:br/>
        <w:t>Auf dein Bett geflogen zu</w:t>
      </w:r>
      <w:r>
        <w:br/>
        <w:t>Seiner Engel gülden Schar,</w:t>
      </w:r>
      <w:r>
        <w:br/>
        <w:t>Daß sie deiner nehmen wahr.</w:t>
      </w:r>
    </w:p>
    <w:p w14:paraId="190D3BBD" w14:textId="77777777" w:rsidR="00E02825" w:rsidRDefault="00E02825" w:rsidP="00E02825">
      <w:pPr>
        <w:pStyle w:val="StandardWeb"/>
      </w:pPr>
      <w:r>
        <w:t>5. Alles, was du bist und hast,</w:t>
      </w:r>
      <w:r>
        <w:br/>
        <w:t>Ist umringt mit seiner Hut;</w:t>
      </w:r>
      <w:r>
        <w:br/>
        <w:t>Deiner Sorgen schwere Last</w:t>
      </w:r>
      <w:r>
        <w:br/>
        <w:t>Nimmt er weg, macht alles gut,</w:t>
      </w:r>
      <w:r>
        <w:br/>
        <w:t>Leib und Seel hält er verdeckt,</w:t>
      </w:r>
      <w:r>
        <w:br/>
        <w:t>Wenn dich Sturm und Wetter schreckt.</w:t>
      </w:r>
    </w:p>
    <w:p w14:paraId="2BB97AD5" w14:textId="77777777" w:rsidR="00E02825" w:rsidRDefault="00E02825" w:rsidP="00E02825">
      <w:pPr>
        <w:pStyle w:val="StandardWeb"/>
      </w:pPr>
      <w:r>
        <w:t>6. Wenn der Sonnen Hitze brennt</w:t>
      </w:r>
      <w:r>
        <w:br/>
        <w:t>Und des Leibes Kräfte bricht,</w:t>
      </w:r>
      <w:r>
        <w:br/>
        <w:t>Wenn dich Mond und Sterne blendt</w:t>
      </w:r>
      <w:r>
        <w:br/>
        <w:t>Mit dem klaren Angesicht,</w:t>
      </w:r>
      <w:r>
        <w:br/>
        <w:t>Hat er seine starke Hand</w:t>
      </w:r>
      <w:r>
        <w:br/>
        <w:t>Dir zum Schatten vorgewandt.</w:t>
      </w:r>
    </w:p>
    <w:p w14:paraId="05AA0790" w14:textId="77777777" w:rsidR="00E02825" w:rsidRDefault="00E02825" w:rsidP="00E02825">
      <w:pPr>
        <w:pStyle w:val="StandardWeb"/>
      </w:pPr>
      <w:r>
        <w:t>7. Nun er fahre immer fort,</w:t>
      </w:r>
      <w:r>
        <w:br/>
        <w:t>Der getreue, fromme Hirt</w:t>
      </w:r>
      <w:r>
        <w:br/>
        <w:t>Bleibe stets dein Schild und Hort,</w:t>
      </w:r>
      <w:r>
        <w:br/>
        <w:t>Wann dein Herz geängstet wird;</w:t>
      </w:r>
      <w:r>
        <w:br/>
        <w:t>Wann die Not wird viel und groß,</w:t>
      </w:r>
      <w:r>
        <w:br/>
        <w:t>Nimmt er dich in seinen Schoß.</w:t>
      </w:r>
    </w:p>
    <w:p w14:paraId="66F0CC0B" w14:textId="77777777" w:rsidR="00E02825" w:rsidRDefault="00E02825" w:rsidP="00E02825">
      <w:pPr>
        <w:pStyle w:val="StandardWeb"/>
      </w:pPr>
      <w:r>
        <w:t>8. Wann du sitzest, wann du stehst,</w:t>
      </w:r>
      <w:r>
        <w:br/>
        <w:t>Wann du redest, wann du hörst,</w:t>
      </w:r>
      <w:r>
        <w:br/>
        <w:t>Wann du aus dem Hause gehst</w:t>
      </w:r>
      <w:r>
        <w:br/>
        <w:t>Und zurücke wieder kehrst,</w:t>
      </w:r>
      <w:r>
        <w:br/>
        <w:t>Wann du trittst aus oder ein,</w:t>
      </w:r>
      <w:r>
        <w:br/>
        <w:t xml:space="preserve">Woll er dein Gefährte sein. </w:t>
      </w:r>
    </w:p>
    <w:p w14:paraId="4913B2A6" w14:textId="77777777" w:rsidR="00E02825" w:rsidRDefault="00E02825" w:rsidP="00E02825">
      <w:pPr>
        <w:pStyle w:val="berschrift1"/>
      </w:pPr>
      <w:r w:rsidRPr="003F746E">
        <w:t>Ich grüße dich, du frömmster Mann</w:t>
      </w:r>
      <w:r>
        <w:t xml:space="preserve"> </w:t>
      </w:r>
    </w:p>
    <w:p w14:paraId="13B977DA" w14:textId="77777777" w:rsidR="00E02825" w:rsidRDefault="00E02825" w:rsidP="00E02825">
      <w:pPr>
        <w:pStyle w:val="StandardWeb"/>
      </w:pPr>
      <w:r>
        <w:t>1. Ich grüße dich, du frömmster Mann,</w:t>
      </w:r>
      <w:r>
        <w:br/>
        <w:t>Der herzlich gern vergibet.</w:t>
      </w:r>
      <w:r>
        <w:br/>
        <w:t>Wie herzlich weh wird dir getan,</w:t>
      </w:r>
      <w:r>
        <w:br/>
        <w:t>Wie wird dein Leib betrübet!</w:t>
      </w:r>
      <w:r>
        <w:br/>
        <w:t>Es grüßet dich mein ganzer Geist,</w:t>
      </w:r>
      <w:r>
        <w:br/>
        <w:t>Du meines Heilands Seite,</w:t>
      </w:r>
      <w:r>
        <w:br/>
        <w:t>Du edler Quell, aus welchem fleußt</w:t>
      </w:r>
      <w:r>
        <w:br/>
        <w:t>Das Blut, das so viel Leute</w:t>
      </w:r>
      <w:r>
        <w:br/>
        <w:t>Von ihren Sünden wäschet.</w:t>
      </w:r>
    </w:p>
    <w:p w14:paraId="4D37AF1A" w14:textId="77777777" w:rsidR="00E02825" w:rsidRDefault="00E02825" w:rsidP="00E02825">
      <w:pPr>
        <w:pStyle w:val="StandardWeb"/>
      </w:pPr>
      <w:r>
        <w:t>2. Ich mach, Herr Jesu, mich zu dir,</w:t>
      </w:r>
      <w:r>
        <w:br/>
        <w:t>Ach halt mir’s ja zugute,</w:t>
      </w:r>
      <w:r>
        <w:br/>
        <w:t>Und laß mich suchen Trost für mir</w:t>
      </w:r>
      <w:r>
        <w:br/>
        <w:t>In deiner Wunden Blute.</w:t>
      </w:r>
      <w:r>
        <w:br/>
        <w:t>Du werte Wunde, sei gegrüßt,</w:t>
      </w:r>
      <w:r>
        <w:br/>
        <w:t>Du weites Tor der Gnaden,</w:t>
      </w:r>
      <w:r>
        <w:br/>
        <w:t>Daraus sich Blut und Wasser gießt,</w:t>
      </w:r>
      <w:r>
        <w:br/>
        <w:t>Und da all unsern Schaden</w:t>
      </w:r>
      <w:r>
        <w:br/>
        <w:t>Kann abgeholfen werden.</w:t>
      </w:r>
    </w:p>
    <w:p w14:paraId="6C45482B" w14:textId="77777777" w:rsidR="00E02825" w:rsidRDefault="00E02825" w:rsidP="00E02825">
      <w:pPr>
        <w:pStyle w:val="StandardWeb"/>
      </w:pPr>
      <w:r>
        <w:t>3. Du reuchst mir süßer als der Wein</w:t>
      </w:r>
      <w:r>
        <w:br/>
        <w:t>Und heilst die Gift der Schlangen,</w:t>
      </w:r>
      <w:r>
        <w:br/>
        <w:t>Du flößest mir das Leben ein</w:t>
      </w:r>
      <w:r>
        <w:br/>
        <w:t>Und stillst des Dursts Verlangen.</w:t>
      </w:r>
      <w:r>
        <w:br/>
        <w:t>Eröffne dich, du liebe Wund,</w:t>
      </w:r>
      <w:r>
        <w:br/>
        <w:t>Und laß mein Herze trinken;</w:t>
      </w:r>
      <w:r>
        <w:br/>
        <w:t>Ist’s müglich, laß mich gar zu Grund</w:t>
      </w:r>
      <w:r>
        <w:br/>
        <w:t>In dir gehn und versinken,</w:t>
      </w:r>
      <w:r>
        <w:br/>
        <w:t>So werd ich mich recht laben.</w:t>
      </w:r>
    </w:p>
    <w:p w14:paraId="38EE7DA7" w14:textId="77777777" w:rsidR="00E02825" w:rsidRDefault="00E02825" w:rsidP="00E02825">
      <w:pPr>
        <w:pStyle w:val="StandardWeb"/>
      </w:pPr>
      <w:r>
        <w:t>4. Mein Mund streckt sich mit aller Kraft,</w:t>
      </w:r>
      <w:r>
        <w:br/>
        <w:t>Damit er dich berühre</w:t>
      </w:r>
      <w:r>
        <w:br/>
        <w:t>Und ich den teuren Lebenssaft</w:t>
      </w:r>
      <w:r>
        <w:br/>
        <w:t>Im Mark und Beinen spüre.</w:t>
      </w:r>
      <w:r>
        <w:br/>
        <w:t>Ach wie so süße bist du doch,</w:t>
      </w:r>
      <w:r>
        <w:br/>
        <w:t>Herr Jesu, meinem Herzen!</w:t>
      </w:r>
      <w:r>
        <w:br/>
        <w:t>Wer dich recht liebt, dem wird das Joch</w:t>
      </w:r>
      <w:r>
        <w:br/>
        <w:t>Der bittern Todesschmerzen</w:t>
      </w:r>
      <w:r>
        <w:br/>
        <w:t>Gleich als wie lauter Zucker.</w:t>
      </w:r>
    </w:p>
    <w:p w14:paraId="30573607" w14:textId="77777777" w:rsidR="00E02825" w:rsidRDefault="00E02825" w:rsidP="00E02825">
      <w:pPr>
        <w:pStyle w:val="StandardWeb"/>
      </w:pPr>
      <w:r>
        <w:t>5. Verbirge mich und schleuß mich ein</w:t>
      </w:r>
      <w:r>
        <w:br/>
        <w:t>In deiner Seiten Höhle!</w:t>
      </w:r>
      <w:r>
        <w:br/>
        <w:t>Hier laß mich still und sicher sein,</w:t>
      </w:r>
      <w:r>
        <w:br/>
        <w:t>Hier wärme meine Seele,</w:t>
      </w:r>
      <w:r>
        <w:br/>
        <w:t>Wann mich der kalte Tod befällt;</w:t>
      </w:r>
      <w:r>
        <w:br/>
        <w:t>Nach mir und meinem Geiste stellt,</w:t>
      </w:r>
      <w:r>
        <w:br/>
        <w:t>So laß in deiner Treue</w:t>
      </w:r>
      <w:r>
        <w:br/>
        <w:t>Mich dann fein ruhig bleiben</w:t>
      </w:r>
    </w:p>
    <w:p w14:paraId="7C24F8AD" w14:textId="77777777" w:rsidR="00032BF5" w:rsidRDefault="00032BF5" w:rsidP="00032BF5">
      <w:pPr>
        <w:pStyle w:val="berschrift1"/>
      </w:pPr>
      <w:r w:rsidRPr="00E02825">
        <w:t>Ich hab in Gottes Herz und Sinn</w:t>
      </w:r>
      <w:r>
        <w:t xml:space="preserve"> </w:t>
      </w:r>
    </w:p>
    <w:p w14:paraId="3164EDF9" w14:textId="77777777" w:rsidR="00032BF5" w:rsidRDefault="00032BF5" w:rsidP="00032BF5">
      <w:pPr>
        <w:pStyle w:val="StandardWeb"/>
      </w:pPr>
      <w:r>
        <w:t>1. Ich hab in Gottes Herz und Sinn</w:t>
      </w:r>
      <w:r>
        <w:br/>
        <w:t>Mein Herz und Sinn ergeben:</w:t>
      </w:r>
      <w:r>
        <w:br/>
        <w:t>Was böse scheint, ist mir Gewinn,</w:t>
      </w:r>
      <w:r>
        <w:br/>
        <w:t>Der Tod selbst ist mein Leben.</w:t>
      </w:r>
      <w:r>
        <w:br/>
        <w:t>Ich bin ein Sohn Des, der den Thron</w:t>
      </w:r>
      <w:r>
        <w:br/>
        <w:t>Des Himmels aufgezogen;</w:t>
      </w:r>
      <w:r>
        <w:br/>
        <w:t>Ob er gleich schlägt</w:t>
      </w:r>
      <w:r>
        <w:br/>
        <w:t>und Kreuz auflegt,</w:t>
      </w:r>
      <w:r>
        <w:br/>
        <w:t>Bleibt doch sein Herz gewogen.</w:t>
      </w:r>
    </w:p>
    <w:p w14:paraId="080A3D4E" w14:textId="77777777" w:rsidR="00032BF5" w:rsidRDefault="00032BF5" w:rsidP="00032BF5">
      <w:pPr>
        <w:pStyle w:val="StandardWeb"/>
      </w:pPr>
      <w:r>
        <w:t>2. Das kann mir fehlen nimmermehr,</w:t>
      </w:r>
      <w:r>
        <w:br/>
        <w:t>Mein Vater muß mich lieben!</w:t>
      </w:r>
      <w:r>
        <w:br/>
        <w:t>Wann er gleich auch mich würf ins Meer,</w:t>
      </w:r>
      <w:r>
        <w:br/>
        <w:t>So will er mich nur üben</w:t>
      </w:r>
      <w:r>
        <w:br/>
        <w:t>Und mein Gemüt</w:t>
      </w:r>
      <w:r>
        <w:br/>
        <w:t>In seiner Güt</w:t>
      </w:r>
      <w:r>
        <w:br/>
        <w:t>Gewöhnen fest zu stehen:</w:t>
      </w:r>
      <w:r>
        <w:br/>
        <w:t>Halt ich den Stand, weiß seine Hand</w:t>
      </w:r>
      <w:r>
        <w:br/>
        <w:t>Mich wieder zu erhöhen.</w:t>
      </w:r>
    </w:p>
    <w:p w14:paraId="0BDE96A1" w14:textId="77777777" w:rsidR="00032BF5" w:rsidRDefault="00032BF5" w:rsidP="00032BF5">
      <w:pPr>
        <w:pStyle w:val="StandardWeb"/>
      </w:pPr>
      <w:r>
        <w:t>3. Ich bin ja von mir selber nicht</w:t>
      </w:r>
      <w:r>
        <w:br/>
        <w:t>Entsprungen noch formieret,</w:t>
      </w:r>
      <w:r>
        <w:br/>
        <w:t>Mein Gott ist’s, der mich zugericht‘,</w:t>
      </w:r>
      <w:r>
        <w:br/>
        <w:t>An Leib und Seel gezieret:</w:t>
      </w:r>
      <w:r>
        <w:br/>
        <w:t>Der Seelen Sitz</w:t>
      </w:r>
      <w:r>
        <w:br/>
        <w:t>Mit Sinn und Witz,</w:t>
      </w:r>
      <w:r>
        <w:br/>
        <w:t>Den Leib mit Fleisch und Beinen.</w:t>
      </w:r>
      <w:r>
        <w:br/>
        <w:t>Wer so viel tut,</w:t>
      </w:r>
      <w:r>
        <w:br/>
        <w:t>Des Herz und Mut</w:t>
      </w:r>
      <w:r>
        <w:br/>
        <w:t>Kann’s nimmer böse meinen.</w:t>
      </w:r>
    </w:p>
    <w:p w14:paraId="7545684A" w14:textId="77777777" w:rsidR="00032BF5" w:rsidRDefault="00032BF5" w:rsidP="00032BF5">
      <w:pPr>
        <w:pStyle w:val="StandardWeb"/>
      </w:pPr>
      <w:r>
        <w:t>4. Woher wollt ich mein Aufenthalt</w:t>
      </w:r>
      <w:r>
        <w:br/>
        <w:t>Auf dieser Erd erlangen?</w:t>
      </w:r>
      <w:r>
        <w:br/>
        <w:t>Ich wäre längsten tot und kalt,</w:t>
      </w:r>
      <w:r>
        <w:br/>
        <w:t>Wo mich nicht Gott umfangen</w:t>
      </w:r>
      <w:r>
        <w:br/>
        <w:t>Mit seinem Arm,</w:t>
      </w:r>
      <w:r>
        <w:br/>
        <w:t>Der alles warm,</w:t>
      </w:r>
      <w:r>
        <w:br/>
        <w:t>Gesund und fröhlich machet;</w:t>
      </w:r>
      <w:r>
        <w:br/>
        <w:t>Was er nicht hält,</w:t>
      </w:r>
      <w:r>
        <w:br/>
        <w:t>Das bricht und fällt,</w:t>
      </w:r>
      <w:r>
        <w:br/>
        <w:t>Was er erfreut, das lachet.</w:t>
      </w:r>
    </w:p>
    <w:p w14:paraId="02BEDBDE" w14:textId="77777777" w:rsidR="00032BF5" w:rsidRDefault="00032BF5" w:rsidP="00032BF5">
      <w:pPr>
        <w:pStyle w:val="StandardWeb"/>
      </w:pPr>
      <w:r>
        <w:t>5. Zudem ist Weisheit und Verstand</w:t>
      </w:r>
      <w:r>
        <w:br/>
        <w:t>Bei ihm ohn alle Maßen;</w:t>
      </w:r>
      <w:r>
        <w:br/>
        <w:t>Zeit, Ort und Stund ist ihm bekannt,</w:t>
      </w:r>
      <w:r>
        <w:br/>
        <w:t>Zu tun und auch zu lassen.</w:t>
      </w:r>
      <w:r>
        <w:br/>
        <w:t>Er weiß, wann Freud,</w:t>
      </w:r>
      <w:r>
        <w:br/>
        <w:t>Er weiß, wann Leid</w:t>
      </w:r>
      <w:r>
        <w:br/>
        <w:t>Uns, seinen Kindern, diene;</w:t>
      </w:r>
      <w:r>
        <w:br/>
        <w:t>Und was er tut,</w:t>
      </w:r>
      <w:r>
        <w:br/>
        <w:t>Ist alles gut,</w:t>
      </w:r>
      <w:r>
        <w:br/>
        <w:t>Ob’s noch so traurig schiene.</w:t>
      </w:r>
    </w:p>
    <w:p w14:paraId="6F058639" w14:textId="77777777" w:rsidR="00032BF5" w:rsidRDefault="00032BF5" w:rsidP="00032BF5">
      <w:pPr>
        <w:pStyle w:val="StandardWeb"/>
      </w:pPr>
      <w:r>
        <w:t>6. Du denkest zwar, wann du nicht hast,</w:t>
      </w:r>
      <w:r>
        <w:br/>
        <w:t>Was Fleisch und Blut begehret,</w:t>
      </w:r>
      <w:r>
        <w:br/>
        <w:t>Als sei mit einer großen Last</w:t>
      </w:r>
      <w:r>
        <w:br/>
        <w:t>Dein Glück und Heil beschweret:</w:t>
      </w:r>
      <w:r>
        <w:br/>
        <w:t>Hast spat und früh</w:t>
      </w:r>
      <w:r>
        <w:br/>
        <w:t>Viel Sorg und Müh,</w:t>
      </w:r>
      <w:r>
        <w:br/>
        <w:t>An deinen Wunsch zu kommen,</w:t>
      </w:r>
      <w:r>
        <w:br/>
        <w:t>Und denkest nicht,</w:t>
      </w:r>
      <w:r>
        <w:br/>
        <w:t>Daß, was geschicht,</w:t>
      </w:r>
      <w:r>
        <w:br/>
        <w:t>Gescheh zu deinen Frommen.</w:t>
      </w:r>
    </w:p>
    <w:p w14:paraId="41FB29DA" w14:textId="77777777" w:rsidR="00032BF5" w:rsidRDefault="00032BF5" w:rsidP="00032BF5">
      <w:pPr>
        <w:pStyle w:val="StandardWeb"/>
      </w:pPr>
      <w:r>
        <w:t>7. Fürwahr, der dich geschaffen hat</w:t>
      </w:r>
      <w:r>
        <w:br/>
        <w:t>Und ihm zur Ehr erbauet,</w:t>
      </w:r>
      <w:r>
        <w:br/>
        <w:t>Der hat schon längst in seinem Rat</w:t>
      </w:r>
      <w:r>
        <w:br/>
        <w:t>Ersehen und beschauet</w:t>
      </w:r>
      <w:r>
        <w:br/>
        <w:t>Aus wahrer Treu,</w:t>
      </w:r>
      <w:r>
        <w:br/>
        <w:t>Was dienlich sei</w:t>
      </w:r>
      <w:r>
        <w:br/>
        <w:t>Dir und den Deinen allen;</w:t>
      </w:r>
      <w:r>
        <w:br/>
        <w:t>Laß ihm doch zu,</w:t>
      </w:r>
      <w:r>
        <w:br/>
        <w:t>Daß er nur tu</w:t>
      </w:r>
      <w:r>
        <w:br/>
        <w:t>Nach seinem Wohlgefallen.</w:t>
      </w:r>
    </w:p>
    <w:p w14:paraId="5B816563" w14:textId="77777777" w:rsidR="00032BF5" w:rsidRDefault="00032BF5" w:rsidP="00032BF5">
      <w:pPr>
        <w:pStyle w:val="StandardWeb"/>
      </w:pPr>
      <w:r>
        <w:t>8. Wann’s Gott gefällt, so kann’s nicht sein,</w:t>
      </w:r>
      <w:r>
        <w:br/>
        <w:t>Es wird dich letzt erfreuen:</w:t>
      </w:r>
      <w:r>
        <w:br/>
        <w:t>Was du itzt nennest Kreuz und Pein,</w:t>
      </w:r>
      <w:r>
        <w:br/>
        <w:t>Wird dir zum Trost gedeihen.</w:t>
      </w:r>
      <w:r>
        <w:br/>
        <w:t>Wart in Geduld:</w:t>
      </w:r>
      <w:r>
        <w:br/>
        <w:t>Die Gnad und Huld</w:t>
      </w:r>
      <w:r>
        <w:br/>
        <w:t>Wird sich doch endlich finden;</w:t>
      </w:r>
      <w:r>
        <w:br/>
        <w:t>All Angst und Qual</w:t>
      </w:r>
      <w:r>
        <w:br/>
        <w:t>Wird auf einmal</w:t>
      </w:r>
      <w:r>
        <w:br/>
        <w:t>Gleich wie ein Dampf verschwinden.</w:t>
      </w:r>
    </w:p>
    <w:p w14:paraId="0E1B74F7" w14:textId="77777777" w:rsidR="00032BF5" w:rsidRDefault="00032BF5" w:rsidP="00032BF5">
      <w:pPr>
        <w:pStyle w:val="StandardWeb"/>
      </w:pPr>
      <w:r>
        <w:t>9. Das Feld kann ohne Ungestüm</w:t>
      </w:r>
      <w:r>
        <w:br/>
        <w:t>Gar keine Früchte tragen:</w:t>
      </w:r>
      <w:r>
        <w:br/>
        <w:t>So fällt auch Menschenwohlfahrt üm</w:t>
      </w:r>
      <w:r>
        <w:br/>
        <w:t>Bei lauter guten Tagen.</w:t>
      </w:r>
      <w:r>
        <w:br/>
        <w:t>Die Aloe</w:t>
      </w:r>
      <w:r>
        <w:br/>
        <w:t>Bringt bittres Weh,</w:t>
      </w:r>
      <w:r>
        <w:br/>
        <w:t>Macht gleichwohl rote Wangen:</w:t>
      </w:r>
      <w:r>
        <w:br/>
        <w:t>So muß ein Herz</w:t>
      </w:r>
      <w:r>
        <w:br/>
        <w:t>Durch Angst und Schmerz</w:t>
      </w:r>
      <w:r>
        <w:br/>
        <w:t>Zu seinem Heil gelangen.</w:t>
      </w:r>
    </w:p>
    <w:p w14:paraId="4E62CDB8" w14:textId="77777777" w:rsidR="00032BF5" w:rsidRDefault="00032BF5" w:rsidP="00032BF5">
      <w:pPr>
        <w:pStyle w:val="StandardWeb"/>
      </w:pPr>
      <w:r>
        <w:t>10. Ei nun, mein Gott, so fall ich dir</w:t>
      </w:r>
      <w:r>
        <w:br/>
        <w:t>Getrost in deine Hände;</w:t>
      </w:r>
      <w:r>
        <w:br/>
        <w:t>Nimm mich und mach es du mit mir</w:t>
      </w:r>
      <w:r>
        <w:br/>
        <w:t>Bis an mein letztes Ende,</w:t>
      </w:r>
      <w:r>
        <w:br/>
        <w:t>Wie du wohl weißt,</w:t>
      </w:r>
      <w:r>
        <w:br/>
        <w:t>Daß meinem Geist</w:t>
      </w:r>
      <w:r>
        <w:br/>
        <w:t>Dadurch sein Nutz entstehe</w:t>
      </w:r>
      <w:r>
        <w:br/>
        <w:t>Und deine Ehr</w:t>
      </w:r>
      <w:r>
        <w:br/>
        <w:t>Je mehr und mehr</w:t>
      </w:r>
      <w:r>
        <w:br/>
        <w:t>Sich in ihr selbst erhöhe.</w:t>
      </w:r>
    </w:p>
    <w:p w14:paraId="3F7AE934" w14:textId="77777777" w:rsidR="00032BF5" w:rsidRDefault="00032BF5" w:rsidP="00032BF5">
      <w:pPr>
        <w:pStyle w:val="StandardWeb"/>
      </w:pPr>
      <w:r>
        <w:t>11. Willst du mir geben Sonnenschein,</w:t>
      </w:r>
      <w:r>
        <w:br/>
        <w:t>So nehm ich’s an mit Freuden,</w:t>
      </w:r>
      <w:r>
        <w:br/>
        <w:t>Soll’s aber Kreuz und Unglück sein,</w:t>
      </w:r>
      <w:r>
        <w:br/>
        <w:t>Will ich’s geduldig leiden.</w:t>
      </w:r>
      <w:r>
        <w:br/>
        <w:t>Soll mir allhier</w:t>
      </w:r>
      <w:r>
        <w:br/>
        <w:t>Des Lebens Tür</w:t>
      </w:r>
      <w:r>
        <w:br/>
        <w:t>Noch ferner offen stehen:</w:t>
      </w:r>
      <w:r>
        <w:br/>
        <w:t>Wie du mich führst</w:t>
      </w:r>
      <w:r>
        <w:br/>
        <w:t>Und führen wirst,</w:t>
      </w:r>
      <w:r>
        <w:br/>
        <w:t>So will ich gern mitgehen.</w:t>
      </w:r>
    </w:p>
    <w:p w14:paraId="6951562A" w14:textId="77777777" w:rsidR="00032BF5" w:rsidRDefault="00032BF5" w:rsidP="00032BF5">
      <w:pPr>
        <w:pStyle w:val="StandardWeb"/>
      </w:pPr>
      <w:r>
        <w:t>12. Soll ich denn auch des Todes Weg</w:t>
      </w:r>
      <w:r>
        <w:br/>
        <w:t>Und finstre Straßen reisen:</w:t>
      </w:r>
      <w:r>
        <w:br/>
        <w:t>Wohlan, so tret ich Bahn und Steg,</w:t>
      </w:r>
      <w:r>
        <w:br/>
        <w:t>Den mir dein Augen weisen.</w:t>
      </w:r>
      <w:r>
        <w:br/>
        <w:t>Du bist mein Hirt,</w:t>
      </w:r>
      <w:r>
        <w:br/>
        <w:t>Der alles wird</w:t>
      </w:r>
      <w:r>
        <w:br/>
        <w:t>Zu solchem Ende kehren,</w:t>
      </w:r>
      <w:r>
        <w:br/>
        <w:t>Daß ich einmal</w:t>
      </w:r>
      <w:r>
        <w:br/>
        <w:t>In deinem Saal</w:t>
      </w:r>
      <w:r>
        <w:br/>
        <w:t>Dich ewig möge ehren.</w:t>
      </w:r>
    </w:p>
    <w:p w14:paraId="3C455B3F" w14:textId="77777777" w:rsidR="00FD112D" w:rsidRDefault="00FD112D" w:rsidP="00FD112D">
      <w:pPr>
        <w:pStyle w:val="berschrift1"/>
      </w:pPr>
      <w:r w:rsidRPr="00FD112D">
        <w:t>Ich hab oft bei mir selbst gedacht</w:t>
      </w:r>
      <w:r>
        <w:t xml:space="preserve"> </w:t>
      </w:r>
    </w:p>
    <w:p w14:paraId="4BCA500F" w14:textId="77777777" w:rsidR="00FD112D" w:rsidRDefault="00FD112D" w:rsidP="00FD112D">
      <w:pPr>
        <w:pStyle w:val="StandardWeb"/>
      </w:pPr>
      <w:r>
        <w:t>Ich hab‘ oft bei mir selbst gedacht,</w:t>
      </w:r>
      <w:r>
        <w:br/>
        <w:t>Wenn ich den Lauf der Welt betracht’t,</w:t>
      </w:r>
      <w:r>
        <w:br/>
        <w:t>Ob auch das Leben dieser Erd‘</w:t>
      </w:r>
      <w:r>
        <w:br/>
        <w:t>Uns gut sei und des wünschens werth?</w:t>
      </w:r>
      <w:r>
        <w:br/>
        <w:t>`Und ob nicht der viel besser thu‘,</w:t>
      </w:r>
      <w:r>
        <w:br/>
        <w:t>Der sich fein zeitlich legt zur Ruh‘?</w:t>
      </w:r>
    </w:p>
    <w:p w14:paraId="2B6E36ED" w14:textId="77777777" w:rsidR="00FD112D" w:rsidRDefault="00FD112D" w:rsidP="00FD112D">
      <w:pPr>
        <w:pStyle w:val="StandardWeb"/>
      </w:pPr>
      <w:r>
        <w:t>Denn, Lieber, denk‘ und sage mir:</w:t>
      </w:r>
      <w:r>
        <w:br/>
        <w:t>Was für ein Stand ist wohl allhier,</w:t>
      </w:r>
      <w:r>
        <w:br/>
        <w:t>Dem nicht sein‘ Angst, sein Schmerz und Weh‘</w:t>
      </w:r>
      <w:r>
        <w:br/>
        <w:t>Alltäglich über’m Haupte steh‘?</w:t>
      </w:r>
      <w:r>
        <w:br/>
        <w:t>Ist auch ein Ort, der Kummers frei</w:t>
      </w:r>
      <w:r>
        <w:br/>
        <w:t>Und ohne Klag‘ und Thränen sei?</w:t>
      </w:r>
    </w:p>
    <w:p w14:paraId="3E3DF605" w14:textId="77777777" w:rsidR="00FD112D" w:rsidRDefault="00FD112D" w:rsidP="00FD112D">
      <w:pPr>
        <w:pStyle w:val="StandardWeb"/>
      </w:pPr>
      <w:r>
        <w:t>Sieh unsers ganzen Lebens Lauf:</w:t>
      </w:r>
      <w:r>
        <w:br/>
        <w:t>Ist auch ein Tag von Jugend auf,</w:t>
      </w:r>
      <w:r>
        <w:br/>
        <w:t>Der nicht sein‘ eig’ne Qual und Plag‘</w:t>
      </w:r>
      <w:r>
        <w:br/>
        <w:t>Auf seinem Rücken mit sich trag‘?</w:t>
      </w:r>
      <w:r>
        <w:br/>
        <w:t>Ist nicht die Freude, die uns stillt,</w:t>
      </w:r>
      <w:r>
        <w:br/>
        <w:t>Auch selbst mit Jammer angefüllt?</w:t>
      </w:r>
    </w:p>
    <w:p w14:paraId="6A13E213" w14:textId="77777777" w:rsidR="00FD112D" w:rsidRDefault="00FD112D" w:rsidP="00FD112D">
      <w:pPr>
        <w:pStyle w:val="StandardWeb"/>
      </w:pPr>
      <w:r>
        <w:t>Hat einer Glück und gute Zeit,</w:t>
      </w:r>
      <w:r>
        <w:br/>
        <w:t>Hilf Gott! wie tobt und zürnt der Neid!</w:t>
      </w:r>
      <w:r>
        <w:br/>
        <w:t>Hat einer Ehr‘ und große Würd‘,</w:t>
      </w:r>
      <w:r>
        <w:br/>
        <w:t>Ist, der vor andern ist geehrt,</w:t>
      </w:r>
      <w:r>
        <w:br/>
        <w:t>Vor andern auch dabei beschwert!</w:t>
      </w:r>
    </w:p>
    <w:p w14:paraId="17D4DEF4" w14:textId="77777777" w:rsidR="00FD112D" w:rsidRDefault="00FD112D" w:rsidP="00FD112D">
      <w:pPr>
        <w:pStyle w:val="StandardWeb"/>
      </w:pPr>
      <w:r>
        <w:t>Ist einer heute gutes Muth’s,</w:t>
      </w:r>
      <w:r>
        <w:br/>
        <w:t>Ergötzt und freut sich seines Gut’s,</w:t>
      </w:r>
      <w:r>
        <w:br/>
        <w:t>Eh‘ er’s vermeint, fährt sein Gewinn</w:t>
      </w:r>
      <w:r>
        <w:br/>
        <w:t>Zusammt dem guten Muthe hin:</w:t>
      </w:r>
      <w:r>
        <w:br/>
        <w:t>Wie plötzlich kommt ein Ungestüm</w:t>
      </w:r>
      <w:r>
        <w:br/>
        <w:t>Und wirft die großen Güter üm?</w:t>
      </w:r>
    </w:p>
    <w:p w14:paraId="5C79E745" w14:textId="77777777" w:rsidR="00FD112D" w:rsidRDefault="00FD112D" w:rsidP="00FD112D">
      <w:pPr>
        <w:pStyle w:val="StandardWeb"/>
      </w:pPr>
      <w:r>
        <w:t>Bist du dann fromm und fliehst die Welt</w:t>
      </w:r>
      <w:r>
        <w:br/>
        <w:t>Und liebst Gott mehr als Gold und Geld,</w:t>
      </w:r>
      <w:r>
        <w:br/>
        <w:t>So wird dein Ruhm, dein Schmuck und Kron‘</w:t>
      </w:r>
      <w:r>
        <w:br/>
        <w:t>In aller Welt zu Spott und Hohn.</w:t>
      </w:r>
      <w:r>
        <w:br/>
        <w:t>Denn wer der Welt nicht heucheln kann,</w:t>
      </w:r>
      <w:r>
        <w:br/>
        <w:t>Den sieht die Welt für albern an.</w:t>
      </w:r>
    </w:p>
    <w:p w14:paraId="4BAA177C" w14:textId="77777777" w:rsidR="00FD112D" w:rsidRDefault="00FD112D" w:rsidP="00FD112D">
      <w:pPr>
        <w:pStyle w:val="StandardWeb"/>
      </w:pPr>
      <w:r>
        <w:t>Nun es ist wahr, es steht uns hier</w:t>
      </w:r>
      <w:r>
        <w:br/>
        <w:t>Die Trübsal täglich vor der Thür,</w:t>
      </w:r>
      <w:r>
        <w:br/>
        <w:t>Und find’t ein jeder überall</w:t>
      </w:r>
      <w:r>
        <w:br/>
        <w:t>Des Kreuzes Noth und bitt’re Gall:</w:t>
      </w:r>
      <w:r>
        <w:br/>
        <w:t>Sollt‘ aber drum der Christen Licht</w:t>
      </w:r>
      <w:r>
        <w:br/>
        <w:t>Ganz nichts mehr sein? Das glaub‘ ich nicht.</w:t>
      </w:r>
    </w:p>
    <w:p w14:paraId="5753CC95" w14:textId="77777777" w:rsidR="00FD112D" w:rsidRDefault="00FD112D" w:rsidP="00FD112D">
      <w:pPr>
        <w:pStyle w:val="StandardWeb"/>
      </w:pPr>
      <w:r>
        <w:t>Ein Christe, der an Christo klebt</w:t>
      </w:r>
      <w:r>
        <w:br/>
        <w:t>Und stets im Geist und Glauben lebt,</w:t>
      </w:r>
      <w:r>
        <w:br/>
        <w:t>Dem kann kein Unglück, keine Pein</w:t>
      </w:r>
      <w:r>
        <w:br/>
        <w:t>Im ganzen Leben schädlich sein:</w:t>
      </w:r>
      <w:r>
        <w:br/>
        <w:t>Geht’s ihm nicht all’zeit, wie es soll,</w:t>
      </w:r>
      <w:r>
        <w:br/>
        <w:t>So ist ihm dennoch all’zeit wohl.</w:t>
      </w:r>
    </w:p>
    <w:p w14:paraId="44DC567B" w14:textId="77777777" w:rsidR="00FD112D" w:rsidRDefault="00FD112D" w:rsidP="00FD112D">
      <w:pPr>
        <w:pStyle w:val="StandardWeb"/>
      </w:pPr>
      <w:r>
        <w:t>Hat er nicht Gold, so hat er Gott,</w:t>
      </w:r>
      <w:r>
        <w:br/>
        <w:t>Fragt nichts nach böser Leute Spott,</w:t>
      </w:r>
      <w:r>
        <w:br/>
        <w:t>Verwirft mit Freuden und verlacht,</w:t>
      </w:r>
      <w:r>
        <w:br/>
        <w:t>Der Welt verkehrten Stolz und Pracht.</w:t>
      </w:r>
      <w:r>
        <w:br/>
        <w:t>Sein‘ Ehr‘ ist Hoffnung und Geduld,</w:t>
      </w:r>
      <w:r>
        <w:br/>
        <w:t>Sein‘ Hoheit ist des Höchsten Huld.</w:t>
      </w:r>
    </w:p>
    <w:p w14:paraId="53EE8B2B" w14:textId="77777777" w:rsidR="00FD112D" w:rsidRDefault="00FD112D" w:rsidP="00FD112D">
      <w:pPr>
        <w:pStyle w:val="StandardWeb"/>
      </w:pPr>
      <w:r>
        <w:t>Es weiß ein Christ und bleibt dabei,</w:t>
      </w:r>
      <w:r>
        <w:br/>
        <w:t>Daß Gott sein Freund und Vater sei;</w:t>
      </w:r>
      <w:r>
        <w:br/>
        <w:t>Er hau‘, er brenn‘, er stech‘, er schneid‘,</w:t>
      </w:r>
      <w:r>
        <w:br/>
        <w:t>Hier ist nichts, das uns von ihm scheid‘,</w:t>
      </w:r>
      <w:r>
        <w:br/>
        <w:t>Je mehr er schlägt, je mehr er liebt,</w:t>
      </w:r>
      <w:r>
        <w:br/>
        <w:t>Bleibt fromm, ob er uns gleich betrübt.</w:t>
      </w:r>
    </w:p>
    <w:p w14:paraId="015DCC56" w14:textId="77777777" w:rsidR="00FD112D" w:rsidRDefault="00FD112D" w:rsidP="00FD112D">
      <w:pPr>
        <w:pStyle w:val="StandardWeb"/>
      </w:pPr>
      <w:r>
        <w:t>Laß alles fallen, wie es fällt,</w:t>
      </w:r>
      <w:r>
        <w:br/>
        <w:t>Wer Christi Lieb‘ im Herzen hält,</w:t>
      </w:r>
      <w:r>
        <w:br/>
        <w:t>Der ist ein Held und bleibt besteh’n,</w:t>
      </w:r>
      <w:r>
        <w:br/>
        <w:t>Wenn Erd‘ und Himmel untergeh’n,</w:t>
      </w:r>
      <w:r>
        <w:br/>
        <w:t>Und wenn ihn alle Welt verläßt,</w:t>
      </w:r>
      <w:r>
        <w:br/>
        <w:t>Hält Gottes Wort ihn steif und fest.</w:t>
      </w:r>
    </w:p>
    <w:p w14:paraId="0674BF4F" w14:textId="77777777" w:rsidR="00FD112D" w:rsidRDefault="00FD112D" w:rsidP="00FD112D">
      <w:pPr>
        <w:pStyle w:val="StandardWeb"/>
      </w:pPr>
      <w:r>
        <w:t>Des Höchsten Wort dämpft alles Leid</w:t>
      </w:r>
      <w:r>
        <w:br/>
        <w:t>Und kehrt’s in lauter Lust und Freud‘,</w:t>
      </w:r>
      <w:r>
        <w:br/>
        <w:t>Es nimmt dem Unglück alles Gift,</w:t>
      </w:r>
      <w:r>
        <w:br/>
        <w:t>Daß, ob’s uns gleich verfolgt und trifft,</w:t>
      </w:r>
      <w:r>
        <w:br/>
        <w:t>Es dennoch unser Herze nie</w:t>
      </w:r>
      <w:r>
        <w:br/>
        <w:t>In allzu großes Trauren zieh.</w:t>
      </w:r>
    </w:p>
    <w:p w14:paraId="47DBF8CA" w14:textId="77777777" w:rsidR="00FD112D" w:rsidRDefault="00FD112D" w:rsidP="00FD112D">
      <w:pPr>
        <w:pStyle w:val="StandardWeb"/>
      </w:pPr>
      <w:r>
        <w:t>Ei nun! so mäß’ge deine Klag‘!</w:t>
      </w:r>
      <w:r>
        <w:br/>
        <w:t>Ist dieses Leben voller Plag‘,</w:t>
      </w:r>
      <w:r>
        <w:br/>
        <w:t>Ist’s dennoch, an der Christentheil,</w:t>
      </w:r>
      <w:r>
        <w:br/>
        <w:t>Auch voller Gottes Schutz und Heil.</w:t>
      </w:r>
      <w:r>
        <w:br/>
        <w:t>Wer Gott vertraut und Christum ehrt,</w:t>
      </w:r>
      <w:r>
        <w:br/>
        <w:t>Der bleibt im Kreuz auch unversehrt.</w:t>
      </w:r>
    </w:p>
    <w:p w14:paraId="5CE44078" w14:textId="77777777" w:rsidR="00FD112D" w:rsidRDefault="00FD112D" w:rsidP="00FD112D">
      <w:pPr>
        <w:pStyle w:val="StandardWeb"/>
      </w:pPr>
      <w:r>
        <w:t>Gleich wie das Gold durch’s Feuer geht</w:t>
      </w:r>
      <w:r>
        <w:br/>
        <w:t>Und in dem Ofen wohl besteht,</w:t>
      </w:r>
      <w:r>
        <w:br/>
        <w:t>So bleibt ein Christ durch Gottesgnad‘</w:t>
      </w:r>
      <w:r>
        <w:br/>
        <w:t>Im Elendsofen ohne Schad‘.</w:t>
      </w:r>
      <w:r>
        <w:br/>
        <w:t>Ein Kind bleibt seines Vaters Kind,</w:t>
      </w:r>
      <w:r>
        <w:br/>
        <w:t>Ob’s gleich des Vaters Zucht empfind’t.</w:t>
      </w:r>
    </w:p>
    <w:p w14:paraId="3B8A2970" w14:textId="77777777" w:rsidR="00FD112D" w:rsidRDefault="00FD112D" w:rsidP="00FD112D">
      <w:pPr>
        <w:pStyle w:val="StandardWeb"/>
      </w:pPr>
      <w:r>
        <w:t>Drum, liebes Herz, sei ohne Scheu,</w:t>
      </w:r>
      <w:r>
        <w:br/>
        <w:t>Und sieh auf deines Vaters Treu‘.</w:t>
      </w:r>
      <w:r>
        <w:br/>
        <w:t>Empfind’st du auch hier seine Ruth‘,</w:t>
      </w:r>
      <w:r>
        <w:br/>
        <w:t>Er meint’s nicht bös‘, er ist dir gut;</w:t>
      </w:r>
      <w:r>
        <w:br/>
        <w:t>Gib dich getrost in seine Händ‘,</w:t>
      </w:r>
      <w:r>
        <w:br/>
        <w:t>Es nimmt zuletzt ein gutes End‘.</w:t>
      </w:r>
    </w:p>
    <w:p w14:paraId="3E649277" w14:textId="77777777" w:rsidR="00FD112D" w:rsidRDefault="00FD112D" w:rsidP="00FD112D">
      <w:pPr>
        <w:pStyle w:val="StandardWeb"/>
      </w:pPr>
      <w:r>
        <w:t>Leb‘ immerhin, so lang‘ Er will!</w:t>
      </w:r>
      <w:r>
        <w:br/>
        <w:t>Ist’s Leben schwer, so sei du still,</w:t>
      </w:r>
      <w:r>
        <w:br/>
        <w:t>Es geht zuletzt in Freuden aus:</w:t>
      </w:r>
      <w:r>
        <w:br/>
        <w:t>Im Himmel ist ein schönes Haus,</w:t>
      </w:r>
      <w:r>
        <w:br/>
        <w:t>Da, wer nach Christo hier gestrebt,</w:t>
      </w:r>
      <w:r>
        <w:br/>
        <w:t>Mit Christi Engeln ewig lebt.</w:t>
      </w:r>
    </w:p>
    <w:p w14:paraId="10FD67BC" w14:textId="77777777" w:rsidR="00E02825" w:rsidRDefault="00E02825" w:rsidP="00E02825">
      <w:pPr>
        <w:pStyle w:val="berschrift1"/>
      </w:pPr>
      <w:r w:rsidRPr="003F746E">
        <w:t>Ich habs verdient, was will ich doch</w:t>
      </w:r>
      <w:r>
        <w:t xml:space="preserve"> </w:t>
      </w:r>
    </w:p>
    <w:p w14:paraId="64815AA8" w14:textId="77777777" w:rsidR="00E02825" w:rsidRDefault="00E02825" w:rsidP="00E02825">
      <w:pPr>
        <w:pStyle w:val="StandardWeb"/>
      </w:pPr>
      <w:r>
        <w:t>1. Ich habs verdient, was will ich doch</w:t>
      </w:r>
      <w:r>
        <w:br/>
        <w:t>mich wider Gott viel sperren?</w:t>
      </w:r>
      <w:r>
        <w:br/>
        <w:t>Komm immer her, du Kreuzesjoch</w:t>
      </w:r>
      <w:r>
        <w:br/>
        <w:t>und bittrer Kelch des HErren!</w:t>
      </w:r>
      <w:r>
        <w:br/>
        <w:t>Ohn Angst und Pein</w:t>
      </w:r>
      <w:r>
        <w:br/>
        <w:t>mag der nicht sein,</w:t>
      </w:r>
      <w:r>
        <w:br/>
        <w:t>der wider Gott gehandelt,</w:t>
      </w:r>
      <w:r>
        <w:br/>
        <w:t>wie ich getan, da ich die Bahn</w:t>
      </w:r>
      <w:r>
        <w:br/>
        <w:t>Der schnöden Welt gewandelt.</w:t>
      </w:r>
    </w:p>
    <w:p w14:paraId="517FC42F" w14:textId="77777777" w:rsidR="00E02825" w:rsidRDefault="00E02825" w:rsidP="00E02825">
      <w:pPr>
        <w:pStyle w:val="StandardWeb"/>
      </w:pPr>
      <w:r>
        <w:t>2. Ich will des HErren Straf und Zorn</w:t>
      </w:r>
      <w:r>
        <w:br/>
        <w:t>mit willgem Herzen tragen,</w:t>
      </w:r>
      <w:r>
        <w:br/>
        <w:t>in Sünden bin ich ja geborn,</w:t>
      </w:r>
      <w:r>
        <w:br/>
        <w:t>hab auch im Sündenwagen</w:t>
      </w:r>
      <w:r>
        <w:br/>
        <w:t>Mit eitler Freud oft meine Zeit</w:t>
      </w:r>
      <w:r>
        <w:br/>
        <w:t>ganz liederlich verzehret,</w:t>
      </w:r>
      <w:r>
        <w:br/>
        <w:t>Gott, meinen Hort,</w:t>
      </w:r>
      <w:r>
        <w:br/>
        <w:t>in seinem Wort</w:t>
      </w:r>
      <w:r>
        <w:br/>
        <w:t>Nicht, wie ich soll gehöret.</w:t>
      </w:r>
    </w:p>
    <w:p w14:paraId="2D962128" w14:textId="77777777" w:rsidR="00E02825" w:rsidRDefault="00E02825" w:rsidP="00E02825">
      <w:pPr>
        <w:pStyle w:val="StandardWeb"/>
      </w:pPr>
      <w:r>
        <w:t>3. Ich habe den gebahnten Steg</w:t>
      </w:r>
      <w:r>
        <w:br/>
        <w:t>verlassen und geliebet</w:t>
      </w:r>
      <w:r>
        <w:br/>
        <w:t>den gottvergessnen Irreweg;</w:t>
      </w:r>
      <w:r>
        <w:br/>
        <w:t>drum wird nun betrübet</w:t>
      </w:r>
      <w:r>
        <w:br/>
        <w:t>mein Herz und Mut</w:t>
      </w:r>
      <w:r>
        <w:br/>
        <w:t>durch Gottes Rut;</w:t>
      </w:r>
      <w:r>
        <w:br/>
        <w:t>Er hält ein recht Gerichte</w:t>
      </w:r>
      <w:r>
        <w:br/>
        <w:t>vor seinem Thron,</w:t>
      </w:r>
      <w:r>
        <w:br/>
        <w:t>gibt Sold und Lohn</w:t>
      </w:r>
      <w:r>
        <w:br/>
        <w:t>mit völligem Gewichte.</w:t>
      </w:r>
    </w:p>
    <w:p w14:paraId="7382CC73" w14:textId="77777777" w:rsidR="00E02825" w:rsidRDefault="00E02825" w:rsidP="00E02825">
      <w:pPr>
        <w:pStyle w:val="StandardWeb"/>
      </w:pPr>
      <w:r>
        <w:t>4. Gott ist gerecht, doch auch dabei</w:t>
      </w:r>
      <w:r>
        <w:br/>
        <w:t>sehr fromm und voller Güte,</w:t>
      </w:r>
      <w:r>
        <w:br/>
        <w:t>Die Vaterlieb und Muttertreu,</w:t>
      </w:r>
      <w:r>
        <w:br/>
        <w:t>die wohnt ihm im Gemüte.</w:t>
      </w:r>
      <w:r>
        <w:br/>
        <w:t>Gott zürnet nicht,</w:t>
      </w:r>
      <w:r>
        <w:br/>
        <w:t>Wie wohl geschicht</w:t>
      </w:r>
      <w:r>
        <w:br/>
        <w:t>Bei uns hier auf der Erden,</w:t>
      </w:r>
      <w:r>
        <w:br/>
        <w:t>Da mancher Mann</w:t>
      </w:r>
      <w:r>
        <w:br/>
        <w:t>Nicht wieder kann</w:t>
      </w:r>
      <w:r>
        <w:br/>
        <w:t>Zur Sühn erweichet werden.</w:t>
      </w:r>
    </w:p>
    <w:p w14:paraId="7BEA5E92" w14:textId="77777777" w:rsidR="00E02825" w:rsidRDefault="00E02825" w:rsidP="00E02825">
      <w:pPr>
        <w:pStyle w:val="StandardWeb"/>
      </w:pPr>
      <w:r>
        <w:t>5. Nein, traun! das ist nicht Gottes Sinn,</w:t>
      </w:r>
      <w:r>
        <w:br/>
        <w:t>sein Zorn, der hat ein Ende,</w:t>
      </w:r>
      <w:r>
        <w:br/>
        <w:t>Wann wir uns bessern, fällt er hin</w:t>
      </w:r>
      <w:r>
        <w:br/>
        <w:t>und macht die strengen Hände</w:t>
      </w:r>
      <w:r>
        <w:br/>
        <w:t>Sanft und gelind,</w:t>
      </w:r>
      <w:r>
        <w:br/>
        <w:t>Hört auf, die Sünd</w:t>
      </w:r>
      <w:r>
        <w:br/>
        <w:t>Hier bei uns heimzusuchen:</w:t>
      </w:r>
      <w:r>
        <w:br/>
        <w:t>GOtt kehrt den Grimm</w:t>
      </w:r>
      <w:r>
        <w:br/>
        <w:t>mit Gnaden üm</w:t>
      </w:r>
      <w:r>
        <w:br/>
        <w:t>und segnet nach dem Fluchen.</w:t>
      </w:r>
    </w:p>
    <w:p w14:paraId="693AFE8C" w14:textId="77777777" w:rsidR="00E02825" w:rsidRDefault="00E02825" w:rsidP="00E02825">
      <w:pPr>
        <w:pStyle w:val="StandardWeb"/>
      </w:pPr>
      <w:r>
        <w:t>6. Das wird fürwahr auch mir geschehen!</w:t>
      </w:r>
      <w:r>
        <w:br/>
        <w:t>es solls ein jeder spüren.</w:t>
      </w:r>
      <w:r>
        <w:br/>
        <w:t>Gott wird einmal zum Rechten sehn</w:t>
      </w:r>
      <w:r>
        <w:br/>
        <w:t>und meine Sach ausführen.</w:t>
      </w:r>
      <w:r>
        <w:br/>
        <w:t>Sein Angesicht</w:t>
      </w:r>
      <w:r>
        <w:br/>
        <w:t>wird mich ans Licht</w:t>
      </w:r>
      <w:r>
        <w:br/>
        <w:t>aus meiner Höhle bringen,</w:t>
      </w:r>
      <w:r>
        <w:br/>
        <w:t>Daß seine Treu</w:t>
      </w:r>
      <w:r>
        <w:br/>
        <w:t>ich frisch und neu</w:t>
      </w:r>
      <w:r>
        <w:br/>
        <w:t>erzählen mög und singen.</w:t>
      </w:r>
    </w:p>
    <w:p w14:paraId="17443646" w14:textId="77777777" w:rsidR="00E02825" w:rsidRDefault="00E02825" w:rsidP="00E02825">
      <w:pPr>
        <w:pStyle w:val="StandardWeb"/>
      </w:pPr>
      <w:r>
        <w:t>7. Drum freut euch nicht, ihr meine Feind,</w:t>
      </w:r>
      <w:r>
        <w:br/>
        <w:t>ob ich darniederliege,</w:t>
      </w:r>
      <w:r>
        <w:br/>
        <w:t>Denn mein Gott wird, eh ihr vermeint,</w:t>
      </w:r>
      <w:r>
        <w:br/>
        <w:t>mir helfen, daß ich siege.</w:t>
      </w:r>
      <w:r>
        <w:br/>
        <w:t>Sein heilge Hand</w:t>
      </w:r>
      <w:r>
        <w:br/>
        <w:t>wird meinen Stand</w:t>
      </w:r>
      <w:r>
        <w:br/>
        <w:t>schon wieder feste gründen;</w:t>
      </w:r>
      <w:r>
        <w:br/>
        <w:t>Es wird sich Freud</w:t>
      </w:r>
      <w:r>
        <w:br/>
        <w:t>und gute Zeit</w:t>
      </w:r>
      <w:r>
        <w:br/>
        <w:t>nach trübem Wetter finden.</w:t>
      </w:r>
    </w:p>
    <w:p w14:paraId="2EE2E71C" w14:textId="77777777" w:rsidR="00E02825" w:rsidRDefault="00E02825" w:rsidP="00E02825">
      <w:pPr>
        <w:pStyle w:val="StandardWeb"/>
      </w:pPr>
      <w:r>
        <w:t>8. Ich bin in Not und Weiß doch nicht</w:t>
      </w:r>
      <w:r>
        <w:br/>
        <w:t>von rechter Not zu sagen,</w:t>
      </w:r>
      <w:r>
        <w:br/>
        <w:t>denn Gott ist meines Herzenslicht,</w:t>
      </w:r>
      <w:r>
        <w:br/>
        <w:t>Wo das ist, muß es tagen</w:t>
      </w:r>
      <w:r>
        <w:br/>
        <w:t>auch in der Nacht,</w:t>
      </w:r>
      <w:r>
        <w:br/>
        <w:t>da sich die Macht</w:t>
      </w:r>
      <w:r>
        <w:br/>
        <w:t>der Finsternis vermehret.</w:t>
      </w:r>
      <w:r>
        <w:br/>
        <w:t>Wenn dieses Licht</w:t>
      </w:r>
      <w:r>
        <w:br/>
        <w:t>mir scheint, so bricht</w:t>
      </w:r>
      <w:r>
        <w:br/>
        <w:t>und fällt, was mich beschweret.</w:t>
      </w:r>
    </w:p>
    <w:p w14:paraId="51C8E22E" w14:textId="77777777" w:rsidR="00E02825" w:rsidRDefault="00E02825" w:rsidP="00E02825">
      <w:pPr>
        <w:pStyle w:val="StandardWeb"/>
      </w:pPr>
      <w:r>
        <w:t>9. Es kommt die Zeit und ist nicht weit,</w:t>
      </w:r>
      <w:r>
        <w:br/>
        <w:t>da will ich jubilieren;</w:t>
      </w:r>
      <w:r>
        <w:br/>
        <w:t>Der aber, der mich jetzt verspeist</w:t>
      </w:r>
      <w:r>
        <w:br/>
        <w:t>und Luft hat, zu vexieren</w:t>
      </w:r>
      <w:r>
        <w:br/>
        <w:t>in meiner Not:</w:t>
      </w:r>
      <w:r>
        <w:br/>
        <w:t>Wo ist dein Gott?</w:t>
      </w:r>
      <w:r>
        <w:br/>
        <w:t>Der wird mit Schanden stehen;</w:t>
      </w:r>
      <w:r>
        <w:br/>
        <w:t>Er wird mit Hohn,</w:t>
      </w:r>
      <w:r>
        <w:br/>
        <w:t>ich mit der Kron</w:t>
      </w:r>
      <w:r>
        <w:br/>
        <w:t>Der Ehren davon gehen.</w:t>
      </w:r>
    </w:p>
    <w:p w14:paraId="7A583D10" w14:textId="77777777" w:rsidR="00E02825" w:rsidRDefault="00E02825" w:rsidP="00E02825">
      <w:pPr>
        <w:pStyle w:val="berschrift1"/>
      </w:pPr>
      <w:r w:rsidRPr="003F746E">
        <w:t>Ich preise dich und singe</w:t>
      </w:r>
      <w:r>
        <w:t xml:space="preserve"> </w:t>
      </w:r>
    </w:p>
    <w:p w14:paraId="262B78D7" w14:textId="77777777" w:rsidR="00E02825" w:rsidRDefault="00E02825" w:rsidP="00E02825">
      <w:pPr>
        <w:pStyle w:val="StandardWeb"/>
      </w:pPr>
      <w:r>
        <w:t>1. Ich preise dich und singe,</w:t>
      </w:r>
      <w:r>
        <w:br/>
        <w:t>Herr, deine Wundergnad,</w:t>
      </w:r>
      <w:r>
        <w:br/>
        <w:t>Die mir so große Dinge</w:t>
      </w:r>
      <w:r>
        <w:br/>
        <w:t>Bisher erweisen hat;</w:t>
      </w:r>
      <w:r>
        <w:br/>
        <w:t>Denn das ist meine Pflicht,</w:t>
      </w:r>
      <w:r>
        <w:br/>
        <w:t>In meinem ganzen Leben</w:t>
      </w:r>
      <w:r>
        <w:br/>
        <w:t>Dir Lob und Dank zu geben,</w:t>
      </w:r>
      <w:r>
        <w:br/>
        <w:t>Mehr hab und kann ich nicht.</w:t>
      </w:r>
    </w:p>
    <w:p w14:paraId="6CC7847A" w14:textId="77777777" w:rsidR="00E02825" w:rsidRDefault="00E02825" w:rsidP="00E02825">
      <w:pPr>
        <w:pStyle w:val="StandardWeb"/>
      </w:pPr>
      <w:r>
        <w:t>2. Du hast mein Herz erhöhet</w:t>
      </w:r>
      <w:r>
        <w:br/>
        <w:t>Aus mancher tiefen Not,</w:t>
      </w:r>
      <w:r>
        <w:br/>
        <w:t>Den aber, der da gehet</w:t>
      </w:r>
      <w:r>
        <w:br/>
        <w:t>Und suchet meinen Tod</w:t>
      </w:r>
      <w:r>
        <w:br/>
        <w:t>Und tut mir Herzleid an,</w:t>
      </w:r>
      <w:r>
        <w:br/>
        <w:t>Den hast du weggeschlagen,</w:t>
      </w:r>
      <w:r>
        <w:br/>
        <w:t>Daß er sich meiner Plagen</w:t>
      </w:r>
      <w:r>
        <w:br/>
        <w:t>Mit nichten freuen kann.</w:t>
      </w:r>
    </w:p>
    <w:p w14:paraId="3D323B40" w14:textId="77777777" w:rsidR="00E02825" w:rsidRDefault="00E02825" w:rsidP="00E02825">
      <w:pPr>
        <w:pStyle w:val="StandardWeb"/>
      </w:pPr>
      <w:r>
        <w:t>3. Herr, mein Gott, da ich Kranker</w:t>
      </w:r>
      <w:r>
        <w:br/>
        <w:t>Vom Bette zu dir schrei,</w:t>
      </w:r>
      <w:r>
        <w:br/>
        <w:t>Da wurd dein Heil mein Anker</w:t>
      </w:r>
      <w:r>
        <w:br/>
        <w:t>Und stund mir treulich bei;</w:t>
      </w:r>
      <w:r>
        <w:br/>
        <w:t>Da andre fuhren hin</w:t>
      </w:r>
      <w:r>
        <w:br/>
        <w:t>Zur finstern Todeshöhle,</w:t>
      </w:r>
      <w:r>
        <w:br/>
        <w:t>Da hieltst du meine Seele</w:t>
      </w:r>
      <w:r>
        <w:br/>
        <w:t>Und mich noch, wo ich bin.</w:t>
      </w:r>
    </w:p>
    <w:p w14:paraId="4B17D4B3" w14:textId="77777777" w:rsidR="00E02825" w:rsidRDefault="00E02825" w:rsidP="00E02825">
      <w:pPr>
        <w:pStyle w:val="StandardWeb"/>
      </w:pPr>
      <w:r>
        <w:t>4. Ihr Heiligen, lobsinget</w:t>
      </w:r>
      <w:r>
        <w:br/>
        <w:t>Und danket euren Herrn,</w:t>
      </w:r>
      <w:r>
        <w:br/>
        <w:t>Der, wenn die Not herdringet,</w:t>
      </w:r>
      <w:r>
        <w:br/>
        <w:t>Bald hört und herzlich gern</w:t>
      </w:r>
      <w:r>
        <w:br/>
        <w:t>Uns Gnad und Hilfe gibt;</w:t>
      </w:r>
      <w:r>
        <w:br/>
        <w:t>Rühmt den, des Hand uns träget</w:t>
      </w:r>
      <w:r>
        <w:br/>
        <w:t>Und, wenn er uns ja schläget,</w:t>
      </w:r>
      <w:r>
        <w:br/>
        <w:t>Nicht allzusehr betrübt.</w:t>
      </w:r>
    </w:p>
    <w:p w14:paraId="6C47B7AF" w14:textId="77777777" w:rsidR="00E02825" w:rsidRDefault="00E02825" w:rsidP="00E02825">
      <w:pPr>
        <w:pStyle w:val="StandardWeb"/>
      </w:pPr>
      <w:r>
        <w:t>5. Gott hat ja Vaterhände</w:t>
      </w:r>
      <w:r>
        <w:br/>
        <w:t>Und strafet mit Geduld,</w:t>
      </w:r>
      <w:r>
        <w:br/>
        <w:t>Sein Zorn nimmt bald ein Ende,</w:t>
      </w:r>
      <w:r>
        <w:br/>
        <w:t>Sein Herz ist voller Huld</w:t>
      </w:r>
      <w:r>
        <w:br/>
        <w:t>Und gönnt uns lauter Guts.</w:t>
      </w:r>
      <w:r>
        <w:br/>
        <w:t>Den Abend währt das Weinen,</w:t>
      </w:r>
      <w:r>
        <w:br/>
        <w:t>Des Morgens macht das Scheinen</w:t>
      </w:r>
      <w:r>
        <w:br/>
        <w:t>Der Sonn uns gutes Muts.</w:t>
      </w:r>
    </w:p>
    <w:p w14:paraId="165E9A8E" w14:textId="77777777" w:rsidR="00E02825" w:rsidRDefault="00E02825" w:rsidP="00E02825">
      <w:pPr>
        <w:pStyle w:val="StandardWeb"/>
      </w:pPr>
      <w:r>
        <w:t>6. Ich sprach zur guten Stunde,</w:t>
      </w:r>
      <w:r>
        <w:br/>
        <w:t>Da mirs nach wohl erging:</w:t>
      </w:r>
      <w:r>
        <w:br/>
        <w:t>Ich steh auf festem Grunde,</w:t>
      </w:r>
      <w:r>
        <w:br/>
        <w:t>Acht alles Kreuz gering;</w:t>
      </w:r>
      <w:r>
        <w:br/>
        <w:t>Ich werde nimmermehr,</w:t>
      </w:r>
      <w:r>
        <w:br/>
        <w:t>Das weiß ich, niederliegen;</w:t>
      </w:r>
      <w:r>
        <w:br/>
        <w:t>Denn Gott, der nicht kann trügen,</w:t>
      </w:r>
      <w:r>
        <w:br/>
        <w:t>Der liebt mich gar zu sehr.</w:t>
      </w:r>
    </w:p>
    <w:p w14:paraId="465BF54E" w14:textId="77777777" w:rsidR="00E02825" w:rsidRDefault="00E02825" w:rsidP="00E02825">
      <w:pPr>
        <w:pStyle w:val="StandardWeb"/>
      </w:pPr>
      <w:r>
        <w:t>7. Als aber dein Gesichte,</w:t>
      </w:r>
      <w:r>
        <w:br/>
        <w:t>Ach Gott, sich von mir wandt,</w:t>
      </w:r>
      <w:r>
        <w:br/>
        <w:t>Da war mein Trost zunichte,</w:t>
      </w:r>
      <w:r>
        <w:br/>
        <w:t>Da lag mein Heldenstand;</w:t>
      </w:r>
      <w:r>
        <w:br/>
        <w:t>Es war mir angst und bang,</w:t>
      </w:r>
      <w:r>
        <w:br/>
        <w:t>Ich führte schwere Klagen</w:t>
      </w:r>
      <w:r>
        <w:br/>
        <w:t>Mit Zittern und mit Zagen:</w:t>
      </w:r>
      <w:r>
        <w:br/>
        <w:t>Herr, mein Gott, wie so lang?</w:t>
      </w:r>
    </w:p>
    <w:p w14:paraId="50DE8242" w14:textId="77777777" w:rsidR="00E02825" w:rsidRDefault="00E02825" w:rsidP="00E02825">
      <w:pPr>
        <w:pStyle w:val="StandardWeb"/>
      </w:pPr>
      <w:r>
        <w:t>8. Hast du dir vorgenommen,</w:t>
      </w:r>
      <w:r>
        <w:br/>
        <w:t>Mein ewger Feind zu sein?</w:t>
      </w:r>
      <w:r>
        <w:br/>
        <w:t>Was werden dir denn frommen</w:t>
      </w:r>
      <w:r>
        <w:br/>
        <w:t>Die ausgedorrten Bein</w:t>
      </w:r>
      <w:r>
        <w:br/>
        <w:t>Und der elende Staub,</w:t>
      </w:r>
      <w:r>
        <w:br/>
        <w:t>Zu welchem in der Erden</w:t>
      </w:r>
      <w:r>
        <w:br/>
        <w:t>Wir werden, wenn wir werden</w:t>
      </w:r>
      <w:r>
        <w:br/>
        <w:t>Des blassen Todes Raub?</w:t>
      </w:r>
    </w:p>
    <w:p w14:paraId="0337FE6A" w14:textId="77777777" w:rsidR="00E02825" w:rsidRDefault="00E02825" w:rsidP="00E02825">
      <w:pPr>
        <w:pStyle w:val="StandardWeb"/>
      </w:pPr>
      <w:r>
        <w:t>9. So lang ichs Leben habe,</w:t>
      </w:r>
      <w:r>
        <w:br/>
        <w:t>Lobsing ich deiner Ehr,</w:t>
      </w:r>
      <w:r>
        <w:br/>
        <w:t>Dort aber, in dem Grabe,</w:t>
      </w:r>
      <w:r>
        <w:br/>
        <w:t>Gedenk ich dein nicht mehr;</w:t>
      </w:r>
      <w:r>
        <w:br/>
        <w:t>Drum eil und hilf mir auf</w:t>
      </w:r>
      <w:r>
        <w:br/>
        <w:t>Und gib mir Kraft und Leben;</w:t>
      </w:r>
      <w:r>
        <w:br/>
        <w:t>Dafür will ich dir geben</w:t>
      </w:r>
      <w:r>
        <w:br/>
        <w:t>Meins ganzen Lebens Lauf.</w:t>
      </w:r>
    </w:p>
    <w:p w14:paraId="1627D338" w14:textId="77777777" w:rsidR="00E02825" w:rsidRDefault="00E02825" w:rsidP="00E02825">
      <w:pPr>
        <w:pStyle w:val="StandardWeb"/>
      </w:pPr>
      <w:r>
        <w:t>10. Nun wohl, ich bin erhöret.</w:t>
      </w:r>
      <w:r>
        <w:br/>
        <w:t>Mein Seufzen ist erfüllt,</w:t>
      </w:r>
      <w:r>
        <w:br/>
        <w:t>Mein Kreuz ist umgekehret,</w:t>
      </w:r>
      <w:r>
        <w:br/>
        <w:t>Mein Herzleid ist gestillt,</w:t>
      </w:r>
      <w:r>
        <w:br/>
        <w:t>Mein Grämen hat ein End;</w:t>
      </w:r>
      <w:r>
        <w:br/>
        <w:t>Es ist von meinem Herzen</w:t>
      </w:r>
      <w:r>
        <w:br/>
        <w:t>Der bittern Sorgen Schmerzen</w:t>
      </w:r>
      <w:r>
        <w:br/>
        <w:t>Durch dich, Herr, abgewendt.</w:t>
      </w:r>
    </w:p>
    <w:p w14:paraId="10DED35B" w14:textId="77777777" w:rsidR="00E02825" w:rsidRDefault="00E02825" w:rsidP="00E02825">
      <w:pPr>
        <w:pStyle w:val="StandardWeb"/>
      </w:pPr>
      <w:r>
        <w:t>11. Du hast mit mir gehandelt</w:t>
      </w:r>
      <w:r>
        <w:br/>
        <w:t>Noch besser, als ich will:</w:t>
      </w:r>
      <w:r>
        <w:br/>
        <w:t>Mein Klagen ist verwandelt</w:t>
      </w:r>
      <w:r>
        <w:br/>
        <w:t>In eines Reigens Spiel,</w:t>
      </w:r>
      <w:r>
        <w:br/>
        <w:t>Und für das Trauerkleid,</w:t>
      </w:r>
      <w:r>
        <w:br/>
        <w:t>In dem ich vor gestöhnet,</w:t>
      </w:r>
      <w:r>
        <w:br/>
        <w:t>Da hast du mich gekrönet</w:t>
      </w:r>
      <w:r>
        <w:br/>
        <w:t>Mit süßer Lust und Freud.</w:t>
      </w:r>
    </w:p>
    <w:p w14:paraId="4F5F0387" w14:textId="77777777" w:rsidR="00E02825" w:rsidRDefault="00E02825" w:rsidP="00E02825">
      <w:pPr>
        <w:pStyle w:val="StandardWeb"/>
      </w:pPr>
      <w:r>
        <w:t>12. Auf daß zu deiner Ehre</w:t>
      </w:r>
      <w:r>
        <w:br/>
        <w:t>Mein Ehre sich erhüb</w:t>
      </w:r>
      <w:r>
        <w:br/>
        <w:t>Und nimmer stille wäre,</w:t>
      </w:r>
      <w:r>
        <w:br/>
        <w:t>Bis daß ich deine Lieb</w:t>
      </w:r>
      <w:r>
        <w:br/>
        <w:t>Und ungezählte Zahl</w:t>
      </w:r>
      <w:r>
        <w:br/>
        <w:t>Der großen Wunderdinge</w:t>
      </w:r>
      <w:r>
        <w:br/>
        <w:t>Mit ewgen Freuden singe</w:t>
      </w:r>
      <w:r>
        <w:br/>
        <w:t xml:space="preserve">Im güldnen Himmelssaal. </w:t>
      </w:r>
    </w:p>
    <w:p w14:paraId="531B2B8F" w14:textId="6A0C591F" w:rsidR="00833CF4" w:rsidRDefault="00833CF4" w:rsidP="00833CF4">
      <w:pPr>
        <w:pStyle w:val="berschrift1"/>
      </w:pPr>
      <w:r>
        <w:rPr>
          <w:rStyle w:val="screen-reader-text"/>
        </w:rPr>
        <w:t>Ich singe dir mit Herz und Mund</w:t>
      </w:r>
      <w:r>
        <w:t xml:space="preserve"> </w:t>
      </w:r>
    </w:p>
    <w:p w14:paraId="545A7BED" w14:textId="77777777" w:rsidR="00833CF4" w:rsidRDefault="00833CF4" w:rsidP="00833CF4">
      <w:pPr>
        <w:pStyle w:val="StandardWeb"/>
      </w:pPr>
      <w:r>
        <w:t>Ich singe dir mit Herz und Mund,</w:t>
      </w:r>
      <w:r>
        <w:br/>
        <w:t>Herr, meines Herzens Lust;</w:t>
      </w:r>
      <w:r>
        <w:br/>
        <w:t>ich sing und mach auf Erden kund,</w:t>
      </w:r>
      <w:r>
        <w:br/>
        <w:t>was mir von dir bewußt.</w:t>
      </w:r>
    </w:p>
    <w:p w14:paraId="2E5111BC" w14:textId="39A3C25C" w:rsidR="00833CF4" w:rsidRDefault="00833CF4" w:rsidP="00833CF4">
      <w:pPr>
        <w:pStyle w:val="StandardWeb"/>
      </w:pPr>
      <w:r>
        <w:t>Ich weiß, daß du der Brunn der Gnad</w:t>
      </w:r>
      <w:r>
        <w:br/>
        <w:t xml:space="preserve">und </w:t>
      </w:r>
      <w:r w:rsidR="00E1584E">
        <w:t>ew’ge</w:t>
      </w:r>
      <w:r>
        <w:t xml:space="preserve"> Quelle bist,</w:t>
      </w:r>
      <w:r>
        <w:br/>
        <w:t>daraus uns allen früh und spat</w:t>
      </w:r>
      <w:r>
        <w:br/>
        <w:t>viel Heil und Gutes fließt.</w:t>
      </w:r>
    </w:p>
    <w:p w14:paraId="77221C94" w14:textId="77777777" w:rsidR="00833CF4" w:rsidRDefault="00833CF4" w:rsidP="00833CF4">
      <w:pPr>
        <w:pStyle w:val="StandardWeb"/>
      </w:pPr>
      <w:r>
        <w:t>Was sind wir doch? Was haben wir</w:t>
      </w:r>
      <w:r>
        <w:br/>
        <w:t>auf dieser ganzen Erd,</w:t>
      </w:r>
      <w:r>
        <w:br/>
        <w:t>das uns, o Vater, nicht von dir</w:t>
      </w:r>
      <w:r>
        <w:br/>
        <w:t>allein gegeben werd?</w:t>
      </w:r>
    </w:p>
    <w:p w14:paraId="72AF5E50" w14:textId="77777777" w:rsidR="00833CF4" w:rsidRDefault="00833CF4" w:rsidP="00833CF4">
      <w:pPr>
        <w:pStyle w:val="StandardWeb"/>
      </w:pPr>
      <w:r>
        <w:t>Wer hat das schöne Himmelszelt</w:t>
      </w:r>
      <w:r>
        <w:br/>
        <w:t>hoch über uns gesetzt?</w:t>
      </w:r>
      <w:r>
        <w:br/>
        <w:t>Wer ist es, der uns unser Feld</w:t>
      </w:r>
      <w:r>
        <w:br/>
        <w:t>mit Tau und Regen netzt?</w:t>
      </w:r>
    </w:p>
    <w:p w14:paraId="4CC20957" w14:textId="77777777" w:rsidR="00833CF4" w:rsidRDefault="00833CF4" w:rsidP="00833CF4">
      <w:pPr>
        <w:pStyle w:val="StandardWeb"/>
      </w:pPr>
      <w:r>
        <w:t>Wer wärmet uns in Kält und Frost</w:t>
      </w:r>
      <w:r>
        <w:br/>
        <w:t>wer schützt uns vor dem Wind?</w:t>
      </w:r>
      <w:r>
        <w:br/>
        <w:t>Wer macht es, daß man Öl und Most</w:t>
      </w:r>
      <w:r>
        <w:br/>
        <w:t>zu seinen Zeiten findt?</w:t>
      </w:r>
    </w:p>
    <w:p w14:paraId="4AED2632" w14:textId="77777777" w:rsidR="00833CF4" w:rsidRDefault="00833CF4" w:rsidP="00833CF4">
      <w:pPr>
        <w:pStyle w:val="StandardWeb"/>
      </w:pPr>
      <w:r>
        <w:t>Wer gibt uns Leben und Geblüt?</w:t>
      </w:r>
      <w:r>
        <w:br/>
        <w:t>Wer hält mit seiner Hand</w:t>
      </w:r>
      <w:r>
        <w:br/>
        <w:t>den güldnen, werten, edlen Fried</w:t>
      </w:r>
      <w:r>
        <w:br/>
        <w:t>in unserm Vaterland?</w:t>
      </w:r>
    </w:p>
    <w:p w14:paraId="06DF32F8" w14:textId="77777777" w:rsidR="00833CF4" w:rsidRDefault="00833CF4" w:rsidP="00833CF4">
      <w:pPr>
        <w:pStyle w:val="StandardWeb"/>
      </w:pPr>
      <w:r>
        <w:t>Ach Herr, mein Gott, das kommt von dir!</w:t>
      </w:r>
      <w:r>
        <w:br/>
        <w:t>Du, du mußt alles tun,</w:t>
      </w:r>
      <w:r>
        <w:br/>
        <w:t>du hältst die Wacht an unsrer Tür</w:t>
      </w:r>
      <w:r>
        <w:br/>
        <w:t>und läßt uns sicher ruhn.</w:t>
      </w:r>
    </w:p>
    <w:p w14:paraId="3BB30FAA" w14:textId="77777777" w:rsidR="00833CF4" w:rsidRDefault="00833CF4" w:rsidP="00833CF4">
      <w:pPr>
        <w:pStyle w:val="StandardWeb"/>
      </w:pPr>
      <w:r>
        <w:t>Du nährest uns von Jahr zu Jahr,</w:t>
      </w:r>
      <w:r>
        <w:br/>
        <w:t>bleibst immer fromm und treu</w:t>
      </w:r>
      <w:r>
        <w:br/>
        <w:t>und stehst uns, wenn wir in Gefahr</w:t>
      </w:r>
      <w:r>
        <w:br/>
        <w:t>geraten, treulich bei.</w:t>
      </w:r>
    </w:p>
    <w:p w14:paraId="5F6CAFBE" w14:textId="77777777" w:rsidR="00833CF4" w:rsidRDefault="00833CF4" w:rsidP="00833CF4">
      <w:pPr>
        <w:pStyle w:val="StandardWeb"/>
      </w:pPr>
      <w:r>
        <w:t>Du strafst uns Sünder mit Geduld</w:t>
      </w:r>
      <w:r>
        <w:br/>
        <w:t>und schlägst nicht allzusehr;</w:t>
      </w:r>
      <w:r>
        <w:br/>
        <w:t>ja, endlich nimmst du unsre Schuld</w:t>
      </w:r>
      <w:r>
        <w:br/>
        <w:t>und wirfst sie in das Meer.</w:t>
      </w:r>
    </w:p>
    <w:p w14:paraId="679EF4B2" w14:textId="77777777" w:rsidR="00833CF4" w:rsidRDefault="00833CF4" w:rsidP="00833CF4">
      <w:pPr>
        <w:pStyle w:val="StandardWeb"/>
      </w:pPr>
      <w:r>
        <w:t>Wann unser Herze seufzt und schreit,</w:t>
      </w:r>
      <w:r>
        <w:br/>
        <w:t>wirst du gar leicht erweicht,</w:t>
      </w:r>
      <w:r>
        <w:br/>
        <w:t>und gibst uns, was uns hoch erfreut</w:t>
      </w:r>
      <w:r>
        <w:br/>
        <w:t>und dir zu Ehren reicht.</w:t>
      </w:r>
    </w:p>
    <w:p w14:paraId="581E4759" w14:textId="77777777" w:rsidR="00833CF4" w:rsidRDefault="00833CF4" w:rsidP="00833CF4">
      <w:pPr>
        <w:pStyle w:val="StandardWeb"/>
      </w:pPr>
      <w:r>
        <w:t>Du zählst, wie oft ein Christe wein</w:t>
      </w:r>
      <w:r>
        <w:br/>
        <w:t>und was sein Kummer sei;</w:t>
      </w:r>
      <w:r>
        <w:br/>
        <w:t>kein Zähr- und Tränlein ist so klein,</w:t>
      </w:r>
      <w:r>
        <w:br/>
        <w:t>du hebst und legst es bei.</w:t>
      </w:r>
    </w:p>
    <w:p w14:paraId="1CA416BF" w14:textId="77777777" w:rsidR="00833CF4" w:rsidRDefault="00833CF4" w:rsidP="00833CF4">
      <w:pPr>
        <w:pStyle w:val="StandardWeb"/>
      </w:pPr>
      <w:r>
        <w:t>Du füllst des Lebens Mangel aus</w:t>
      </w:r>
      <w:r>
        <w:br/>
        <w:t>mit dem, was ewig steht,</w:t>
      </w:r>
      <w:r>
        <w:br/>
        <w:t>und führst uns in des Himmels Haus,</w:t>
      </w:r>
      <w:r>
        <w:br/>
        <w:t>wenn uns die Erd entgeht.</w:t>
      </w:r>
    </w:p>
    <w:p w14:paraId="5E096910" w14:textId="77777777" w:rsidR="00833CF4" w:rsidRDefault="00833CF4" w:rsidP="00833CF4">
      <w:pPr>
        <w:pStyle w:val="StandardWeb"/>
      </w:pPr>
      <w:r>
        <w:t>Wohlauf, mein Herze, sing und spring</w:t>
      </w:r>
      <w:r>
        <w:br/>
        <w:t>und habe guten Mut!</w:t>
      </w:r>
      <w:r>
        <w:br/>
        <w:t>Dein Gott, der Ursprung aller Ding,</w:t>
      </w:r>
      <w:r>
        <w:br/>
        <w:t>ist selbst und bleibt dein Gut.</w:t>
      </w:r>
    </w:p>
    <w:p w14:paraId="2A107630" w14:textId="77777777" w:rsidR="00833CF4" w:rsidRDefault="00833CF4" w:rsidP="00833CF4">
      <w:pPr>
        <w:pStyle w:val="StandardWeb"/>
      </w:pPr>
      <w:r>
        <w:t>Er ist dein Schatz, dein Erb und Teil,</w:t>
      </w:r>
      <w:r>
        <w:br/>
        <w:t>dein Glanz und Freudenlicht,</w:t>
      </w:r>
      <w:r>
        <w:br/>
        <w:t>dein Schirm und Schild, dein Hilf und Heil,</w:t>
      </w:r>
      <w:r>
        <w:br/>
        <w:t>schafft Rat und läßt dich nicht.</w:t>
      </w:r>
    </w:p>
    <w:p w14:paraId="5492CE14" w14:textId="77777777" w:rsidR="00833CF4" w:rsidRDefault="00833CF4" w:rsidP="00833CF4">
      <w:pPr>
        <w:pStyle w:val="StandardWeb"/>
      </w:pPr>
      <w:r>
        <w:t>Was kränkst du dich in deinem Sinn</w:t>
      </w:r>
      <w:r>
        <w:br/>
        <w:t>und grämst dich Tag und Nacht?</w:t>
      </w:r>
      <w:r>
        <w:br/>
        <w:t>Nimm deine Sorg und wirf sie hin</w:t>
      </w:r>
      <w:r>
        <w:br/>
        <w:t>auf den, der dich gemacht.</w:t>
      </w:r>
    </w:p>
    <w:p w14:paraId="1EF8A96A" w14:textId="77777777" w:rsidR="00833CF4" w:rsidRDefault="00833CF4" w:rsidP="00833CF4">
      <w:pPr>
        <w:pStyle w:val="StandardWeb"/>
      </w:pPr>
      <w:r>
        <w:t>Hat er dich nicht von Jugend auf</w:t>
      </w:r>
      <w:r>
        <w:br/>
        <w:t>versorget und ernährt?</w:t>
      </w:r>
      <w:r>
        <w:br/>
        <w:t>Wie manchen schweren Unglückslauf</w:t>
      </w:r>
      <w:r>
        <w:br/>
        <w:t>hat er zurückgekehrt?</w:t>
      </w:r>
    </w:p>
    <w:p w14:paraId="4487FA4F" w14:textId="77777777" w:rsidR="00833CF4" w:rsidRDefault="00833CF4" w:rsidP="00833CF4">
      <w:pPr>
        <w:pStyle w:val="StandardWeb"/>
      </w:pPr>
      <w:r>
        <w:t>Er hat noch niemals was versehn</w:t>
      </w:r>
      <w:r>
        <w:br/>
        <w:t>in seinem Regiment;</w:t>
      </w:r>
      <w:r>
        <w:br/>
        <w:t>Nein, was er tut und läßt geschehn,</w:t>
      </w:r>
      <w:r>
        <w:br/>
        <w:t>das nimmt ein gutes End.</w:t>
      </w:r>
    </w:p>
    <w:p w14:paraId="2F9A8862" w14:textId="77777777" w:rsidR="00833CF4" w:rsidRDefault="00833CF4" w:rsidP="00833CF4">
      <w:pPr>
        <w:pStyle w:val="StandardWeb"/>
      </w:pPr>
      <w:r>
        <w:t>Ei nun, so laß ihn ferner tun</w:t>
      </w:r>
      <w:r>
        <w:br/>
        <w:t>und red ihm nicht darein,</w:t>
      </w:r>
      <w:r>
        <w:br/>
        <w:t>so wirst du hier in Frieden ruhn</w:t>
      </w:r>
      <w:r>
        <w:br/>
        <w:t>und ewig fröhlich sein.</w:t>
      </w:r>
    </w:p>
    <w:p w14:paraId="58F8BCE7" w14:textId="77777777" w:rsidR="00FD112D" w:rsidRDefault="00FD112D" w:rsidP="00FD112D">
      <w:pPr>
        <w:pStyle w:val="berschrift1"/>
      </w:pPr>
      <w:r w:rsidRPr="00FD112D">
        <w:t>Ich steh an deiner Krippen hier</w:t>
      </w:r>
      <w:r>
        <w:t xml:space="preserve"> </w:t>
      </w:r>
    </w:p>
    <w:p w14:paraId="5973CAB9" w14:textId="77777777" w:rsidR="00FD112D" w:rsidRDefault="00FD112D" w:rsidP="00FD112D">
      <w:pPr>
        <w:pStyle w:val="StandardWeb"/>
      </w:pPr>
      <w:r>
        <w:t>Ich steh an deiner Krippen hier,</w:t>
      </w:r>
      <w:r>
        <w:br/>
        <w:t>O Jesus, du mein Leben,</w:t>
      </w:r>
      <w:r>
        <w:br/>
        <w:t>Ich komme, bring und schenke dir,</w:t>
      </w:r>
      <w:r>
        <w:br/>
        <w:t>Was du mir hast gegeben.</w:t>
      </w:r>
      <w:r>
        <w:br/>
        <w:t>Nimm hin, es ist mein Geist und Sinn,</w:t>
      </w:r>
      <w:r>
        <w:br/>
        <w:t>Herz, Seel und Mut, nimm alles hin</w:t>
      </w:r>
      <w:r>
        <w:br/>
        <w:t>Und laß dirs wohl gefallen.</w:t>
      </w:r>
    </w:p>
    <w:p w14:paraId="4A350F1F" w14:textId="77777777" w:rsidR="00FD112D" w:rsidRDefault="00FD112D" w:rsidP="00FD112D">
      <w:pPr>
        <w:pStyle w:val="StandardWeb"/>
      </w:pPr>
      <w:r>
        <w:t>Du hast mit deiner Lieb erfüllt</w:t>
      </w:r>
      <w:r>
        <w:br/>
        <w:t>Mein Adern und Geblüte</w:t>
      </w:r>
      <w:r>
        <w:br/>
        <w:t>Dein schöner Glanz, dein süßes Bild</w:t>
      </w:r>
      <w:r>
        <w:br/>
        <w:t>Liegt mir ganz im Gemüte.</w:t>
      </w:r>
      <w:r>
        <w:br/>
        <w:t>Und wie mag es auch anders sein:</w:t>
      </w:r>
      <w:r>
        <w:br/>
        <w:t>Wie könnt ich dich, mein Herzelein,</w:t>
      </w:r>
      <w:r>
        <w:br/>
        <w:t>Aus meinem Herzen lassen.</w:t>
      </w:r>
    </w:p>
    <w:p w14:paraId="7091F206" w14:textId="77777777" w:rsidR="00FD112D" w:rsidRDefault="00FD112D" w:rsidP="00FD112D">
      <w:pPr>
        <w:pStyle w:val="StandardWeb"/>
      </w:pPr>
      <w:r>
        <w:t>Da ich noch nicht geboren war,</w:t>
      </w:r>
      <w:r>
        <w:br/>
        <w:t>Da bist du mir geboren</w:t>
      </w:r>
      <w:r>
        <w:br/>
        <w:t>Und hast mir dir zu eigen gar,</w:t>
      </w:r>
      <w:r>
        <w:br/>
        <w:t>Eh ich dich kannt, erkoren.</w:t>
      </w:r>
      <w:r>
        <w:br/>
        <w:t>Eh ich noch war ans Licht gebracht,</w:t>
      </w:r>
      <w:r>
        <w:br/>
        <w:t>Da hat dein Herze schon bedacht,</w:t>
      </w:r>
      <w:r>
        <w:br/>
        <w:t>Wie du mein wolltest werden.</w:t>
      </w:r>
    </w:p>
    <w:p w14:paraId="29FEC140" w14:textId="77777777" w:rsidR="00FD112D" w:rsidRDefault="00FD112D" w:rsidP="00FD112D">
      <w:pPr>
        <w:pStyle w:val="StandardWeb"/>
      </w:pPr>
      <w:r>
        <w:t>Ich lag in tiefster Todesnacht,</w:t>
      </w:r>
      <w:r>
        <w:br/>
        <w:t>Du wurdest meine Sonne,</w:t>
      </w:r>
      <w:r>
        <w:br/>
        <w:t>Die Sonne, die mir zugebracht</w:t>
      </w:r>
      <w:r>
        <w:br/>
        <w:t>Licht, Leben, Freud und Wonne.</w:t>
      </w:r>
      <w:r>
        <w:br/>
        <w:t>O Sonne, die das werte Licht</w:t>
      </w:r>
      <w:r>
        <w:br/>
        <w:t>Des Glaubens in mir zugericht’t,</w:t>
      </w:r>
      <w:r>
        <w:br/>
        <w:t>Wie schön sind deine Strahlen!</w:t>
      </w:r>
    </w:p>
    <w:p w14:paraId="2D486B79" w14:textId="77777777" w:rsidR="00FD112D" w:rsidRDefault="00FD112D" w:rsidP="00FD112D">
      <w:pPr>
        <w:pStyle w:val="StandardWeb"/>
      </w:pPr>
      <w:r>
        <w:t>Ich sehe dich mit Freuden an</w:t>
      </w:r>
      <w:r>
        <w:br/>
        <w:t>Und kann nicht satt mich sehen;</w:t>
      </w:r>
      <w:r>
        <w:br/>
        <w:t>Und weil ich nun nichts weiter kann,</w:t>
      </w:r>
      <w:r>
        <w:br/>
        <w:t>Bleib ich bewundernd stehen.</w:t>
      </w:r>
      <w:r>
        <w:br/>
        <w:t>O daß mein Sinn ein Abgrund wär,</w:t>
      </w:r>
      <w:r>
        <w:br/>
        <w:t>Und meine Seel ein weites Meer,</w:t>
      </w:r>
      <w:r>
        <w:br/>
        <w:t>Daß ich dich möchte fassen!</w:t>
      </w:r>
    </w:p>
    <w:p w14:paraId="4E4FD5C6" w14:textId="77777777" w:rsidR="00FD112D" w:rsidRDefault="00FD112D" w:rsidP="00FD112D">
      <w:pPr>
        <w:pStyle w:val="StandardWeb"/>
      </w:pPr>
      <w:r>
        <w:t>Vergönne mir, o Jesulein,</w:t>
      </w:r>
      <w:r>
        <w:br/>
        <w:t>Daß ich dein Mündlein küsse,</w:t>
      </w:r>
      <w:r>
        <w:br/>
        <w:t>Das Mündlein, das den süßen Wein,</w:t>
      </w:r>
      <w:r>
        <w:br/>
        <w:t>Auch Milch und Honigflüsse</w:t>
      </w:r>
      <w:r>
        <w:br/>
        <w:t>Weit übertrifft in seiner Kraft;</w:t>
      </w:r>
      <w:r>
        <w:br/>
        <w:t>Es ist voll Labsal, Stärk und Saft,</w:t>
      </w:r>
      <w:r>
        <w:br/>
        <w:t>Der Mark und Bein erquicket.</w:t>
      </w:r>
    </w:p>
    <w:p w14:paraId="67C8FE72" w14:textId="77777777" w:rsidR="00FD112D" w:rsidRDefault="00FD112D" w:rsidP="00FD112D">
      <w:pPr>
        <w:pStyle w:val="StandardWeb"/>
      </w:pPr>
      <w:r>
        <w:t>Wenn oft mein Herz im Leibe weint</w:t>
      </w:r>
      <w:r>
        <w:br/>
        <w:t>Und keinen Trost kann finden,</w:t>
      </w:r>
      <w:r>
        <w:br/>
        <w:t>Da ruft mir’s zu:</w:t>
      </w:r>
      <w:r>
        <w:br/>
        <w:t>Ich bin dein Freund,</w:t>
      </w:r>
      <w:r>
        <w:br/>
        <w:t>Ein Tilger deiner Sünden!</w:t>
      </w:r>
      <w:r>
        <w:br/>
        <w:t>Was trauerst du, mein Brüderlein?</w:t>
      </w:r>
      <w:r>
        <w:br/>
        <w:t>Du sollst ja guter Dinge sein,</w:t>
      </w:r>
      <w:r>
        <w:br/>
        <w:t>Ich zahle deine Schulden.</w:t>
      </w:r>
    </w:p>
    <w:p w14:paraId="24D63C60" w14:textId="77777777" w:rsidR="00FD112D" w:rsidRDefault="00FD112D" w:rsidP="00FD112D">
      <w:pPr>
        <w:pStyle w:val="StandardWeb"/>
      </w:pPr>
      <w:r>
        <w:t>Wer ist der Meister, der allhier</w:t>
      </w:r>
      <w:r>
        <w:br/>
        <w:t>Nach Würdigkeit ausstreichet</w:t>
      </w:r>
      <w:r>
        <w:br/>
        <w:t>Die Händlein, so dies Kindlein mir</w:t>
      </w:r>
      <w:r>
        <w:br/>
        <w:t>Anlachende zureichet?</w:t>
      </w:r>
      <w:r>
        <w:br/>
        <w:t>Der Schnee ist hell, die Milch ist weiß,</w:t>
      </w:r>
      <w:r>
        <w:br/>
        <w:t>Verlieren doch bei ihren Preis,</w:t>
      </w:r>
      <w:r>
        <w:br/>
        <w:t>Wann diese Händlein blicken.</w:t>
      </w:r>
    </w:p>
    <w:p w14:paraId="49D6E400" w14:textId="77777777" w:rsidR="00FD112D" w:rsidRDefault="00FD112D" w:rsidP="00FD112D">
      <w:pPr>
        <w:pStyle w:val="StandardWeb"/>
      </w:pPr>
      <w:r>
        <w:t>Wo nehm ich Weisheit und Verstand,</w:t>
      </w:r>
      <w:r>
        <w:br/>
        <w:t>Mit Lobe zu erhöhen</w:t>
      </w:r>
      <w:r>
        <w:br/>
        <w:t>Die Äuglein, die so unverwandt</w:t>
      </w:r>
      <w:r>
        <w:br/>
        <w:t>Nach mir gerichtet stehen?</w:t>
      </w:r>
      <w:r>
        <w:br/>
        <w:t>Der volle Mond ist schön und klar,</w:t>
      </w:r>
      <w:r>
        <w:br/>
        <w:t>Schön ist der güldnen Sterne Schar,</w:t>
      </w:r>
      <w:r>
        <w:br/>
        <w:t>Dies‘ Äuglein sind viel schöner.</w:t>
      </w:r>
    </w:p>
    <w:p w14:paraId="53F5A585" w14:textId="77777777" w:rsidR="00FD112D" w:rsidRDefault="00FD112D" w:rsidP="00FD112D">
      <w:pPr>
        <w:pStyle w:val="StandardWeb"/>
      </w:pPr>
      <w:r>
        <w:t>O daß doch ein so lieber Stern</w:t>
      </w:r>
      <w:r>
        <w:br/>
        <w:t>Soll in der Krippen liegen!</w:t>
      </w:r>
      <w:r>
        <w:br/>
        <w:t>Für edle Kinder großer Herrn</w:t>
      </w:r>
      <w:r>
        <w:br/>
        <w:t>Gehören güldne Wiegen.</w:t>
      </w:r>
      <w:r>
        <w:br/>
        <w:t>Ach, Heu und Stroh ist viel zu schlecht</w:t>
      </w:r>
      <w:r>
        <w:br/>
        <w:t>Samt, Seide, Purpur wären recht,</w:t>
      </w:r>
      <w:r>
        <w:br/>
        <w:t>Dies Kindlein drauf zu legen.</w:t>
      </w:r>
    </w:p>
    <w:p w14:paraId="11DBD123" w14:textId="77777777" w:rsidR="00FD112D" w:rsidRDefault="00FD112D" w:rsidP="00FD112D">
      <w:pPr>
        <w:pStyle w:val="StandardWeb"/>
      </w:pPr>
      <w:r>
        <w:t>Nehmt weg das Stroh, nehmt weg das Heu,</w:t>
      </w:r>
      <w:r>
        <w:br/>
        <w:t>Ich will mir Blumen holen,</w:t>
      </w:r>
      <w:r>
        <w:br/>
        <w:t>Daß meines Heilands Lager sei</w:t>
      </w:r>
      <w:r>
        <w:br/>
        <w:t>Auf lieblichen Violen.</w:t>
      </w:r>
      <w:r>
        <w:br/>
        <w:t>Mit Rosen, Nelken, Rosmarin</w:t>
      </w:r>
      <w:r>
        <w:br/>
        <w:t>Aus schönen Gärten will ich ihn</w:t>
      </w:r>
      <w:r>
        <w:br/>
        <w:t>Von obenher bestreuen.</w:t>
      </w:r>
    </w:p>
    <w:p w14:paraId="38F2DBD2" w14:textId="77777777" w:rsidR="00FD112D" w:rsidRDefault="00FD112D" w:rsidP="00FD112D">
      <w:pPr>
        <w:pStyle w:val="StandardWeb"/>
      </w:pPr>
      <w:r>
        <w:t>Zur Seiten will ich hier und dar</w:t>
      </w:r>
      <w:r>
        <w:br/>
        <w:t>Viel weißer Lilien stecken,</w:t>
      </w:r>
      <w:r>
        <w:br/>
        <w:t>Die sollen seiner Äuglein Paar</w:t>
      </w:r>
      <w:r>
        <w:br/>
        <w:t>Im Schlafe sanft bedecken.</w:t>
      </w:r>
      <w:r>
        <w:br/>
        <w:t>Doch lieb viel mehr das dürre Gras</w:t>
      </w:r>
      <w:r>
        <w:br/>
        <w:t>Dies Kindelein, als alles das,</w:t>
      </w:r>
      <w:r>
        <w:br/>
        <w:t>Was ich hier nenn und denke.</w:t>
      </w:r>
    </w:p>
    <w:p w14:paraId="57E7D24B" w14:textId="77777777" w:rsidR="00FD112D" w:rsidRDefault="00FD112D" w:rsidP="00FD112D">
      <w:pPr>
        <w:pStyle w:val="StandardWeb"/>
      </w:pPr>
      <w:r>
        <w:t>Du fragest nicht nach Lust der Welt</w:t>
      </w:r>
      <w:r>
        <w:br/>
        <w:t>noch nach des Leibes Freuden;</w:t>
      </w:r>
      <w:r>
        <w:br/>
        <w:t>du hast dich bei uns eingestellt,</w:t>
      </w:r>
      <w:r>
        <w:br/>
        <w:t>an unsrer Statt zu leiden,</w:t>
      </w:r>
      <w:r>
        <w:br/>
        <w:t>suchst meiner Seele Herrlichkeit</w:t>
      </w:r>
      <w:r>
        <w:br/>
        <w:t>durch dein selbsteignes Herzeleid;</w:t>
      </w:r>
      <w:r>
        <w:br/>
        <w:t>das will ich dir nicht wehren.</w:t>
      </w:r>
    </w:p>
    <w:p w14:paraId="737B5A44" w14:textId="77777777" w:rsidR="00FD112D" w:rsidRDefault="00FD112D" w:rsidP="00FD112D">
      <w:pPr>
        <w:pStyle w:val="StandardWeb"/>
      </w:pPr>
      <w:r>
        <w:t>Eins aber, hoff ich, wirst du mir,</w:t>
      </w:r>
      <w:r>
        <w:br/>
        <w:t>mein Heiland, nicht versagen,</w:t>
      </w:r>
      <w:r>
        <w:br/>
        <w:t>daß ich dich möge für und für</w:t>
      </w:r>
      <w:r>
        <w:br/>
        <w:t>in meinem Herzen tragen.</w:t>
      </w:r>
      <w:r>
        <w:br/>
        <w:t>So laß mich deine Wohnung sein,</w:t>
      </w:r>
      <w:r>
        <w:br/>
        <w:t>komm, komm und kehre bei mir ein</w:t>
      </w:r>
      <w:r>
        <w:br/>
        <w:t>mit allen deinen Freuden.</w:t>
      </w:r>
    </w:p>
    <w:p w14:paraId="5E42C66E" w14:textId="77777777" w:rsidR="00FD112D" w:rsidRDefault="00FD112D" w:rsidP="00FD112D">
      <w:pPr>
        <w:pStyle w:val="StandardWeb"/>
      </w:pPr>
      <w:r>
        <w:t>Zwar sollt ich denken, wie gering</w:t>
      </w:r>
      <w:r>
        <w:br/>
        <w:t>Ich dich bewirten werde,</w:t>
      </w:r>
      <w:r>
        <w:br/>
        <w:t>Du bist der Schöpfer aller Ding,</w:t>
      </w:r>
      <w:r>
        <w:br/>
        <w:t>Ich bin nur Staub und Erde.</w:t>
      </w:r>
      <w:r>
        <w:br/>
        <w:t>Doch bist du so ein frommer Gast,</w:t>
      </w:r>
      <w:r>
        <w:br/>
        <w:t>Daß du noch nie verschmähet hast</w:t>
      </w:r>
      <w:r>
        <w:br/>
        <w:t>Den, der dich gerne siehet.</w:t>
      </w:r>
    </w:p>
    <w:p w14:paraId="4163CB80" w14:textId="77777777" w:rsidR="00FD112D" w:rsidRDefault="00FD112D" w:rsidP="00FD112D">
      <w:pPr>
        <w:pStyle w:val="berschrift1"/>
      </w:pPr>
      <w:r w:rsidRPr="00FD112D">
        <w:t>Ich weiß, daß mein Erlöser lebt</w:t>
      </w:r>
      <w:r>
        <w:t xml:space="preserve"> </w:t>
      </w:r>
    </w:p>
    <w:p w14:paraId="2C82CDC9" w14:textId="77777777" w:rsidR="00FD112D" w:rsidRDefault="00FD112D" w:rsidP="00FD112D">
      <w:pPr>
        <w:pStyle w:val="StandardWeb"/>
      </w:pPr>
      <w:r w:rsidRPr="00FD112D">
        <w:rPr>
          <w:i/>
          <w:iCs/>
        </w:rPr>
        <w:t>Melodie: Herr, straf‘ mich nicht in deinem Zorn.</w:t>
      </w:r>
    </w:p>
    <w:p w14:paraId="311D5B28" w14:textId="77777777" w:rsidR="00FD112D" w:rsidRDefault="00FD112D" w:rsidP="00FD112D">
      <w:pPr>
        <w:pStyle w:val="StandardWeb"/>
      </w:pPr>
      <w:r>
        <w:t>Ich weiß, daß mein Erlöser lebt,</w:t>
      </w:r>
      <w:r>
        <w:br/>
        <w:t>Das soll mir niemand nehmen.</w:t>
      </w:r>
      <w:r>
        <w:br/>
        <w:t>Er lebt, und was ihm widerstrebt,</w:t>
      </w:r>
      <w:r>
        <w:br/>
        <w:t>Das muß sich endlich schämen.</w:t>
      </w:r>
      <w:r>
        <w:br/>
        <w:t>Er lebt fürwahr, der starke Held,</w:t>
      </w:r>
      <w:r>
        <w:br/>
        <w:t>Sein Arm, der alle Feine fällt,</w:t>
      </w:r>
      <w:r>
        <w:br/>
        <w:t>Hat auch den Tod bezwungen.</w:t>
      </w:r>
    </w:p>
    <w:p w14:paraId="4E3EDDC7" w14:textId="77777777" w:rsidR="00FD112D" w:rsidRDefault="00FD112D" w:rsidP="00FD112D">
      <w:pPr>
        <w:pStyle w:val="StandardWeb"/>
      </w:pPr>
      <w:r>
        <w:t>Des bin ich herzlich hoch erfreut,</w:t>
      </w:r>
      <w:r>
        <w:br/>
        <w:t>Und habe gar kein Scheuen,</w:t>
      </w:r>
      <w:r>
        <w:br/>
        <w:t>Vor dem, der alles Fleisch zerstreut</w:t>
      </w:r>
      <w:r>
        <w:br/>
        <w:t>Gleichwie der Wind die Spreuen:</w:t>
      </w:r>
      <w:r>
        <w:br/>
        <w:t>Nimmt er gleich mich und mein Gebein</w:t>
      </w:r>
      <w:r>
        <w:br/>
        <w:t>Und scharrt uns in die Gruft hinein,</w:t>
      </w:r>
      <w:r>
        <w:br/>
        <w:t>Was kann er damit schaden?</w:t>
      </w:r>
    </w:p>
    <w:p w14:paraId="5CCF09BC" w14:textId="77777777" w:rsidR="00FD112D" w:rsidRDefault="00FD112D" w:rsidP="00FD112D">
      <w:pPr>
        <w:pStyle w:val="StandardWeb"/>
      </w:pPr>
      <w:r>
        <w:t>Mein Heiland lebt, ob ich nun werd‘</w:t>
      </w:r>
      <w:r>
        <w:br/>
        <w:t>In’s Todes Staub mich strecken,</w:t>
      </w:r>
      <w:r>
        <w:br/>
        <w:t>So wird er mich doch aus der Erd‘</w:t>
      </w:r>
      <w:r>
        <w:br/>
        <w:t>Hernachmals auferwecken;</w:t>
      </w:r>
      <w:r>
        <w:br/>
        <w:t>Er wird mich reißen aus dem Grab,</w:t>
      </w:r>
      <w:r>
        <w:br/>
        <w:t>Und aus dem Lager, da ich hab‘</w:t>
      </w:r>
      <w:r>
        <w:br/>
        <w:t>Ein kleines ausgeschlafen.</w:t>
      </w:r>
    </w:p>
    <w:p w14:paraId="0DB56776" w14:textId="77777777" w:rsidR="00FD112D" w:rsidRDefault="00FD112D" w:rsidP="00FD112D">
      <w:pPr>
        <w:pStyle w:val="StandardWeb"/>
      </w:pPr>
      <w:r>
        <w:t>Da werd‘ ich eben diese Haut,</w:t>
      </w:r>
      <w:r>
        <w:br/>
        <w:t>Und eben diese Glieder,</w:t>
      </w:r>
      <w:r>
        <w:br/>
        <w:t>Die jeder itzo an mir schaut,</w:t>
      </w:r>
      <w:r>
        <w:br/>
        <w:t>Auch was sich hin und wieder</w:t>
      </w:r>
      <w:r>
        <w:br/>
        <w:t>Von Adern und Gelenken find’t</w:t>
      </w:r>
      <w:r>
        <w:br/>
        <w:t>Und meinen Leib zusammen bind’t,</w:t>
      </w:r>
      <w:r>
        <w:br/>
        <w:t>Ganz richtig wieder haben.</w:t>
      </w:r>
    </w:p>
    <w:p w14:paraId="034EDE81" w14:textId="77777777" w:rsidR="00FD112D" w:rsidRDefault="00FD112D" w:rsidP="00FD112D">
      <w:pPr>
        <w:pStyle w:val="StandardWeb"/>
      </w:pPr>
      <w:r>
        <w:t>Zwar alles, was der Mensche trägt,</w:t>
      </w:r>
      <w:r>
        <w:br/>
        <w:t>Das Fleisch und seine Knochen,</w:t>
      </w:r>
      <w:r>
        <w:br/>
        <w:t>Wird, wenn er hin sich sterben legt,</w:t>
      </w:r>
      <w:r>
        <w:br/>
        <w:t>Zermalmet und zerbrochen</w:t>
      </w:r>
      <w:r>
        <w:br/>
        <w:t>Von Maden, Motten und was mehr</w:t>
      </w:r>
      <w:r>
        <w:br/>
        <w:t>Gehöret zu der Würmer Heer,</w:t>
      </w:r>
      <w:r>
        <w:br/>
        <w:t>Doch soll’s nicht stets so bleiben.</w:t>
      </w:r>
    </w:p>
    <w:p w14:paraId="03BABD07" w14:textId="77777777" w:rsidR="00FD112D" w:rsidRDefault="00FD112D" w:rsidP="00FD112D">
      <w:pPr>
        <w:pStyle w:val="StandardWeb"/>
      </w:pPr>
      <w:r>
        <w:t>Es soll doch alles wieder steh’n</w:t>
      </w:r>
      <w:r>
        <w:br/>
        <w:t>In seinem vor’gen Wesen;</w:t>
      </w:r>
      <w:r>
        <w:br/>
        <w:t>Was niederlag, wird Gott erhöh’n,</w:t>
      </w:r>
      <w:r>
        <w:br/>
        <w:t>Was umkam, wird genesen,</w:t>
      </w:r>
      <w:r>
        <w:br/>
        <w:t>Was die Verfaulung hat verheert</w:t>
      </w:r>
      <w:r>
        <w:br/>
        <w:t>Und die Verwesung ausgezehrt,</w:t>
      </w:r>
      <w:r>
        <w:br/>
        <w:t>Wird alles wiederkommen.</w:t>
      </w:r>
    </w:p>
    <w:p w14:paraId="2DF277EF" w14:textId="77777777" w:rsidR="00FD112D" w:rsidRDefault="00FD112D" w:rsidP="00FD112D">
      <w:pPr>
        <w:pStyle w:val="StandardWeb"/>
      </w:pPr>
      <w:r>
        <w:t>Das hab‘ ich je und je gegläubt</w:t>
      </w:r>
      <w:r>
        <w:br/>
        <w:t>Und faß ein fest Vertrauen:</w:t>
      </w:r>
      <w:r>
        <w:br/>
        <w:t>Ich werde den, der ewig bleibt,</w:t>
      </w:r>
      <w:r>
        <w:br/>
        <w:t>In meinem Fleische schauen,</w:t>
      </w:r>
      <w:r>
        <w:br/>
        <w:t>Ja, in dem Fleische, das hier stirbt</w:t>
      </w:r>
      <w:r>
        <w:br/>
        <w:t>Und in dem Stank und Koth verdirbt,</w:t>
      </w:r>
      <w:r>
        <w:br/>
        <w:t>Da werd‘ ich Gott in sehen.</w:t>
      </w:r>
    </w:p>
    <w:p w14:paraId="49EFD3BF" w14:textId="77777777" w:rsidR="00FD112D" w:rsidRDefault="00FD112D" w:rsidP="00FD112D">
      <w:pPr>
        <w:pStyle w:val="StandardWeb"/>
      </w:pPr>
      <w:r>
        <w:t>Ich selber werd‘ in seinem Licht</w:t>
      </w:r>
      <w:r>
        <w:br/>
        <w:t>Ihn seh’n und mich erquicken,</w:t>
      </w:r>
      <w:r>
        <w:br/>
        <w:t>Mein Auge wird sein Angesicht</w:t>
      </w:r>
      <w:r>
        <w:br/>
        <w:t>Mit großer Lust erblicken,</w:t>
      </w:r>
      <w:r>
        <w:br/>
        <w:t>Ich werd‘ ihn mir seh’n, mir zur Freud‘</w:t>
      </w:r>
      <w:r>
        <w:br/>
        <w:t>Und werd‘ ihm dienen ohne Zeit,</w:t>
      </w:r>
      <w:r>
        <w:br/>
        <w:t>Ich selber und kein Fremder.</w:t>
      </w:r>
    </w:p>
    <w:p w14:paraId="109B1F5E" w14:textId="77777777" w:rsidR="00FD112D" w:rsidRDefault="00FD112D" w:rsidP="00FD112D">
      <w:pPr>
        <w:pStyle w:val="StandardWeb"/>
      </w:pPr>
      <w:r>
        <w:t>Trotz sei nun allem, was mir will</w:t>
      </w:r>
      <w:r>
        <w:br/>
        <w:t>Mein Herze blöde machen;</w:t>
      </w:r>
      <w:r>
        <w:br/>
        <w:t>Wär’s noch so mächtig, groß und viel,</w:t>
      </w:r>
      <w:r>
        <w:br/>
        <w:t>Kann ich doch fröhlich lachen:</w:t>
      </w:r>
      <w:r>
        <w:br/>
        <w:t>Man treib‘ und spanne noch so hoch</w:t>
      </w:r>
      <w:r>
        <w:br/>
        <w:t>Sarg, Grab und Tod, so bleibet doch</w:t>
      </w:r>
      <w:r>
        <w:br/>
        <w:t>Gott, mein Erlöser, leben.</w:t>
      </w:r>
    </w:p>
    <w:p w14:paraId="3E9AEA9B" w14:textId="77777777" w:rsidR="00E02825" w:rsidRPr="003F746E" w:rsidRDefault="00C749AF" w:rsidP="00E02825">
      <w:pPr>
        <w:pStyle w:val="berschrift1"/>
        <w:rPr>
          <w:sz w:val="24"/>
          <w:szCs w:val="24"/>
        </w:rPr>
      </w:pPr>
      <w:hyperlink r:id="rId10" w:history="1">
        <w:r w:rsidR="00E02825" w:rsidRPr="003F746E">
          <w:rPr>
            <w:color w:val="auto"/>
          </w:rPr>
          <w:t>Ich weiß, mein Gott, daß all mein Tun</w:t>
        </w:r>
      </w:hyperlink>
      <w:r w:rsidR="00E02825">
        <w:t xml:space="preserve"> </w:t>
      </w:r>
    </w:p>
    <w:p w14:paraId="5827171F" w14:textId="77777777" w:rsidR="00E02825" w:rsidRDefault="00E02825" w:rsidP="00E02825">
      <w:pPr>
        <w:pStyle w:val="StandardWeb"/>
      </w:pPr>
      <w:r>
        <w:t>Ich weiß, mein Gott, daß all mein Tun</w:t>
      </w:r>
      <w:r>
        <w:br/>
        <w:t>Und Werk auf deinem Willen ruh,</w:t>
      </w:r>
      <w:r>
        <w:br/>
        <w:t>Von dir kommt Glück und Segen,</w:t>
      </w:r>
      <w:r>
        <w:br/>
        <w:t>Was du regierst, das geht und steht</w:t>
      </w:r>
      <w:r>
        <w:br/>
        <w:t>Auf rechten guten Wegen.</w:t>
      </w:r>
    </w:p>
    <w:p w14:paraId="6EAEDFCB" w14:textId="77777777" w:rsidR="00E02825" w:rsidRDefault="00E02825" w:rsidP="00E02825">
      <w:pPr>
        <w:pStyle w:val="StandardWeb"/>
      </w:pPr>
      <w:r>
        <w:t>2. Es steht in keines Menschen Macht,</w:t>
      </w:r>
      <w:r>
        <w:br/>
        <w:t>Daß sein Rat werd ins Werk gebracht</w:t>
      </w:r>
      <w:r>
        <w:br/>
        <w:t>Und seines Gangs sich freue,</w:t>
      </w:r>
      <w:r>
        <w:br/>
        <w:t>Des Höchsten Rat, der machts allein,</w:t>
      </w:r>
      <w:r>
        <w:br/>
        <w:t>Daß Menschenrat gedeihe.</w:t>
      </w:r>
    </w:p>
    <w:p w14:paraId="45CC5F4A" w14:textId="77777777" w:rsidR="00E02825" w:rsidRDefault="00E02825" w:rsidP="00E02825">
      <w:pPr>
        <w:pStyle w:val="StandardWeb"/>
      </w:pPr>
      <w:r>
        <w:t>3. Oft denkt der Mensch in seinem Mut,</w:t>
      </w:r>
      <w:r>
        <w:br/>
        <w:t>Dies oder jenes sei ihm gut,</w:t>
      </w:r>
      <w:r>
        <w:br/>
        <w:t>Und ist doch weit gefehlet;</w:t>
      </w:r>
      <w:r>
        <w:br/>
        <w:t>Oft sieht er auch für schädlich an,</w:t>
      </w:r>
      <w:r>
        <w:br/>
        <w:t>Was doch Gott selbst erwählet.</w:t>
      </w:r>
    </w:p>
    <w:p w14:paraId="4C706D21" w14:textId="77777777" w:rsidR="00E02825" w:rsidRDefault="00E02825" w:rsidP="00E02825">
      <w:pPr>
        <w:pStyle w:val="StandardWeb"/>
      </w:pPr>
      <w:r>
        <w:t>4. So fängt auch oft ein weiser Mann</w:t>
      </w:r>
      <w:r>
        <w:br/>
        <w:t>Ein gutes Werk zwar fröhlich an</w:t>
      </w:r>
      <w:r>
        <w:br/>
        <w:t>Und bringt’s doch nicht zum Stande;</w:t>
      </w:r>
      <w:r>
        <w:br/>
        <w:t>Er baut ein Schloß und festes Haus,</w:t>
      </w:r>
      <w:r>
        <w:br/>
        <w:t>Doch nur auf lauterm Sande.</w:t>
      </w:r>
    </w:p>
    <w:p w14:paraId="10175D43" w14:textId="77777777" w:rsidR="00E02825" w:rsidRDefault="00E02825" w:rsidP="00E02825">
      <w:pPr>
        <w:pStyle w:val="StandardWeb"/>
      </w:pPr>
      <w:r>
        <w:t>5. Wie mancher ist in seinem Sinn</w:t>
      </w:r>
      <w:r>
        <w:br/>
        <w:t>Fast über Berg und Spitzen hin,</w:t>
      </w:r>
      <w:r>
        <w:br/>
        <w:t>Und eh er sich’s versiehet,</w:t>
      </w:r>
      <w:r>
        <w:br/>
        <w:t>So liegt er da und hat sein Fuß</w:t>
      </w:r>
      <w:r>
        <w:br/>
        <w:t>Vergeblich sich bemühet.</w:t>
      </w:r>
    </w:p>
    <w:p w14:paraId="6B6197BF" w14:textId="77777777" w:rsidR="00E02825" w:rsidRDefault="00E02825" w:rsidP="00E02825">
      <w:pPr>
        <w:pStyle w:val="StandardWeb"/>
      </w:pPr>
      <w:r>
        <w:t>6. Drum, lieber Vater, der du Kron</w:t>
      </w:r>
      <w:r>
        <w:br/>
        <w:t>Und Zepter trägst im Himmelsthron</w:t>
      </w:r>
      <w:r>
        <w:br/>
        <w:t>Und aus den Wolken blitzest,</w:t>
      </w:r>
      <w:r>
        <w:br/>
        <w:t>Vernimm mein Wort und höre mich</w:t>
      </w:r>
      <w:r>
        <w:br/>
        <w:t>Vom Stuhle, da du sitzest.</w:t>
      </w:r>
    </w:p>
    <w:p w14:paraId="1A07745F" w14:textId="77777777" w:rsidR="00E02825" w:rsidRDefault="00E02825" w:rsidP="00E02825">
      <w:pPr>
        <w:pStyle w:val="StandardWeb"/>
      </w:pPr>
      <w:r>
        <w:t>7. Verleihe mir das edle Licht,</w:t>
      </w:r>
      <w:r>
        <w:br/>
        <w:t>Das sich von deinem Angesicht</w:t>
      </w:r>
      <w:r>
        <w:br/>
        <w:t>In fromme Seelen strecket</w:t>
      </w:r>
      <w:r>
        <w:br/>
        <w:t>Und da der rechten Weisheit Kraft</w:t>
      </w:r>
      <w:r>
        <w:br/>
        <w:t>Durch deine Kraft erwecket.</w:t>
      </w:r>
    </w:p>
    <w:p w14:paraId="2B082F43" w14:textId="77777777" w:rsidR="00E02825" w:rsidRDefault="00E02825" w:rsidP="00E02825">
      <w:pPr>
        <w:pStyle w:val="StandardWeb"/>
      </w:pPr>
      <w:r>
        <w:t>8. Gib mir Verstand aus deiner Höh,</w:t>
      </w:r>
      <w:r>
        <w:br/>
        <w:t>Auf daß ich ja nicht ruh und steh</w:t>
      </w:r>
      <w:r>
        <w:br/>
        <w:t>Auf meinem eignen Willen,</w:t>
      </w:r>
      <w:r>
        <w:br/>
        <w:t>Sei du mein Freund und treuer Rat,</w:t>
      </w:r>
      <w:r>
        <w:br/>
        <w:t>Was gut ist, zu erfüllen.</w:t>
      </w:r>
    </w:p>
    <w:p w14:paraId="7409F381" w14:textId="77777777" w:rsidR="00E02825" w:rsidRDefault="00E02825" w:rsidP="00E02825">
      <w:pPr>
        <w:pStyle w:val="StandardWeb"/>
      </w:pPr>
      <w:r>
        <w:t>9. Prüf alles wohl, und was mir gut,</w:t>
      </w:r>
      <w:r>
        <w:br/>
        <w:t>Das gib mir ein; was Fleisch und Blut</w:t>
      </w:r>
      <w:r>
        <w:br/>
        <w:t>Erwählet, das verwehre.</w:t>
      </w:r>
      <w:r>
        <w:br/>
        <w:t>Der höchste Zweck, das beste Teil</w:t>
      </w:r>
      <w:r>
        <w:br/>
        <w:t>Sei deine Lieb und Ehre.</w:t>
      </w:r>
    </w:p>
    <w:p w14:paraId="3CCF97B8" w14:textId="77777777" w:rsidR="00E02825" w:rsidRDefault="00E02825" w:rsidP="00E02825">
      <w:pPr>
        <w:pStyle w:val="StandardWeb"/>
      </w:pPr>
      <w:r>
        <w:t>10. Was dir gefällt, das laß auch mir,</w:t>
      </w:r>
      <w:r>
        <w:br/>
        <w:t>O meiner Seelen Sonn und Zier,</w:t>
      </w:r>
      <w:r>
        <w:br/>
        <w:t>Gefallen und belieben,</w:t>
      </w:r>
      <w:r>
        <w:br/>
        <w:t>Was dir zuwider, laß mich nicht</w:t>
      </w:r>
      <w:r>
        <w:br/>
        <w:t>In Wort und Tat verüben.</w:t>
      </w:r>
    </w:p>
    <w:p w14:paraId="02FC516D" w14:textId="77777777" w:rsidR="00E02825" w:rsidRDefault="00E02825" w:rsidP="00E02825">
      <w:pPr>
        <w:pStyle w:val="StandardWeb"/>
      </w:pPr>
      <w:r>
        <w:t>11. Ist’s Werk von dir, so hilf zu Glück,</w:t>
      </w:r>
      <w:r>
        <w:br/>
        <w:t>Ist’s Menschentun, so treibs zurück,</w:t>
      </w:r>
      <w:r>
        <w:br/>
        <w:t>Und ändre meine Sinnen;</w:t>
      </w:r>
      <w:r>
        <w:br/>
        <w:t>Was du nicht wirkst, pflegt von ihm selbst</w:t>
      </w:r>
      <w:r>
        <w:br/>
        <w:t>In kurzem zu zerrinnen.</w:t>
      </w:r>
    </w:p>
    <w:p w14:paraId="24CC8570" w14:textId="77777777" w:rsidR="00E02825" w:rsidRDefault="00E02825" w:rsidP="00E02825">
      <w:pPr>
        <w:pStyle w:val="StandardWeb"/>
      </w:pPr>
      <w:r>
        <w:t>12. Sollt aber dein und unser Feind</w:t>
      </w:r>
      <w:r>
        <w:br/>
        <w:t>An dem, was dein Herz gut gemeint,</w:t>
      </w:r>
      <w:r>
        <w:br/>
        <w:t>Beginnen sich zu rächen,</w:t>
      </w:r>
      <w:r>
        <w:br/>
        <w:t>Ist das mein Trost, daß seinen Zorn</w:t>
      </w:r>
      <w:r>
        <w:br/>
        <w:t>Du leichtlich könnest brechen.</w:t>
      </w:r>
    </w:p>
    <w:p w14:paraId="5527CE10" w14:textId="77777777" w:rsidR="00E02825" w:rsidRDefault="00E02825" w:rsidP="00E02825">
      <w:pPr>
        <w:pStyle w:val="StandardWeb"/>
      </w:pPr>
      <w:r>
        <w:t>13. Tritt du zu mir, und mache leicht,</w:t>
      </w:r>
      <w:r>
        <w:br/>
        <w:t>Was mir sonst fast unmöglich däucht,</w:t>
      </w:r>
      <w:r>
        <w:br/>
        <w:t>Und bring zum guten Ende,</w:t>
      </w:r>
      <w:r>
        <w:br/>
        <w:t>Was du selbst angefangen hast,</w:t>
      </w:r>
      <w:r>
        <w:br/>
        <w:t>Durch Weisheit deiner Hände.</w:t>
      </w:r>
    </w:p>
    <w:p w14:paraId="73192B61" w14:textId="77777777" w:rsidR="00E02825" w:rsidRDefault="00E02825" w:rsidP="00E02825">
      <w:pPr>
        <w:pStyle w:val="StandardWeb"/>
      </w:pPr>
      <w:r>
        <w:t>14. Ist gleich der Anfang etwas schwer,</w:t>
      </w:r>
      <w:r>
        <w:br/>
        <w:t>Und muß ich auch ins tiefe Meer</w:t>
      </w:r>
      <w:r>
        <w:br/>
        <w:t>Der bittern Sorgen treten,</w:t>
      </w:r>
      <w:r>
        <w:br/>
        <w:t>So treib mich nur ohn Unterlaß</w:t>
      </w:r>
      <w:r>
        <w:br/>
        <w:t>Zu seufzen und zu beten.</w:t>
      </w:r>
    </w:p>
    <w:p w14:paraId="27A213D6" w14:textId="77777777" w:rsidR="00E02825" w:rsidRDefault="00E02825" w:rsidP="00E02825">
      <w:pPr>
        <w:pStyle w:val="StandardWeb"/>
      </w:pPr>
      <w:r>
        <w:t>15. Wer fleißig betet und dir traut,</w:t>
      </w:r>
      <w:r>
        <w:br/>
        <w:t>Wird alles, da ihm sonst vor graut,</w:t>
      </w:r>
      <w:r>
        <w:br/>
        <w:t>Mit tapferm Mut bezwingen,</w:t>
      </w:r>
      <w:r>
        <w:br/>
        <w:t>Sein Sorgenstein wird in der Eil</w:t>
      </w:r>
      <w:r>
        <w:br/>
        <w:t>In tausend Stücke springen.</w:t>
      </w:r>
    </w:p>
    <w:p w14:paraId="0FDFCC4A" w14:textId="77777777" w:rsidR="00E02825" w:rsidRDefault="00E02825" w:rsidP="00E02825">
      <w:pPr>
        <w:pStyle w:val="StandardWeb"/>
      </w:pPr>
      <w:r>
        <w:t>16. Der Weg zum Guten ist fast wild,</w:t>
      </w:r>
      <w:r>
        <w:br/>
        <w:t>Mit Dorn und Hecken ausgefüllt,</w:t>
      </w:r>
      <w:r>
        <w:br/>
        <w:t>Doch wer ihn freudig gehet,</w:t>
      </w:r>
      <w:r>
        <w:br/>
        <w:t>Kommt endlich Herr, durch deinen Geist,</w:t>
      </w:r>
      <w:r>
        <w:br/>
        <w:t>Wo Freud und Wonne stehet.</w:t>
      </w:r>
    </w:p>
    <w:p w14:paraId="17ACFAAB" w14:textId="77777777" w:rsidR="00E02825" w:rsidRDefault="00E02825" w:rsidP="00E02825">
      <w:pPr>
        <w:pStyle w:val="StandardWeb"/>
      </w:pPr>
      <w:r>
        <w:t>17. Du bist mein Vater, ich dein Kind,</w:t>
      </w:r>
      <w:r>
        <w:br/>
        <w:t>Was ich bei mir nicht hab und find,</w:t>
      </w:r>
      <w:r>
        <w:br/>
        <w:t>Hast du zu aller Gnüge,</w:t>
      </w:r>
      <w:r>
        <w:br/>
        <w:t>So hilf nun, daß ich meinen Stand</w:t>
      </w:r>
      <w:r>
        <w:br/>
        <w:t>Wohl halt und herrlich siege.</w:t>
      </w:r>
    </w:p>
    <w:p w14:paraId="6219260B" w14:textId="77777777" w:rsidR="00E02825" w:rsidRDefault="00E02825" w:rsidP="00E02825">
      <w:pPr>
        <w:pStyle w:val="StandardWeb"/>
      </w:pPr>
      <w:r>
        <w:t>18. Dein soll sein aller Ruhm und Ehr,</w:t>
      </w:r>
      <w:r>
        <w:br/>
        <w:t>Ich will dein Tun je mehr und mehr</w:t>
      </w:r>
      <w:r>
        <w:br/>
        <w:t>Aus hocherfreuter Seelen</w:t>
      </w:r>
      <w:r>
        <w:br/>
        <w:t>Vor deinem Volk und aller Welt,</w:t>
      </w:r>
      <w:r>
        <w:br/>
        <w:t xml:space="preserve">So lang ich leb, erzählen. </w:t>
      </w:r>
    </w:p>
    <w:p w14:paraId="576D55FB" w14:textId="77777777" w:rsidR="00E02825" w:rsidRDefault="00E02825" w:rsidP="00E02825">
      <w:pPr>
        <w:pStyle w:val="berschrift1"/>
      </w:pPr>
      <w:r w:rsidRPr="003F746E">
        <w:t>Ich will erhöhen immerfort</w:t>
      </w:r>
      <w:r>
        <w:t xml:space="preserve"> </w:t>
      </w:r>
    </w:p>
    <w:p w14:paraId="1888540E" w14:textId="77777777" w:rsidR="00E02825" w:rsidRDefault="00E02825" w:rsidP="00E02825">
      <w:pPr>
        <w:pStyle w:val="StandardWeb"/>
      </w:pPr>
      <w:r>
        <w:t>1. Ich will erhöhen immerfort</w:t>
      </w:r>
      <w:r>
        <w:br/>
        <w:t>Und preisen meiner Seelen Hort,</w:t>
      </w:r>
      <w:r>
        <w:br/>
        <w:t>Ich will ihn herzlich ehren.</w:t>
      </w:r>
      <w:r>
        <w:br/>
        <w:t>Wer Gott liebt, stimme mit mir ein,</w:t>
      </w:r>
      <w:r>
        <w:br/>
        <w:t>Laß alle, die betrübet sein,</w:t>
      </w:r>
      <w:r>
        <w:br/>
        <w:t>Ein Freudenliedlein hören.</w:t>
      </w:r>
    </w:p>
    <w:p w14:paraId="410D56B5" w14:textId="77777777" w:rsidR="00E02825" w:rsidRDefault="00E02825" w:rsidP="00E02825">
      <w:pPr>
        <w:pStyle w:val="StandardWeb"/>
      </w:pPr>
      <w:r>
        <w:t>2. Gott ist ein Gott, der reichlich tröst´t,</w:t>
      </w:r>
      <w:r>
        <w:br/>
        <w:t>Wer ihn nur sucht, der wird erlöst,</w:t>
      </w:r>
      <w:r>
        <w:br/>
        <w:t>Ich hab es selbest erfahren:</w:t>
      </w:r>
      <w:r>
        <w:br/>
        <w:t>Sobald ein Ach im Himmel klingt,</w:t>
      </w:r>
      <w:r>
        <w:br/>
        <w:t>Kommt Heil und was uns Freude bringt</w:t>
      </w:r>
      <w:r>
        <w:br/>
        <w:t>Vom Himmel ab gefahren.</w:t>
      </w:r>
    </w:p>
    <w:p w14:paraId="37C42B61" w14:textId="77777777" w:rsidR="00E02825" w:rsidRDefault="00E02825" w:rsidP="00E02825">
      <w:pPr>
        <w:pStyle w:val="StandardWeb"/>
      </w:pPr>
      <w:r>
        <w:t>3. Der starken Engel Kampanie</w:t>
      </w:r>
      <w:r>
        <w:br/>
        <w:t>Zieht fröhlich an, macht dort und hier</w:t>
      </w:r>
      <w:r>
        <w:br/>
        <w:t>Sich selbst zum Wall und Mauern,</w:t>
      </w:r>
      <w:r>
        <w:br/>
        <w:t>Da weicht und fleucht die böse Rott,</w:t>
      </w:r>
      <w:r>
        <w:br/>
        <w:t>Der Satan wird zu Hohn und Spott,</w:t>
      </w:r>
      <w:r>
        <w:br/>
        <w:t>Kein Unglück kann da dauern.</w:t>
      </w:r>
    </w:p>
    <w:p w14:paraId="7BC108F8" w14:textId="77777777" w:rsidR="00E02825" w:rsidRDefault="00E02825" w:rsidP="00E02825">
      <w:pPr>
        <w:pStyle w:val="StandardWeb"/>
      </w:pPr>
      <w:r>
        <w:t>4. Ach, was ist das für Süßigkeit!</w:t>
      </w:r>
      <w:r>
        <w:br/>
        <w:t>Ach, schmecket alle, die ihr seid</w:t>
      </w:r>
      <w:r>
        <w:br/>
        <w:t>Mit Sinnen wohl begabet!</w:t>
      </w:r>
      <w:r>
        <w:br/>
        <w:t>Kein Honig ist mehr auf der Erd</w:t>
      </w:r>
      <w:r>
        <w:br/>
        <w:t>Hinfort des süßen Namens wert;</w:t>
      </w:r>
      <w:r>
        <w:br/>
        <w:t>Gott ists, der uns recht labet.</w:t>
      </w:r>
    </w:p>
    <w:p w14:paraId="3781FF0A" w14:textId="77777777" w:rsidR="00E02825" w:rsidRDefault="00E02825" w:rsidP="00E02825">
      <w:pPr>
        <w:pStyle w:val="StandardWeb"/>
      </w:pPr>
      <w:r>
        <w:t>5. O seligs Herz, o seligs Haus,</w:t>
      </w:r>
      <w:r>
        <w:br/>
        <w:t>Das alle Lust strömt von sich aus</w:t>
      </w:r>
      <w:r>
        <w:br/>
        <w:t>Und diese Lust beliebet!</w:t>
      </w:r>
      <w:r>
        <w:br/>
        <w:t>All andre Schönheit wird verrückt,</w:t>
      </w:r>
      <w:r>
        <w:br/>
        <w:t>Der aber bleibet stets geschmückt,</w:t>
      </w:r>
      <w:r>
        <w:br/>
        <w:t>Wer sich nur Gott ergibet.</w:t>
      </w:r>
    </w:p>
    <w:p w14:paraId="112200AC" w14:textId="77777777" w:rsidR="00E02825" w:rsidRDefault="00E02825" w:rsidP="00E02825">
      <w:pPr>
        <w:pStyle w:val="StandardWeb"/>
      </w:pPr>
      <w:r>
        <w:t>6. Der Könige Gut, der Fürsten Geld</w:t>
      </w:r>
      <w:r>
        <w:br/>
        <w:t>Ist Kot und bleibet im der Welt,</w:t>
      </w:r>
      <w:r>
        <w:br/>
        <w:t>Wann die Besitzer sterben.</w:t>
      </w:r>
      <w:r>
        <w:br/>
        <w:t>Wie oft verarmt ein reicher Mann!</w:t>
      </w:r>
      <w:r>
        <w:br/>
        <w:t>Wer Gott vertraut, bleib reich und kann</w:t>
      </w:r>
      <w:r>
        <w:br/>
        <w:t>Die ewgen Schätz ererben.</w:t>
      </w:r>
    </w:p>
    <w:p w14:paraId="60807863" w14:textId="77777777" w:rsidR="00E02825" w:rsidRDefault="00E02825" w:rsidP="00E02825">
      <w:pPr>
        <w:pStyle w:val="StandardWeb"/>
      </w:pPr>
      <w:r>
        <w:t>7. Kommt her, ihr Kinder, hört mir zu!</w:t>
      </w:r>
      <w:r>
        <w:br/>
        <w:t>Ich will euch zeigen, wie ihr Ruh</w:t>
      </w:r>
      <w:r>
        <w:br/>
        <w:t>Und Wohlfahrt könnt erjagen:</w:t>
      </w:r>
      <w:r>
        <w:br/>
        <w:t>Ergebet euch und euren Sinn</w:t>
      </w:r>
      <w:r>
        <w:br/>
        <w:t>Zu Gottes Wohlgefallen hin</w:t>
      </w:r>
      <w:r>
        <w:br/>
        <w:t>In allen euren Tagen!</w:t>
      </w:r>
    </w:p>
    <w:p w14:paraId="3B9746C1" w14:textId="77777777" w:rsidR="00E02825" w:rsidRDefault="00E02825" w:rsidP="00E02825">
      <w:pPr>
        <w:pStyle w:val="StandardWeb"/>
      </w:pPr>
      <w:r>
        <w:t>8. Bewahrt die Zung! Habt solchen Mut,</w:t>
      </w:r>
      <w:r>
        <w:br/>
        <w:t>Der Zank, und was zum Zanken tut,</w:t>
      </w:r>
      <w:r>
        <w:br/>
        <w:t>Nicht reget, sondern stillet:</w:t>
      </w:r>
      <w:r>
        <w:br/>
        <w:t>so werden eure Tage sein</w:t>
      </w:r>
      <w:r>
        <w:br/>
        <w:t>Mit stillem Fried und süßem Schein</w:t>
      </w:r>
      <w:r>
        <w:br/>
        <w:t>Des Segens überfüllet.</w:t>
      </w:r>
    </w:p>
    <w:p w14:paraId="35823D52" w14:textId="77777777" w:rsidR="00E02825" w:rsidRDefault="00E02825" w:rsidP="00E02825">
      <w:pPr>
        <w:pStyle w:val="StandardWeb"/>
      </w:pPr>
      <w:r>
        <w:t>9. Laß ab vom Bösen, fleuch die Sünd,</w:t>
      </w:r>
      <w:r>
        <w:br/>
        <w:t>O Mensch, und halt dich als ein Kind</w:t>
      </w:r>
      <w:r>
        <w:br/>
        <w:t>Des Vaters in der Höhe!</w:t>
      </w:r>
      <w:r>
        <w:br/>
        <w:t>Du wirsts erfahren in der Tat,</w:t>
      </w:r>
      <w:r>
        <w:br/>
        <w:t>Wie’s dem, der ihm gefolget hat,</w:t>
      </w:r>
      <w:r>
        <w:br/>
        <w:t>So herzlich wohl ergehe.</w:t>
      </w:r>
    </w:p>
    <w:p w14:paraId="60773925" w14:textId="77777777" w:rsidR="00E02825" w:rsidRDefault="00E02825" w:rsidP="00E02825">
      <w:pPr>
        <w:pStyle w:val="StandardWeb"/>
      </w:pPr>
      <w:r>
        <w:t>10. Den Frommen ist Gott wiederfromm</w:t>
      </w:r>
      <w:r>
        <w:br/>
        <w:t>Und machet, daß geschlossen komm</w:t>
      </w:r>
      <w:r>
        <w:br/>
        <w:t>Auf uns all sein Gedeihen:</w:t>
      </w:r>
      <w:r>
        <w:br/>
        <w:t>Sein Aug ist unser Sonnenlicht,</w:t>
      </w:r>
      <w:r>
        <w:br/>
        <w:t>Sein Ohr ist Tag und Nacht gericht,</w:t>
      </w:r>
      <w:r>
        <w:br/>
        <w:t>Zu hören unser Schreien.</w:t>
      </w:r>
    </w:p>
    <w:p w14:paraId="58D82FC9" w14:textId="77777777" w:rsidR="00E02825" w:rsidRDefault="00E02825" w:rsidP="00E02825">
      <w:pPr>
        <w:pStyle w:val="StandardWeb"/>
      </w:pPr>
      <w:r>
        <w:t>11. Zwar, wer Gott dient, muß leiden viel,</w:t>
      </w:r>
      <w:r>
        <w:br/>
        <w:t>Doch hat sein Leiden Maß und Zeit,</w:t>
      </w:r>
      <w:r>
        <w:br/>
        <w:t>Gott hilft ihm aus dem allen;</w:t>
      </w:r>
      <w:r>
        <w:br/>
        <w:t>Er sorgt für alle seine Bein,</w:t>
      </w:r>
      <w:r>
        <w:br/>
        <w:t>Er hebt sie auf und legt sie ein,</w:t>
      </w:r>
      <w:r>
        <w:br/>
        <w:t>Kein einzges muß verfallen.</w:t>
      </w:r>
    </w:p>
    <w:p w14:paraId="78AE08B5" w14:textId="77777777" w:rsidR="00E02825" w:rsidRDefault="00E02825" w:rsidP="00E02825">
      <w:pPr>
        <w:pStyle w:val="StandardWeb"/>
      </w:pPr>
      <w:r>
        <w:t>12. Gott sieht ins Herz und weiß gar wohl,</w:t>
      </w:r>
      <w:r>
        <w:br/>
        <w:t>Was uns macht Angst und Sorgen voll,</w:t>
      </w:r>
      <w:r>
        <w:br/>
        <w:t>Kein Tränklein fällt vergebens.</w:t>
      </w:r>
      <w:r>
        <w:br/>
        <w:t>Er zählt sie all und legt darvor</w:t>
      </w:r>
      <w:r>
        <w:br/>
        <w:t>Uns treulich bei im Himmelschor</w:t>
      </w:r>
      <w:r>
        <w:br/>
        <w:t>All Ehr des ewgen Lebens.</w:t>
      </w:r>
    </w:p>
    <w:p w14:paraId="266ACC75" w14:textId="77777777" w:rsidR="00E02825" w:rsidRDefault="00E02825" w:rsidP="00E02825">
      <w:pPr>
        <w:pStyle w:val="berschrift1"/>
      </w:pPr>
      <w:r w:rsidRPr="003F746E">
        <w:t>Ich will mit Danken kommen</w:t>
      </w:r>
      <w:r>
        <w:t xml:space="preserve"> </w:t>
      </w:r>
    </w:p>
    <w:p w14:paraId="6A326457" w14:textId="77777777" w:rsidR="00E02825" w:rsidRDefault="00E02825" w:rsidP="00E02825">
      <w:pPr>
        <w:pStyle w:val="StandardWeb"/>
      </w:pPr>
      <w:r>
        <w:t>1. Ich will mit Danken kommen</w:t>
      </w:r>
      <w:r>
        <w:br/>
        <w:t>In den gemeinen Rat</w:t>
      </w:r>
      <w:r>
        <w:br/>
        <w:t>Der rechten wahren Frommen,</w:t>
      </w:r>
      <w:r>
        <w:br/>
        <w:t>Die Gottes Rat und Tat</w:t>
      </w:r>
      <w:r>
        <w:br/>
        <w:t>Mit süßem Lob erhöhn;</w:t>
      </w:r>
      <w:r>
        <w:br/>
        <w:t>Zu denen will ich treten,</w:t>
      </w:r>
      <w:r>
        <w:br/>
        <w:t>Und soll mein Dank und Beten</w:t>
      </w:r>
      <w:r>
        <w:br/>
        <w:t>Von ganzem Herzen gehn.</w:t>
      </w:r>
    </w:p>
    <w:p w14:paraId="2A405485" w14:textId="77777777" w:rsidR="00E02825" w:rsidRDefault="00E02825" w:rsidP="00E02825">
      <w:pPr>
        <w:pStyle w:val="StandardWeb"/>
      </w:pPr>
      <w:r>
        <w:t>2. Groß ist der Herr und mächtig,</w:t>
      </w:r>
      <w:r>
        <w:br/>
        <w:t>Groß ist auch, was er macht.</w:t>
      </w:r>
      <w:r>
        <w:br/>
        <w:t>Wer aufmerkt und andächtig</w:t>
      </w:r>
      <w:r>
        <w:br/>
        <w:t>Nimmt seine Werk in Acht,</w:t>
      </w:r>
      <w:r>
        <w:br/>
        <w:t>Hat eitel Lust daran.</w:t>
      </w:r>
      <w:r>
        <w:br/>
        <w:t>Was seine Weisheit setzet</w:t>
      </w:r>
      <w:r>
        <w:br/>
        <w:t>Und ordnet, das ergetzet</w:t>
      </w:r>
      <w:r>
        <w:br/>
        <w:t>Und ist sehr wohl getan.</w:t>
      </w:r>
    </w:p>
    <w:p w14:paraId="00F72FE9" w14:textId="77777777" w:rsidR="00E02825" w:rsidRDefault="00E02825" w:rsidP="00E02825">
      <w:pPr>
        <w:pStyle w:val="StandardWeb"/>
      </w:pPr>
      <w:r>
        <w:t>3. Sein Heil und große Güte</w:t>
      </w:r>
      <w:r>
        <w:br/>
        <w:t>Steht fest und unbewegt,</w:t>
      </w:r>
      <w:r>
        <w:br/>
        <w:t>Damit auch dem Gemüte,</w:t>
      </w:r>
      <w:r>
        <w:br/>
        <w:t>Das uns im Herzen schlägt,</w:t>
      </w:r>
      <w:r>
        <w:br/>
        <w:t>Dieselb nicht entweich,</w:t>
      </w:r>
      <w:r>
        <w:br/>
        <w:t>Hat er zum Glaubenszunder</w:t>
      </w:r>
      <w:r>
        <w:br/>
        <w:t>Ein Denkmal seiner Wunder</w:t>
      </w:r>
      <w:r>
        <w:br/>
        <w:t>Gesetzt in seinem Reich.</w:t>
      </w:r>
    </w:p>
    <w:p w14:paraId="25F5BCF6" w14:textId="77777777" w:rsidR="00E02825" w:rsidRDefault="00E02825" w:rsidP="00E02825">
      <w:pPr>
        <w:pStyle w:val="StandardWeb"/>
      </w:pPr>
      <w:r>
        <w:t>4. Gott ist voll Gnad und Gaben,</w:t>
      </w:r>
      <w:r>
        <w:br/>
        <w:t>Gibt Speis aus milder Hand,</w:t>
      </w:r>
      <w:r>
        <w:br/>
        <w:t>Die Steinen wohl zu laben,</w:t>
      </w:r>
      <w:r>
        <w:br/>
        <w:t>Die ihm allein bekannt:</w:t>
      </w:r>
      <w:r>
        <w:br/>
        <w:t>Denkt stets an seinen Bund,</w:t>
      </w:r>
      <w:r>
        <w:br/>
        <w:t>Gibt denen, die er weiden</w:t>
      </w:r>
      <w:r>
        <w:br/>
        <w:t>Will mit dem Gut der Heiden,</w:t>
      </w:r>
      <w:r>
        <w:br/>
        <w:t>All seine Taten kund.</w:t>
      </w:r>
    </w:p>
    <w:p w14:paraId="5F5EEF80" w14:textId="77777777" w:rsidR="00E02825" w:rsidRDefault="00E02825" w:rsidP="00E02825">
      <w:pPr>
        <w:pStyle w:val="StandardWeb"/>
      </w:pPr>
      <w:r>
        <w:t>5. Das Wirken seiner Hände</w:t>
      </w:r>
      <w:r>
        <w:br/>
        <w:t>Und was er uns gebeut,</w:t>
      </w:r>
      <w:r>
        <w:br/>
        <w:t>Das hat ein gutes Ende,</w:t>
      </w:r>
      <w:r>
        <w:br/>
        <w:t>Bringt reichen Trost und Freud</w:t>
      </w:r>
      <w:r>
        <w:br/>
        <w:t>Und Wahrheit, die nicht treugt.</w:t>
      </w:r>
      <w:r>
        <w:br/>
        <w:t>Gott leitet seine Knechte</w:t>
      </w:r>
      <w:r>
        <w:br/>
        <w:t>In dem rechtschaffnen Rechte,</w:t>
      </w:r>
      <w:r>
        <w:br/>
        <w:t>Das sich zum Leben neigt.</w:t>
      </w:r>
    </w:p>
    <w:p w14:paraId="5816E770" w14:textId="77777777" w:rsidR="00E02825" w:rsidRDefault="00E02825" w:rsidP="00E02825">
      <w:pPr>
        <w:pStyle w:val="StandardWeb"/>
      </w:pPr>
      <w:r>
        <w:t>6. Sein Herz läßt ihm nicht reuen,</w:t>
      </w:r>
      <w:r>
        <w:br/>
        <w:t>Was uns sein Mund verspricht,</w:t>
      </w:r>
      <w:r>
        <w:br/>
        <w:t>Gibt redlich und mit treuen,</w:t>
      </w:r>
      <w:r>
        <w:br/>
        <w:t>Was unser Unglück bricht;</w:t>
      </w:r>
      <w:r>
        <w:br/>
        <w:t>Ist freudig, unverzagt,</w:t>
      </w:r>
      <w:r>
        <w:br/>
        <w:t>Uns alle zu erlösen</w:t>
      </w:r>
      <w:r>
        <w:br/>
        <w:t>Vom Kreuz und allem Bösen,</w:t>
      </w:r>
      <w:r>
        <w:br/>
        <w:t>Das seine Kinder plagt.</w:t>
      </w:r>
    </w:p>
    <w:p w14:paraId="01B9A56F" w14:textId="77777777" w:rsidR="00E02825" w:rsidRDefault="00E02825" w:rsidP="00E02825">
      <w:pPr>
        <w:pStyle w:val="StandardWeb"/>
      </w:pPr>
      <w:r>
        <w:t>7. Sein Wort ist wohl gegründet,</w:t>
      </w:r>
      <w:r>
        <w:br/>
        <w:t>Sein Mund ist rein und klar,</w:t>
      </w:r>
      <w:r>
        <w:br/>
        <w:t>Wozu er sich verbindet,</w:t>
      </w:r>
      <w:r>
        <w:br/>
        <w:t>Das macht er fest und wahr</w:t>
      </w:r>
      <w:r>
        <w:br/>
        <w:t>Und ist ihm gar nicht schwer.</w:t>
      </w:r>
      <w:r>
        <w:br/>
        <w:t>Sein Name, den er führet,</w:t>
      </w:r>
      <w:r>
        <w:br/>
        <w:t>Ist heilig und gezieret</w:t>
      </w:r>
      <w:r>
        <w:br/>
        <w:t>Mit großer Pracht und Ehr.</w:t>
      </w:r>
    </w:p>
    <w:p w14:paraId="4A0C3C76" w14:textId="77777777" w:rsidR="00E02825" w:rsidRDefault="00E02825" w:rsidP="00E02825">
      <w:pPr>
        <w:pStyle w:val="StandardWeb"/>
      </w:pPr>
      <w:r>
        <w:t>8. Die Furcht des Herren gibet</w:t>
      </w:r>
      <w:r>
        <w:br/>
        <w:t>Den ersten besten Grund</w:t>
      </w:r>
      <w:r>
        <w:br/>
        <w:t>Zur Weisheit, die Gott liebet</w:t>
      </w:r>
      <w:r>
        <w:br/>
        <w:t>Und rühmt mit seinem Mund.</w:t>
      </w:r>
      <w:r>
        <w:br/>
        <w:t>O, Wie klug ist der Sinn,</w:t>
      </w:r>
      <w:r>
        <w:br/>
        <w:t>Der diesen Weg verstehet</w:t>
      </w:r>
      <w:r>
        <w:br/>
        <w:t>Und fleißig darauf gehet!</w:t>
      </w:r>
      <w:r>
        <w:br/>
        <w:t>Des Lob fällt nimmer hin.</w:t>
      </w:r>
    </w:p>
    <w:p w14:paraId="255033B6" w14:textId="77777777" w:rsidR="00032BF5" w:rsidRDefault="00032BF5" w:rsidP="00032BF5">
      <w:pPr>
        <w:pStyle w:val="berschrift1"/>
      </w:pPr>
      <w:r w:rsidRPr="00E02825">
        <w:t>Ich, der ich oft in tiefes Leid</w:t>
      </w:r>
      <w:r>
        <w:t xml:space="preserve"> </w:t>
      </w:r>
    </w:p>
    <w:p w14:paraId="10DC9C52" w14:textId="77777777" w:rsidR="00032BF5" w:rsidRDefault="00032BF5" w:rsidP="00032BF5">
      <w:pPr>
        <w:pStyle w:val="StandardWeb"/>
      </w:pPr>
      <w:r>
        <w:t>1. Ich, der ich oft in tiefes Leid</w:t>
      </w:r>
      <w:r>
        <w:br/>
        <w:t>Und große Not muß gehen,</w:t>
      </w:r>
      <w:r>
        <w:br/>
        <w:t>Will dannoch Gott mit großer Freud</w:t>
      </w:r>
      <w:r>
        <w:br/>
        <w:t>Und Herzenslust erhöhen.</w:t>
      </w:r>
      <w:r>
        <w:br/>
        <w:t>Mein Gott, du König, höre mich,</w:t>
      </w:r>
      <w:r>
        <w:br/>
        <w:t>Ich will ohn‘ alles Ende dich</w:t>
      </w:r>
      <w:r>
        <w:br/>
        <w:t>Und deinen Namen loben.</w:t>
      </w:r>
    </w:p>
    <w:p w14:paraId="7A65A909" w14:textId="77777777" w:rsidR="00032BF5" w:rsidRDefault="00032BF5" w:rsidP="00032BF5">
      <w:pPr>
        <w:pStyle w:val="StandardWeb"/>
      </w:pPr>
      <w:r>
        <w:t>2. Ich will dir mit der Morgenröt</w:t>
      </w:r>
      <w:r>
        <w:br/>
        <w:t>Ein täglich Opfer bringen;</w:t>
      </w:r>
      <w:r>
        <w:br/>
        <w:t>So oft die liebe Sonn‘ aufgeht,</w:t>
      </w:r>
      <w:r>
        <w:br/>
        <w:t>So ofte will ich singen</w:t>
      </w:r>
      <w:r>
        <w:br/>
        <w:t>Dem großen Namen deiner Macht,</w:t>
      </w:r>
      <w:r>
        <w:br/>
        <w:t>Das soll auch in der späten Nacht</w:t>
      </w:r>
      <w:r>
        <w:br/>
        <w:t>Mein Werk sein und Geschäfte.</w:t>
      </w:r>
    </w:p>
    <w:p w14:paraId="2912C7C4" w14:textId="77777777" w:rsidR="00032BF5" w:rsidRDefault="00032BF5" w:rsidP="00032BF5">
      <w:pPr>
        <w:pStyle w:val="StandardWeb"/>
      </w:pPr>
      <w:r>
        <w:t>3. Die Welt, die deucht uns schön und groß,</w:t>
      </w:r>
      <w:r>
        <w:br/>
        <w:t>Und was für Gut und Gaben</w:t>
      </w:r>
      <w:r>
        <w:br/>
        <w:t>Sie trägt in ihrem Arm und Schoß,</w:t>
      </w:r>
      <w:r>
        <w:br/>
        <w:t>Das will ein jeder haben:</w:t>
      </w:r>
      <w:r>
        <w:br/>
        <w:t>Und ist doch alles lauter Nichts;</w:t>
      </w:r>
      <w:r>
        <w:br/>
        <w:t>Eh als man’s recht geneußt, zerbricht’s</w:t>
      </w:r>
      <w:r>
        <w:br/>
        <w:t>Und geht im Hui zu Grunde.</w:t>
      </w:r>
    </w:p>
    <w:p w14:paraId="508669AB" w14:textId="77777777" w:rsidR="00032BF5" w:rsidRDefault="00032BF5" w:rsidP="00032BF5">
      <w:pPr>
        <w:pStyle w:val="StandardWeb"/>
      </w:pPr>
      <w:r>
        <w:t>4. Gott ist alleine groß und schön,</w:t>
      </w:r>
      <w:r>
        <w:br/>
        <w:t>Unmöglich auszuloben</w:t>
      </w:r>
      <w:r>
        <w:br/>
        <w:t>Auch denen, die doch allzeit stehn</w:t>
      </w:r>
      <w:r>
        <w:br/>
        <w:t>Vor seinem Throne droben.</w:t>
      </w:r>
      <w:r>
        <w:br/>
        <w:t>Laß sprechen, wer nur sprechen kann,</w:t>
      </w:r>
      <w:r>
        <w:br/>
        <w:t>Doch wird kein Engel noch kein Mann</w:t>
      </w:r>
      <w:r>
        <w:br/>
        <w:t>Des Höchsten Größ aussprechen.</w:t>
      </w:r>
    </w:p>
    <w:p w14:paraId="4F909931" w14:textId="77777777" w:rsidR="00032BF5" w:rsidRDefault="00032BF5" w:rsidP="00032BF5">
      <w:pPr>
        <w:pStyle w:val="StandardWeb"/>
      </w:pPr>
      <w:r>
        <w:t>5. Die Alten, die nun nicht mehr sind,</w:t>
      </w:r>
      <w:r>
        <w:br/>
        <w:t>Die haben ihn gepreiset;</w:t>
      </w:r>
      <w:r>
        <w:br/>
        <w:t>So hat ein jeder auch sein Kind</w:t>
      </w:r>
      <w:r>
        <w:br/>
        <w:t>Zu solchem Dienst geweiset.</w:t>
      </w:r>
      <w:r>
        <w:br/>
        <w:t>Die Kinder werden auch nicht ruhn</w:t>
      </w:r>
      <w:r>
        <w:br/>
        <w:t>Und werden doch, o Gott, dein Tun</w:t>
      </w:r>
      <w:r>
        <w:br/>
        <w:t>Und Werk nicht ganz auspreisen.</w:t>
      </w:r>
    </w:p>
    <w:p w14:paraId="7951BEFE" w14:textId="77777777" w:rsidR="00032BF5" w:rsidRDefault="00032BF5" w:rsidP="00032BF5">
      <w:pPr>
        <w:pStyle w:val="StandardWeb"/>
      </w:pPr>
      <w:r>
        <w:t>6. Wie mancher hat vor mir dein Heil</w:t>
      </w:r>
      <w:r>
        <w:br/>
        <w:t>Und Lob mit Fleiß getrieben;</w:t>
      </w:r>
      <w:r>
        <w:br/>
        <w:t>Und siehe, mir ist doch mein Teil</w:t>
      </w:r>
      <w:r>
        <w:br/>
        <w:t>Zu loben übrig blieben.</w:t>
      </w:r>
      <w:r>
        <w:br/>
        <w:t>Ich will von deiner Wundermacht</w:t>
      </w:r>
      <w:r>
        <w:br/>
        <w:t>Und der so herrlich schönen Pracht</w:t>
      </w:r>
      <w:r>
        <w:br/>
        <w:t>Bis an mein Ende reden.</w:t>
      </w:r>
    </w:p>
    <w:p w14:paraId="50192071" w14:textId="77777777" w:rsidR="00032BF5" w:rsidRDefault="00032BF5" w:rsidP="00032BF5">
      <w:pPr>
        <w:pStyle w:val="StandardWeb"/>
      </w:pPr>
      <w:r>
        <w:t>7. Und was ich rede, wird von mir</w:t>
      </w:r>
      <w:r>
        <w:br/>
        <w:t>Manch frommes Herze lernen,</w:t>
      </w:r>
      <w:r>
        <w:br/>
        <w:t>Man wird dich heben für und für</w:t>
      </w:r>
      <w:r>
        <w:br/>
        <w:t>Hoch über alle Sternen.</w:t>
      </w:r>
      <w:r>
        <w:br/>
        <w:t>Dein Herrlichkeit und starke Hand</w:t>
      </w:r>
      <w:r>
        <w:br/>
        <w:t>Wird in der ganzen Welt bekannt</w:t>
      </w:r>
      <w:r>
        <w:br/>
        <w:t>Und hoch berufen werden.</w:t>
      </w:r>
    </w:p>
    <w:p w14:paraId="6EFE66CA" w14:textId="77777777" w:rsidR="00032BF5" w:rsidRDefault="00032BF5" w:rsidP="00032BF5">
      <w:pPr>
        <w:pStyle w:val="StandardWeb"/>
      </w:pPr>
      <w:r>
        <w:t>8. Wer ist so gnädig als wie du?</w:t>
      </w:r>
      <w:r>
        <w:br/>
        <w:t>Wer kann so viel erdulden?</w:t>
      </w:r>
      <w:r>
        <w:br/>
        <w:t>Wer sieht mit solcher Langmut zu</w:t>
      </w:r>
      <w:r>
        <w:br/>
        <w:t>So vielen schweren Schulden,</w:t>
      </w:r>
      <w:r>
        <w:br/>
        <w:t>Die aus der ganzen weiten Welt</w:t>
      </w:r>
      <w:r>
        <w:br/>
        <w:t>Ohn‘ Unterlaß bis an das Zelt</w:t>
      </w:r>
      <w:r>
        <w:br/>
        <w:t>Des hohen Himmels steigen?</w:t>
      </w:r>
    </w:p>
    <w:p w14:paraId="30BA481F" w14:textId="77777777" w:rsidR="00032BF5" w:rsidRDefault="00032BF5" w:rsidP="00032BF5">
      <w:pPr>
        <w:pStyle w:val="StandardWeb"/>
      </w:pPr>
      <w:r>
        <w:t>9. Es muß ein treues Herze sein,</w:t>
      </w:r>
      <w:r>
        <w:br/>
        <w:t>Das uns so hoch kann lieben,</w:t>
      </w:r>
      <w:r>
        <w:br/>
        <w:t>Da wir doch in den Tag hinein,</w:t>
      </w:r>
      <w:r>
        <w:br/>
        <w:t>Was gar nicht gut ist, üben.</w:t>
      </w:r>
      <w:r>
        <w:br/>
        <w:t>Gott muß nichts anders sein als gut,</w:t>
      </w:r>
      <w:r>
        <w:br/>
        <w:t>Daher fleußt seiner Güte Flut</w:t>
      </w:r>
      <w:r>
        <w:br/>
        <w:t>Auf alle seine Werke.</w:t>
      </w:r>
    </w:p>
    <w:p w14:paraId="756DA719" w14:textId="77777777" w:rsidR="00032BF5" w:rsidRDefault="00032BF5" w:rsidP="00032BF5">
      <w:pPr>
        <w:pStyle w:val="StandardWeb"/>
      </w:pPr>
      <w:r>
        <w:t>10. Drum, Herr, so sollen dir auch nun</w:t>
      </w:r>
      <w:r>
        <w:br/>
        <w:t>All deine Werke danken,</w:t>
      </w:r>
      <w:r>
        <w:br/>
        <w:t>Voraus die Heil’gen, derer Tun</w:t>
      </w:r>
      <w:r>
        <w:br/>
        <w:t>Sich hält in deinen Schranken,</w:t>
      </w:r>
      <w:r>
        <w:br/>
        <w:t>Die sollen deines Reichs Gewalt</w:t>
      </w:r>
      <w:r>
        <w:br/>
        <w:t>Und schöne Regimentsgestalt</w:t>
      </w:r>
      <w:r>
        <w:br/>
        <w:t>Mit vollem Munde rühmen.</w:t>
      </w:r>
    </w:p>
    <w:p w14:paraId="0AB0621F" w14:textId="77777777" w:rsidR="00032BF5" w:rsidRDefault="00032BF5" w:rsidP="00032BF5">
      <w:pPr>
        <w:pStyle w:val="StandardWeb"/>
      </w:pPr>
      <w:r>
        <w:t>11. Sie sollen rühmen, daß der Ruhm</w:t>
      </w:r>
      <w:r>
        <w:br/>
        <w:t>Durch alle Welt erklinge,</w:t>
      </w:r>
      <w:r>
        <w:br/>
        <w:t>Daß jedermann zum Heiligtum</w:t>
      </w:r>
      <w:r>
        <w:br/>
        <w:t>Dir Dienst und Opfer bringe.</w:t>
      </w:r>
      <w:r>
        <w:br/>
        <w:t>Dein Reich, das ist ein ew’ges Reich,</w:t>
      </w:r>
      <w:r>
        <w:br/>
        <w:t>Dein Herrschaft ist dir selber gleich,</w:t>
      </w:r>
      <w:r>
        <w:br/>
        <w:t>Der du kein End erreichest.</w:t>
      </w:r>
    </w:p>
    <w:p w14:paraId="2BB0F270" w14:textId="77777777" w:rsidR="00032BF5" w:rsidRDefault="00032BF5" w:rsidP="00032BF5">
      <w:pPr>
        <w:pStyle w:val="StandardWeb"/>
      </w:pPr>
      <w:r>
        <w:t>12. Der Herr ist bis in unsern Tod</w:t>
      </w:r>
      <w:r>
        <w:br/>
        <w:t>Beständig bei uns allen,</w:t>
      </w:r>
      <w:r>
        <w:br/>
        <w:t>Erleichtert unsers Kreuzes Not</w:t>
      </w:r>
      <w:r>
        <w:br/>
        <w:t>Und hält uns, wann wir fallen.</w:t>
      </w:r>
      <w:r>
        <w:br/>
        <w:t>Er steuret manches Unglücks Lauf</w:t>
      </w:r>
      <w:r>
        <w:br/>
        <w:t>Und hilft uns wieder freundlich auf,</w:t>
      </w:r>
      <w:r>
        <w:br/>
        <w:t>Wann wir ganz hingeschlagen.</w:t>
      </w:r>
    </w:p>
    <w:p w14:paraId="3E518EDA" w14:textId="77777777" w:rsidR="00032BF5" w:rsidRDefault="00032BF5" w:rsidP="00032BF5">
      <w:pPr>
        <w:pStyle w:val="StandardWeb"/>
      </w:pPr>
      <w:r>
        <w:t>13. Herr, aller Augen sind nach dir</w:t>
      </w:r>
      <w:r>
        <w:br/>
        <w:t>Und deinen Stuhl gekehret;</w:t>
      </w:r>
      <w:r>
        <w:br/>
        <w:t>Denn du bist’s auch, der alles hier</w:t>
      </w:r>
      <w:r>
        <w:br/>
        <w:t>So väterlich ernähret:</w:t>
      </w:r>
      <w:r>
        <w:br/>
        <w:t>Du tust auf deine milde Hand,</w:t>
      </w:r>
      <w:r>
        <w:br/>
        <w:t>Machst froh und satt, was auf dem Land,</w:t>
      </w:r>
      <w:r>
        <w:br/>
        <w:t>Im Meer und Lüften lebet.</w:t>
      </w:r>
    </w:p>
    <w:p w14:paraId="59E204B4" w14:textId="77777777" w:rsidR="00032BF5" w:rsidRDefault="00032BF5" w:rsidP="00032BF5">
      <w:pPr>
        <w:pStyle w:val="StandardWeb"/>
      </w:pPr>
      <w:r>
        <w:t>14. Du meinst es gut und tust uns Guts,</w:t>
      </w:r>
      <w:r>
        <w:br/>
        <w:t>Auch da wir’s oft nicht denken;</w:t>
      </w:r>
      <w:r>
        <w:br/>
        <w:t>Wie mancher ist betrübtes Muts</w:t>
      </w:r>
      <w:r>
        <w:br/>
        <w:t>Und frißt sein Herz mit Kränken,</w:t>
      </w:r>
      <w:r>
        <w:br/>
        <w:t>Besorgt und fürcht sich Tag und Nacht,</w:t>
      </w:r>
      <w:r>
        <w:br/>
        <w:t>Gott hab‘ ihn gänzlich aus der Acht</w:t>
      </w:r>
      <w:r>
        <w:br/>
        <w:t>Gelassen und vergessen.</w:t>
      </w:r>
    </w:p>
    <w:p w14:paraId="4EDB607B" w14:textId="77777777" w:rsidR="00032BF5" w:rsidRDefault="00032BF5" w:rsidP="00032BF5">
      <w:pPr>
        <w:pStyle w:val="StandardWeb"/>
      </w:pPr>
      <w:r>
        <w:t>15. Nein! Gott vergißt der Seinen nicht,</w:t>
      </w:r>
      <w:r>
        <w:br/>
        <w:t>Er ist uns viel zu treue:</w:t>
      </w:r>
      <w:r>
        <w:br/>
        <w:t>Sein Herz ist stets dahin gericht‘,</w:t>
      </w:r>
      <w:r>
        <w:br/>
        <w:t>Daß er uns letzt erfreue.</w:t>
      </w:r>
      <w:r>
        <w:br/>
        <w:t>Geht’s gleich bisweilen etwas schlecht,</w:t>
      </w:r>
      <w:r>
        <w:br/>
        <w:t>Ist Er doch heilig und gerecht</w:t>
      </w:r>
      <w:r>
        <w:br/>
        <w:t>In allen seinen Wegen.</w:t>
      </w:r>
    </w:p>
    <w:p w14:paraId="51112886" w14:textId="77777777" w:rsidR="00032BF5" w:rsidRDefault="00032BF5" w:rsidP="00032BF5">
      <w:pPr>
        <w:pStyle w:val="StandardWeb"/>
      </w:pPr>
      <w:r>
        <w:t>16. Der Herr ist nah und stets bereit</w:t>
      </w:r>
      <w:r>
        <w:br/>
        <w:t>Ei’m jeden, der Ihn ehret,</w:t>
      </w:r>
      <w:r>
        <w:br/>
        <w:t>Und wer nur ernstlich zu Ihm schreit,</w:t>
      </w:r>
      <w:r>
        <w:br/>
        <w:t>Der wird gewiß erhöret.</w:t>
      </w:r>
      <w:r>
        <w:br/>
        <w:t>Gott weiß wohl, wer Ihm günstig sei,</w:t>
      </w:r>
      <w:r>
        <w:br/>
        <w:t>Und deme steht Er dann auch bei,</w:t>
      </w:r>
      <w:r>
        <w:br/>
        <w:t>Wann ihn die Angst nun treibet.</w:t>
      </w:r>
    </w:p>
    <w:p w14:paraId="1A4C6E5B" w14:textId="77777777" w:rsidR="00032BF5" w:rsidRDefault="00032BF5" w:rsidP="00032BF5">
      <w:pPr>
        <w:pStyle w:val="StandardWeb"/>
      </w:pPr>
      <w:r>
        <w:t>17. Den Frommen wird nichts abgesagt,</w:t>
      </w:r>
      <w:r>
        <w:br/>
        <w:t>Gott tut, was sie begehren;</w:t>
      </w:r>
      <w:r>
        <w:br/>
        <w:t>Er mißt das Unglück, das sie plagt,</w:t>
      </w:r>
      <w:r>
        <w:br/>
        <w:t>Und zählt all ihre Zähren</w:t>
      </w:r>
      <w:r>
        <w:br/>
        <w:t>Und reißt sie endlich aus der Last;</w:t>
      </w:r>
      <w:r>
        <w:br/>
        <w:t>Den aber, der sie kränkt und haßt,</w:t>
      </w:r>
      <w:r>
        <w:br/>
        <w:t>Den stürzt Er ganz zu Boden.</w:t>
      </w:r>
    </w:p>
    <w:p w14:paraId="01324C17" w14:textId="77777777" w:rsidR="00032BF5" w:rsidRDefault="00032BF5" w:rsidP="00032BF5">
      <w:pPr>
        <w:pStyle w:val="StandardWeb"/>
      </w:pPr>
      <w:r>
        <w:t>18. Dies alles, und was sonsten mehr</w:t>
      </w:r>
      <w:r>
        <w:br/>
        <w:t>Man kann für Lob erzwingen,</w:t>
      </w:r>
      <w:r>
        <w:br/>
        <w:t>Das sollt mein Mund zu Ruhm und Ehr</w:t>
      </w:r>
      <w:r>
        <w:br/>
        <w:t>Des Höchsten täglich singen:</w:t>
      </w:r>
      <w:r>
        <w:br/>
        <w:t>Und also tut auch immerfort,</w:t>
      </w:r>
      <w:r>
        <w:br/>
        <w:t>Was webt und lebt an jedem Ort.</w:t>
      </w:r>
      <w:r>
        <w:br/>
        <w:t xml:space="preserve">Das wird Gott wohlgefallen. </w:t>
      </w:r>
    </w:p>
    <w:p w14:paraId="693E4B19" w14:textId="77777777" w:rsidR="00032BF5" w:rsidRDefault="00032BF5" w:rsidP="00032BF5">
      <w:pPr>
        <w:pStyle w:val="berschrift1"/>
      </w:pPr>
      <w:r w:rsidRPr="00E02825">
        <w:t>Ist Ephraim nicht meine Kron</w:t>
      </w:r>
      <w:r>
        <w:t xml:space="preserve"> </w:t>
      </w:r>
    </w:p>
    <w:p w14:paraId="15D3E8B5" w14:textId="77777777" w:rsidR="00032BF5" w:rsidRDefault="00032BF5" w:rsidP="00032BF5">
      <w:pPr>
        <w:pStyle w:val="StandardWeb"/>
      </w:pPr>
      <w:r>
        <w:t>1. Ist Ephraim nicht meine Kron</w:t>
      </w:r>
      <w:r>
        <w:br/>
        <w:t>Und meines Herzens Wonne,</w:t>
      </w:r>
      <w:r>
        <w:br/>
        <w:t>Mein trautes Kind, mein treuer Sohn,</w:t>
      </w:r>
      <w:r>
        <w:br/>
        <w:t>Mein Stern und meine Sonne,</w:t>
      </w:r>
      <w:r>
        <w:br/>
        <w:t>Mein Augenlust, mein edle Blum,</w:t>
      </w:r>
      <w:r>
        <w:br/>
        <w:t>Mein auserwähltes Eigentum</w:t>
      </w:r>
      <w:r>
        <w:br/>
        <w:t>Und meiner Seelen Freude?</w:t>
      </w:r>
    </w:p>
    <w:p w14:paraId="7D932D6F" w14:textId="77777777" w:rsidR="00032BF5" w:rsidRDefault="00032BF5" w:rsidP="00032BF5">
      <w:pPr>
        <w:pStyle w:val="StandardWeb"/>
      </w:pPr>
      <w:r>
        <w:t>2. Ich höre seines Seufzens Stimm</w:t>
      </w:r>
      <w:r>
        <w:br/>
        <w:t>Und hochbetrübtes Klagen:</w:t>
      </w:r>
      <w:r>
        <w:br/>
        <w:t>Mein Gott hat mich, spricht Ephraim,</w:t>
      </w:r>
      <w:r>
        <w:br/>
        <w:t>Gestraft und wohl geschlagen.</w:t>
      </w:r>
      <w:r>
        <w:br/>
        <w:t>Er sucht mich heim mit harter Zucht,</w:t>
      </w:r>
      <w:r>
        <w:br/>
        <w:t>Das ist mein Lohn, das ist die Frucht</w:t>
      </w:r>
      <w:r>
        <w:br/>
        <w:t>Und Nutzen meiner Sünden.</w:t>
      </w:r>
    </w:p>
    <w:p w14:paraId="1242F8AF" w14:textId="77777777" w:rsidR="00032BF5" w:rsidRDefault="00032BF5" w:rsidP="00032BF5">
      <w:pPr>
        <w:pStyle w:val="StandardWeb"/>
      </w:pPr>
      <w:r>
        <w:t>3. Hör alle Welt! Ich bin getreu</w:t>
      </w:r>
      <w:r>
        <w:br/>
        <w:t>Und halte mein Versprechen:</w:t>
      </w:r>
      <w:r>
        <w:br/>
        <w:t>Was ich geredt, da bleibt es bei,</w:t>
      </w:r>
      <w:r>
        <w:br/>
        <w:t>Mein Wort werd ich nicht brechen.</w:t>
      </w:r>
      <w:r>
        <w:br/>
        <w:t>Das soll mein Ephraim gar bald</w:t>
      </w:r>
      <w:r>
        <w:br/>
        <w:t>Erfahren und mich dergestalt</w:t>
      </w:r>
      <w:r>
        <w:br/>
        <w:t>Recht aus dem Grund erkennen.</w:t>
      </w:r>
    </w:p>
    <w:p w14:paraId="2E4B00B5" w14:textId="77777777" w:rsidR="00032BF5" w:rsidRDefault="00032BF5" w:rsidP="00032BF5">
      <w:pPr>
        <w:pStyle w:val="StandardWeb"/>
      </w:pPr>
      <w:r>
        <w:t>4. Ich denk noch wohl an meinen Eid,</w:t>
      </w:r>
      <w:r>
        <w:br/>
        <w:t>Den ich geschworen habe,</w:t>
      </w:r>
      <w:r>
        <w:br/>
        <w:t>Da ich, aus lauter Gütigkeit,</w:t>
      </w:r>
      <w:r>
        <w:br/>
        <w:t>Mich ihm zu eigen gab;</w:t>
      </w:r>
      <w:r>
        <w:br/>
        <w:t>Ich sprach: Du hast mein Herz erfüllt</w:t>
      </w:r>
      <w:r>
        <w:br/>
        <w:t>Mit deiner Lieb, ich bin dein Schild</w:t>
      </w:r>
      <w:r>
        <w:br/>
        <w:t>Und wills auch ewig bleiben.</w:t>
      </w:r>
    </w:p>
    <w:p w14:paraId="0E66DCE6" w14:textId="77777777" w:rsidR="00032BF5" w:rsidRDefault="00032BF5" w:rsidP="00032BF5">
      <w:pPr>
        <w:pStyle w:val="StandardWeb"/>
      </w:pPr>
      <w:r>
        <w:t>5. Ich will mit meiner starken Hand</w:t>
      </w:r>
      <w:r>
        <w:br/>
        <w:t>Dich als ein Vater führen,</w:t>
      </w:r>
      <w:r>
        <w:br/>
        <w:t>Ich selbst will dich und auch dein Land</w:t>
      </w:r>
      <w:r>
        <w:br/>
        <w:t>Aufs best und schönste zieren.</w:t>
      </w:r>
      <w:r>
        <w:br/>
        <w:t>Und wirst du mir gehorsam sein,</w:t>
      </w:r>
      <w:r>
        <w:br/>
        <w:t>So soll dich meines Segens Schein</w:t>
      </w:r>
      <w:r>
        <w:br/>
        <w:t>Ohn alles End erfreuen.</w:t>
      </w:r>
    </w:p>
    <w:p w14:paraId="1B351F6D" w14:textId="77777777" w:rsidR="00032BF5" w:rsidRDefault="00032BF5" w:rsidP="00032BF5">
      <w:pPr>
        <w:pStyle w:val="StandardWeb"/>
      </w:pPr>
      <w:r>
        <w:t>6. Wo du dich aber bösem Rat</w:t>
      </w:r>
      <w:r>
        <w:br/>
        <w:t>Wirst von mir wenden lassen,</w:t>
      </w:r>
      <w:r>
        <w:br/>
        <w:t>So will ich deine Missetat</w:t>
      </w:r>
      <w:r>
        <w:br/>
        <w:t>Heimsuchen, doch mit Maßen;</w:t>
      </w:r>
      <w:r>
        <w:br/>
        <w:t>Und wenn du wieder kehrst zu mir,</w:t>
      </w:r>
      <w:r>
        <w:br/>
        <w:t>So will ich wieder auch zu dir</w:t>
      </w:r>
      <w:r>
        <w:br/>
        <w:t>Mich mit Erbarmen kehren.</w:t>
      </w:r>
    </w:p>
    <w:p w14:paraId="60035118" w14:textId="77777777" w:rsidR="00032BF5" w:rsidRDefault="00032BF5" w:rsidP="00032BF5">
      <w:pPr>
        <w:pStyle w:val="StandardWeb"/>
      </w:pPr>
      <w:r>
        <w:t>7. Nun kehrt zu mir mein Ephraim,</w:t>
      </w:r>
      <w:r>
        <w:br/>
        <w:t>Sucht Gnad in meinen Armen,</w:t>
      </w:r>
      <w:r>
        <w:br/>
        <w:t>Drum bricht mein Herze gegen ihm</w:t>
      </w:r>
      <w:r>
        <w:br/>
        <w:t>Und muß mich sein erbarmen.</w:t>
      </w:r>
      <w:r>
        <w:br/>
        <w:t>Der Unmut fällt mir mit Gewalt,</w:t>
      </w:r>
      <w:r>
        <w:br/>
        <w:t>Mein Eingeweide hitzt und wallt</w:t>
      </w:r>
      <w:r>
        <w:br/>
        <w:t>In treuer Lieb und Gnade.</w:t>
      </w:r>
    </w:p>
    <w:p w14:paraId="7A4ADDE8" w14:textId="77777777" w:rsidR="00032BF5" w:rsidRDefault="00032BF5" w:rsidP="00032BF5">
      <w:pPr>
        <w:pStyle w:val="StandardWeb"/>
      </w:pPr>
      <w:r>
        <w:t>8. Kommt, alle Sünder, kommt zu mir,</w:t>
      </w:r>
      <w:r>
        <w:br/>
        <w:t>Bereuet eure Sünden</w:t>
      </w:r>
      <w:r>
        <w:br/>
        <w:t>Und suchet Gnad an meiner Tür,</w:t>
      </w:r>
      <w:r>
        <w:br/>
        <w:t>Ihr sollt sie reichlich finden!</w:t>
      </w:r>
      <w:r>
        <w:br/>
        <w:t>Wer sich mit Ephraim bekehrt,</w:t>
      </w:r>
      <w:r>
        <w:br/>
        <w:t>Wird auch mit Ephraim erhört</w:t>
      </w:r>
      <w:r>
        <w:br/>
        <w:t>Und hier und dort getröstet.</w:t>
      </w:r>
    </w:p>
    <w:p w14:paraId="58DC873B" w14:textId="77777777" w:rsidR="00E02825" w:rsidRDefault="00E02825" w:rsidP="00E02825">
      <w:pPr>
        <w:pStyle w:val="berschrift1"/>
      </w:pPr>
      <w:r w:rsidRPr="003F746E">
        <w:t>Ist Gott für mich, so trete</w:t>
      </w:r>
      <w:r>
        <w:t xml:space="preserve"> </w:t>
      </w:r>
    </w:p>
    <w:p w14:paraId="1F3CC424" w14:textId="77777777" w:rsidR="00E02825" w:rsidRDefault="00E02825" w:rsidP="00E02825">
      <w:pPr>
        <w:pStyle w:val="StandardWeb"/>
      </w:pPr>
      <w:r>
        <w:t>1. Ist Gott für mich, so trete</w:t>
      </w:r>
      <w:r>
        <w:br/>
        <w:t>Gleich alles wider mich,</w:t>
      </w:r>
      <w:r>
        <w:br/>
        <w:t>Sooft ich ruf‘ und bete,</w:t>
      </w:r>
      <w:r>
        <w:br/>
        <w:t>Weicht alles hinter sich.</w:t>
      </w:r>
      <w:r>
        <w:br/>
        <w:t>Hab‘ ich das Haupt zum Freunde</w:t>
      </w:r>
      <w:r>
        <w:br/>
        <w:t>Und bin geliebt bei Gott,</w:t>
      </w:r>
      <w:r>
        <w:br/>
        <w:t>Was kann mir tun der Feinde</w:t>
      </w:r>
      <w:r>
        <w:br/>
        <w:t>Und Widersacher Rott‘?</w:t>
      </w:r>
    </w:p>
    <w:p w14:paraId="793D6D85" w14:textId="77777777" w:rsidR="00E02825" w:rsidRDefault="00E02825" w:rsidP="00E02825">
      <w:pPr>
        <w:pStyle w:val="StandardWeb"/>
      </w:pPr>
      <w:r>
        <w:t>2. Nun weiß und glaub‘ ich feste,</w:t>
      </w:r>
      <w:r>
        <w:br/>
        <w:t>Ich rühm’s auch ohne Scheu,</w:t>
      </w:r>
      <w:r>
        <w:br/>
        <w:t>Daß Gott der Höchst‘ und Beste,</w:t>
      </w:r>
      <w:r>
        <w:br/>
        <w:t>Mein Freund und Vater sei,</w:t>
      </w:r>
      <w:r>
        <w:br/>
        <w:t>Und daß in allen Fällen</w:t>
      </w:r>
      <w:r>
        <w:br/>
        <w:t>Er mir zur Rechten steh‘</w:t>
      </w:r>
      <w:r>
        <w:br/>
        <w:t>Und dämpfe Sturm und Wellen</w:t>
      </w:r>
      <w:r>
        <w:br/>
        <w:t>Und was mir bringet Weh.</w:t>
      </w:r>
    </w:p>
    <w:p w14:paraId="449F7C5B" w14:textId="77777777" w:rsidR="00E02825" w:rsidRDefault="00E02825" w:rsidP="00E02825">
      <w:pPr>
        <w:pStyle w:val="StandardWeb"/>
      </w:pPr>
      <w:r>
        <w:t>3. Der Grund, da ich mich gründe,</w:t>
      </w:r>
      <w:r>
        <w:br/>
        <w:t>Ist Christus und sein Blut,</w:t>
      </w:r>
      <w:r>
        <w:br/>
        <w:t>Das machet, dass ich finde</w:t>
      </w:r>
      <w:r>
        <w:br/>
        <w:t>Das ew’ge wahre Gut.</w:t>
      </w:r>
      <w:r>
        <w:br/>
        <w:t>An mir und meinem Leben</w:t>
      </w:r>
      <w:r>
        <w:br/>
        <w:t>Ist nichts auf dieser Erd‘;</w:t>
      </w:r>
      <w:r>
        <w:br/>
        <w:t>Was Christus mir gegeben,</w:t>
      </w:r>
      <w:r>
        <w:br/>
        <w:t>Das ist der Liebe wert.</w:t>
      </w:r>
    </w:p>
    <w:p w14:paraId="35727E69" w14:textId="77777777" w:rsidR="00E02825" w:rsidRDefault="00E02825" w:rsidP="00E02825">
      <w:pPr>
        <w:pStyle w:val="StandardWeb"/>
      </w:pPr>
      <w:r>
        <w:t>4. Mein Jesus ist mein‘ Ehre,</w:t>
      </w:r>
      <w:r>
        <w:br/>
        <w:t>Mein Glanz und helles Licht.</w:t>
      </w:r>
      <w:r>
        <w:br/>
        <w:t>Wenn der nicht in mir wäre,</w:t>
      </w:r>
      <w:r>
        <w:br/>
        <w:t>So dürft‘ und könnt‘ ich nicht</w:t>
      </w:r>
      <w:r>
        <w:br/>
        <w:t>Vor Gottes Augen stehen</w:t>
      </w:r>
      <w:r>
        <w:br/>
        <w:t>Und vor dem strengen Sitz;</w:t>
      </w:r>
      <w:r>
        <w:br/>
        <w:t>Ich müsste stracks vergehen</w:t>
      </w:r>
      <w:r>
        <w:br/>
        <w:t>Wie Wachs in Feuershitz‘.</w:t>
      </w:r>
    </w:p>
    <w:p w14:paraId="04684356" w14:textId="77777777" w:rsidR="00E02825" w:rsidRDefault="00E02825" w:rsidP="00E02825">
      <w:pPr>
        <w:pStyle w:val="StandardWeb"/>
      </w:pPr>
      <w:r>
        <w:t>5. Mein Jesus hat gelöschet,</w:t>
      </w:r>
      <w:r>
        <w:br/>
        <w:t>Was mit sich führt den Tod;</w:t>
      </w:r>
      <w:r>
        <w:br/>
        <w:t>Der ist’s, der mich rein wäschet,</w:t>
      </w:r>
      <w:r>
        <w:br/>
        <w:t>Macht schneeweiß, was ist rot.</w:t>
      </w:r>
      <w:r>
        <w:br/>
        <w:t>In ihm kann ich mich freuen,</w:t>
      </w:r>
      <w:r>
        <w:br/>
        <w:t>Hab‘ einen Heldenmut,</w:t>
      </w:r>
      <w:r>
        <w:br/>
        <w:t>Darf kein Gerichte scheuen,</w:t>
      </w:r>
      <w:r>
        <w:br/>
        <w:t>Wie sonst ein Sünder tut.</w:t>
      </w:r>
    </w:p>
    <w:p w14:paraId="2EEBEEC5" w14:textId="77777777" w:rsidR="00E02825" w:rsidRDefault="00E02825" w:rsidP="00E02825">
      <w:pPr>
        <w:pStyle w:val="StandardWeb"/>
      </w:pPr>
      <w:r>
        <w:t>6. Nichts, nichts kann mich verdammen.</w:t>
      </w:r>
      <w:r>
        <w:br/>
        <w:t>Nichts nimmet mir mein Herz!</w:t>
      </w:r>
      <w:r>
        <w:br/>
        <w:t>Die Höll‘ und ihre Flammen,</w:t>
      </w:r>
      <w:r>
        <w:br/>
        <w:t>Die sind mir nur ein Scherz.</w:t>
      </w:r>
      <w:r>
        <w:br/>
        <w:t>Kein Urteil mich erschrecket,</w:t>
      </w:r>
      <w:r>
        <w:br/>
        <w:t>Kein Unheil mich betrübt,</w:t>
      </w:r>
      <w:r>
        <w:br/>
        <w:t>Weil mich mit Flügeln decket</w:t>
      </w:r>
      <w:r>
        <w:br/>
        <w:t>Mein Heiland, der mich liebt.</w:t>
      </w:r>
    </w:p>
    <w:p w14:paraId="2C33BBB5" w14:textId="77777777" w:rsidR="00E02825" w:rsidRDefault="00E02825" w:rsidP="00E02825">
      <w:pPr>
        <w:pStyle w:val="StandardWeb"/>
      </w:pPr>
      <w:r>
        <w:t>7. Sein Geist wohnt mir im Herzen,</w:t>
      </w:r>
      <w:r>
        <w:br/>
        <w:t>Regieret meinen Sinn,</w:t>
      </w:r>
      <w:r>
        <w:br/>
        <w:t>Vertreibt mir Sorg‘ und Schmerzen,</w:t>
      </w:r>
      <w:r>
        <w:br/>
        <w:t>Nimmt allen Kummer hin,</w:t>
      </w:r>
      <w:r>
        <w:br/>
        <w:t>Gibt Segen und Gedeihen</w:t>
      </w:r>
      <w:r>
        <w:br/>
        <w:t>Dem, was er in mir schafft,</w:t>
      </w:r>
      <w:r>
        <w:br/>
        <w:t>Hilft mir das Abba schreien,</w:t>
      </w:r>
      <w:r>
        <w:br/>
        <w:t>Aus aller meiner Kraft.</w:t>
      </w:r>
    </w:p>
    <w:p w14:paraId="57B4D4D0" w14:textId="77777777" w:rsidR="00E02825" w:rsidRDefault="00E02825" w:rsidP="00E02825">
      <w:pPr>
        <w:pStyle w:val="StandardWeb"/>
      </w:pPr>
      <w:r>
        <w:t>8. Und wenn an meinem Orte</w:t>
      </w:r>
      <w:r>
        <w:br/>
        <w:t>Sich Furcht und Schwachheit find’t,</w:t>
      </w:r>
      <w:r>
        <w:br/>
        <w:t>So seufzt und spricht er Worte,</w:t>
      </w:r>
      <w:r>
        <w:br/>
        <w:t>Die unaussprechlich sind</w:t>
      </w:r>
      <w:r>
        <w:br/>
        <w:t>Mir zwar und meinem Munde,</w:t>
      </w:r>
      <w:r>
        <w:br/>
        <w:t>Gott aber wohl bewußt,</w:t>
      </w:r>
      <w:r>
        <w:br/>
        <w:t>Der an des Herzens Grunde</w:t>
      </w:r>
      <w:r>
        <w:br/>
        <w:t>Ersiehet seine Lust.</w:t>
      </w:r>
    </w:p>
    <w:p w14:paraId="4F550308" w14:textId="77777777" w:rsidR="00E02825" w:rsidRDefault="00E02825" w:rsidP="00E02825">
      <w:pPr>
        <w:pStyle w:val="StandardWeb"/>
      </w:pPr>
      <w:r>
        <w:t>9. Sein Geist spricht meinem Geiste</w:t>
      </w:r>
      <w:r>
        <w:br/>
        <w:t>Manch süßes Trostwort zu,</w:t>
      </w:r>
      <w:r>
        <w:br/>
        <w:t>Wie Gott dem Hilfe leiste,</w:t>
      </w:r>
      <w:r>
        <w:br/>
        <w:t>Der bei ihm suchet Ruh‘,</w:t>
      </w:r>
      <w:r>
        <w:br/>
        <w:t>Und wie er hab‘ erbauet</w:t>
      </w:r>
      <w:r>
        <w:br/>
        <w:t>Ein‘ edle, neue Stadt,</w:t>
      </w:r>
      <w:r>
        <w:br/>
        <w:t>Da Aug‘ und Herze schauet,</w:t>
      </w:r>
      <w:r>
        <w:br/>
        <w:t>Was er geglaubet hat.</w:t>
      </w:r>
    </w:p>
    <w:p w14:paraId="0B623116" w14:textId="77777777" w:rsidR="00E02825" w:rsidRDefault="00E02825" w:rsidP="00E02825">
      <w:pPr>
        <w:pStyle w:val="StandardWeb"/>
      </w:pPr>
      <w:r>
        <w:t>10. Da ist mein Teil, mein Erbe</w:t>
      </w:r>
      <w:r>
        <w:br/>
        <w:t>Mir prächtig zugericht’t;</w:t>
      </w:r>
      <w:r>
        <w:br/>
        <w:t>Wenn ich gleich fall‘ und sterbe,</w:t>
      </w:r>
      <w:r>
        <w:br/>
        <w:t>Fällt doch mein Himmel nicht.</w:t>
      </w:r>
      <w:r>
        <w:br/>
        <w:t>Muß ich auch gleich hier feuchten</w:t>
      </w:r>
      <w:r>
        <w:br/>
        <w:t>Mit Tränen meine Zeit,</w:t>
      </w:r>
      <w:r>
        <w:br/>
        <w:t>Mein Jesus und sein Leuchten</w:t>
      </w:r>
      <w:r>
        <w:br/>
        <w:t>Durchsüßet alles Leid.</w:t>
      </w:r>
    </w:p>
    <w:p w14:paraId="5101D10A" w14:textId="77777777" w:rsidR="00E02825" w:rsidRDefault="00E02825" w:rsidP="00E02825">
      <w:pPr>
        <w:pStyle w:val="StandardWeb"/>
      </w:pPr>
      <w:r>
        <w:t>11. Wer sich mit dem verbindet,</w:t>
      </w:r>
      <w:r>
        <w:br/>
        <w:t>Den Satan fleucht und haßt,</w:t>
      </w:r>
      <w:r>
        <w:br/>
        <w:t>Der wird verfolgt und findet</w:t>
      </w:r>
      <w:r>
        <w:br/>
        <w:t>Ein‘ harte, schwere Last</w:t>
      </w:r>
      <w:r>
        <w:br/>
        <w:t>Zu leiden und zu tragen,</w:t>
      </w:r>
      <w:r>
        <w:br/>
        <w:t>Gerät in Hohn und Spott,</w:t>
      </w:r>
      <w:r>
        <w:br/>
        <w:t>Das Kreuz und alle Plagen,</w:t>
      </w:r>
      <w:r>
        <w:br/>
        <w:t>Die sind sein täglich Brot.</w:t>
      </w:r>
    </w:p>
    <w:p w14:paraId="4DBD4160" w14:textId="77777777" w:rsidR="00E02825" w:rsidRDefault="00E02825" w:rsidP="00E02825">
      <w:pPr>
        <w:pStyle w:val="StandardWeb"/>
      </w:pPr>
      <w:r>
        <w:t>12. Das ist mir nicht verborgen,</w:t>
      </w:r>
      <w:r>
        <w:br/>
        <w:t>Doch bin ich unverzagt.</w:t>
      </w:r>
      <w:r>
        <w:br/>
        <w:t>Dich will ich lassen sorgen,</w:t>
      </w:r>
      <w:r>
        <w:br/>
        <w:t>Dem ich mich zugesagt,</w:t>
      </w:r>
      <w:r>
        <w:br/>
        <w:t>Es koste Leib und Leben</w:t>
      </w:r>
      <w:r>
        <w:br/>
        <w:t>Und alles, was ich hab‘;</w:t>
      </w:r>
      <w:r>
        <w:br/>
        <w:t>An dir will ich fest kleben</w:t>
      </w:r>
      <w:r>
        <w:br/>
        <w:t>Und nimmer lassen ab.</w:t>
      </w:r>
    </w:p>
    <w:p w14:paraId="7081EA6C" w14:textId="77777777" w:rsidR="00E02825" w:rsidRDefault="00E02825" w:rsidP="00E02825">
      <w:pPr>
        <w:pStyle w:val="StandardWeb"/>
      </w:pPr>
      <w:r>
        <w:t>13. Die Welt, die mag zerbrechen,</w:t>
      </w:r>
      <w:r>
        <w:br/>
        <w:t>Du stehst mir ewiglich,</w:t>
      </w:r>
      <w:r>
        <w:br/>
        <w:t>Kein Brennen, Hauen, Stechen</w:t>
      </w:r>
      <w:r>
        <w:br/>
        <w:t>Soll trennen mich und dich,</w:t>
      </w:r>
      <w:r>
        <w:br/>
        <w:t>Kein Hungern und kein Dürsten,</w:t>
      </w:r>
      <w:r>
        <w:br/>
        <w:t>Kein‘ Armut, keine Pein,</w:t>
      </w:r>
      <w:r>
        <w:br/>
        <w:t>Kein Zorn der großen Fürsten</w:t>
      </w:r>
      <w:r>
        <w:br/>
        <w:t>Soll mir ein‘ Hind’rung sein.</w:t>
      </w:r>
    </w:p>
    <w:p w14:paraId="430B1650" w14:textId="77777777" w:rsidR="00E02825" w:rsidRDefault="00E02825" w:rsidP="00E02825">
      <w:pPr>
        <w:pStyle w:val="StandardWeb"/>
      </w:pPr>
      <w:r>
        <w:t>14. Kein Engel, keine Freuden,</w:t>
      </w:r>
      <w:r>
        <w:br/>
        <w:t>Kein Thron, kein‘ Herrlichkeit,</w:t>
      </w:r>
      <w:r>
        <w:br/>
        <w:t>Kein Lieben und kein Leiden,</w:t>
      </w:r>
      <w:r>
        <w:br/>
        <w:t>Kein‘ Angst und Herzeleid,</w:t>
      </w:r>
      <w:r>
        <w:br/>
        <w:t>Was man nur kann erdenken,</w:t>
      </w:r>
      <w:r>
        <w:br/>
        <w:t>Es sei klein oder groß,</w:t>
      </w:r>
      <w:r>
        <w:br/>
        <w:t>Der keines soll mich lenken</w:t>
      </w:r>
      <w:r>
        <w:br/>
        <w:t>Aus deinem Arm und Schoß.</w:t>
      </w:r>
    </w:p>
    <w:p w14:paraId="1B63D641" w14:textId="77777777" w:rsidR="00E02825" w:rsidRDefault="00E02825" w:rsidP="00E02825">
      <w:pPr>
        <w:pStyle w:val="StandardWeb"/>
      </w:pPr>
      <w:r>
        <w:t>15. Mein Herze geht in Sprüngen</w:t>
      </w:r>
      <w:r>
        <w:br/>
        <w:t>Und kann nicht traurig sein,</w:t>
      </w:r>
      <w:r>
        <w:br/>
        <w:t>Ist voller Freud’ und Singen,</w:t>
      </w:r>
      <w:r>
        <w:br/>
        <w:t>Sieht lauter Sonnenschein.</w:t>
      </w:r>
      <w:r>
        <w:br/>
        <w:t>Die Sonne, die mir lachet,</w:t>
      </w:r>
      <w:r>
        <w:br/>
        <w:t>Ist mein Herr Jesus Christ;</w:t>
      </w:r>
      <w:r>
        <w:br/>
        <w:t>Das, was mich singen machet,</w:t>
      </w:r>
      <w:r>
        <w:br/>
        <w:t xml:space="preserve">Ist, was im Himmel ist. </w:t>
      </w:r>
    </w:p>
    <w:p w14:paraId="5DD352D9" w14:textId="77777777" w:rsidR="005E7400" w:rsidRDefault="005E7400" w:rsidP="005E7400">
      <w:pPr>
        <w:pStyle w:val="berschrift1"/>
      </w:pPr>
      <w:r w:rsidRPr="005E7400">
        <w:t>Jesu, allerliebster Bruder</w:t>
      </w:r>
      <w:r>
        <w:t xml:space="preserve"> </w:t>
      </w:r>
    </w:p>
    <w:p w14:paraId="0F1E35B6" w14:textId="77777777" w:rsidR="005E7400" w:rsidRDefault="005E7400" w:rsidP="005E7400">
      <w:pPr>
        <w:pStyle w:val="StandardWeb"/>
      </w:pPr>
      <w:r>
        <w:t>Jesu, allerliebster Bruder,</w:t>
      </w:r>
      <w:r>
        <w:br/>
        <w:t>ders am besten mit mir meint,</w:t>
      </w:r>
      <w:r>
        <w:br/>
        <w:t>Du mein Anker, Mast und Ruder</w:t>
      </w:r>
      <w:r>
        <w:br/>
        <w:t>und mein treuster Herzensfreund;</w:t>
      </w:r>
      <w:r>
        <w:br/>
        <w:t>Der du, ehe was geboren,</w:t>
      </w:r>
      <w:r>
        <w:br/>
        <w:t>dir das Menschenvolk erkoren,</w:t>
      </w:r>
      <w:r>
        <w:br/>
        <w:t>Auch mich armen Erdengast</w:t>
      </w:r>
      <w:r>
        <w:br/>
        <w:t>dir zur Lieb ersehen hast:</w:t>
      </w:r>
    </w:p>
    <w:p w14:paraId="14FF49A8" w14:textId="77777777" w:rsidR="005E7400" w:rsidRDefault="005E7400" w:rsidP="005E7400">
      <w:pPr>
        <w:pStyle w:val="StandardWeb"/>
      </w:pPr>
      <w:r>
        <w:t>Du bist ohne Falsch und Tücke,</w:t>
      </w:r>
      <w:r>
        <w:br/>
        <w:t>dein Herz weiß von kleiner List,</w:t>
      </w:r>
      <w:r>
        <w:br/>
        <w:t>Aber wenn ich nur erblicke</w:t>
      </w:r>
      <w:r>
        <w:br/>
        <w:t>was hier auf der Erde ist,</w:t>
      </w:r>
      <w:r>
        <w:br/>
        <w:t>find ich alles voller Lügen:</w:t>
      </w:r>
      <w:r>
        <w:br/>
        <w:t>Wer am besten kann betrügen,</w:t>
      </w:r>
      <w:r>
        <w:br/>
        <w:t>Wer am schönsten heucheln kann,</w:t>
      </w:r>
      <w:r>
        <w:br/>
        <w:t>ist der allerbeste Mann.</w:t>
      </w:r>
    </w:p>
    <w:p w14:paraId="20B970E6" w14:textId="77777777" w:rsidR="005E7400" w:rsidRDefault="005E7400" w:rsidP="005E7400">
      <w:pPr>
        <w:pStyle w:val="StandardWeb"/>
      </w:pPr>
      <w:r>
        <w:t>Ach, wie untreu und verlogen</w:t>
      </w:r>
      <w:r>
        <w:br/>
        <w:t>ist die Liebe dieser Welt;</w:t>
      </w:r>
      <w:r>
        <w:br/>
        <w:t>Ist sie jemand wohl gewogen,</w:t>
      </w:r>
      <w:r>
        <w:br/>
        <w:t>Währts nicht länger als sein Geld.</w:t>
      </w:r>
      <w:r>
        <w:br/>
        <w:t>Wenn das Glück uns fügt und grünet,</w:t>
      </w:r>
      <w:r>
        <w:br/>
        <w:t>sind wir schön und hübsch bedienet,</w:t>
      </w:r>
      <w:r>
        <w:br/>
        <w:t>kommt ein wenig Ungestüm,</w:t>
      </w:r>
      <w:r>
        <w:br/>
        <w:t>kehrt sich alle Freundschaft üm.</w:t>
      </w:r>
    </w:p>
    <w:p w14:paraId="052CEA3F" w14:textId="77777777" w:rsidR="005E7400" w:rsidRDefault="005E7400" w:rsidP="005E7400">
      <w:pPr>
        <w:pStyle w:val="StandardWeb"/>
      </w:pPr>
      <w:r>
        <w:t>Treib, Herr, von mir und verhüte</w:t>
      </w:r>
      <w:r>
        <w:br/>
        <w:t>solchen unbeständgen Sinn;</w:t>
      </w:r>
      <w:r>
        <w:br/>
        <w:t>hätt ich aber mein Gemüte,</w:t>
      </w:r>
      <w:r>
        <w:br/>
        <w:t>weil ich auch ein Mensche bin,</w:t>
      </w:r>
      <w:r>
        <w:br/>
        <w:t>Schon mit diesem Kot besprenget</w:t>
      </w:r>
      <w:r>
        <w:br/>
        <w:t>und der Falschheit nachgehänget,</w:t>
      </w:r>
      <w:r>
        <w:br/>
        <w:t>so erkenn ich meine Schuld,</w:t>
      </w:r>
      <w:r>
        <w:br/>
        <w:t>Bitt um Gnad und um Geduld.</w:t>
      </w:r>
    </w:p>
    <w:p w14:paraId="27231954" w14:textId="77777777" w:rsidR="005E7400" w:rsidRDefault="005E7400" w:rsidP="005E7400">
      <w:pPr>
        <w:pStyle w:val="StandardWeb"/>
      </w:pPr>
      <w:r>
        <w:t>Laß mir ja nicht widerfahren,</w:t>
      </w:r>
      <w:r>
        <w:br/>
        <w:t>was du Herr zur Straf und Last</w:t>
      </w:r>
      <w:r>
        <w:br/>
        <w:t>denen, die mit falschen Waren</w:t>
      </w:r>
      <w:r>
        <w:br/>
        <w:t>Handeln, angedräuet hast,</w:t>
      </w:r>
      <w:r>
        <w:br/>
        <w:t>Da du sprichst, du wollest scheuen</w:t>
      </w:r>
      <w:r>
        <w:br/>
        <w:t>und als Unflat von dir speien</w:t>
      </w:r>
      <w:r>
        <w:br/>
        <w:t>aller Heuchler falschen Mut,</w:t>
      </w:r>
      <w:r>
        <w:br/>
        <w:t>der Guts fürgibt und nicht tut.</w:t>
      </w:r>
    </w:p>
    <w:p w14:paraId="088F65F7" w14:textId="77777777" w:rsidR="005E7400" w:rsidRDefault="005E7400" w:rsidP="005E7400">
      <w:pPr>
        <w:pStyle w:val="StandardWeb"/>
      </w:pPr>
      <w:r>
        <w:t>Gib mir ein beständges Herze</w:t>
      </w:r>
      <w:r>
        <w:br/>
        <w:t>gegen alle meine Freund;</w:t>
      </w:r>
      <w:r>
        <w:br/>
        <w:t>Auch dann, wann mit Kreuz und Schmerze</w:t>
      </w:r>
      <w:r>
        <w:br/>
        <w:t>Sie von dir beleget seind,</w:t>
      </w:r>
      <w:r>
        <w:br/>
        <w:t>Daß ich mich nicht ihrer schäme,</w:t>
      </w:r>
      <w:r>
        <w:br/>
        <w:t>sondern mich nach dir bequeme,</w:t>
      </w:r>
      <w:r>
        <w:br/>
        <w:t>Der du, da wir arm und bloß,</w:t>
      </w:r>
      <w:r>
        <w:br/>
        <w:t>uns gesetzt in deinen Schoß.</w:t>
      </w:r>
    </w:p>
    <w:p w14:paraId="00475BEC" w14:textId="77777777" w:rsidR="005E7400" w:rsidRDefault="005E7400" w:rsidP="005E7400">
      <w:pPr>
        <w:pStyle w:val="StandardWeb"/>
      </w:pPr>
      <w:r>
        <w:t>Gib mir auch nach deinem Willen</w:t>
      </w:r>
      <w:r>
        <w:br/>
        <w:t>einen Freund, in dessen Treu</w:t>
      </w:r>
      <w:r>
        <w:br/>
        <w:t>Ich mein Herze möge stillen,</w:t>
      </w:r>
      <w:r>
        <w:br/>
        <w:t>da mein Mund sich ohne Scheu</w:t>
      </w:r>
      <w:r>
        <w:br/>
        <w:t>Öffnen und erklären möge,</w:t>
      </w:r>
      <w:r>
        <w:br/>
        <w:t>Da ich alles abelege</w:t>
      </w:r>
      <w:r>
        <w:br/>
        <w:t>nach dem Maße, das mir gnügt,</w:t>
      </w:r>
      <w:r>
        <w:br/>
        <w:t>was mir auf dem Herzen liegt.</w:t>
      </w:r>
    </w:p>
    <w:p w14:paraId="4C9E2022" w14:textId="77777777" w:rsidR="005E7400" w:rsidRDefault="005E7400" w:rsidP="005E7400">
      <w:pPr>
        <w:pStyle w:val="StandardWeb"/>
      </w:pPr>
      <w:r>
        <w:t>Laß mich Davids Glück erleben:</w:t>
      </w:r>
      <w:r>
        <w:br/>
        <w:t>Gib mir einen Jonathan,</w:t>
      </w:r>
      <w:r>
        <w:br/>
        <w:t>der mir sein Herz möge geben,</w:t>
      </w:r>
      <w:r>
        <w:br/>
        <w:t>Der auch, wenn nun jedermann</w:t>
      </w:r>
      <w:r>
        <w:br/>
        <w:t>mir nichts Gutes mehr will gönnen,</w:t>
      </w:r>
      <w:r>
        <w:br/>
        <w:t>sich nicht lasse von mir trennen,</w:t>
      </w:r>
      <w:r>
        <w:br/>
        <w:t>Sondern fest in Wohl und Weh</w:t>
      </w:r>
      <w:r>
        <w:br/>
        <w:t>als ein Felsen bei mir steh.</w:t>
      </w:r>
    </w:p>
    <w:p w14:paraId="6943A96B" w14:textId="77777777" w:rsidR="005E7400" w:rsidRDefault="005E7400" w:rsidP="005E7400">
      <w:pPr>
        <w:pStyle w:val="StandardWeb"/>
      </w:pPr>
      <w:r>
        <w:t>Herr, ich bitte dich, erwähle</w:t>
      </w:r>
      <w:r>
        <w:br/>
        <w:t>mir aus aller Menschenmeng</w:t>
      </w:r>
      <w:r>
        <w:br/>
        <w:t>eine fromme heilige Seele,</w:t>
      </w:r>
      <w:r>
        <w:br/>
        <w:t>Die an dir seine Kleb und Häng,</w:t>
      </w:r>
      <w:r>
        <w:br/>
        <w:t>Auch nach deinem Sinn und Geiste</w:t>
      </w:r>
      <w:r>
        <w:br/>
        <w:t>mir stets Trost und Hilfe leiste:</w:t>
      </w:r>
      <w:r>
        <w:br/>
        <w:t>Trost, der in der Not besteht,</w:t>
      </w:r>
      <w:r>
        <w:br/>
        <w:t>Hilfe, die von Herzen geht.</w:t>
      </w:r>
    </w:p>
    <w:p w14:paraId="63C759C4" w14:textId="77777777" w:rsidR="005E7400" w:rsidRDefault="005E7400" w:rsidP="005E7400">
      <w:pPr>
        <w:pStyle w:val="StandardWeb"/>
      </w:pPr>
      <w:r>
        <w:t>Wenn die Zung und Mund nur liebet,</w:t>
      </w:r>
      <w:r>
        <w:br/>
        <w:t>ist die Liebe schlecht bestellt.</w:t>
      </w:r>
      <w:r>
        <w:br/>
        <w:t>Wer mir gute Worte gibet</w:t>
      </w:r>
      <w:r>
        <w:br/>
        <w:t>und den Haß im Herzen hält,</w:t>
      </w:r>
      <w:r>
        <w:br/>
        <w:t>Wer nur seinen Kuchen schmieret</w:t>
      </w:r>
      <w:r>
        <w:br/>
        <w:t>und, wanns Bienlein nicht mehr führet,</w:t>
      </w:r>
      <w:r>
        <w:br/>
        <w:t>Als dann geht er nach der Tür –</w:t>
      </w:r>
      <w:r>
        <w:br/>
        <w:t>Ei, der bleibe fern von mir.</w:t>
      </w:r>
    </w:p>
    <w:p w14:paraId="71CBA39E" w14:textId="77777777" w:rsidR="005E7400" w:rsidRDefault="005E7400" w:rsidP="005E7400">
      <w:pPr>
        <w:pStyle w:val="StandardWeb"/>
      </w:pPr>
      <w:r>
        <w:t>Hab ich Schwachheit und Gebrechen,</w:t>
      </w:r>
      <w:r>
        <w:br/>
        <w:t>Herr, so lenke meinen Freund,</w:t>
      </w:r>
      <w:r>
        <w:br/>
        <w:t>mich in Güte zu besprechen</w:t>
      </w:r>
      <w:r>
        <w:br/>
        <w:t>und nicht als ein Löw und Feind.</w:t>
      </w:r>
      <w:r>
        <w:br/>
        <w:t>Wer mich freundlich weiß zu schlagen,</w:t>
      </w:r>
      <w:r>
        <w:br/>
        <w:t>ist als der in Freudentagen</w:t>
      </w:r>
      <w:r>
        <w:br/>
        <w:t>reichlich auf mein Haupt mir geußt</w:t>
      </w:r>
      <w:r>
        <w:br/>
        <w:t>Balsam, der am Jordan fleußt</w:t>
      </w:r>
    </w:p>
    <w:p w14:paraId="2C50E86C" w14:textId="77777777" w:rsidR="005E7400" w:rsidRDefault="005E7400" w:rsidP="005E7400">
      <w:pPr>
        <w:pStyle w:val="StandardWeb"/>
      </w:pPr>
      <w:r>
        <w:t>O, wie groß ist meine Habe,</w:t>
      </w:r>
      <w:r>
        <w:br/>
        <w:t>O, wie köstlich ist mein Gut,</w:t>
      </w:r>
      <w:r>
        <w:br/>
        <w:t>Jesu, wenn mit dieser Gabe</w:t>
      </w:r>
      <w:r>
        <w:br/>
        <w:t>Dein Hand meinen Willen tut,</w:t>
      </w:r>
      <w:r>
        <w:br/>
        <w:t>Daß mich meines Freundes Treue</w:t>
      </w:r>
      <w:r>
        <w:br/>
        <w:t>und beständigs Herz erfreue!</w:t>
      </w:r>
      <w:r>
        <w:br/>
        <w:t>wer dich fürchtet, liebt und ehrt,</w:t>
      </w:r>
      <w:r>
        <w:br/>
        <w:t>dem ist solch ein Schatz beschert.</w:t>
      </w:r>
    </w:p>
    <w:p w14:paraId="36F1532C" w14:textId="77777777" w:rsidR="005E7400" w:rsidRDefault="005E7400" w:rsidP="005E7400">
      <w:pPr>
        <w:pStyle w:val="StandardWeb"/>
      </w:pPr>
      <w:r>
        <w:t>Gute Freunde sind wie Stäbe,</w:t>
      </w:r>
      <w:r>
        <w:br/>
        <w:t>Da der Menschengang sich hält,</w:t>
      </w:r>
      <w:r>
        <w:br/>
        <w:t>Daß der schwache Fuß sich hebe,</w:t>
      </w:r>
      <w:r>
        <w:br/>
        <w:t>Wann der Leib zu Boden fällt.</w:t>
      </w:r>
      <w:r>
        <w:br/>
        <w:t>Wehe dem, der nicht zum Frommen</w:t>
      </w:r>
      <w:r>
        <w:br/>
        <w:t>solches Stabes weiß zu kommen!</w:t>
      </w:r>
      <w:r>
        <w:br/>
        <w:t>Der hat einen schweren Lauf,</w:t>
      </w:r>
      <w:r>
        <w:br/>
        <w:t>Wann er fällt, wer hilft ihm auf?</w:t>
      </w:r>
    </w:p>
    <w:p w14:paraId="631093F4" w14:textId="77777777" w:rsidR="005E7400" w:rsidRDefault="005E7400" w:rsidP="005E7400">
      <w:pPr>
        <w:pStyle w:val="StandardWeb"/>
      </w:pPr>
      <w:r>
        <w:t>Nun, Herr, laß dirs wohl gefallen,</w:t>
      </w:r>
      <w:r>
        <w:br/>
        <w:t>bleib mein Freund bis in mein Grab!</w:t>
      </w:r>
      <w:r>
        <w:br/>
        <w:t>Bleib mein Freund und unter allen</w:t>
      </w:r>
      <w:r>
        <w:br/>
        <w:t>mein getreuster, stärkster Stab!</w:t>
      </w:r>
      <w:r>
        <w:br/>
        <w:t>Wenn du dich mir wirst verbinden,</w:t>
      </w:r>
      <w:r>
        <w:br/>
        <w:t>wird sich schon ein Herze finden,</w:t>
      </w:r>
      <w:r>
        <w:br/>
        <w:t>das, durch deinen Geist gerührt,</w:t>
      </w:r>
      <w:r>
        <w:br/>
        <w:t>mir was Gutes gönnen wird.</w:t>
      </w:r>
    </w:p>
    <w:p w14:paraId="4F5D0B9A" w14:textId="77777777" w:rsidR="00833CF4" w:rsidRDefault="00833CF4" w:rsidP="00833CF4">
      <w:pPr>
        <w:pStyle w:val="berschrift1"/>
      </w:pPr>
      <w:r w:rsidRPr="00833CF4">
        <w:t>Johannes sahe durch Gesicht</w:t>
      </w:r>
      <w:r>
        <w:t xml:space="preserve"> </w:t>
      </w:r>
    </w:p>
    <w:p w14:paraId="3F930224" w14:textId="77777777" w:rsidR="00833CF4" w:rsidRDefault="00833CF4" w:rsidP="00833CF4">
      <w:pPr>
        <w:pStyle w:val="StandardWeb"/>
      </w:pPr>
      <w:r>
        <w:t>Johannes sahe durch Gesicht</w:t>
      </w:r>
      <w:r>
        <w:br/>
        <w:t>Ein edles Licht</w:t>
      </w:r>
      <w:r>
        <w:br/>
        <w:t>Und liebliches Gemälde:</w:t>
      </w:r>
      <w:r>
        <w:br/>
        <w:t>Er sah ein Haufen Völker stehen,</w:t>
      </w:r>
      <w:r>
        <w:br/>
        <w:t>Sehr hell und schön,</w:t>
      </w:r>
      <w:r>
        <w:br/>
        <w:t>Im güldnen Himmelsfelde.</w:t>
      </w:r>
      <w:r>
        <w:br/>
        <w:t>Ihr Herz und Mut</w:t>
      </w:r>
      <w:r>
        <w:br/>
        <w:t>Schwebt in dem Gut,</w:t>
      </w:r>
      <w:r>
        <w:br/>
        <w:t>Das hier kein Mann</w:t>
      </w:r>
      <w:r>
        <w:br/>
        <w:t>Bezahlen kann</w:t>
      </w:r>
      <w:r>
        <w:br/>
        <w:t>Mit allem Gut und Gelde.</w:t>
      </w:r>
    </w:p>
    <w:p w14:paraId="05C5E7D6" w14:textId="77777777" w:rsidR="00833CF4" w:rsidRDefault="00833CF4" w:rsidP="00833CF4">
      <w:pPr>
        <w:pStyle w:val="StandardWeb"/>
      </w:pPr>
      <w:r>
        <w:t>Sie trugen Palmen in der Hand;</w:t>
      </w:r>
      <w:r>
        <w:br/>
        <w:t>Ihr Ort und Stand</w:t>
      </w:r>
      <w:r>
        <w:br/>
        <w:t>War vor des Lammes Throne,</w:t>
      </w:r>
      <w:r>
        <w:br/>
        <w:t>Ihr Mund war voller Lob und Preis,</w:t>
      </w:r>
      <w:r>
        <w:br/>
        <w:t>Sie Kleider weiß,</w:t>
      </w:r>
      <w:r>
        <w:br/>
        <w:t>Ihr Leid, im höhren Tone,</w:t>
      </w:r>
      <w:r>
        <w:br/>
        <w:t>Klang süß und sang</w:t>
      </w:r>
      <w:r>
        <w:br/>
        <w:t>Des Höchsten Dank,</w:t>
      </w:r>
      <w:r>
        <w:br/>
        <w:t>Und dieser Stimm</w:t>
      </w:r>
      <w:r>
        <w:br/>
        <w:t>Half üm und üm</w:t>
      </w:r>
      <w:r>
        <w:br/>
        <w:t>Der Engel heilge Krone.</w:t>
      </w:r>
    </w:p>
    <w:p w14:paraId="145BBE88" w14:textId="77777777" w:rsidR="00833CF4" w:rsidRDefault="00833CF4" w:rsidP="00833CF4">
      <w:pPr>
        <w:pStyle w:val="StandardWeb"/>
      </w:pPr>
      <w:r>
        <w:t>Wer, sprach Johannes, sind doch die,</w:t>
      </w:r>
      <w:r>
        <w:br/>
        <w:t>Die ich allhier</w:t>
      </w:r>
      <w:r>
        <w:br/>
        <w:t>In weißem Schmuck seh halten?</w:t>
      </w:r>
      <w:r>
        <w:br/>
        <w:t>Es sind, antwortet aus der Schar,</w:t>
      </w:r>
      <w:r>
        <w:br/>
        <w:t>Die um ihn war,</w:t>
      </w:r>
      <w:r>
        <w:br/>
        <w:t>Der eine von den Alten:</w:t>
      </w:r>
      <w:r>
        <w:br/>
        <w:t>Es sind, mein Sohn,</w:t>
      </w:r>
      <w:r>
        <w:br/>
        <w:t>Dich sich den Hohn</w:t>
      </w:r>
      <w:r>
        <w:br/>
        <w:t>Und Spott der Welt</w:t>
      </w:r>
      <w:r>
        <w:br/>
        <w:t>Von Gottes Zelt</w:t>
      </w:r>
      <w:r>
        <w:br/>
        <w:t>Nicht lassen abehalten.</w:t>
      </w:r>
    </w:p>
    <w:p w14:paraId="1EA92D51" w14:textId="77777777" w:rsidR="00833CF4" w:rsidRDefault="00833CF4" w:rsidP="00833CF4">
      <w:pPr>
        <w:pStyle w:val="StandardWeb"/>
      </w:pPr>
      <w:r>
        <w:t>Es sind die, so vor dieser Zeit</w:t>
      </w:r>
      <w:r>
        <w:br/>
        <w:t>In großem Leid</w:t>
      </w:r>
      <w:r>
        <w:br/>
        <w:t>Auf Erden sich befunden,</w:t>
      </w:r>
      <w:r>
        <w:br/>
        <w:t>Die bei des Herren Jesu Ehr</w:t>
      </w:r>
      <w:r>
        <w:br/>
        <w:t>Und seiner Lehr</w:t>
      </w:r>
      <w:r>
        <w:br/>
        <w:t>All Angst und Trübsalswunden,</w:t>
      </w:r>
      <w:r>
        <w:br/>
        <w:t>Zwar ohne Schuld,</w:t>
      </w:r>
      <w:r>
        <w:br/>
        <w:t>Doch mit Geduld,</w:t>
      </w:r>
      <w:r>
        <w:br/>
        <w:t>Durch Gott gekühlt,</w:t>
      </w:r>
      <w:r>
        <w:br/>
        <w:t>Recht wohl gefühlt</w:t>
      </w:r>
      <w:r>
        <w:br/>
        <w:t>Und fröhlich überwunden.</w:t>
      </w:r>
    </w:p>
    <w:p w14:paraId="5B3C41F5" w14:textId="77777777" w:rsidR="00833CF4" w:rsidRDefault="00833CF4" w:rsidP="00833CF4">
      <w:pPr>
        <w:pStyle w:val="StandardWeb"/>
      </w:pPr>
      <w:r>
        <w:t>Dieselben haben all ihr Kleid,</w:t>
      </w:r>
      <w:r>
        <w:br/>
        <w:t>Als treue Leute,</w:t>
      </w:r>
      <w:r>
        <w:br/>
        <w:t>Im Glaubensbad erkläret,</w:t>
      </w:r>
      <w:r>
        <w:br/>
        <w:t>Sie haben sich der Höllen List,</w:t>
      </w:r>
      <w:r>
        <w:br/>
        <w:t>So viel der ist,</w:t>
      </w:r>
      <w:r>
        <w:br/>
        <w:t>Mit starkem Mut erwehret</w:t>
      </w:r>
      <w:r>
        <w:br/>
        <w:t>Und nicht geacht</w:t>
      </w:r>
      <w:r>
        <w:br/>
        <w:t>Der Erden Pracht,</w:t>
      </w:r>
      <w:r>
        <w:br/>
        <w:t>Des Lammes Blut</w:t>
      </w:r>
      <w:r>
        <w:br/>
        <w:t>Zu ihrem Gut</w:t>
      </w:r>
      <w:r>
        <w:br/>
        <w:t>Erwählet und begehret.</w:t>
      </w:r>
    </w:p>
    <w:p w14:paraId="31BB436C" w14:textId="77777777" w:rsidR="00833CF4" w:rsidRDefault="00833CF4" w:rsidP="00833CF4">
      <w:pPr>
        <w:pStyle w:val="StandardWeb"/>
      </w:pPr>
      <w:r>
        <w:t>Darum so stehen sie auch nun</w:t>
      </w:r>
      <w:r>
        <w:br/>
        <w:t>Und all ihr Tun</w:t>
      </w:r>
      <w:r>
        <w:br/>
        <w:t>Wo Gottes Tempel stehet;</w:t>
      </w:r>
      <w:r>
        <w:br/>
        <w:t>Der Tempel, da man Tag und Nacht</w:t>
      </w:r>
      <w:r>
        <w:br/>
        <w:t>Dem Höchsten wacht</w:t>
      </w:r>
      <w:r>
        <w:br/>
        <w:t>Und seinen Ruhm erhöhet;</w:t>
      </w:r>
      <w:r>
        <w:br/>
        <w:t>Da leben sie</w:t>
      </w:r>
      <w:r>
        <w:br/>
        <w:t>Ohn alle Müh,</w:t>
      </w:r>
      <w:r>
        <w:br/>
        <w:t>Ohn alle Qual</w:t>
      </w:r>
      <w:r>
        <w:br/>
        <w:t>Im Freudensaal,</w:t>
      </w:r>
      <w:r>
        <w:br/>
        <w:t>Der nimmermehr vergehet.</w:t>
      </w:r>
    </w:p>
    <w:p w14:paraId="781663E4" w14:textId="77777777" w:rsidR="00833CF4" w:rsidRDefault="00833CF4" w:rsidP="00833CF4">
      <w:pPr>
        <w:pStyle w:val="StandardWeb"/>
      </w:pPr>
      <w:r>
        <w:t>Daselbst sitzt Gott in seinem Haus</w:t>
      </w:r>
      <w:r>
        <w:br/>
        <w:t>Und breit aus</w:t>
      </w:r>
      <w:r>
        <w:br/>
        <w:t>Die Hütte seiner Güte</w:t>
      </w:r>
      <w:r>
        <w:br/>
        <w:t>Und deckt mit sanfter Wollust zu</w:t>
      </w:r>
      <w:r>
        <w:br/>
        <w:t>In stiller Ruh</w:t>
      </w:r>
      <w:r>
        <w:br/>
        <w:t>Manch trauriges Gemüte.</w:t>
      </w:r>
      <w:r>
        <w:br/>
        <w:t>Was Freude gibt,</w:t>
      </w:r>
      <w:r>
        <w:br/>
        <w:t>Dem Herzen liebt,</w:t>
      </w:r>
      <w:r>
        <w:br/>
        <w:t>Die Augen füllt,</w:t>
      </w:r>
      <w:r>
        <w:br/>
        <w:t>Das Sehnen stillt,</w:t>
      </w:r>
      <w:r>
        <w:br/>
        <w:t>Steht da in voller Blüte.</w:t>
      </w:r>
    </w:p>
    <w:p w14:paraId="0E0323FB" w14:textId="77777777" w:rsidR="00833CF4" w:rsidRDefault="00833CF4" w:rsidP="00833CF4">
      <w:pPr>
        <w:pStyle w:val="StandardWeb"/>
      </w:pPr>
      <w:r>
        <w:t>Da ist kein Durst, kein Hungersnot,</w:t>
      </w:r>
      <w:r>
        <w:br/>
        <w:t>Das Himmelsbrot</w:t>
      </w:r>
      <w:r>
        <w:br/>
        <w:t>Läßt keinen Mangel leiden,</w:t>
      </w:r>
      <w:r>
        <w:br/>
        <w:t>Zu heiß und sehr,</w:t>
      </w:r>
      <w:r>
        <w:br/>
        <w:t>Ihr Glanz bringt lauter Freuden.</w:t>
      </w:r>
      <w:r>
        <w:br/>
        <w:t>Die Himmelssonn</w:t>
      </w:r>
      <w:r>
        <w:br/>
        <w:t>Und Herzenswonn</w:t>
      </w:r>
      <w:r>
        <w:br/>
        <w:t>Ist unser Hirt,</w:t>
      </w:r>
      <w:r>
        <w:br/>
        <w:t>Der große Wirt</w:t>
      </w:r>
      <w:r>
        <w:br/>
        <w:t>Und Herr der ewgen Weiden.</w:t>
      </w:r>
    </w:p>
    <w:p w14:paraId="29881B4B" w14:textId="77777777" w:rsidR="00833CF4" w:rsidRDefault="00833CF4" w:rsidP="00833CF4">
      <w:pPr>
        <w:pStyle w:val="StandardWeb"/>
      </w:pPr>
      <w:r>
        <w:t>Das Lamm wird weiden seine Herd,</w:t>
      </w:r>
      <w:r>
        <w:br/>
        <w:t>Als sies begehrt,</w:t>
      </w:r>
      <w:r>
        <w:br/>
        <w:t>Auf Auen, die schön prangen;</w:t>
      </w:r>
      <w:r>
        <w:br/>
        <w:t>Es wird sie leiten zu dem Quell,</w:t>
      </w:r>
      <w:r>
        <w:br/>
        <w:t>Der frisch und hell,</w:t>
      </w:r>
      <w:r>
        <w:br/>
        <w:t>Das Heil draus zu erlangen;</w:t>
      </w:r>
      <w:r>
        <w:br/>
        <w:t>Und wird gewiß</w:t>
      </w:r>
      <w:r>
        <w:br/>
        <w:t>Nicht ruhen, bis</w:t>
      </w:r>
      <w:r>
        <w:br/>
        <w:t>Er uns erfrischt</w:t>
      </w:r>
      <w:r>
        <w:br/>
        <w:t>Und abgewischt</w:t>
      </w:r>
      <w:r>
        <w:br/>
        <w:t>Die Tränen unsrer Wangen.</w:t>
      </w:r>
    </w:p>
    <w:p w14:paraId="0111461B" w14:textId="77777777" w:rsidR="00FD112D" w:rsidRDefault="00FD112D" w:rsidP="00FD112D">
      <w:pPr>
        <w:pStyle w:val="berschrift1"/>
      </w:pPr>
      <w:r w:rsidRPr="00FD112D">
        <w:t>Kommt und laßt uns Christum ehren</w:t>
      </w:r>
      <w:r>
        <w:t xml:space="preserve"> </w:t>
      </w:r>
    </w:p>
    <w:p w14:paraId="0EBB232C" w14:textId="77777777" w:rsidR="00FD112D" w:rsidRDefault="00FD112D" w:rsidP="00FD112D">
      <w:pPr>
        <w:pStyle w:val="StandardWeb"/>
      </w:pPr>
      <w:r>
        <w:t>Kommt und laßt uns Christum ehren,</w:t>
      </w:r>
      <w:r>
        <w:br/>
        <w:t>Herz und Sinnen zu ihm kehren;</w:t>
      </w:r>
      <w:r>
        <w:br/>
        <w:t>singet fröhlich, laßt euch hören,</w:t>
      </w:r>
      <w:r>
        <w:br/>
        <w:t>wertes Volk der Christenheit.</w:t>
      </w:r>
    </w:p>
    <w:p w14:paraId="3C410CA7" w14:textId="77777777" w:rsidR="00FD112D" w:rsidRDefault="00FD112D" w:rsidP="00FD112D">
      <w:pPr>
        <w:pStyle w:val="StandardWeb"/>
      </w:pPr>
      <w:r>
        <w:t>Sünd und Hölle mag sich grämen,</w:t>
      </w:r>
      <w:r>
        <w:br/>
        <w:t>Tod und Teufel mag sich schämen;</w:t>
      </w:r>
      <w:r>
        <w:br/>
        <w:t>wir, die unser Heil annehmen,</w:t>
      </w:r>
      <w:r>
        <w:br/>
        <w:t>werfen allen Kummer hin.</w:t>
      </w:r>
    </w:p>
    <w:p w14:paraId="268F3474" w14:textId="77777777" w:rsidR="00FD112D" w:rsidRDefault="00FD112D" w:rsidP="00FD112D">
      <w:pPr>
        <w:pStyle w:val="StandardWeb"/>
      </w:pPr>
      <w:r>
        <w:t>Sehet, was hat Gott gegeben!</w:t>
      </w:r>
      <w:r>
        <w:br/>
        <w:t>Seinen Sohn zum ewgen Leben,</w:t>
      </w:r>
      <w:r>
        <w:br/>
        <w:t>Dieser kann und will uns heben</w:t>
      </w:r>
      <w:r>
        <w:br/>
        <w:t>aus dem Leid ins Himmels Freud.</w:t>
      </w:r>
    </w:p>
    <w:p w14:paraId="5EDC16C3" w14:textId="77777777" w:rsidR="00FD112D" w:rsidRDefault="00FD112D" w:rsidP="00FD112D">
      <w:pPr>
        <w:pStyle w:val="StandardWeb"/>
      </w:pPr>
      <w:r>
        <w:t>Seine Seel ist uns gewogen,</w:t>
      </w:r>
      <w:r>
        <w:br/>
        <w:t>Lieb und Gunst hat ihn gezogen,</w:t>
      </w:r>
      <w:r>
        <w:br/>
        <w:t>uns, die Satanas betrogen,</w:t>
      </w:r>
      <w:r>
        <w:br/>
        <w:t>zu besuchen aus der Höh.</w:t>
      </w:r>
    </w:p>
    <w:p w14:paraId="3C6221C3" w14:textId="77777777" w:rsidR="00FD112D" w:rsidRDefault="00FD112D" w:rsidP="00FD112D">
      <w:pPr>
        <w:pStyle w:val="StandardWeb"/>
      </w:pPr>
      <w:r>
        <w:t>Jakobs Stern ist aufgegangen,</w:t>
      </w:r>
      <w:r>
        <w:br/>
        <w:t>stillt das sehnliche Verlangen,</w:t>
      </w:r>
      <w:r>
        <w:br/>
        <w:t>bricht den Kopf der alten Schlangen</w:t>
      </w:r>
      <w:r>
        <w:br/>
        <w:t>und zerstört der Höllen Reich.</w:t>
      </w:r>
    </w:p>
    <w:p w14:paraId="1BB61766" w14:textId="77777777" w:rsidR="00FD112D" w:rsidRDefault="00FD112D" w:rsidP="00FD112D">
      <w:pPr>
        <w:pStyle w:val="StandardWeb"/>
      </w:pPr>
      <w:r>
        <w:t>Unser Kerker, da wir saßen</w:t>
      </w:r>
      <w:r>
        <w:br/>
        <w:t>und mit Sorgen ohne Maßen</w:t>
      </w:r>
      <w:r>
        <w:br/>
        <w:t>Uns das Herze selbst abfraßen,</w:t>
      </w:r>
      <w:r>
        <w:br/>
        <w:t>Ist entzwei und wir sind frei.</w:t>
      </w:r>
    </w:p>
    <w:p w14:paraId="33AC6A90" w14:textId="3F2CE903" w:rsidR="00FD112D" w:rsidRDefault="00FD112D" w:rsidP="00FD112D">
      <w:pPr>
        <w:pStyle w:val="StandardWeb"/>
      </w:pPr>
      <w:r>
        <w:t>O du hochgesegnte Stunde,</w:t>
      </w:r>
      <w:r>
        <w:br/>
        <w:t>da wir das von Herzensgrunde</w:t>
      </w:r>
      <w:r>
        <w:br/>
        <w:t>glauben und mit unserm Munde</w:t>
      </w:r>
      <w:r>
        <w:br/>
        <w:t>danken dir, o Jesulein!</w:t>
      </w:r>
    </w:p>
    <w:p w14:paraId="7880ED3A" w14:textId="77777777" w:rsidR="00FD112D" w:rsidRDefault="00FD112D" w:rsidP="00FD112D">
      <w:pPr>
        <w:pStyle w:val="StandardWeb"/>
      </w:pPr>
      <w:r>
        <w:t>Schönstes Kindlein in dem Stalle,</w:t>
      </w:r>
      <w:r>
        <w:br/>
        <w:t>sei uns freundlich, bring uns alle</w:t>
      </w:r>
      <w:r>
        <w:br/>
        <w:t>dahin, da mit süßem Schalle</w:t>
      </w:r>
      <w:r>
        <w:br/>
        <w:t>dich der Engel Heer erhöht.</w:t>
      </w:r>
    </w:p>
    <w:p w14:paraId="1D9E502F" w14:textId="1DF495D5" w:rsidR="00833CF4" w:rsidRDefault="00833CF4" w:rsidP="00833CF4">
      <w:pPr>
        <w:pStyle w:val="berschrift1"/>
      </w:pPr>
      <w:r>
        <w:rPr>
          <w:rStyle w:val="screen-reader-text"/>
        </w:rPr>
        <w:t>Kommt, ihr traurigen Gemüter</w:t>
      </w:r>
      <w:r>
        <w:t xml:space="preserve"> </w:t>
      </w:r>
    </w:p>
    <w:p w14:paraId="7F3FE644" w14:textId="77777777" w:rsidR="00833CF4" w:rsidRDefault="00833CF4" w:rsidP="00833CF4">
      <w:pPr>
        <w:pStyle w:val="StandardWeb"/>
      </w:pPr>
      <w:r>
        <w:t>Kommet, ihr traurigen Gemüter,</w:t>
      </w:r>
      <w:r>
        <w:br/>
        <w:t>Kommt, wir wollen wiederkehren</w:t>
      </w:r>
      <w:r>
        <w:br/>
        <w:t>Zu dem Herren, dessen Güter</w:t>
      </w:r>
      <w:r>
        <w:br/>
        <w:t>Kein Verderben kann verzehrn;</w:t>
      </w:r>
      <w:r>
        <w:br/>
        <w:t>Dessen Macht kein Unglück fällt,</w:t>
      </w:r>
      <w:r>
        <w:br/>
        <w:t>Dessen Gnade wieder stellt,</w:t>
      </w:r>
      <w:r>
        <w:br/>
        <w:t>Was sein Eifer umgestürzet:</w:t>
      </w:r>
      <w:r>
        <w:br/>
        <w:t>Seine Gnad bleibt unverkürzet.</w:t>
      </w:r>
    </w:p>
    <w:p w14:paraId="5171AAD3" w14:textId="7F61A27A" w:rsidR="00833CF4" w:rsidRDefault="00833CF4" w:rsidP="00833CF4">
      <w:pPr>
        <w:pStyle w:val="StandardWeb"/>
      </w:pPr>
      <w:r>
        <w:t>Zwar hat er uns ja zerrissen</w:t>
      </w:r>
      <w:r>
        <w:br/>
        <w:t>Mit ergrimmten Angesicht</w:t>
      </w:r>
      <w:r>
        <w:br/>
        <w:t>Und uns, da er uns geschmissen,</w:t>
      </w:r>
      <w:r>
        <w:br/>
        <w:t>Sehr erbärmlich zugericht´t.</w:t>
      </w:r>
      <w:r>
        <w:br/>
        <w:t>Doch deswegen unver</w:t>
      </w:r>
      <w:r w:rsidR="004F6631">
        <w:t>z</w:t>
      </w:r>
      <w:r>
        <w:t>agt!</w:t>
      </w:r>
      <w:r>
        <w:br/>
        <w:t>Eben der uns schlägt und plagt,</w:t>
      </w:r>
      <w:r>
        <w:br/>
        <w:t>Wird die Wunden unsrer Sünden</w:t>
      </w:r>
      <w:r>
        <w:br/>
        <w:t>Wieder heilen und verbinden.</w:t>
      </w:r>
    </w:p>
    <w:p w14:paraId="10B33EB1" w14:textId="77777777" w:rsidR="00833CF4" w:rsidRDefault="00833CF4" w:rsidP="00833CF4">
      <w:pPr>
        <w:pStyle w:val="StandardWeb"/>
      </w:pPr>
      <w:r>
        <w:t>Alle Not, die uns umfangen,</w:t>
      </w:r>
      <w:r>
        <w:br/>
        <w:t>Springt vor seinem Arm entzwei;</w:t>
      </w:r>
      <w:r>
        <w:br/>
        <w:t>Wenn zwei Tage sind vergangen,</w:t>
      </w:r>
      <w:r>
        <w:br/>
        <w:t>Macht er uns vom Tods frei,</w:t>
      </w:r>
      <w:r>
        <w:br/>
        <w:t>Daß wir, wenn des dritten Licht</w:t>
      </w:r>
      <w:r>
        <w:br/>
        <w:t>Durch des Himmels Fenster bricht,</w:t>
      </w:r>
      <w:r>
        <w:br/>
        <w:t>Fröhlich auf erneuter Erden</w:t>
      </w:r>
      <w:r>
        <w:br/>
        <w:t>Vor ihm stehn und leben werden.</w:t>
      </w:r>
    </w:p>
    <w:p w14:paraId="4778BE34" w14:textId="77777777" w:rsidR="00833CF4" w:rsidRDefault="00833CF4" w:rsidP="00833CF4">
      <w:pPr>
        <w:pStyle w:val="StandardWeb"/>
      </w:pPr>
      <w:r>
        <w:t>Alsdann wird man acht drauf haben</w:t>
      </w:r>
      <w:r>
        <w:br/>
        <w:t>Und mit großem Fleiße sehn,</w:t>
      </w:r>
      <w:r>
        <w:br/>
        <w:t>Was für Wundergnad und Gaben</w:t>
      </w:r>
      <w:r>
        <w:br/>
        <w:t>Uns von obenher geschehn.</w:t>
      </w:r>
      <w:r>
        <w:br/>
        <w:t>Da wird dieses nur allein</w:t>
      </w:r>
      <w:r>
        <w:br/>
        <w:t>Unsres Herzens Sorge sein,</w:t>
      </w:r>
      <w:r>
        <w:br/>
        <w:t>Daß wir uns nennen,</w:t>
      </w:r>
      <w:r>
        <w:br/>
        <w:t>Mögen recht und wohl erkennen.</w:t>
      </w:r>
    </w:p>
    <w:p w14:paraId="7E25A9AD" w14:textId="77777777" w:rsidR="00833CF4" w:rsidRDefault="00833CF4" w:rsidP="00833CF4">
      <w:pPr>
        <w:pStyle w:val="StandardWeb"/>
      </w:pPr>
      <w:r>
        <w:t>Denn er wird sich zu uns machen</w:t>
      </w:r>
      <w:r>
        <w:br/>
        <w:t>Wie die schöne Morgenröt,</w:t>
      </w:r>
      <w:r>
        <w:br/>
        <w:t>Über welche Lust und Lachen</w:t>
      </w:r>
      <w:r>
        <w:br/>
        <w:t>Bei der ganzen Welt entsteht.</w:t>
      </w:r>
      <w:r>
        <w:br/>
        <w:t>Er wird kommen uns zur Freud</w:t>
      </w:r>
      <w:r>
        <w:br/>
        <w:t>Eben zu der rechten Zeit,</w:t>
      </w:r>
      <w:r>
        <w:br/>
        <w:t>Voller süßen Kraft und Segen,</w:t>
      </w:r>
      <w:r>
        <w:br/>
        <w:t>Wie die früh und spaten Regen.</w:t>
      </w:r>
    </w:p>
    <w:p w14:paraId="05EB5B6B" w14:textId="77777777" w:rsidR="00833CF4" w:rsidRDefault="00833CF4" w:rsidP="00833CF4">
      <w:pPr>
        <w:pStyle w:val="StandardWeb"/>
      </w:pPr>
      <w:r>
        <w:t>Ach, wie will ich dich ergehen,</w:t>
      </w:r>
      <w:r>
        <w:br/>
        <w:t>O mein hochgeliebtes Volk!</w:t>
      </w:r>
      <w:r>
        <w:br/>
        <w:t>Meine Gnade soll dich netzen</w:t>
      </w:r>
      <w:r>
        <w:br/>
        <w:t>Wie ein ausgespannte Wolk,</w:t>
      </w:r>
      <w:r>
        <w:br/>
        <w:t>Eine Wolke, die das Feld,</w:t>
      </w:r>
      <w:r>
        <w:br/>
        <w:t>Wann der Morgen weckt die Welt</w:t>
      </w:r>
      <w:r>
        <w:br/>
        <w:t>Und die Sonne noch nicht leuchtet,</w:t>
      </w:r>
      <w:r>
        <w:br/>
        <w:t>Mit dem frischen Tau beleuchtet.</w:t>
      </w:r>
    </w:p>
    <w:p w14:paraId="2FC8532D" w14:textId="77777777" w:rsidR="00E02825" w:rsidRDefault="00E02825" w:rsidP="00E02825">
      <w:pPr>
        <w:pStyle w:val="berschrift1"/>
      </w:pPr>
      <w:r w:rsidRPr="003F746E">
        <w:t>Leid ist mirs in meinem Herzen</w:t>
      </w:r>
      <w:r>
        <w:t xml:space="preserve"> </w:t>
      </w:r>
    </w:p>
    <w:p w14:paraId="332BBF7D" w14:textId="77777777" w:rsidR="00E02825" w:rsidRDefault="00E02825" w:rsidP="00E02825">
      <w:pPr>
        <w:pStyle w:val="StandardWeb"/>
      </w:pPr>
      <w:r>
        <w:t>1. Leid ist mirs in meinem Herzen</w:t>
      </w:r>
      <w:r>
        <w:br/>
        <w:t>Um die, so dir, liebes Kind,</w:t>
      </w:r>
      <w:r>
        <w:br/>
        <w:t>Mit so großem Weh und Schmerzen</w:t>
      </w:r>
      <w:r>
        <w:br/>
        <w:t>Um den Hals gefallen sind,</w:t>
      </w:r>
      <w:r>
        <w:br/>
        <w:t>Da du dich bei deinem Ende</w:t>
      </w:r>
      <w:r>
        <w:br/>
        <w:t>Gabst in deines Gottes Hände.</w:t>
      </w:r>
    </w:p>
    <w:p w14:paraId="305DE598" w14:textId="77777777" w:rsidR="00E02825" w:rsidRDefault="00E02825" w:rsidP="00E02825">
      <w:pPr>
        <w:pStyle w:val="StandardWeb"/>
      </w:pPr>
      <w:r>
        <w:t>2. Ach, es ist ein bittres Leiden</w:t>
      </w:r>
      <w:r>
        <w:br/>
        <w:t>Und ein rechter Myrrhentrank,</w:t>
      </w:r>
      <w:r>
        <w:br/>
        <w:t>Sich von seinen Kindern scheiden</w:t>
      </w:r>
      <w:r>
        <w:br/>
        <w:t>Durch den schweren Todesgang!</w:t>
      </w:r>
      <w:r>
        <w:br/>
        <w:t>Hier geschieht ein Herzensbrechen,</w:t>
      </w:r>
      <w:r>
        <w:br/>
        <w:t>Das kein Mund recht kann aussprechen.</w:t>
      </w:r>
    </w:p>
    <w:p w14:paraId="1D3DC120" w14:textId="77777777" w:rsidR="00E02825" w:rsidRDefault="00E02825" w:rsidP="00E02825">
      <w:pPr>
        <w:pStyle w:val="StandardWeb"/>
      </w:pPr>
      <w:r>
        <w:t>3. Aber das, was wir beweinen,</w:t>
      </w:r>
      <w:r>
        <w:br/>
        <w:t>Weiß hievon ganz lauter nichts,</w:t>
      </w:r>
      <w:r>
        <w:br/>
        <w:t>Sondern sieht die Sonne scheinen</w:t>
      </w:r>
      <w:r>
        <w:br/>
        <w:t>Und den Glanz des ewgen Lichts,</w:t>
      </w:r>
      <w:r>
        <w:br/>
        <w:t>Singt und springt und hört die Scharen,</w:t>
      </w:r>
      <w:r>
        <w:br/>
        <w:t>Die hier seine Wächter waren.</w:t>
      </w:r>
    </w:p>
    <w:p w14:paraId="6526B859" w14:textId="77777777" w:rsidR="00E02825" w:rsidRDefault="00E02825" w:rsidP="00E02825">
      <w:pPr>
        <w:pStyle w:val="StandardWeb"/>
      </w:pPr>
      <w:r>
        <w:t>4. Muß das Leibchen gleich verwesen,</w:t>
      </w:r>
      <w:r>
        <w:br/>
        <w:t>Ists ihm doch ein schlechter Schad,</w:t>
      </w:r>
      <w:r>
        <w:br/>
        <w:t>Gott wird schon zusammenlesen,</w:t>
      </w:r>
      <w:r>
        <w:br/>
        <w:t>Was der Tod zerstreuet hat;</w:t>
      </w:r>
      <w:r>
        <w:br/>
        <w:t>Treu ist er und fromm den Seinen,</w:t>
      </w:r>
      <w:r>
        <w:br/>
        <w:t>Trägt sich auch mit ihren Beinen.</w:t>
      </w:r>
    </w:p>
    <w:p w14:paraId="197B125D" w14:textId="77777777" w:rsidR="00E02825" w:rsidRDefault="00E02825" w:rsidP="00E02825">
      <w:pPr>
        <w:pStyle w:val="StandardWeb"/>
      </w:pPr>
      <w:r>
        <w:t>5. Diesem Herrn ist nichts verdorben;</w:t>
      </w:r>
      <w:r>
        <w:br/>
        <w:t>Wenn des Todes Nacht vorbei,</w:t>
      </w:r>
      <w:r>
        <w:br/>
        <w:t>Nimmt er das, was war gestorben,</w:t>
      </w:r>
      <w:r>
        <w:br/>
        <w:t>Und machts wieder ganz und neu.</w:t>
      </w:r>
      <w:r>
        <w:br/>
        <w:t>Also werden wir zur Erden,</w:t>
      </w:r>
      <w:r>
        <w:br/>
        <w:t>Daß wir mögen himmlisch werden.</w:t>
      </w:r>
    </w:p>
    <w:p w14:paraId="217C4012" w14:textId="77777777" w:rsidR="00E02825" w:rsidRDefault="00E02825" w:rsidP="00E02825">
      <w:pPr>
        <w:pStyle w:val="StandardWeb"/>
      </w:pPr>
      <w:r>
        <w:t>6. Auf derwegen! Seid zufrieden,</w:t>
      </w:r>
      <w:r>
        <w:br/>
        <w:t>Vaterherz und Muttergeist,</w:t>
      </w:r>
      <w:r>
        <w:br/>
        <w:t>Lasset schlafen, was geschieden</w:t>
      </w:r>
      <w:r>
        <w:br/>
        <w:t>Und zu Gott ist hingeschieden</w:t>
      </w:r>
      <w:r>
        <w:br/>
        <w:t>Was für Tränen ihr vergossen,</w:t>
      </w:r>
      <w:r>
        <w:br/>
        <w:t>Wollen sein mit Trost geschlossen.</w:t>
      </w:r>
    </w:p>
    <w:p w14:paraId="36B2B48D" w14:textId="77777777" w:rsidR="00E02825" w:rsidRDefault="00E02825" w:rsidP="00E02825">
      <w:pPr>
        <w:pStyle w:val="StandardWeb"/>
      </w:pPr>
      <w:r>
        <w:t>7. Wandelt eure Klag in Singen!</w:t>
      </w:r>
      <w:r>
        <w:br/>
        <w:t>Ist doch nunmehr alles gut.</w:t>
      </w:r>
      <w:r>
        <w:br/>
        <w:t>Trauern mag nicht wiederbringen,</w:t>
      </w:r>
      <w:r>
        <w:br/>
        <w:t>Was im Himmelsschoße ruht,</w:t>
      </w:r>
      <w:r>
        <w:br/>
        <w:t>Aber wer getrost sich gibet,</w:t>
      </w:r>
      <w:r>
        <w:br/>
        <w:t>Ist bei Gott sehr hoch belieb</w:t>
      </w:r>
    </w:p>
    <w:p w14:paraId="316243FB" w14:textId="77777777" w:rsidR="00E02825" w:rsidRDefault="00E02825" w:rsidP="00E02825">
      <w:pPr>
        <w:pStyle w:val="berschrift1"/>
      </w:pPr>
      <w:r w:rsidRPr="003F746E">
        <w:t>Liebes Kind, wenn ich bei mir</w:t>
      </w:r>
      <w:r>
        <w:t xml:space="preserve"> </w:t>
      </w:r>
    </w:p>
    <w:p w14:paraId="21D6B347" w14:textId="77777777" w:rsidR="00E02825" w:rsidRDefault="00E02825" w:rsidP="00E02825">
      <w:pPr>
        <w:pStyle w:val="StandardWeb"/>
      </w:pPr>
      <w:r>
        <w:t>1. Liebes Kind, wenn ich bei mir</w:t>
      </w:r>
      <w:r>
        <w:br/>
        <w:t>Deines schönen Leibes Zier</w:t>
      </w:r>
      <w:r>
        <w:br/>
        <w:t>Und der Seelen Schmuck bedenke,</w:t>
      </w:r>
      <w:r>
        <w:br/>
        <w:t>Weiß es Gott, wie ich mich kränke.</w:t>
      </w:r>
    </w:p>
    <w:p w14:paraId="44A86786" w14:textId="77777777" w:rsidR="00E02825" w:rsidRDefault="00E02825" w:rsidP="00E02825">
      <w:pPr>
        <w:pStyle w:val="StandardWeb"/>
      </w:pPr>
      <w:r>
        <w:t>2. Kein Smaragd mag je so schön</w:t>
      </w:r>
      <w:r>
        <w:br/>
        <w:t>In dem feinen Golde stehn,</w:t>
      </w:r>
      <w:r>
        <w:br/>
        <w:t>Keine Rose mag im Lenzen</w:t>
      </w:r>
      <w:r>
        <w:br/>
        <w:t>Dir gleich, schöne Blume, glänzen.</w:t>
      </w:r>
    </w:p>
    <w:p w14:paraId="0B984EC5" w14:textId="77777777" w:rsidR="00E02825" w:rsidRDefault="00E02825" w:rsidP="00E02825">
      <w:pPr>
        <w:pStyle w:val="StandardWeb"/>
      </w:pPr>
      <w:r>
        <w:t>3. Dein Gebärde, dein Gesicht</w:t>
      </w:r>
      <w:r>
        <w:br/>
        <w:t>Und der beiden Augen Licht</w:t>
      </w:r>
      <w:r>
        <w:br/>
        <w:t>War in Tugend ganz verhüllet</w:t>
      </w:r>
      <w:r>
        <w:br/>
        <w:t>Und mit guter Zucht erfüllet.</w:t>
      </w:r>
    </w:p>
    <w:p w14:paraId="6D129782" w14:textId="77777777" w:rsidR="00E02825" w:rsidRDefault="00E02825" w:rsidP="00E02825">
      <w:pPr>
        <w:pStyle w:val="StandardWeb"/>
      </w:pPr>
      <w:r>
        <w:t>4. Deine Liebe, deine Gunst</w:t>
      </w:r>
      <w:r>
        <w:br/>
        <w:t>Ging und hing nach lauter Kunst;</w:t>
      </w:r>
      <w:r>
        <w:br/>
        <w:t>Viel zu lernen, viel zu willen,</w:t>
      </w:r>
      <w:r>
        <w:br/>
        <w:t>War dein edler Geist geflissen.</w:t>
      </w:r>
    </w:p>
    <w:p w14:paraId="7D4B3C0D" w14:textId="77777777" w:rsidR="00E02825" w:rsidRDefault="00E02825" w:rsidP="00E02825">
      <w:pPr>
        <w:pStyle w:val="StandardWeb"/>
      </w:pPr>
      <w:r>
        <w:t>5. Auch war hier ein guter Grund,</w:t>
      </w:r>
      <w:r>
        <w:br/>
        <w:t>Da das ganze Werk aufstund,</w:t>
      </w:r>
      <w:r>
        <w:br/>
        <w:t>Nämlich Gott und sein Wort hören</w:t>
      </w:r>
      <w:r>
        <w:br/>
        <w:t>Und die heilge Bibel ehren.</w:t>
      </w:r>
    </w:p>
    <w:p w14:paraId="4A4BB93B" w14:textId="77777777" w:rsidR="00E02825" w:rsidRDefault="00E02825" w:rsidP="00E02825">
      <w:pPr>
        <w:pStyle w:val="StandardWeb"/>
      </w:pPr>
      <w:r>
        <w:t>6. Wollte, wollte Gott, daß nur</w:t>
      </w:r>
      <w:r>
        <w:br/>
        <w:t>Deines Lebens schwache Schnur</w:t>
      </w:r>
      <w:r>
        <w:br/>
        <w:t>Etwas noch hier auf der Erden</w:t>
      </w:r>
      <w:r>
        <w:br/>
        <w:t>Hätte müssen länger werden.</w:t>
      </w:r>
    </w:p>
    <w:p w14:paraId="560DE5AC" w14:textId="77777777" w:rsidR="00E02825" w:rsidRDefault="00E02825" w:rsidP="00E02825">
      <w:pPr>
        <w:pStyle w:val="StandardWeb"/>
      </w:pPr>
      <w:r>
        <w:t>7. O wie manche große Freud,</w:t>
      </w:r>
      <w:r>
        <w:br/>
        <w:t>O wie manch Ergötzlichkeit</w:t>
      </w:r>
      <w:r>
        <w:br/>
        <w:t>Würden wir von deinen Gaben</w:t>
      </w:r>
      <w:r>
        <w:br/>
        <w:t>Noch zuletzt genossen haben.</w:t>
      </w:r>
    </w:p>
    <w:p w14:paraId="6E30DE22" w14:textId="77777777" w:rsidR="00E02825" w:rsidRDefault="00E02825" w:rsidP="00E02825">
      <w:pPr>
        <w:pStyle w:val="StandardWeb"/>
      </w:pPr>
      <w:r>
        <w:t>8. Nun, mich jammerts; aber du,</w:t>
      </w:r>
      <w:r>
        <w:br/>
        <w:t>Liebes Kind, schweigst still dazu,</w:t>
      </w:r>
      <w:r>
        <w:br/>
        <w:t>Wohnst in Gottes Stadt und Mauern,</w:t>
      </w:r>
      <w:r>
        <w:br/>
        <w:t>Kehrst dich nicht an unser Trauern.</w:t>
      </w:r>
    </w:p>
    <w:p w14:paraId="63C6B8B5" w14:textId="77777777" w:rsidR="00E02825" w:rsidRDefault="00E02825" w:rsidP="00E02825">
      <w:pPr>
        <w:pStyle w:val="StandardWeb"/>
      </w:pPr>
      <w:r>
        <w:t>9. Deines Wesens hoher Stand</w:t>
      </w:r>
      <w:r>
        <w:br/>
        <w:t>Ist auch nun also bewandt,</w:t>
      </w:r>
      <w:r>
        <w:br/>
        <w:t>Daß, wers gut will mit dir meinen,</w:t>
      </w:r>
      <w:r>
        <w:br/>
        <w:t>Dich nicht dürfe mehr beweinen.</w:t>
      </w:r>
    </w:p>
    <w:p w14:paraId="59A8E96B" w14:textId="77777777" w:rsidR="00E02825" w:rsidRDefault="00E02825" w:rsidP="00E02825">
      <w:pPr>
        <w:pStyle w:val="StandardWeb"/>
      </w:pPr>
      <w:r>
        <w:t>10. Du bist ungleich besser dran,</w:t>
      </w:r>
      <w:r>
        <w:br/>
        <w:t>Als die Welt hier sinnen kann;</w:t>
      </w:r>
      <w:r>
        <w:br/>
        <w:t>Du hast mehr, als wir dir gönnen,</w:t>
      </w:r>
      <w:r>
        <w:br/>
        <w:t>Mehr auch, als wir wünschen können.</w:t>
      </w:r>
    </w:p>
    <w:p w14:paraId="400F9CC4" w14:textId="77777777" w:rsidR="00E02825" w:rsidRDefault="00E02825" w:rsidP="00E02825">
      <w:pPr>
        <w:pStyle w:val="StandardWeb"/>
      </w:pPr>
      <w:r>
        <w:t>11. Es ist an dir ganz und gar,</w:t>
      </w:r>
      <w:r>
        <w:br/>
        <w:t>Was hier unvollkommen war;</w:t>
      </w:r>
      <w:r>
        <w:br/>
        <w:t>Was du hier hast angefangen,</w:t>
      </w:r>
      <w:r>
        <w:br/>
        <w:t>Hast du dort vollauf empfangen.</w:t>
      </w:r>
    </w:p>
    <w:p w14:paraId="31FDDE73" w14:textId="77777777" w:rsidR="00E02825" w:rsidRDefault="00E02825" w:rsidP="00E02825">
      <w:pPr>
        <w:pStyle w:val="StandardWeb"/>
      </w:pPr>
      <w:r>
        <w:t>12. Deine Seel hat Gottes Reich,</w:t>
      </w:r>
      <w:r>
        <w:br/>
        <w:t>Und du bist den Engeln gleich:</w:t>
      </w:r>
      <w:r>
        <w:br/>
        <w:t>Alle Himmel hörst du singen</w:t>
      </w:r>
      <w:r>
        <w:br/>
        <w:t>Und du gehst in vollen Springen.</w:t>
      </w:r>
    </w:p>
    <w:p w14:paraId="734BB40C" w14:textId="77777777" w:rsidR="00E02825" w:rsidRDefault="00E02825" w:rsidP="00E02825">
      <w:pPr>
        <w:pStyle w:val="StandardWeb"/>
      </w:pPr>
      <w:r>
        <w:t>13. Nun so lebe, wie du lebest!</w:t>
      </w:r>
      <w:r>
        <w:br/>
        <w:t>Schweb in Freuden, wie du schwebst!</w:t>
      </w:r>
      <w:r>
        <w:br/>
        <w:t>Balde, balde wirds geschehen,</w:t>
      </w:r>
      <w:r>
        <w:br/>
        <w:t xml:space="preserve">Daß du uns, wir dich dort sehen. </w:t>
      </w:r>
    </w:p>
    <w:p w14:paraId="43517940" w14:textId="77777777" w:rsidR="00E02825" w:rsidRDefault="00E02825" w:rsidP="00E02825">
      <w:pPr>
        <w:pStyle w:val="berschrift1"/>
      </w:pPr>
      <w:r w:rsidRPr="003F746E">
        <w:t>Lobet den Herren alle, die ihn ehren</w:t>
      </w:r>
      <w:r>
        <w:t xml:space="preserve"> </w:t>
      </w:r>
    </w:p>
    <w:p w14:paraId="27A57214" w14:textId="77777777" w:rsidR="00E02825" w:rsidRDefault="00E02825" w:rsidP="00E02825">
      <w:pPr>
        <w:pStyle w:val="StandardWeb"/>
      </w:pPr>
      <w:r>
        <w:t>1. Lobet den Herren alle, die ihn ehren;</w:t>
      </w:r>
      <w:r>
        <w:br/>
        <w:t>laßt uns mit Freuden seinem Namen singen</w:t>
      </w:r>
      <w:r>
        <w:br/>
        <w:t>und Preis und Dank zu seinem Altar bringen.</w:t>
      </w:r>
      <w:r>
        <w:br/>
        <w:t>Lobet den Herren!</w:t>
      </w:r>
    </w:p>
    <w:p w14:paraId="11163D57" w14:textId="77777777" w:rsidR="00E02825" w:rsidRDefault="00E02825" w:rsidP="00E02825">
      <w:pPr>
        <w:pStyle w:val="StandardWeb"/>
      </w:pPr>
      <w:r>
        <w:t>2. Der unser Leben, das er uns gegeben,</w:t>
      </w:r>
      <w:r>
        <w:br/>
        <w:t>in dieser Nacht so väterlich bedecket</w:t>
      </w:r>
      <w:r>
        <w:br/>
        <w:t>und aus dem Schlaf uns fröhlich auferwecket:</w:t>
      </w:r>
      <w:r>
        <w:br/>
        <w:t>Lobet den Herren!</w:t>
      </w:r>
    </w:p>
    <w:p w14:paraId="1D3BDE71" w14:textId="77777777" w:rsidR="00E02825" w:rsidRDefault="00E02825" w:rsidP="00E02825">
      <w:pPr>
        <w:pStyle w:val="StandardWeb"/>
      </w:pPr>
      <w:r>
        <w:t>3. Daß unsre Sinnen wir noch brauchen können</w:t>
      </w:r>
      <w:r>
        <w:br/>
        <w:t>und Händ und Füße, Zung und Lippen regen,</w:t>
      </w:r>
      <w:r>
        <w:br/>
        <w:t>das haben wir zu danken seinem Segen.</w:t>
      </w:r>
      <w:r>
        <w:br/>
        <w:t>Lobet den Herren!</w:t>
      </w:r>
    </w:p>
    <w:p w14:paraId="1CD1527F" w14:textId="77777777" w:rsidR="00E02825" w:rsidRDefault="00E02825" w:rsidP="00E02825">
      <w:pPr>
        <w:pStyle w:val="StandardWeb"/>
      </w:pPr>
      <w:r>
        <w:t>4. Daß Feuerflammen uns nicht allzusammen</w:t>
      </w:r>
      <w:r>
        <w:br/>
        <w:t>mit unsern Häusern unversehns gefressen,</w:t>
      </w:r>
      <w:r>
        <w:br/>
        <w:t>das macht’s, daß wir in seinem Schoß gesessen.</w:t>
      </w:r>
      <w:r>
        <w:br/>
        <w:t>Lobet den Herren!</w:t>
      </w:r>
    </w:p>
    <w:p w14:paraId="25568384" w14:textId="77777777" w:rsidR="00E02825" w:rsidRDefault="00E02825" w:rsidP="00E02825">
      <w:pPr>
        <w:pStyle w:val="StandardWeb"/>
      </w:pPr>
      <w:r>
        <w:t>5. Daß Dieb und Räuber unser Gut und Leiber</w:t>
      </w:r>
      <w:r>
        <w:br/>
        <w:t>nicht angetast‘ und grausamlich verletzet,</w:t>
      </w:r>
      <w:r>
        <w:br/>
        <w:t>dawider hat sein Engel sich gesetzet.</w:t>
      </w:r>
      <w:r>
        <w:br/>
        <w:t>Lobet den Herren!</w:t>
      </w:r>
    </w:p>
    <w:p w14:paraId="03002D55" w14:textId="77777777" w:rsidR="00E02825" w:rsidRDefault="00E02825" w:rsidP="00E02825">
      <w:pPr>
        <w:pStyle w:val="StandardWeb"/>
      </w:pPr>
      <w:r>
        <w:t>6. O treuer Hüter, Brunnen aller Güter,</w:t>
      </w:r>
      <w:r>
        <w:br/>
        <w:t>ach laß doch ferner über unser Leben</w:t>
      </w:r>
      <w:r>
        <w:br/>
        <w:t>bei Tag und Nacht dein Huld und Güte schweben.</w:t>
      </w:r>
      <w:r>
        <w:br/>
        <w:t>Lobet den Herren!</w:t>
      </w:r>
    </w:p>
    <w:p w14:paraId="38D7C935" w14:textId="77777777" w:rsidR="00E02825" w:rsidRDefault="00E02825" w:rsidP="00E02825">
      <w:pPr>
        <w:pStyle w:val="StandardWeb"/>
      </w:pPr>
      <w:r>
        <w:t>7. Gib, daß wir heute, Herr, durch dein Geleite</w:t>
      </w:r>
      <w:r>
        <w:br/>
        <w:t>auf unsern Wegen unverhindert gehen</w:t>
      </w:r>
      <w:r>
        <w:br/>
        <w:t>und überall in deiner Gnade stehen.</w:t>
      </w:r>
      <w:r>
        <w:br/>
        <w:t>Lobet den Herren!</w:t>
      </w:r>
    </w:p>
    <w:p w14:paraId="494EB9FE" w14:textId="77777777" w:rsidR="00E02825" w:rsidRDefault="00E02825" w:rsidP="00E02825">
      <w:pPr>
        <w:pStyle w:val="StandardWeb"/>
      </w:pPr>
      <w:r>
        <w:t>8. Treib unsern Willen, dein Wort zu erfüllen;</w:t>
      </w:r>
      <w:r>
        <w:br/>
        <w:t>hilf uns gehorsam wirken deine Werke;</w:t>
      </w:r>
      <w:r>
        <w:br/>
        <w:t>und wo wir schwach sind, da gib du uns Stärke.</w:t>
      </w:r>
      <w:r>
        <w:br/>
        <w:t>Lobet den Herren!</w:t>
      </w:r>
    </w:p>
    <w:p w14:paraId="6C42178B" w14:textId="77777777" w:rsidR="00E02825" w:rsidRDefault="00E02825" w:rsidP="00E02825">
      <w:pPr>
        <w:pStyle w:val="StandardWeb"/>
      </w:pPr>
      <w:r>
        <w:t>9. Richt unsre Herzen, daß wir ja nicht scherzen</w:t>
      </w:r>
      <w:r>
        <w:br/>
        <w:t>mit deinen Strafen, sondern fromm zu werden</w:t>
      </w:r>
      <w:r>
        <w:br/>
        <w:t>vor deiner Zukunft uns bemühn auf Erden.</w:t>
      </w:r>
      <w:r>
        <w:br/>
        <w:t>Lobet den Herren!</w:t>
      </w:r>
    </w:p>
    <w:p w14:paraId="3E8E1A45" w14:textId="77777777" w:rsidR="00E02825" w:rsidRDefault="00E02825" w:rsidP="00E02825">
      <w:pPr>
        <w:pStyle w:val="StandardWeb"/>
      </w:pPr>
      <w:r>
        <w:t>10. Herr, du wirst kommen und all deine Frommen,</w:t>
      </w:r>
      <w:r>
        <w:br/>
        <w:t>die sich bekehren, gnädig dahin bringen,</w:t>
      </w:r>
      <w:r>
        <w:br/>
        <w:t>da alle Engel ewig, ewig singen:</w:t>
      </w:r>
      <w:r>
        <w:br/>
        <w:t xml:space="preserve">Lobet den Herren! </w:t>
      </w:r>
    </w:p>
    <w:p w14:paraId="37105C59" w14:textId="77777777" w:rsidR="005E7400" w:rsidRDefault="005E7400" w:rsidP="005E7400">
      <w:pPr>
        <w:pStyle w:val="berschrift1"/>
      </w:pPr>
      <w:r w:rsidRPr="00833CF4">
        <w:t>Mein Gott, ich habe mir</w:t>
      </w:r>
      <w:r>
        <w:t xml:space="preserve"> </w:t>
      </w:r>
    </w:p>
    <w:p w14:paraId="09B39176" w14:textId="77777777" w:rsidR="005E7400" w:rsidRDefault="005E7400" w:rsidP="005E7400">
      <w:pPr>
        <w:pStyle w:val="StandardWeb"/>
      </w:pPr>
      <w:r>
        <w:t>Mein Gott, ich habe mir</w:t>
      </w:r>
      <w:r>
        <w:br/>
        <w:t>Gar fest gesetzet für,</w:t>
      </w:r>
      <w:r>
        <w:br/>
        <w:t>Ich will mich fleißig hüten,</w:t>
      </w:r>
      <w:r>
        <w:br/>
        <w:t>Wenn meine Feinde wüten,</w:t>
      </w:r>
      <w:r>
        <w:br/>
        <w:t>Daß, wenn ich ja was spreche,</w:t>
      </w:r>
      <w:r>
        <w:br/>
        <w:t>Ich dein Gesetz nicht breche.</w:t>
      </w:r>
    </w:p>
    <w:p w14:paraId="48E00826" w14:textId="77777777" w:rsidR="005E7400" w:rsidRDefault="005E7400" w:rsidP="005E7400">
      <w:pPr>
        <w:pStyle w:val="StandardWeb"/>
      </w:pPr>
      <w:r>
        <w:t>Wenn mein Geblüt entbrennet,</w:t>
      </w:r>
      <w:r>
        <w:br/>
        <w:t>So hab ich mich gewöhnt,</w:t>
      </w:r>
      <w:r>
        <w:br/>
        <w:t>Vor deinen Stuhl zu treten,</w:t>
      </w:r>
      <w:r>
        <w:br/>
        <w:t>Laß Herz und Zunge beten;</w:t>
      </w:r>
      <w:r>
        <w:br/>
        <w:t>Herr, zeige deinem Knechte,</w:t>
      </w:r>
      <w:r>
        <w:br/>
        <w:t>Zu tun nach deinem Rechte.</w:t>
      </w:r>
    </w:p>
    <w:p w14:paraId="55A5810E" w14:textId="77777777" w:rsidR="005E7400" w:rsidRDefault="005E7400" w:rsidP="005E7400">
      <w:pPr>
        <w:pStyle w:val="StandardWeb"/>
      </w:pPr>
      <w:r>
        <w:t>Herr, lehre mich doch wohl</w:t>
      </w:r>
      <w:r>
        <w:br/>
        <w:t>Bedenken, daß ich soll</w:t>
      </w:r>
      <w:r>
        <w:br/>
        <w:t>Einmal von dieser Erden</w:t>
      </w:r>
      <w:r>
        <w:br/>
        <w:t>Hinweg geraffet werden,</w:t>
      </w:r>
      <w:r>
        <w:br/>
        <w:t>Und daß mir deine Hände</w:t>
      </w:r>
      <w:r>
        <w:br/>
        <w:t>Gesetzet Zeit und Ende.</w:t>
      </w:r>
    </w:p>
    <w:p w14:paraId="4954DB77" w14:textId="77777777" w:rsidR="005E7400" w:rsidRDefault="005E7400" w:rsidP="005E7400">
      <w:pPr>
        <w:pStyle w:val="StandardWeb"/>
      </w:pPr>
      <w:r>
        <w:t>Die Tage meiner Zeit</w:t>
      </w:r>
      <w:r>
        <w:br/>
        <w:t>Sind eine Hand nur breit,</w:t>
      </w:r>
      <w:r>
        <w:br/>
        <w:t>Und wenn man dies mein Bleiben</w:t>
      </w:r>
      <w:r>
        <w:br/>
        <w:t>Soll recht und wohl beschreiben,</w:t>
      </w:r>
      <w:r>
        <w:br/>
        <w:t>So ists ein Nichts und bleibet</w:t>
      </w:r>
      <w:r>
        <w:br/>
        <w:t>Ein Stäublein, das zerstäubet.</w:t>
      </w:r>
    </w:p>
    <w:p w14:paraId="577434DA" w14:textId="77777777" w:rsidR="005E7400" w:rsidRDefault="005E7400" w:rsidP="005E7400">
      <w:pPr>
        <w:pStyle w:val="StandardWeb"/>
      </w:pPr>
      <w:r>
        <w:t>Ach, wie so gar nichts wert</w:t>
      </w:r>
      <w:r>
        <w:br/>
        <w:t>Sind Menschen auf der Erd,</w:t>
      </w:r>
      <w:r>
        <w:br/>
        <w:t>Die doch so sicher leben</w:t>
      </w:r>
      <w:r>
        <w:br/>
        <w:t>Und gar nicht Acht drauf geben,</w:t>
      </w:r>
      <w:r>
        <w:br/>
        <w:t>Daß all ihr Tun und Glücke</w:t>
      </w:r>
      <w:r>
        <w:br/>
        <w:t>Verschwind im Augenblicke.</w:t>
      </w:r>
    </w:p>
    <w:p w14:paraId="201C7A1F" w14:textId="77777777" w:rsidR="005E7400" w:rsidRDefault="005E7400" w:rsidP="005E7400">
      <w:pPr>
        <w:pStyle w:val="StandardWeb"/>
      </w:pPr>
      <w:r>
        <w:t>sie gehen in der Welt</w:t>
      </w:r>
      <w:r>
        <w:br/>
        <w:t>Und suchen Gut und Geld,</w:t>
      </w:r>
      <w:r>
        <w:br/>
        <w:t>Der Schatten einen Schemen!</w:t>
      </w:r>
      <w:r>
        <w:br/>
        <w:t>Und können nichts mitnehmen,</w:t>
      </w:r>
      <w:r>
        <w:br/>
        <w:t>Wann nach der Menschen Weise</w:t>
      </w:r>
      <w:r>
        <w:br/>
        <w:t>Sie tun des Todes Reise.</w:t>
      </w:r>
    </w:p>
    <w:p w14:paraId="7F85B274" w14:textId="77777777" w:rsidR="005E7400" w:rsidRDefault="005E7400" w:rsidP="005E7400">
      <w:pPr>
        <w:pStyle w:val="StandardWeb"/>
      </w:pPr>
      <w:r>
        <w:t>Sie schlafen ohne Ruh,</w:t>
      </w:r>
      <w:r>
        <w:br/>
        <w:t>Arbeiten immerzu,</w:t>
      </w:r>
      <w:r>
        <w:br/>
        <w:t>sind Tag und Nacht geflissen,</w:t>
      </w:r>
      <w:r>
        <w:br/>
        <w:t>Und können doch nicht wissen,</w:t>
      </w:r>
      <w:r>
        <w:br/>
        <w:t>Wer, wenn sie niederliegen,</w:t>
      </w:r>
      <w:r>
        <w:br/>
        <w:t>Ihr Erbe werde kriegen.</w:t>
      </w:r>
    </w:p>
    <w:p w14:paraId="471BF903" w14:textId="77777777" w:rsidR="005E7400" w:rsidRDefault="005E7400" w:rsidP="005E7400">
      <w:pPr>
        <w:pStyle w:val="StandardWeb"/>
      </w:pPr>
      <w:r>
        <w:t>Nun, Herr, wo soll ich hin?</w:t>
      </w:r>
      <w:r>
        <w:br/>
        <w:t>Wer tröstet meinen Sinn?</w:t>
      </w:r>
      <w:r>
        <w:br/>
        <w:t>Ich komm an deine Pforten,</w:t>
      </w:r>
      <w:r>
        <w:br/>
        <w:t>Der du mit Werk und Warten</w:t>
      </w:r>
      <w:r>
        <w:br/>
        <w:t>Erfreuest, die dich scheuen</w:t>
      </w:r>
      <w:r>
        <w:br/>
        <w:t>Und dein allein sich freuen.</w:t>
      </w:r>
    </w:p>
    <w:p w14:paraId="172CBF16" w14:textId="77777777" w:rsidR="005E7400" w:rsidRDefault="005E7400" w:rsidP="005E7400">
      <w:pPr>
        <w:pStyle w:val="StandardWeb"/>
      </w:pPr>
      <w:r>
        <w:t>Wann sich mein Feind erregt</w:t>
      </w:r>
      <w:r>
        <w:br/>
        <w:t>Und mir viel Dampfs anlegt,</w:t>
      </w:r>
      <w:r>
        <w:br/>
        <w:t>So will ich stille schweigen,</w:t>
      </w:r>
      <w:r>
        <w:br/>
        <w:t>Mein Herz zur Ruhe neigen:</w:t>
      </w:r>
      <w:r>
        <w:br/>
        <w:t>Du Richter aller Sachen,</w:t>
      </w:r>
      <w:r>
        <w:br/>
        <w:t>Du kannst und wirsts wohl machen.</w:t>
      </w:r>
    </w:p>
    <w:p w14:paraId="2AAB5E0C" w14:textId="77777777" w:rsidR="005E7400" w:rsidRDefault="005E7400" w:rsidP="005E7400">
      <w:pPr>
        <w:pStyle w:val="StandardWeb"/>
      </w:pPr>
      <w:r>
        <w:t>Wenn du dein Hand ausstreckst,</w:t>
      </w:r>
      <w:r>
        <w:br/>
        <w:t>Des Menschen Herz erschreckst,</w:t>
      </w:r>
      <w:r>
        <w:br/>
        <w:t>Wenn du die Sünd heimsuchest,</w:t>
      </w:r>
      <w:r>
        <w:br/>
        <w:t>Den Sünder schiltst und fluchest:</w:t>
      </w:r>
      <w:r>
        <w:br/>
        <w:t>So geht in einer Stunde</w:t>
      </w:r>
      <w:r>
        <w:br/>
        <w:t>All Herrlichkeit zugrunde.</w:t>
      </w:r>
    </w:p>
    <w:p w14:paraId="0B43CEE6" w14:textId="77777777" w:rsidR="005E7400" w:rsidRDefault="005E7400" w:rsidP="005E7400">
      <w:pPr>
        <w:pStyle w:val="StandardWeb"/>
      </w:pPr>
      <w:r>
        <w:t>Der schönen Jugend Kranz,</w:t>
      </w:r>
      <w:r>
        <w:br/>
        <w:t>Der roten Wangen Glanz</w:t>
      </w:r>
      <w:r>
        <w:br/>
        <w:t>Wird wie ein Kleid verzehret,</w:t>
      </w:r>
      <w:r>
        <w:br/>
        <w:t>So hier der Matten nähret.</w:t>
      </w:r>
      <w:r>
        <w:br/>
        <w:t>Ach, wie gar nichts im Leben</w:t>
      </w:r>
      <w:r>
        <w:br/>
        <w:t>Sind die auf Erden schweben!</w:t>
      </w:r>
    </w:p>
    <w:p w14:paraId="43650D8B" w14:textId="77777777" w:rsidR="005E7400" w:rsidRDefault="005E7400" w:rsidP="005E7400">
      <w:pPr>
        <w:pStyle w:val="StandardWeb"/>
      </w:pPr>
      <w:r>
        <w:t>Du aber, du mein Hort,</w:t>
      </w:r>
      <w:r>
        <w:br/>
        <w:t>Du bleibet fort und fort</w:t>
      </w:r>
      <w:r>
        <w:br/>
        <w:t>Mein Helfer, sieht mein Sehnen,</w:t>
      </w:r>
      <w:r>
        <w:br/>
        <w:t>Mein Angst und heiße Tränen,</w:t>
      </w:r>
      <w:r>
        <w:br/>
        <w:t>Erhöret meine Bitte,</w:t>
      </w:r>
      <w:r>
        <w:br/>
        <w:t>Wenn ich mein Herz ausschütte.</w:t>
      </w:r>
    </w:p>
    <w:p w14:paraId="16C56BFC" w14:textId="77777777" w:rsidR="005E7400" w:rsidRDefault="005E7400" w:rsidP="005E7400">
      <w:pPr>
        <w:pStyle w:val="StandardWeb"/>
      </w:pPr>
      <w:r>
        <w:t>Drum ruhet mein Gemüt</w:t>
      </w:r>
      <w:r>
        <w:br/>
        <w:t>Allein auf deiner Güt;</w:t>
      </w:r>
      <w:r>
        <w:br/>
        <w:t>Ich laß dein Herze sorgen,</w:t>
      </w:r>
      <w:r>
        <w:br/>
        <w:t>Als deme nicht verborgen,</w:t>
      </w:r>
      <w:r>
        <w:br/>
        <w:t>Wie Meiner Feinde Tücke</w:t>
      </w:r>
      <w:r>
        <w:br/>
        <w:t>Du treiben sollst zurücke.</w:t>
      </w:r>
    </w:p>
    <w:p w14:paraId="2ECC57E6" w14:textId="77777777" w:rsidR="005E7400" w:rsidRDefault="005E7400" w:rsidP="005E7400">
      <w:pPr>
        <w:pStyle w:val="StandardWeb"/>
      </w:pPr>
      <w:r>
        <w:t>Ich bin dein Knecht und Kind,</w:t>
      </w:r>
      <w:r>
        <w:br/>
        <w:t>Dein Erb und Hausgesind,</w:t>
      </w:r>
      <w:r>
        <w:br/>
        <w:t>Dein Pilgrim und dein Bürger,</w:t>
      </w:r>
      <w:r>
        <w:br/>
        <w:t>Der, wenn der Menschenwürger</w:t>
      </w:r>
      <w:r>
        <w:br/>
        <w:t>Mein Leben mir genommen,</w:t>
      </w:r>
      <w:r>
        <w:br/>
        <w:t>Zu dir gewiß wird kommen.</w:t>
      </w:r>
    </w:p>
    <w:p w14:paraId="7054D29E" w14:textId="77777777" w:rsidR="005E7400" w:rsidRDefault="005E7400" w:rsidP="005E7400">
      <w:pPr>
        <w:pStyle w:val="StandardWeb"/>
      </w:pPr>
      <w:r>
        <w:t>Zur Weit muß ich hinaus,</w:t>
      </w:r>
      <w:r>
        <w:br/>
        <w:t>Der Himmel ist mein Haus,</w:t>
      </w:r>
      <w:r>
        <w:br/>
        <w:t>Da in den Engelscharen</w:t>
      </w:r>
      <w:r>
        <w:br/>
        <w:t>Mein Eltern und Vorfahren,</w:t>
      </w:r>
      <w:r>
        <w:br/>
        <w:t>Auch Schwestern, Freund und Brüder</w:t>
      </w:r>
      <w:r>
        <w:br/>
        <w:t>Jetzt singen ihre Lieder.</w:t>
      </w:r>
    </w:p>
    <w:p w14:paraId="0120DCDB" w14:textId="77777777" w:rsidR="005E7400" w:rsidRDefault="005E7400" w:rsidP="005E7400">
      <w:pPr>
        <w:pStyle w:val="StandardWeb"/>
      </w:pPr>
      <w:r>
        <w:t>Hie ist nur Qual und Pein,</w:t>
      </w:r>
      <w:r>
        <w:br/>
        <w:t>Dort, dort wird Freude sein!</w:t>
      </w:r>
      <w:r>
        <w:br/>
        <w:t>Dahin, wenn es dein Wille,</w:t>
      </w:r>
      <w:r>
        <w:br/>
        <w:t>Ich fröhlich, sanft und stille</w:t>
      </w:r>
      <w:r>
        <w:br/>
        <w:t>Aus diesen Jammerjahren</w:t>
      </w:r>
      <w:r>
        <w:br/>
        <w:t>Zur Ruhe will abfahren.</w:t>
      </w:r>
    </w:p>
    <w:p w14:paraId="5586FD17" w14:textId="77777777" w:rsidR="00E02825" w:rsidRDefault="00E02825" w:rsidP="00E02825">
      <w:pPr>
        <w:pStyle w:val="berschrift1"/>
      </w:pPr>
      <w:r w:rsidRPr="003F746E">
        <w:t>Mein herzer Vater, weint ihr noch</w:t>
      </w:r>
      <w:r>
        <w:t xml:space="preserve"> </w:t>
      </w:r>
    </w:p>
    <w:p w14:paraId="36A82F33" w14:textId="77777777" w:rsidR="00E02825" w:rsidRDefault="00E02825" w:rsidP="00E02825">
      <w:pPr>
        <w:pStyle w:val="StandardWeb"/>
      </w:pPr>
      <w:r>
        <w:t>1. Mein herzer Vater, weint ihr noch?</w:t>
      </w:r>
      <w:r>
        <w:br/>
        <w:t>Und ihr, die mich geboren?</w:t>
      </w:r>
      <w:r>
        <w:br/>
        <w:t>Was grämt ihr euch? Was macht ihr doch?</w:t>
      </w:r>
      <w:r>
        <w:br/>
        <w:t>Ich bin ja unverloren.</w:t>
      </w:r>
      <w:r>
        <w:br/>
        <w:t>Ach, ihr sollt sehen, wie mirs geht,</w:t>
      </w:r>
      <w:r>
        <w:br/>
        <w:t>Und wie mich der so hoch erhöht,</w:t>
      </w:r>
      <w:r>
        <w:br/>
        <w:t>Der selbst hoch erhaben;</w:t>
      </w:r>
      <w:r>
        <w:br/>
        <w:t>Ich weiß, ihr würdet anders tun</w:t>
      </w:r>
      <w:r>
        <w:br/>
        <w:t>Und meiner Seele süßes Ruhn</w:t>
      </w:r>
      <w:r>
        <w:br/>
        <w:t>Mit eurem Munde loben.</w:t>
      </w:r>
    </w:p>
    <w:p w14:paraId="6D279B2E" w14:textId="77777777" w:rsidR="00E02825" w:rsidRDefault="00E02825" w:rsidP="00E02825">
      <w:pPr>
        <w:pStyle w:val="StandardWeb"/>
      </w:pPr>
      <w:r>
        <w:t>2. Der saure Kampf, den ich dort hab</w:t>
      </w:r>
      <w:r>
        <w:br/>
        <w:t>In eurer Welt empfunden,</w:t>
      </w:r>
      <w:r>
        <w:br/>
        <w:t>Der ist durch Gottes Gnad und Gab</w:t>
      </w:r>
      <w:r>
        <w:br/>
        <w:t>All glücklich überwunden.</w:t>
      </w:r>
      <w:r>
        <w:br/>
        <w:t>Es ging mir wie es pflegt zu gehn</w:t>
      </w:r>
      <w:r>
        <w:br/>
        <w:t>All denen, die bei Christo stehn</w:t>
      </w:r>
      <w:r>
        <w:br/>
        <w:t>Und von der Welt sich scheiden;</w:t>
      </w:r>
      <w:r>
        <w:br/>
        <w:t>Wer Christo folgt, der muß mit ihm</w:t>
      </w:r>
      <w:r>
        <w:br/>
        <w:t>Das Kreuz und altes Ungestüm</w:t>
      </w:r>
      <w:r>
        <w:br/>
        <w:t>Auf seinen Wegen leiden.</w:t>
      </w:r>
    </w:p>
    <w:p w14:paraId="237923E1" w14:textId="77777777" w:rsidR="00E02825" w:rsidRDefault="00E02825" w:rsidP="00E02825">
      <w:pPr>
        <w:pStyle w:val="StandardWeb"/>
      </w:pPr>
      <w:r>
        <w:t>3. Nun bin ich durch. Gott Lob und Dank!</w:t>
      </w:r>
      <w:r>
        <w:br/>
        <w:t>Hier kommt ein ander Leben:</w:t>
      </w:r>
      <w:r>
        <w:br/>
        <w:t>Hier wird mir, was mein leben lang</w:t>
      </w:r>
      <w:r>
        <w:br/>
        <w:t>Ich nicht gesehn, gegeben:</w:t>
      </w:r>
      <w:r>
        <w:br/>
        <w:t>Ein ganzer Himmel voller Licht,</w:t>
      </w:r>
      <w:r>
        <w:br/>
        <w:t>Ein Licht, davon mein Angesicht</w:t>
      </w:r>
      <w:r>
        <w:br/>
        <w:t>So schön wird als die Sonne;</w:t>
      </w:r>
      <w:r>
        <w:br/>
        <w:t>Hier ist ein ewges Freudenmeer,</w:t>
      </w:r>
      <w:r>
        <w:br/>
        <w:t>Wohin ich nur die Augen kehr,</w:t>
      </w:r>
      <w:r>
        <w:br/>
        <w:t>Ist Alles voller Wonne.</w:t>
      </w:r>
    </w:p>
    <w:p w14:paraId="7962456D" w14:textId="77777777" w:rsidR="00E02825" w:rsidRDefault="00E02825" w:rsidP="00E02825">
      <w:pPr>
        <w:pStyle w:val="StandardWeb"/>
      </w:pPr>
      <w:r>
        <w:t>4. Nun lobt ihr Menschen, wie ihr wollt,</w:t>
      </w:r>
      <w:r>
        <w:br/>
        <w:t>Des Erdenlebens Güte:</w:t>
      </w:r>
      <w:r>
        <w:br/>
        <w:t>Was ist darinnen, das mir sollt</w:t>
      </w:r>
      <w:r>
        <w:br/>
        <w:t>Jetzt neigen mein Gemüte?</w:t>
      </w:r>
      <w:r>
        <w:br/>
        <w:t>Was ist das Beste, das ihr liebt?</w:t>
      </w:r>
      <w:r>
        <w:br/>
        <w:t>Was gibt die Erde, wenn sie gibt,</w:t>
      </w:r>
      <w:r>
        <w:br/>
        <w:t>Als Angst und bittre Schmerzen?</w:t>
      </w:r>
      <w:r>
        <w:br/>
        <w:t>Was ist das güldne Gut und Geld?</w:t>
      </w:r>
      <w:r>
        <w:br/>
        <w:t>Was bringt der Schein und Pracht der Welt</w:t>
      </w:r>
      <w:r>
        <w:br/>
        <w:t>Als Kummer eurer Herzen?</w:t>
      </w:r>
    </w:p>
    <w:p w14:paraId="4A0E6CDE" w14:textId="77777777" w:rsidR="00E02825" w:rsidRDefault="00E02825" w:rsidP="00E02825">
      <w:pPr>
        <w:pStyle w:val="StandardWeb"/>
      </w:pPr>
      <w:r>
        <w:t>5. Was ist der großen Leute Gunst</w:t>
      </w:r>
      <w:r>
        <w:br/>
        <w:t>Als Zunder großes Neides?</w:t>
      </w:r>
      <w:r>
        <w:br/>
        <w:t>Was ist das Wissen vieler Kunst</w:t>
      </w:r>
      <w:r>
        <w:br/>
        <w:t>Als Ursprung vieles Leides?</w:t>
      </w:r>
      <w:r>
        <w:br/>
        <w:t>Denn wer viel weiß, der grämt sich viel,</w:t>
      </w:r>
      <w:r>
        <w:br/>
        <w:t>Und welcher andre lehren will,</w:t>
      </w:r>
      <w:r>
        <w:br/>
        <w:t>Muß leiden und viel tragen.</w:t>
      </w:r>
      <w:r>
        <w:br/>
        <w:t>Seht alles an, Ruhm, Lob und Ehr,</w:t>
      </w:r>
      <w:r>
        <w:br/>
        <w:t>Habt Freud und Luft, was habt ihr mehr</w:t>
      </w:r>
      <w:r>
        <w:br/>
        <w:t>Als endlich Weh und Klagen?</w:t>
      </w:r>
    </w:p>
    <w:p w14:paraId="26736DAC" w14:textId="77777777" w:rsidR="00E02825" w:rsidRDefault="00E02825" w:rsidP="00E02825">
      <w:pPr>
        <w:pStyle w:val="StandardWeb"/>
      </w:pPr>
      <w:r>
        <w:t>6. Nichts ist schön und wohl bestellt,</w:t>
      </w:r>
      <w:r>
        <w:br/>
        <w:t>Da man hier wohl auf stehe,</w:t>
      </w:r>
      <w:r>
        <w:br/>
        <w:t>Drum nimmt Gott, was ihm wohlgefällt,</w:t>
      </w:r>
      <w:r>
        <w:br/>
        <w:t>Bei Zeiten in die Höhe</w:t>
      </w:r>
      <w:r>
        <w:br/>
        <w:t>Und setzet es in seinen Schoß:</w:t>
      </w:r>
      <w:r>
        <w:br/>
        <w:t>Da ist es alles Kummers los,</w:t>
      </w:r>
      <w:r>
        <w:br/>
        <w:t>Darf nicht, wie ihr, sich kränken,</w:t>
      </w:r>
      <w:r>
        <w:br/>
        <w:t>Die ihr oft denket, wie doch wohl</w:t>
      </w:r>
      <w:r>
        <w:br/>
        <w:t>Dies oder jenes werden soll,</w:t>
      </w:r>
      <w:r>
        <w:br/>
        <w:t>Und könnets nicht erdenken.</w:t>
      </w:r>
    </w:p>
    <w:p w14:paraId="35431DFA" w14:textId="77777777" w:rsidR="00E02825" w:rsidRDefault="00E02825" w:rsidP="00E02825">
      <w:pPr>
        <w:pStyle w:val="StandardWeb"/>
      </w:pPr>
      <w:r>
        <w:t>7. Wer selig stirbt, der schleußet zu</w:t>
      </w:r>
      <w:r>
        <w:br/>
        <w:t>Die schwarzen Jammerstore,</w:t>
      </w:r>
      <w:r>
        <w:br/>
        <w:t>Hingegen schwingt er sich zur Ruh</w:t>
      </w:r>
      <w:r>
        <w:br/>
        <w:t>Im güldnen Engelchore,</w:t>
      </w:r>
      <w:r>
        <w:br/>
        <w:t>Legt Aschen weg, kriegt Freudenöl,</w:t>
      </w:r>
      <w:r>
        <w:br/>
        <w:t>Zeucht aus das Fleisch und schmückt die Seel</w:t>
      </w:r>
      <w:r>
        <w:br/>
        <w:t>In reiner weißer Seiden;</w:t>
      </w:r>
      <w:r>
        <w:br/>
        <w:t>Er läßt die Erd und nimmet ein</w:t>
      </w:r>
      <w:r>
        <w:br/>
        <w:t>Die Luft, da Christi Schäfelein</w:t>
      </w:r>
      <w:r>
        <w:br/>
        <w:t>In lauter Rosen weiden.</w:t>
      </w:r>
    </w:p>
    <w:p w14:paraId="6AE1C607" w14:textId="77777777" w:rsidR="00E02825" w:rsidRDefault="00E02825" w:rsidP="00E02825">
      <w:pPr>
        <w:pStyle w:val="StandardWeb"/>
      </w:pPr>
      <w:r>
        <w:t>8. So gebt, ihr Liebsten, euch doch schlecht</w:t>
      </w:r>
      <w:r>
        <w:br/>
        <w:t>Dahin in Gottes Willen;</w:t>
      </w:r>
      <w:r>
        <w:br/>
        <w:t>Sein Rat ist gut, sein Tun ist recht</w:t>
      </w:r>
      <w:r>
        <w:br/>
        <w:t>Und wird wohl wieder stillen</w:t>
      </w:r>
      <w:r>
        <w:br/>
        <w:t>Den Schmerzen, den er euch gemacht.</w:t>
      </w:r>
      <w:r>
        <w:br/>
        <w:t>Und hiemit sei euch gute Nacht</w:t>
      </w:r>
      <w:r>
        <w:br/>
        <w:t>Von eurem Sohn gegönnet.</w:t>
      </w:r>
      <w:r>
        <w:br/>
        <w:t>Es kommt die Zeit, da mich und euch</w:t>
      </w:r>
      <w:r>
        <w:br/>
        <w:t>Vereingen wird in seinem Reich,</w:t>
      </w:r>
      <w:r>
        <w:br/>
        <w:t>Der euch und mich getrennet.</w:t>
      </w:r>
    </w:p>
    <w:p w14:paraId="7276DBF2" w14:textId="77777777" w:rsidR="00E02825" w:rsidRDefault="00E02825" w:rsidP="00E02825">
      <w:pPr>
        <w:pStyle w:val="StandardWeb"/>
      </w:pPr>
      <w:r>
        <w:t>9. Da will ich eure Treu und Müh</w:t>
      </w:r>
      <w:r>
        <w:br/>
        <w:t>Und was ihr eurem Kranken</w:t>
      </w:r>
      <w:r>
        <w:br/>
        <w:t>Erwiesen habt, im Himmel hie,</w:t>
      </w:r>
      <w:r>
        <w:br/>
        <w:t>Sobald ihr kommt, verdanken.</w:t>
      </w:r>
      <w:r>
        <w:br/>
        <w:t>Ich will erzählen, wie ihr habt</w:t>
      </w:r>
      <w:r>
        <w:br/>
        <w:t>Euch selbst betrübt und mich gelabt,</w:t>
      </w:r>
      <w:r>
        <w:br/>
        <w:t>Vor Christo und vor allen;</w:t>
      </w:r>
      <w:r>
        <w:br/>
        <w:t>Und für den heißen Tränenfluß</w:t>
      </w:r>
      <w:r>
        <w:br/>
        <w:t>Will ich mit mehr als einem Kuß</w:t>
      </w:r>
      <w:r>
        <w:br/>
        <w:t xml:space="preserve">Um euren Hals euch fallen. </w:t>
      </w:r>
    </w:p>
    <w:p w14:paraId="53C102CA" w14:textId="77777777" w:rsidR="005E7400" w:rsidRDefault="005E7400" w:rsidP="005E7400">
      <w:pPr>
        <w:pStyle w:val="berschrift1"/>
      </w:pPr>
      <w:r w:rsidRPr="00833CF4">
        <w:t>Meine Seel ist in der Stille</w:t>
      </w:r>
      <w:r>
        <w:t xml:space="preserve"> </w:t>
      </w:r>
    </w:p>
    <w:p w14:paraId="2E94DCAC" w14:textId="77777777" w:rsidR="005E7400" w:rsidRDefault="005E7400" w:rsidP="005E7400">
      <w:pPr>
        <w:pStyle w:val="StandardWeb"/>
      </w:pPr>
      <w:r>
        <w:t>Meine Seel ist in der Stille,</w:t>
      </w:r>
      <w:r>
        <w:br/>
        <w:t>Tröstet sich des Höchsten Kraft,</w:t>
      </w:r>
      <w:r>
        <w:br/>
        <w:t>Dessen Rat und heilger Wille</w:t>
      </w:r>
      <w:r>
        <w:br/>
        <w:t>Mir bald Rat und Hülfe schafft.</w:t>
      </w:r>
      <w:r>
        <w:br/>
        <w:t>Der kann mehr als alle Götter,</w:t>
      </w:r>
      <w:r>
        <w:br/>
        <w:t>Ist mein Hort, mein Heil, mein Retter.</w:t>
      </w:r>
      <w:r>
        <w:br/>
        <w:t>Daß kein Fall mich stürzen kann,</w:t>
      </w:r>
      <w:r>
        <w:br/>
        <w:t>Trät er noch so heftig an.</w:t>
      </w:r>
    </w:p>
    <w:p w14:paraId="1FE26B6F" w14:textId="77777777" w:rsidR="005E7400" w:rsidRDefault="005E7400" w:rsidP="005E7400">
      <w:pPr>
        <w:pStyle w:val="StandardWeb"/>
      </w:pPr>
      <w:r>
        <w:t>Meine Nasser, hört! Wie lange</w:t>
      </w:r>
      <w:r>
        <w:br/>
        <w:t>Stellt ihr alle einem nach?</w:t>
      </w:r>
      <w:r>
        <w:br/>
        <w:t>Ihr macht meinem Herzen bange,</w:t>
      </w:r>
      <w:r>
        <w:br/>
        <w:t>Mir zur Ehr und euch zur Schmach.</w:t>
      </w:r>
      <w:r>
        <w:br/>
        <w:t>Hanget, wie zerrissne Mauern</w:t>
      </w:r>
      <w:r>
        <w:br/>
        <w:t>Und wie Wände, die nicht dauern,</w:t>
      </w:r>
      <w:r>
        <w:br/>
        <w:t>Uber mir, und seid bedacht,</w:t>
      </w:r>
      <w:r>
        <w:br/>
        <w:t>Wie ich werde tot gemacht.</w:t>
      </w:r>
    </w:p>
    <w:p w14:paraId="4C403699" w14:textId="77777777" w:rsidR="005E7400" w:rsidRDefault="005E7400" w:rsidP="005E7400">
      <w:pPr>
        <w:pStyle w:val="StandardWeb"/>
      </w:pPr>
      <w:r>
        <w:t>Ja fürwahr, daß einge denken,</w:t>
      </w:r>
      <w:r>
        <w:br/>
        <w:t>Die, so mir zuwider seind,</w:t>
      </w:r>
      <w:r>
        <w:br/>
        <w:t>Wie sie mir mein Leben senken</w:t>
      </w:r>
      <w:r>
        <w:br/>
        <w:t>Dahin, da kein Licht mehr scheint.</w:t>
      </w:r>
      <w:r>
        <w:br/>
        <w:t>Dann geht ihr Mund aufs Lügen</w:t>
      </w:r>
      <w:r>
        <w:br/>
        <w:t>Und das Herz auf lauter Trügen;</w:t>
      </w:r>
      <w:r>
        <w:br/>
        <w:t>Gute Wort und falsche Tück</w:t>
      </w:r>
      <w:r>
        <w:br/>
        <w:t>Ist ihr bestes Meisterstück.</w:t>
      </w:r>
    </w:p>
    <w:p w14:paraId="567B6B0A" w14:textId="77777777" w:rsidR="005E7400" w:rsidRDefault="005E7400" w:rsidP="005E7400">
      <w:pPr>
        <w:pStyle w:val="StandardWeb"/>
      </w:pPr>
      <w:r>
        <w:t>Dennoch bleib ich ungeschrecket,</w:t>
      </w:r>
      <w:r>
        <w:br/>
        <w:t>Und mein Geist ist unverzagt</w:t>
      </w:r>
      <w:r>
        <w:br/>
        <w:t>In dem Gotte, der mich decket,</w:t>
      </w:r>
      <w:r>
        <w:br/>
        <w:t>Wenn die arge Welt mich plagt.</w:t>
      </w:r>
      <w:r>
        <w:br/>
        <w:t>Auf den harret meine Seele;</w:t>
      </w:r>
      <w:r>
        <w:br/>
        <w:t>Da ist Trost, den ich erwähle,</w:t>
      </w:r>
      <w:r>
        <w:br/>
        <w:t>Da ist Schutz, der mir gefällt,</w:t>
      </w:r>
      <w:r>
        <w:br/>
        <w:t>Und Errettung, die mich hält.</w:t>
      </w:r>
    </w:p>
    <w:p w14:paraId="57C64835" w14:textId="77777777" w:rsidR="005E7400" w:rsidRDefault="005E7400" w:rsidP="005E7400">
      <w:pPr>
        <w:pStyle w:val="StandardWeb"/>
      </w:pPr>
      <w:r>
        <w:t>Nimmer, nimmer werd ich fallen,</w:t>
      </w:r>
      <w:r>
        <w:br/>
        <w:t>Nimmer werd ich untergehn,</w:t>
      </w:r>
      <w:r>
        <w:br/>
        <w:t>Denn hier ist, der mich vor allen,</w:t>
      </w:r>
      <w:r>
        <w:br/>
        <w:t>Die mich drücken, kann erhöhn.</w:t>
      </w:r>
      <w:r>
        <w:br/>
        <w:t>Bei dem ist mein Heil und Ehre,</w:t>
      </w:r>
      <w:r>
        <w:br/>
        <w:t>Meine Stärke, meine Wehre;</w:t>
      </w:r>
      <w:r>
        <w:br/>
        <w:t>Meine Freud und Zuversicht</w:t>
      </w:r>
      <w:r>
        <w:br/>
        <w:t>Ist nur stets auf Gott gericht’.</w:t>
      </w:r>
    </w:p>
    <w:p w14:paraId="6CCCF078" w14:textId="77777777" w:rsidR="005E7400" w:rsidRDefault="005E7400" w:rsidP="005E7400">
      <w:pPr>
        <w:pStyle w:val="StandardWeb"/>
      </w:pPr>
      <w:r>
        <w:t>Hoffet allzeit, lieben Leute,</w:t>
      </w:r>
      <w:r>
        <w:br/>
        <w:t>Hoffet allzeit stark auf ihn.</w:t>
      </w:r>
      <w:r>
        <w:br/>
        <w:t>Kommt die Hülfe nicht bald heute,</w:t>
      </w:r>
      <w:r>
        <w:br/>
        <w:t>Falle doch der Mut nicht hin.</w:t>
      </w:r>
      <w:r>
        <w:br/>
        <w:t>Sondern schüttet aus dem Herzen</w:t>
      </w:r>
      <w:r>
        <w:br/>
        <w:t>Eures Herzens Sorg und Schmerzen,</w:t>
      </w:r>
      <w:r>
        <w:br/>
        <w:t>Legt sie für sein Angesicht,</w:t>
      </w:r>
      <w:r>
        <w:br/>
        <w:t>Traut ihn fest und zweifelt nicht.</w:t>
      </w:r>
    </w:p>
    <w:p w14:paraId="0D3215EC" w14:textId="77777777" w:rsidR="005E7400" w:rsidRDefault="005E7400" w:rsidP="005E7400">
      <w:pPr>
        <w:pStyle w:val="StandardWeb"/>
      </w:pPr>
      <w:r>
        <w:t>Gott kann alles Unglück enden,</w:t>
      </w:r>
      <w:r>
        <w:br/>
        <w:t>Wird’s auch herzlich gerne tun</w:t>
      </w:r>
      <w:r>
        <w:br/>
        <w:t>Denen, die sich zu ihm wenden</w:t>
      </w:r>
      <w:r>
        <w:br/>
        <w:t>Und auf seine Güte ruhn.</w:t>
      </w:r>
      <w:r>
        <w:br/>
        <w:t>Aber Menschenhülf ist nichtig,</w:t>
      </w:r>
      <w:r>
        <w:br/>
        <w:t>Ihr Vermögen ist nicht tüchtig,</w:t>
      </w:r>
      <w:r>
        <w:br/>
        <w:t>Wär es gleich noch eins so groß,</w:t>
      </w:r>
      <w:r>
        <w:br/>
        <w:t>Uns zu machen frei und los.</w:t>
      </w:r>
    </w:p>
    <w:p w14:paraId="557FA89E" w14:textId="77777777" w:rsidR="005E7400" w:rsidRDefault="005E7400" w:rsidP="005E7400">
      <w:pPr>
        <w:pStyle w:val="StandardWeb"/>
      </w:pPr>
      <w:r>
        <w:t>Große Leute, große Toren</w:t>
      </w:r>
      <w:r>
        <w:br/>
        <w:t>Prangen sehr und sind doch Kot,</w:t>
      </w:r>
      <w:r>
        <w:br/>
        <w:t>Füllen Sinnen, Aug und Ohren,</w:t>
      </w:r>
      <w:r>
        <w:br/>
        <w:t>Kommt’s zur Tat, so sind sie tot.</w:t>
      </w:r>
      <w:r>
        <w:br/>
        <w:t>Will man ihres Tuns und Sachen</w:t>
      </w:r>
      <w:r>
        <w:br/>
        <w:t>Eine Prob und Rechnung machen,</w:t>
      </w:r>
      <w:r>
        <w:br/>
        <w:t>Nach dem Ausschlag des Gewichts</w:t>
      </w:r>
      <w:r>
        <w:br/>
        <w:t>Sind sie weniger denn nichts.</w:t>
      </w:r>
    </w:p>
    <w:p w14:paraId="1D74A3D8" w14:textId="77777777" w:rsidR="005E7400" w:rsidRDefault="005E7400" w:rsidP="005E7400">
      <w:pPr>
        <w:pStyle w:val="StandardWeb"/>
      </w:pPr>
      <w:r>
        <w:t>Laßt sie fahren, lieben Kinder,</w:t>
      </w:r>
      <w:r>
        <w:br/>
        <w:t>Da ist schlechter Vorteil bei.</w:t>
      </w:r>
      <w:r>
        <w:br/>
        <w:t>Habt für allem, was die Sünder</w:t>
      </w:r>
      <w:r>
        <w:br/>
        <w:t>Frechlich treiben, Furcht und Scheu.</w:t>
      </w:r>
      <w:r>
        <w:br/>
        <w:t>Laßt euch Eitelkeit nicht fangen,</w:t>
      </w:r>
      <w:r>
        <w:br/>
        <w:t>Nach, was nichts ist, nicht verlangen.</w:t>
      </w:r>
      <w:r>
        <w:br/>
        <w:t>Käm auch Gut und Reichtum an,</w:t>
      </w:r>
      <w:r>
        <w:br/>
        <w:t>Ei so hängt das Herz nicht dran.</w:t>
      </w:r>
    </w:p>
    <w:p w14:paraId="1EBE6545" w14:textId="77777777" w:rsidR="005E7400" w:rsidRDefault="005E7400" w:rsidP="005E7400">
      <w:pPr>
        <w:pStyle w:val="StandardWeb"/>
      </w:pPr>
      <w:r>
        <w:t>Wo das Herz am besten stehe,</w:t>
      </w:r>
      <w:r>
        <w:br/>
        <w:t>Lehrt am besten Gottes Wort</w:t>
      </w:r>
      <w:r>
        <w:br/>
        <w:t>Aus der güldnen Himmelshöhe;</w:t>
      </w:r>
      <w:r>
        <w:br/>
        <w:t>Denn da hör ich fort und fort,</w:t>
      </w:r>
      <w:r>
        <w:br/>
        <w:t>Daß er groß und reich von Kräften,</w:t>
      </w:r>
      <w:r>
        <w:br/>
        <w:t>Rein und heilig in Geschäften,</w:t>
      </w:r>
      <w:r>
        <w:br/>
        <w:t>Gütig dem, der Gutes tut.</w:t>
      </w:r>
      <w:r>
        <w:br/>
        <w:t>Nun! der sei mein schönstes Gut.</w:t>
      </w:r>
    </w:p>
    <w:p w14:paraId="65BC8A15" w14:textId="52664008" w:rsidR="00833CF4" w:rsidRDefault="00833CF4" w:rsidP="00833CF4">
      <w:pPr>
        <w:pStyle w:val="berschrift1"/>
      </w:pPr>
      <w:r w:rsidRPr="00833CF4">
        <w:t>Merkt auf, merkt, Himmel, Erde</w:t>
      </w:r>
      <w:r>
        <w:t xml:space="preserve"> </w:t>
      </w:r>
    </w:p>
    <w:p w14:paraId="4840D3A4" w14:textId="77777777" w:rsidR="00833CF4" w:rsidRDefault="00833CF4" w:rsidP="00833CF4">
      <w:pPr>
        <w:pStyle w:val="StandardWeb"/>
      </w:pPr>
      <w:r>
        <w:t>Merkt auf, merkt, Himmel, Erde,</w:t>
      </w:r>
      <w:r>
        <w:br/>
        <w:t>Und du, o Meeresgrund,</w:t>
      </w:r>
      <w:r>
        <w:br/>
        <w:t>Was ich jetzt singen werde</w:t>
      </w:r>
      <w:r>
        <w:br/>
        <w:t>Aus Gottes heilgem Mund!</w:t>
      </w:r>
      <w:r>
        <w:br/>
        <w:t>Es fließe meine Lehre,</w:t>
      </w:r>
      <w:r>
        <w:br/>
        <w:t>Wie Tau und Regen fleußt;</w:t>
      </w:r>
      <w:r>
        <w:br/>
        <w:t>Wer Ohren hat, der höre</w:t>
      </w:r>
      <w:r>
        <w:br/>
        <w:t>Des Höchsten Wort und Geist.</w:t>
      </w:r>
    </w:p>
    <w:p w14:paraId="7A041EE7" w14:textId="77777777" w:rsidR="00833CF4" w:rsidRDefault="00833CF4" w:rsidP="00833CF4">
      <w:pPr>
        <w:pStyle w:val="StandardWeb"/>
      </w:pPr>
      <w:r>
        <w:t>Es läßt der Herr euch weisen</w:t>
      </w:r>
      <w:r>
        <w:br/>
        <w:t>Sein Ehr und Namenszier;</w:t>
      </w:r>
      <w:r>
        <w:br/>
        <w:t>Die soll und will ich preisen,</w:t>
      </w:r>
      <w:r>
        <w:br/>
        <w:t>Das tut auch ihr mit mir.</w:t>
      </w:r>
      <w:r>
        <w:br/>
        <w:t>Er ist ein Gott der Götter,</w:t>
      </w:r>
      <w:r>
        <w:br/>
        <w:t>Ein Tröster in der Not,</w:t>
      </w:r>
      <w:r>
        <w:br/>
        <w:t>Ein Fels, ein einzger Retter</w:t>
      </w:r>
      <w:r>
        <w:br/>
        <w:t>Und selbst des Todes Tod.</w:t>
      </w:r>
    </w:p>
    <w:p w14:paraId="0B228C71" w14:textId="77777777" w:rsidR="00833CF4" w:rsidRDefault="00833CF4" w:rsidP="00833CF4">
      <w:pPr>
        <w:pStyle w:val="StandardWeb"/>
      </w:pPr>
      <w:r>
        <w:t>Sein Tun ist lauter Güte,</w:t>
      </w:r>
      <w:r>
        <w:br/>
        <w:t>Sein Werk ist rein und klar,</w:t>
      </w:r>
      <w:r>
        <w:br/>
        <w:t>Treu ist er am Gemüte,</w:t>
      </w:r>
      <w:r>
        <w:br/>
        <w:t>Im Wort und Reden wahr,</w:t>
      </w:r>
      <w:r>
        <w:br/>
        <w:t>Viel heiliger als die Engel,</w:t>
      </w:r>
      <w:r>
        <w:br/>
        <w:t>Die doch nur recht getan,</w:t>
      </w:r>
      <w:r>
        <w:br/>
        <w:t>Frei aller Fehl und Mängel,</w:t>
      </w:r>
      <w:r>
        <w:br/>
        <w:t>Fern von Unrechtsbahn.</w:t>
      </w:r>
    </w:p>
    <w:p w14:paraId="47727CBA" w14:textId="77777777" w:rsidR="00833CF4" w:rsidRDefault="00833CF4" w:rsidP="00833CF4">
      <w:pPr>
        <w:pStyle w:val="StandardWeb"/>
      </w:pPr>
      <w:r>
        <w:t>Er ist gerecht. Wir alle</w:t>
      </w:r>
      <w:r>
        <w:br/>
        <w:t>Sind schändlich angesteckt</w:t>
      </w:r>
      <w:r>
        <w:br/>
        <w:t>Mit Adams Sünd und Falle,</w:t>
      </w:r>
      <w:r>
        <w:br/>
        <w:t>Der täglich in uns heckt</w:t>
      </w:r>
      <w:r>
        <w:br/>
        <w:t>Viel böse schwere Taten,</w:t>
      </w:r>
      <w:r>
        <w:br/>
        <w:t>Die unserm großen Gott,</w:t>
      </w:r>
      <w:r>
        <w:br/>
        <w:t>Des kein Mensch kann entraten,</w:t>
      </w:r>
      <w:r>
        <w:br/>
        <w:t>Geraten nur zum Spott.</w:t>
      </w:r>
    </w:p>
    <w:p w14:paraId="0E27D5D2" w14:textId="77777777" w:rsidR="00833CF4" w:rsidRDefault="00833CF4" w:rsidP="00833CF4">
      <w:pPr>
        <w:pStyle w:val="StandardWeb"/>
      </w:pPr>
      <w:r>
        <w:t>Die ungeratnen Kinder,</w:t>
      </w:r>
      <w:r>
        <w:br/>
        <w:t>Die fallen von ihm ab</w:t>
      </w:r>
      <w:r>
        <w:br/>
        <w:t>Und werden freche Sünder,</w:t>
      </w:r>
      <w:r>
        <w:br/>
        <w:t>Vergessen aller Gab</w:t>
      </w:r>
      <w:r>
        <w:br/>
        <w:t>Und so viel tausend Güter</w:t>
      </w:r>
      <w:r>
        <w:br/>
        <w:t>Und so viel süßer Gnad,</w:t>
      </w:r>
      <w:r>
        <w:br/>
        <w:t>Die Ihnen Gott, ihr Hüter,</w:t>
      </w:r>
      <w:r>
        <w:br/>
        <w:t>So oft erwiesen hat.</w:t>
      </w:r>
    </w:p>
    <w:p w14:paraId="2942A27F" w14:textId="77777777" w:rsidR="00833CF4" w:rsidRDefault="00833CF4" w:rsidP="00833CF4">
      <w:pPr>
        <w:pStyle w:val="StandardWeb"/>
      </w:pPr>
      <w:r>
        <w:t>Dankst du denn solchermaßen,</w:t>
      </w:r>
      <w:r>
        <w:br/>
        <w:t>Du toll und töricht Volk,</w:t>
      </w:r>
      <w:r>
        <w:br/>
        <w:t>Dem, der dir regnen lassen</w:t>
      </w:r>
      <w:r>
        <w:br/>
        <w:t>Dein Manna aus der Volk</w:t>
      </w:r>
      <w:r>
        <w:br/>
        <w:t>Und aus des Himmels Kammer</w:t>
      </w:r>
      <w:r>
        <w:br/>
        <w:t>Dir Speisen zugeschickt,</w:t>
      </w:r>
      <w:r>
        <w:br/>
        <w:t>Damit in deinem Jammer</w:t>
      </w:r>
      <w:r>
        <w:br/>
        <w:t>Dein Herze würd erquickt?</w:t>
      </w:r>
    </w:p>
    <w:p w14:paraId="7C60A75E" w14:textId="77777777" w:rsidR="00833CF4" w:rsidRDefault="00833CF4" w:rsidP="00833CF4">
      <w:pPr>
        <w:pStyle w:val="StandardWeb"/>
      </w:pPr>
      <w:r>
        <w:t>Woher hast du dein Leben</w:t>
      </w:r>
      <w:r>
        <w:br/>
        <w:t>Und deines Liebes Bild?</w:t>
      </w:r>
      <w:r>
        <w:br/>
        <w:t>Wer hat das Blut gegeben,</w:t>
      </w:r>
      <w:r>
        <w:br/>
        <w:t>Das dir die Adern füllt?</w:t>
      </w:r>
      <w:r>
        <w:br/>
        <w:t>Ists nicht dein Herr, dein Schöpfer,</w:t>
      </w:r>
      <w:r>
        <w:br/>
        <w:t>Dein Vater und dein Licht,</w:t>
      </w:r>
      <w:r>
        <w:br/>
        <w:t>Der dich, gleich als ein Töpfer,</w:t>
      </w:r>
      <w:r>
        <w:br/>
        <w:t>Von Erde zugericht?</w:t>
      </w:r>
    </w:p>
    <w:p w14:paraId="2301BB0F" w14:textId="77777777" w:rsidR="00833CF4" w:rsidRDefault="00833CF4" w:rsidP="00833CF4">
      <w:pPr>
        <w:pStyle w:val="StandardWeb"/>
      </w:pPr>
      <w:r>
        <w:t>Gedenk und geh zurücke</w:t>
      </w:r>
      <w:r>
        <w:br/>
        <w:t>In die vergangnen Jahr;</w:t>
      </w:r>
      <w:r>
        <w:br/>
        <w:t>Erwäge, was für Glücke</w:t>
      </w:r>
      <w:r>
        <w:br/>
        <w:t>Gott deiner Väter Schar</w:t>
      </w:r>
      <w:r>
        <w:br/>
        <w:t>Erzeigt in schweren Zeiten!</w:t>
      </w:r>
      <w:r>
        <w:br/>
        <w:t>Das ist den Alten kund,</w:t>
      </w:r>
      <w:r>
        <w:br/>
        <w:t>Die werden dir andeuten</w:t>
      </w:r>
      <w:r>
        <w:br/>
        <w:t>Den rechten wahren Grund.</w:t>
      </w:r>
    </w:p>
    <w:p w14:paraId="1471F64F" w14:textId="77777777" w:rsidR="00833CF4" w:rsidRDefault="00833CF4" w:rsidP="00833CF4">
      <w:pPr>
        <w:pStyle w:val="StandardWeb"/>
      </w:pPr>
      <w:r>
        <w:t>Er stieß die wilden Heiden</w:t>
      </w:r>
      <w:r>
        <w:br/>
        <w:t>Mit seiner starken Hand</w:t>
      </w:r>
      <w:r>
        <w:br/>
        <w:t>Aus ihrer fetten Weiden</w:t>
      </w:r>
      <w:r>
        <w:br/>
        <w:t>Und gab das schöne Land</w:t>
      </w:r>
      <w:r>
        <w:br/>
        <w:t>Des Israels Geschlechte</w:t>
      </w:r>
      <w:r>
        <w:br/>
        <w:t>Zu seines Namens Ruhm</w:t>
      </w:r>
      <w:r>
        <w:br/>
        <w:t>Und Jacob, seinem Knechte,</w:t>
      </w:r>
      <w:r>
        <w:br/>
        <w:t>Zum Erb und Eigentum.</w:t>
      </w:r>
    </w:p>
    <w:p w14:paraId="7302EF97" w14:textId="77777777" w:rsidR="00833CF4" w:rsidRDefault="00833CF4" w:rsidP="00833CF4">
      <w:pPr>
        <w:pStyle w:val="StandardWeb"/>
      </w:pPr>
      <w:r>
        <w:t>Er fand ihn, wo es heulet,</w:t>
      </w:r>
      <w:r>
        <w:br/>
        <w:t>In dürrer Wüstenei,</w:t>
      </w:r>
      <w:r>
        <w:br/>
        <w:t>Er fand ihn und erteilet</w:t>
      </w:r>
      <w:r>
        <w:br/>
        <w:t>Ihm alle Vatertreu;</w:t>
      </w:r>
      <w:r>
        <w:br/>
        <w:t>Er lehret ihn, was tauge</w:t>
      </w:r>
      <w:r>
        <w:br/>
        <w:t>Und er selbst Tugend heiß,</w:t>
      </w:r>
      <w:r>
        <w:br/>
        <w:t>Er hielt ihn wie ein Auge</w:t>
      </w:r>
      <w:r>
        <w:br/>
        <w:t>Und sparte keinen Fleiß.</w:t>
      </w:r>
    </w:p>
    <w:p w14:paraId="52AE6B37" w14:textId="77777777" w:rsidR="00833CF4" w:rsidRDefault="00833CF4" w:rsidP="00833CF4">
      <w:pPr>
        <w:pStyle w:val="StandardWeb"/>
      </w:pPr>
      <w:r>
        <w:t>Gleichwie ein Adler sitze</w:t>
      </w:r>
      <w:r>
        <w:br/>
        <w:t>Auf seiner zarten Brut</w:t>
      </w:r>
      <w:r>
        <w:br/>
        <w:t>Und gar genau beschützet,</w:t>
      </w:r>
      <w:r>
        <w:br/>
        <w:t>Was ihm am Herzen ruht;</w:t>
      </w:r>
      <w:r>
        <w:br/>
        <w:t>Er dehnt die starken Flügel,</w:t>
      </w:r>
      <w:r>
        <w:br/>
        <w:t>Wenn er sich hoch erschwingt</w:t>
      </w:r>
      <w:r>
        <w:br/>
        <w:t>Und über Tal und Hügel</w:t>
      </w:r>
      <w:r>
        <w:br/>
        <w:t>Sein edle Jungen bringt</w:t>
      </w:r>
    </w:p>
    <w:p w14:paraId="08540476" w14:textId="77777777" w:rsidR="00833CF4" w:rsidRDefault="00833CF4" w:rsidP="00833CF4">
      <w:pPr>
        <w:pStyle w:val="StandardWeb"/>
      </w:pPr>
      <w:r>
        <w:t>So hat sich auch gebreitet</w:t>
      </w:r>
      <w:r>
        <w:br/>
        <w:t>Des Höchsten Lieb und Gnad</w:t>
      </w:r>
      <w:r>
        <w:br/>
        <w:t>Auf Jakob, den er leitet,</w:t>
      </w:r>
      <w:r>
        <w:br/>
        <w:t>Auf daß ihm ja kein Schad</w:t>
      </w:r>
      <w:r>
        <w:br/>
        <w:t>Hier oder da anstieße:</w:t>
      </w:r>
      <w:r>
        <w:br/>
        <w:t>Er hub, er trug mit Fleiß,</w:t>
      </w:r>
      <w:r>
        <w:br/>
        <w:t>Bewahrt ihm Gang und Füße</w:t>
      </w:r>
      <w:r>
        <w:br/>
        <w:t>Auf seiner ganzen Reif.</w:t>
      </w:r>
    </w:p>
    <w:p w14:paraId="1A3BD06D" w14:textId="77777777" w:rsidR="00833CF4" w:rsidRDefault="00833CF4" w:rsidP="00833CF4">
      <w:pPr>
        <w:pStyle w:val="StandardWeb"/>
      </w:pPr>
      <w:r>
        <w:t>Er, sein Gott, tats alleine</w:t>
      </w:r>
      <w:r>
        <w:br/>
        <w:t>Und sonst kein anderer Gott;</w:t>
      </w:r>
      <w:r>
        <w:br/>
        <w:t>Es gaben Feld und Steine</w:t>
      </w:r>
      <w:r>
        <w:br/>
        <w:t>Öl, Honig, Wasser, Brot</w:t>
      </w:r>
      <w:r>
        <w:br/>
        <w:t>Ohn alle seine Mühe;</w:t>
      </w:r>
      <w:r>
        <w:br/>
        <w:t>Er hatte guten Mut</w:t>
      </w:r>
      <w:r>
        <w:br/>
        <w:t>Beim Fett der Schaf und Kühe</w:t>
      </w:r>
      <w:r>
        <w:br/>
        <w:t>Und trank gut Traubenblut.</w:t>
      </w:r>
    </w:p>
    <w:p w14:paraId="03B7A9DD" w14:textId="77777777" w:rsidR="00833CF4" w:rsidRDefault="00833CF4" w:rsidP="00833CF4">
      <w:pPr>
        <w:pStyle w:val="StandardWeb"/>
      </w:pPr>
      <w:r>
        <w:t>Da er nun wohl gegessen,</w:t>
      </w:r>
      <w:r>
        <w:br/>
        <w:t>Vergaß er Gottes Heil,</w:t>
      </w:r>
      <w:r>
        <w:br/>
        <w:t>Und da er des vergessen,</w:t>
      </w:r>
      <w:r>
        <w:br/>
        <w:t>Da wird er frech und geil;</w:t>
      </w:r>
      <w:r>
        <w:br/>
        <w:t>Da seine Not gestillet,</w:t>
      </w:r>
      <w:r>
        <w:br/>
        <w:t>Beschimpft er Gottes Ehr,</w:t>
      </w:r>
      <w:r>
        <w:br/>
        <w:t>Und da der Lieb gefüllet,</w:t>
      </w:r>
      <w:r>
        <w:br/>
        <w:t>Da wird das Herze leer.</w:t>
      </w:r>
    </w:p>
    <w:p w14:paraId="37FC229B" w14:textId="77777777" w:rsidR="00833CF4" w:rsidRDefault="00833CF4" w:rsidP="00833CF4">
      <w:pPr>
        <w:pStyle w:val="StandardWeb"/>
      </w:pPr>
      <w:r>
        <w:t>Leer wird es an dem Guten,</w:t>
      </w:r>
      <w:r>
        <w:br/>
        <w:t>Des Bösen wird es voll,</w:t>
      </w:r>
      <w:r>
        <w:br/>
        <w:t>Ließ Götzenopfer bluten</w:t>
      </w:r>
      <w:r>
        <w:br/>
        <w:t>Und dient, als wär er toll,</w:t>
      </w:r>
      <w:r>
        <w:br/>
        <w:t>Des schändlichen Feldteufeln:</w:t>
      </w:r>
      <w:r>
        <w:br/>
        <w:t>Und den, an dessen Macht</w:t>
      </w:r>
      <w:r>
        <w:br/>
        <w:t>Die Teufel selbst nicht zweifeln,</w:t>
      </w:r>
      <w:r>
        <w:br/>
        <w:t>Den ließ er aus der Acht.</w:t>
      </w:r>
    </w:p>
    <w:p w14:paraId="5EC86B4C" w14:textId="77777777" w:rsidR="00833CF4" w:rsidRDefault="00833CF4" w:rsidP="00833CF4">
      <w:pPr>
        <w:pStyle w:val="StandardWeb"/>
      </w:pPr>
      <w:r>
        <w:t>Er ließ den ewgen Retter</w:t>
      </w:r>
      <w:r>
        <w:br/>
        <w:t>Und gab sich in den Schirm</w:t>
      </w:r>
      <w:r>
        <w:br/>
        <w:t>Der neuerdachten Götter,</w:t>
      </w:r>
      <w:r>
        <w:br/>
        <w:t>Hielt Bestien und Gewürm</w:t>
      </w:r>
      <w:r>
        <w:br/>
        <w:t>Und Bilder von Metallen,</w:t>
      </w:r>
      <w:r>
        <w:br/>
        <w:t>Von Holz, von Stein und Ton,</w:t>
      </w:r>
      <w:r>
        <w:br/>
        <w:t>Den Heiden zu gefallen,</w:t>
      </w:r>
      <w:r>
        <w:br/>
        <w:t>Für seiner Seelen Kron.</w:t>
      </w:r>
    </w:p>
    <w:p w14:paraId="49C93E64" w14:textId="77777777" w:rsidR="00833CF4" w:rsidRDefault="00833CF4" w:rsidP="00833CF4">
      <w:pPr>
        <w:pStyle w:val="StandardWeb"/>
      </w:pPr>
      <w:r>
        <w:t>Als das nun der erkannte,</w:t>
      </w:r>
      <w:r>
        <w:br/>
        <w:t>Der Herz und Nieren kennt,</w:t>
      </w:r>
      <w:r>
        <w:br/>
        <w:t>Da wuchs sein Zorn und brannte,</w:t>
      </w:r>
      <w:r>
        <w:br/>
        <w:t>Gleichwie ein Feuer brennt:</w:t>
      </w:r>
      <w:r>
        <w:br/>
        <w:t>Und die er vor so schöne</w:t>
      </w:r>
      <w:r>
        <w:br/>
        <w:t>Geliebt an seinem Teil</w:t>
      </w:r>
      <w:r>
        <w:br/>
        <w:t>Als Töchter und als Söhne,</w:t>
      </w:r>
      <w:r>
        <w:br/>
        <w:t>Die wurden ihm ein Greul.</w:t>
      </w:r>
    </w:p>
    <w:p w14:paraId="486B5EDD" w14:textId="77777777" w:rsidR="00833CF4" w:rsidRDefault="00833CF4" w:rsidP="00833CF4">
      <w:pPr>
        <w:pStyle w:val="StandardWeb"/>
      </w:pPr>
      <w:r>
        <w:t>Ich will mich, sprach er, wenden</w:t>
      </w:r>
      <w:r>
        <w:br/>
        <w:t>Von dieser schnöden Art,</w:t>
      </w:r>
      <w:r>
        <w:br/>
        <w:t>Die so abscheulich schänden</w:t>
      </w:r>
      <w:r>
        <w:br/>
        <w:t>Mich, der ich nichts gespart</w:t>
      </w:r>
      <w:r>
        <w:br/>
        <w:t>An meiner Treu und Güte:</w:t>
      </w:r>
      <w:r>
        <w:br/>
        <w:t>Ich habe recht geliebt,</w:t>
      </w:r>
      <w:r>
        <w:br/>
        <w:t>Dafür wird mein Gemüte</w:t>
      </w:r>
      <w:r>
        <w:br/>
        <w:t>Gekränket und betrübt.</w:t>
      </w:r>
    </w:p>
    <w:p w14:paraId="5A232AA3" w14:textId="77777777" w:rsidR="00833CF4" w:rsidRDefault="00833CF4" w:rsidP="00833CF4">
      <w:pPr>
        <w:pStyle w:val="StandardWeb"/>
      </w:pPr>
      <w:r>
        <w:t>Sie reizen mich mit Sünden:</w:t>
      </w:r>
      <w:r>
        <w:br/>
        <w:t>Was gilt, es soll einmal</w:t>
      </w:r>
      <w:r>
        <w:br/>
        <w:t>Sich wieder etwas finden</w:t>
      </w:r>
      <w:r>
        <w:br/>
        <w:t>Zu ihrem Zorn und Qual!</w:t>
      </w:r>
      <w:r>
        <w:br/>
        <w:t>Es werden Völker kommen,</w:t>
      </w:r>
      <w:r>
        <w:br/>
        <w:t>Die blind sind als ein Stein:</w:t>
      </w:r>
      <w:r>
        <w:br/>
        <w:t>Sie sollen meine Frommen</w:t>
      </w:r>
      <w:r>
        <w:br/>
        <w:t>Und liebten Kinder sein.</w:t>
      </w:r>
    </w:p>
    <w:p w14:paraId="12278DB4" w14:textId="77777777" w:rsidR="00833CF4" w:rsidRDefault="00833CF4" w:rsidP="00833CF4">
      <w:pPr>
        <w:pStyle w:val="StandardWeb"/>
      </w:pPr>
      <w:r>
        <w:t>Mein Feuer ist entstanden</w:t>
      </w:r>
      <w:r>
        <w:br/>
        <w:t>Und brennet lichterloh</w:t>
      </w:r>
      <w:r>
        <w:br/>
        <w:t>In meines Volkes Landen,</w:t>
      </w:r>
      <w:r>
        <w:br/>
        <w:t>Die sind ihm wie das Stroh.</w:t>
      </w:r>
      <w:r>
        <w:br/>
        <w:t>Es wird weit um sich greifen</w:t>
      </w:r>
      <w:r>
        <w:br/>
        <w:t>Bis zu der Höllengrund</w:t>
      </w:r>
      <w:r>
        <w:br/>
        <w:t>Und alle Frucht abstreiten,</w:t>
      </w:r>
      <w:r>
        <w:br/>
        <w:t>Die auf der Erdenrund.</w:t>
      </w:r>
    </w:p>
    <w:p w14:paraId="1273E7BE" w14:textId="77777777" w:rsidR="00833CF4" w:rsidRDefault="00833CF4" w:rsidP="00833CF4">
      <w:pPr>
        <w:pStyle w:val="StandardWeb"/>
      </w:pPr>
      <w:r>
        <w:t>Ich will mit meinen Pfeilen</w:t>
      </w:r>
      <w:r>
        <w:br/>
        <w:t>Sie treiben in den Tod:</w:t>
      </w:r>
      <w:r>
        <w:br/>
        <w:t>Es soll sie übereilen</w:t>
      </w:r>
      <w:r>
        <w:br/>
        <w:t>Schwert, Pest und Hungersnot.</w:t>
      </w:r>
      <w:r>
        <w:br/>
        <w:t>Ich will viel Tiere schicken</w:t>
      </w:r>
      <w:r>
        <w:br/>
        <w:t>Und strenges Schlangengift,</w:t>
      </w:r>
      <w:r>
        <w:br/>
        <w:t>Das soll zermartern, drücken</w:t>
      </w:r>
      <w:r>
        <w:br/>
        <w:t>Und fressen, wen es trifft.</w:t>
      </w:r>
    </w:p>
    <w:p w14:paraId="038E2417" w14:textId="77777777" w:rsidR="00833CF4" w:rsidRDefault="00833CF4" w:rsidP="00833CF4">
      <w:pPr>
        <w:pStyle w:val="StandardWeb"/>
      </w:pPr>
      <w:r>
        <w:t>Ich will sie recht belohnen,</w:t>
      </w:r>
      <w:r>
        <w:br/>
        <w:t>Mein Zorn soll gleich ergehn,</w:t>
      </w:r>
      <w:r>
        <w:br/>
        <w:t>Auch derer nicht verschonen,</w:t>
      </w:r>
      <w:r>
        <w:br/>
        <w:t>Die jung, gerad und schön;</w:t>
      </w:r>
      <w:r>
        <w:br/>
        <w:t>Ich will sie all zerstäuben</w:t>
      </w:r>
      <w:r>
        <w:br/>
        <w:t>Und fragen hier und dort:</w:t>
      </w:r>
      <w:r>
        <w:br/>
        <w:t>Wo ist dann nun ihr Bleiben?</w:t>
      </w:r>
      <w:r>
        <w:br/>
        <w:t>Welch ist ihr Sitz und Ort?</w:t>
      </w:r>
    </w:p>
    <w:p w14:paraId="7F0B4571" w14:textId="77777777" w:rsidR="00833CF4" w:rsidRDefault="00833CF4" w:rsidP="00833CF4">
      <w:pPr>
        <w:pStyle w:val="StandardWeb"/>
      </w:pPr>
      <w:r>
        <w:t>Doch muß ich gleichwohl scheuen</w:t>
      </w:r>
      <w:r>
        <w:br/>
        <w:t>Den ungereimten Wahn</w:t>
      </w:r>
      <w:r>
        <w:br/>
        <w:t>Der Feinde, die sich freuen,</w:t>
      </w:r>
      <w:r>
        <w:br/>
        <w:t>Als hätten sies getan.</w:t>
      </w:r>
      <w:r>
        <w:br/>
        <w:t>Sie bleiben wie die Narren</w:t>
      </w:r>
      <w:r>
        <w:br/>
        <w:t>Bei ihrem Gaukelspiel</w:t>
      </w:r>
      <w:r>
        <w:br/>
        <w:t>Und ziehn am Torheitkarren,</w:t>
      </w:r>
      <w:r>
        <w:br/>
        <w:t>Ich tu auch, was ich will.</w:t>
      </w:r>
    </w:p>
    <w:p w14:paraId="6E73FE01" w14:textId="77777777" w:rsidR="00833CF4" w:rsidRDefault="00833CF4" w:rsidP="00833CF4">
      <w:pPr>
        <w:pStyle w:val="StandardWeb"/>
      </w:pPr>
      <w:r>
        <w:t>O, daß mein Volk verstünde</w:t>
      </w:r>
      <w:r>
        <w:br/>
        <w:t>Das edle schöne Gut,</w:t>
      </w:r>
      <w:r>
        <w:br/>
        <w:t>Das, wenns nun seine Sünde</w:t>
      </w:r>
      <w:r>
        <w:br/>
        <w:t>Bereut und Buße tut,</w:t>
      </w:r>
      <w:r>
        <w:br/>
        <w:t>Ihm nachmals wird beginnen!</w:t>
      </w:r>
      <w:r>
        <w:br/>
        <w:t>Denn was ich wieder segnen,</w:t>
      </w:r>
      <w:r>
        <w:br/>
        <w:t>Sobald es Gnade sucht.</w:t>
      </w:r>
    </w:p>
    <w:p w14:paraId="72E4533D" w14:textId="77777777" w:rsidR="00833CF4" w:rsidRDefault="00833CF4" w:rsidP="00833CF4">
      <w:pPr>
        <w:pStyle w:val="StandardWeb"/>
      </w:pPr>
      <w:r>
        <w:t>Mein Volk kommt aus Weinen,</w:t>
      </w:r>
      <w:r>
        <w:br/>
        <w:t>Sein Feind kommt aus der Ruh,</w:t>
      </w:r>
      <w:r>
        <w:br/>
        <w:t>Ihr tausend flieht vor einem,</w:t>
      </w:r>
      <w:r>
        <w:br/>
        <w:t>Wie geht das immer zu?</w:t>
      </w:r>
      <w:r>
        <w:br/>
        <w:t>Ihr Herr, ihr Fels und Leben,</w:t>
      </w:r>
      <w:r>
        <w:br/>
        <w:t>Ist weg aus ihrem Zeit,</w:t>
      </w:r>
      <w:r>
        <w:br/>
        <w:t>Er hat sie übergeben</w:t>
      </w:r>
      <w:r>
        <w:br/>
        <w:t>Zur Flucht ins freie Feld.</w:t>
      </w:r>
    </w:p>
    <w:p w14:paraId="3C5A3423" w14:textId="77777777" w:rsidR="00833CF4" w:rsidRDefault="00833CF4" w:rsidP="00833CF4">
      <w:pPr>
        <w:pStyle w:val="StandardWeb"/>
      </w:pPr>
      <w:r>
        <w:t>Seid froh, ihr treuen Knechte</w:t>
      </w:r>
      <w:r>
        <w:br/>
        <w:t>Des Gottes Israel,</w:t>
      </w:r>
      <w:r>
        <w:br/>
        <w:t>Des Arm und starke Rechte</w:t>
      </w:r>
      <w:r>
        <w:br/>
        <w:t>Euch schützt an Leib und Seel,</w:t>
      </w:r>
      <w:r>
        <w:br/>
        <w:t>Habt fröhliches Vertrauen</w:t>
      </w:r>
      <w:r>
        <w:br/>
        <w:t>Und Glauben, der da siegt:</w:t>
      </w:r>
      <w:r>
        <w:br/>
        <w:t>So wird Gott wieder bauen,</w:t>
      </w:r>
      <w:r>
        <w:br/>
        <w:t>Was jetzt darniederliegt.</w:t>
      </w:r>
    </w:p>
    <w:p w14:paraId="6B8EE89F" w14:textId="77777777" w:rsidR="00833CF4" w:rsidRDefault="00833CF4" w:rsidP="00833CF4">
      <w:pPr>
        <w:pStyle w:val="StandardWeb"/>
      </w:pPr>
      <w:r>
        <w:t>Er wird am Feinde rächen,</w:t>
      </w:r>
      <w:r>
        <w:br/>
        <w:t>Was uns zuviel geschehn,</w:t>
      </w:r>
      <w:r>
        <w:br/>
        <w:t>Uns wird er Trost zusprechen,</w:t>
      </w:r>
      <w:r>
        <w:br/>
        <w:t>Uns wieder lassen sehn</w:t>
      </w:r>
      <w:r>
        <w:br/>
        <w:t>Die Sonne seiner Gnaden:</w:t>
      </w:r>
      <w:r>
        <w:br/>
        <w:t>Die wird in kurzer Zeit</w:t>
      </w:r>
      <w:r>
        <w:br/>
        <w:t>Des Landes Klag und Schaden</w:t>
      </w:r>
      <w:r>
        <w:br/>
        <w:t>Verkehrn in Glück und Freud.</w:t>
      </w:r>
    </w:p>
    <w:p w14:paraId="76469E3C" w14:textId="77777777" w:rsidR="00032BF5" w:rsidRDefault="00032BF5" w:rsidP="00032BF5">
      <w:pPr>
        <w:pStyle w:val="berschrift1"/>
      </w:pPr>
      <w:r w:rsidRPr="00E02825">
        <w:t>Nach dir, o Herr, verlanget mich</w:t>
      </w:r>
      <w:r>
        <w:t xml:space="preserve"> </w:t>
      </w:r>
    </w:p>
    <w:p w14:paraId="0E314C07" w14:textId="77777777" w:rsidR="00032BF5" w:rsidRDefault="00032BF5" w:rsidP="00032BF5">
      <w:pPr>
        <w:pStyle w:val="StandardWeb"/>
      </w:pPr>
      <w:r>
        <w:t>1. Nach dir, o Herr, verlanget mich,</w:t>
      </w:r>
      <w:r>
        <w:br/>
        <w:t>du bist mein Gott, ich hoff auf dich,</w:t>
      </w:r>
      <w:r>
        <w:br/>
        <w:t>Ich hoff und bin der Zuversicht,</w:t>
      </w:r>
      <w:r>
        <w:br/>
        <w:t>du werdest mich beschämen nicht.</w:t>
      </w:r>
    </w:p>
    <w:p w14:paraId="143E4F22" w14:textId="77777777" w:rsidR="00032BF5" w:rsidRDefault="00032BF5" w:rsidP="00032BF5">
      <w:pPr>
        <w:pStyle w:val="StandardWeb"/>
      </w:pPr>
      <w:r>
        <w:t>2. Der wird zu Schanden, der dich schändt</w:t>
      </w:r>
      <w:r>
        <w:br/>
        <w:t>und sein Gemüte von dir wendt,</w:t>
      </w:r>
      <w:r>
        <w:br/>
        <w:t>Der aber, der sich ergibt</w:t>
      </w:r>
      <w:r>
        <w:br/>
        <w:t>und dich recht liebt, bleibt unbetrübt.</w:t>
      </w:r>
    </w:p>
    <w:p w14:paraId="356E93BC" w14:textId="5FA3242B" w:rsidR="00032BF5" w:rsidRDefault="00032BF5" w:rsidP="00032BF5">
      <w:pPr>
        <w:pStyle w:val="StandardWeb"/>
      </w:pPr>
      <w:r>
        <w:t>3. Herr,</w:t>
      </w:r>
      <w:r w:rsidR="004F6631">
        <w:t xml:space="preserve"> </w:t>
      </w:r>
      <w:r>
        <w:t>nimm dich meiner Seelen an</w:t>
      </w:r>
      <w:r>
        <w:br/>
        <w:t>und führe sie rechte Bahn,</w:t>
      </w:r>
      <w:r>
        <w:br/>
        <w:t>Laß deine Wahrheit leuchten mir</w:t>
      </w:r>
      <w:r>
        <w:br/>
        <w:t>im Steige, der mich bringt zu dir.</w:t>
      </w:r>
    </w:p>
    <w:p w14:paraId="6E26589A" w14:textId="77777777" w:rsidR="00032BF5" w:rsidRDefault="00032BF5" w:rsidP="00032BF5">
      <w:pPr>
        <w:pStyle w:val="StandardWeb"/>
      </w:pPr>
      <w:r>
        <w:t>4. Denn du bist ja mein einzig Licht,</w:t>
      </w:r>
      <w:r>
        <w:br/>
        <w:t>sonst weiß ich keinen Helfer nicht,</w:t>
      </w:r>
      <w:r>
        <w:br/>
        <w:t>Ich harre dein bei Tag und Nacht:</w:t>
      </w:r>
      <w:r>
        <w:br/>
        <w:t>Was ists, das dich so säumend macht?</w:t>
      </w:r>
    </w:p>
    <w:p w14:paraId="50220CD2" w14:textId="77777777" w:rsidR="00032BF5" w:rsidRDefault="00032BF5" w:rsidP="00032BF5">
      <w:pPr>
        <w:pStyle w:val="StandardWeb"/>
      </w:pPr>
      <w:r>
        <w:t>5. Ach wende, Herr, dein Augen ab</w:t>
      </w:r>
      <w:r>
        <w:br/>
        <w:t>von dem, wo ich geirret hab.</w:t>
      </w:r>
      <w:r>
        <w:br/>
        <w:t>Was denkst du an den Sündenlauf,</w:t>
      </w:r>
      <w:r>
        <w:br/>
        <w:t>den ich geführt von Jugend auf?</w:t>
      </w:r>
    </w:p>
    <w:p w14:paraId="4552BE50" w14:textId="77777777" w:rsidR="00032BF5" w:rsidRDefault="00032BF5" w:rsidP="00032BF5">
      <w:pPr>
        <w:pStyle w:val="StandardWeb"/>
      </w:pPr>
      <w:r>
        <w:t>6. Gedenk an deine Gütigkeit</w:t>
      </w:r>
      <w:r>
        <w:br/>
        <w:t>und an die große Süßigkeit,</w:t>
      </w:r>
      <w:r>
        <w:br/>
        <w:t>Damit dein Herz zu trösten pflegt</w:t>
      </w:r>
      <w:r>
        <w:br/>
        <w:t>das, was sich dir zu Füßen legt.</w:t>
      </w:r>
    </w:p>
    <w:p w14:paraId="125BDDBB" w14:textId="77777777" w:rsidR="00032BF5" w:rsidRDefault="00032BF5" w:rsidP="00032BF5">
      <w:pPr>
        <w:pStyle w:val="StandardWeb"/>
      </w:pPr>
      <w:r>
        <w:t>7. Der Herr ist fromm und herzlich gut</w:t>
      </w:r>
      <w:r>
        <w:br/>
        <w:t>dem, der sich prüft und Buße tut,</w:t>
      </w:r>
      <w:r>
        <w:br/>
        <w:t>Wer seinen Bund und Zeugnis hält,</w:t>
      </w:r>
      <w:r>
        <w:br/>
        <w:t>der wird erhalten, wenn er fällt.</w:t>
      </w:r>
    </w:p>
    <w:p w14:paraId="6955FA2A" w14:textId="77777777" w:rsidR="00032BF5" w:rsidRDefault="00032BF5" w:rsidP="00032BF5">
      <w:pPr>
        <w:pStyle w:val="StandardWeb"/>
      </w:pPr>
      <w:r>
        <w:t>8. Ein Herz, das Gott von Herzen scheut,</w:t>
      </w:r>
      <w:r>
        <w:br/>
        <w:t>des wird in seinem Leid erfreut,</w:t>
      </w:r>
      <w:r>
        <w:br/>
        <w:t>Und wenn die Not am tieften steht,</w:t>
      </w:r>
      <w:r>
        <w:br/>
        <w:t>so wird sein Kreuz zur Sonn erhöht.</w:t>
      </w:r>
    </w:p>
    <w:p w14:paraId="226B160B" w14:textId="77777777" w:rsidR="00032BF5" w:rsidRDefault="00032BF5" w:rsidP="00032BF5">
      <w:pPr>
        <w:pStyle w:val="StandardWeb"/>
      </w:pPr>
      <w:r>
        <w:t>9. Nun, Herr, ich bin dir wohlbekannt,</w:t>
      </w:r>
      <w:r>
        <w:br/>
        <w:t>mein Geist, der schwebt in deiner Hand.</w:t>
      </w:r>
      <w:r>
        <w:br/>
        <w:t>Du siehst, wie meine Seele tränt</w:t>
      </w:r>
      <w:r>
        <w:br/>
        <w:t>und sich nach deiner Hilfe sehnt.</w:t>
      </w:r>
    </w:p>
    <w:p w14:paraId="01397659" w14:textId="77777777" w:rsidR="00032BF5" w:rsidRDefault="00032BF5" w:rsidP="00032BF5">
      <w:pPr>
        <w:pStyle w:val="StandardWeb"/>
      </w:pPr>
      <w:r>
        <w:t>10. Die Angst, so mir mein Herze dringt</w:t>
      </w:r>
      <w:r>
        <w:br/>
        <w:t>und daraus soviel Seufzer zwingt,</w:t>
      </w:r>
      <w:r>
        <w:br/>
        <w:t>Ist groß; du aber bist der Mann,</w:t>
      </w:r>
      <w:r>
        <w:br/>
        <w:t>dem nichts zu groß entstehen kann.</w:t>
      </w:r>
    </w:p>
    <w:p w14:paraId="147DD959" w14:textId="77777777" w:rsidR="00032BF5" w:rsidRDefault="00032BF5" w:rsidP="00032BF5">
      <w:pPr>
        <w:pStyle w:val="StandardWeb"/>
      </w:pPr>
      <w:r>
        <w:t>11. Drum steht mein Auge stets nach dir</w:t>
      </w:r>
      <w:r>
        <w:br/>
        <w:t>und trägt dir mein Begehren für.</w:t>
      </w:r>
      <w:r>
        <w:br/>
        <w:t>Ach laß doch, wie du pflegst zu tun,</w:t>
      </w:r>
      <w:r>
        <w:br/>
        <w:t>dein Aug auf meinen Augen ruhn.</w:t>
      </w:r>
    </w:p>
    <w:p w14:paraId="3B07FAD5" w14:textId="77777777" w:rsidR="00032BF5" w:rsidRDefault="00032BF5" w:rsidP="00032BF5">
      <w:pPr>
        <w:pStyle w:val="StandardWeb"/>
      </w:pPr>
      <w:r>
        <w:t>12. Wann ich dein darf, so wende nicht</w:t>
      </w:r>
      <w:r>
        <w:br/>
        <w:t>von mir dein Aug und Angesicht,</w:t>
      </w:r>
      <w:r>
        <w:br/>
        <w:t>Laß deiner Antwort Gegenschein</w:t>
      </w:r>
      <w:r>
        <w:br/>
        <w:t>mit meinem Beten stimmen ein.</w:t>
      </w:r>
    </w:p>
    <w:p w14:paraId="3C2E9801" w14:textId="77777777" w:rsidR="00032BF5" w:rsidRDefault="00032BF5" w:rsidP="00032BF5">
      <w:pPr>
        <w:pStyle w:val="StandardWeb"/>
      </w:pPr>
      <w:r>
        <w:t>13. Die Welt ist falsch, du bist mein Freund.</w:t>
      </w:r>
      <w:r>
        <w:br/>
        <w:t>ders treulich und von Herzen meint,</w:t>
      </w:r>
      <w:r>
        <w:br/>
        <w:t>Der Menschen Gunst steht nur im Mund,</w:t>
      </w:r>
      <w:r>
        <w:br/>
        <w:t>Du aber liebst von Herzensgrund.</w:t>
      </w:r>
    </w:p>
    <w:p w14:paraId="628A3F9E" w14:textId="77777777" w:rsidR="00032BF5" w:rsidRDefault="00032BF5" w:rsidP="00032BF5">
      <w:pPr>
        <w:pStyle w:val="StandardWeb"/>
      </w:pPr>
      <w:r>
        <w:t>14. Zerreiß die Netz, heb auf die Strick</w:t>
      </w:r>
      <w:r>
        <w:br/>
        <w:t>und brich des Feindeslist und -tück,</w:t>
      </w:r>
      <w:r>
        <w:br/>
        <w:t>Und wenn mein Unglück ist vorbei,</w:t>
      </w:r>
      <w:r>
        <w:br/>
        <w:t>so gib, daß ich auch dankbar sei.</w:t>
      </w:r>
    </w:p>
    <w:p w14:paraId="6CB787C2" w14:textId="77777777" w:rsidR="00032BF5" w:rsidRDefault="00032BF5" w:rsidP="00032BF5">
      <w:pPr>
        <w:pStyle w:val="StandardWeb"/>
      </w:pPr>
      <w:r>
        <w:t>16. Regier und führe mich zu dir,</w:t>
      </w:r>
      <w:r>
        <w:br/>
        <w:t>auch andre Christen neben mir,</w:t>
      </w:r>
      <w:r>
        <w:br/>
        <w:t>Nimm, was dir mißfällt, von uns hin,</w:t>
      </w:r>
      <w:r>
        <w:br/>
        <w:t>gib neue Herzen, neuen Sinn.</w:t>
      </w:r>
    </w:p>
    <w:p w14:paraId="57E004E0" w14:textId="77777777" w:rsidR="00032BF5" w:rsidRDefault="00032BF5" w:rsidP="00032BF5">
      <w:pPr>
        <w:pStyle w:val="StandardWeb"/>
      </w:pPr>
      <w:r>
        <w:t>17. Wasch ab all unsern Sündenkot,</w:t>
      </w:r>
      <w:r>
        <w:br/>
        <w:t>erlös aus aller Angst und Not.</w:t>
      </w:r>
      <w:r>
        <w:br/>
        <w:t>Und führ uns bald mit Gnaden ein</w:t>
      </w:r>
      <w:r>
        <w:br/>
        <w:t xml:space="preserve">zum ewigen Fried und Freudenschein. </w:t>
      </w:r>
    </w:p>
    <w:p w14:paraId="67BFEE22" w14:textId="77777777" w:rsidR="00032BF5" w:rsidRDefault="00032BF5" w:rsidP="00032BF5">
      <w:pPr>
        <w:pStyle w:val="berschrift1"/>
      </w:pPr>
      <w:r w:rsidRPr="00E02825">
        <w:t>Nicht so traurig, nicht so sehr</w:t>
      </w:r>
      <w:r>
        <w:t xml:space="preserve"> </w:t>
      </w:r>
    </w:p>
    <w:p w14:paraId="491F8809" w14:textId="77777777" w:rsidR="00032BF5" w:rsidRDefault="00032BF5" w:rsidP="00032BF5">
      <w:pPr>
        <w:pStyle w:val="StandardWeb"/>
      </w:pPr>
      <w:r>
        <w:t>1. Nicht so traurig, nicht so sehr,</w:t>
      </w:r>
      <w:r>
        <w:br/>
        <w:t>Meine Seele, sei betrübt,</w:t>
      </w:r>
      <w:r>
        <w:br/>
        <w:t>Daß dir Gott Glück, Gut und Ehr</w:t>
      </w:r>
      <w:r>
        <w:br/>
        <w:t>Nicht so viel wie andern gibt.</w:t>
      </w:r>
      <w:r>
        <w:br/>
        <w:t>Nimm verlieb mit deinem Gott.</w:t>
      </w:r>
      <w:r>
        <w:br/>
        <w:t>Hast du Gott, so hat’s nicht Not.</w:t>
      </w:r>
    </w:p>
    <w:p w14:paraId="59B2A8E5" w14:textId="77777777" w:rsidR="00032BF5" w:rsidRDefault="00032BF5" w:rsidP="00032BF5">
      <w:pPr>
        <w:pStyle w:val="StandardWeb"/>
      </w:pPr>
      <w:r>
        <w:t>2. Du noch einzig Menschenkind</w:t>
      </w:r>
      <w:r>
        <w:br/>
        <w:t>Habt ein Recht in dieser Welt;</w:t>
      </w:r>
      <w:r>
        <w:br/>
        <w:t>Alle, die geschaffen sind,</w:t>
      </w:r>
      <w:r>
        <w:br/>
        <w:t>Sind nur Gäst im fremden Zelt.</w:t>
      </w:r>
      <w:r>
        <w:br/>
        <w:t>Gott ist Herr in seinem Haus,</w:t>
      </w:r>
      <w:r>
        <w:br/>
        <w:t>Wie Er will, so teilt Er aus.</w:t>
      </w:r>
    </w:p>
    <w:p w14:paraId="36063B0C" w14:textId="77777777" w:rsidR="00032BF5" w:rsidRDefault="00032BF5" w:rsidP="00032BF5">
      <w:pPr>
        <w:pStyle w:val="StandardWeb"/>
      </w:pPr>
      <w:r>
        <w:t>3. Bist du doch darum nicht hier,</w:t>
      </w:r>
      <w:r>
        <w:br/>
        <w:t>Daß du Erden haben sollt,</w:t>
      </w:r>
      <w:r>
        <w:br/>
        <w:t>Schau den Himmel über dir,</w:t>
      </w:r>
      <w:r>
        <w:br/>
        <w:t>Da, da ist dein edles Gold,</w:t>
      </w:r>
      <w:r>
        <w:br/>
        <w:t>Da ist Ehre, da ist Freud,</w:t>
      </w:r>
      <w:r>
        <w:br/>
        <w:t>Freud ohn End, Ehr ohne Neid.</w:t>
      </w:r>
    </w:p>
    <w:p w14:paraId="28141DBE" w14:textId="77777777" w:rsidR="00032BF5" w:rsidRDefault="00032BF5" w:rsidP="00032BF5">
      <w:pPr>
        <w:pStyle w:val="StandardWeb"/>
      </w:pPr>
      <w:r>
        <w:t>4. Der ist albern, der sich kränkt</w:t>
      </w:r>
      <w:r>
        <w:br/>
        <w:t>Um ein Hand voll Eitelkeit,</w:t>
      </w:r>
      <w:r>
        <w:br/>
        <w:t>Wann ihm Gott dargegen schenkt</w:t>
      </w:r>
      <w:r>
        <w:br/>
        <w:t>Schätze der beständgen Zeit</w:t>
      </w:r>
      <w:r>
        <w:br/>
        <w:t>Bleibt der Zentner dein Gewinn,</w:t>
      </w:r>
      <w:r>
        <w:br/>
        <w:t>Fahr der Heller immer hin!</w:t>
      </w:r>
    </w:p>
    <w:p w14:paraId="26C5C875" w14:textId="77777777" w:rsidR="00032BF5" w:rsidRDefault="00032BF5" w:rsidP="00032BF5">
      <w:pPr>
        <w:pStyle w:val="StandardWeb"/>
      </w:pPr>
      <w:r>
        <w:t>5. Schaue alle Güter an,</w:t>
      </w:r>
      <w:r>
        <w:br/>
        <w:t>Die dein Herz für Güter hält,</w:t>
      </w:r>
      <w:r>
        <w:br/>
        <w:t>Keines mit dir gehen kann,</w:t>
      </w:r>
      <w:r>
        <w:br/>
        <w:t>Wann du gehest aus der Welt;</w:t>
      </w:r>
      <w:r>
        <w:br/>
        <w:t>Alles bleibet hinter dir,</w:t>
      </w:r>
      <w:r>
        <w:br/>
        <w:t>Wann du trittst in’s Grabes Tür.</w:t>
      </w:r>
    </w:p>
    <w:p w14:paraId="0CA80075" w14:textId="77777777" w:rsidR="00032BF5" w:rsidRDefault="00032BF5" w:rsidP="00032BF5">
      <w:pPr>
        <w:pStyle w:val="StandardWeb"/>
      </w:pPr>
      <w:r>
        <w:t>6. Aber was die Seele nährt,</w:t>
      </w:r>
      <w:r>
        <w:br/>
        <w:t>Gottes Huld und Christi Blut,</w:t>
      </w:r>
      <w:r>
        <w:br/>
        <w:t>Wird von keiner Zeit verzehrt,</w:t>
      </w:r>
      <w:r>
        <w:br/>
        <w:t>Ist und bleibet allzeit gut;</w:t>
      </w:r>
      <w:r>
        <w:br/>
        <w:t>Erdengut zerfällt und bricht,</w:t>
      </w:r>
      <w:r>
        <w:br/>
        <w:t>Seelengut, das schwindet nicht.</w:t>
      </w:r>
    </w:p>
    <w:p w14:paraId="242634B7" w14:textId="77777777" w:rsidR="00032BF5" w:rsidRDefault="00032BF5" w:rsidP="00032BF5">
      <w:pPr>
        <w:pStyle w:val="StandardWeb"/>
      </w:pPr>
      <w:r>
        <w:t>7. Ach, wie bist du doch so blind</w:t>
      </w:r>
      <w:r>
        <w:br/>
        <w:t>Und im Denken unbedacht!</w:t>
      </w:r>
      <w:r>
        <w:br/>
        <w:t>Augen hast du, Menschenkind,</w:t>
      </w:r>
      <w:r>
        <w:br/>
        <w:t>Und hast doch noch nie betracht‘</w:t>
      </w:r>
      <w:r>
        <w:br/>
        <w:t>Deiner Augen helles Glas:</w:t>
      </w:r>
      <w:r>
        <w:br/>
        <w:t>Siehe, welch ein Schatz ist das!</w:t>
      </w:r>
    </w:p>
    <w:p w14:paraId="68C10A66" w14:textId="77777777" w:rsidR="00032BF5" w:rsidRDefault="00032BF5" w:rsidP="00032BF5">
      <w:pPr>
        <w:pStyle w:val="StandardWeb"/>
      </w:pPr>
      <w:r>
        <w:t>8. Zähle deine Finger her</w:t>
      </w:r>
      <w:r>
        <w:br/>
        <w:t>Und der andern Glieder Zahl;</w:t>
      </w:r>
      <w:r>
        <w:br/>
        <w:t>Keins ist, das dir unwert wär,</w:t>
      </w:r>
      <w:r>
        <w:br/>
        <w:t>Ehrst und liebst sie allzumal;</w:t>
      </w:r>
      <w:r>
        <w:br/>
        <w:t>Keines gäbst du weg um Gold,</w:t>
      </w:r>
      <w:r>
        <w:br/>
        <w:t>Wann man dir’s abnehmen wollt.</w:t>
      </w:r>
    </w:p>
    <w:p w14:paraId="50B8D48E" w14:textId="77777777" w:rsidR="00032BF5" w:rsidRDefault="00032BF5" w:rsidP="00032BF5">
      <w:pPr>
        <w:pStyle w:val="StandardWeb"/>
      </w:pPr>
      <w:r>
        <w:t>9. Nun, so gehe in den Grund</w:t>
      </w:r>
      <w:r>
        <w:br/>
        <w:t>Deines Herzens, das dich lehrt,</w:t>
      </w:r>
      <w:r>
        <w:br/>
        <w:t>Wie viel Gutes alle Stund</w:t>
      </w:r>
      <w:r>
        <w:br/>
        <w:t>Dir von oben wird beschert.</w:t>
      </w:r>
      <w:r>
        <w:br/>
        <w:t>Du hast mehr als Sand am Meer</w:t>
      </w:r>
      <w:r>
        <w:br/>
        <w:t>Und willst doch noch immer mehr.</w:t>
      </w:r>
    </w:p>
    <w:p w14:paraId="5DBF1BD5" w14:textId="77777777" w:rsidR="00032BF5" w:rsidRDefault="00032BF5" w:rsidP="00032BF5">
      <w:pPr>
        <w:pStyle w:val="StandardWeb"/>
      </w:pPr>
      <w:r>
        <w:t>10. Wüßte, der im Himmel lebt,</w:t>
      </w:r>
      <w:r>
        <w:br/>
        <w:t>Daß dir wäre nütz und gut,</w:t>
      </w:r>
      <w:r>
        <w:br/>
        <w:t>Wornach so begierlich strebt</w:t>
      </w:r>
      <w:r>
        <w:br/>
        <w:t>Dein verblendtes Fleisch und Blut,</w:t>
      </w:r>
      <w:r>
        <w:br/>
        <w:t>Würde seine Frömmigkeit</w:t>
      </w:r>
      <w:r>
        <w:br/>
        <w:t>Dich nicht lassen unerfreut.</w:t>
      </w:r>
    </w:p>
    <w:p w14:paraId="079BA8D4" w14:textId="77777777" w:rsidR="00032BF5" w:rsidRDefault="00032BF5" w:rsidP="00032BF5">
      <w:pPr>
        <w:pStyle w:val="StandardWeb"/>
      </w:pPr>
      <w:r>
        <w:t>11. Gott ist deiner Liebe voll</w:t>
      </w:r>
      <w:r>
        <w:br/>
        <w:t>Und von ganzem Herzen treu;</w:t>
      </w:r>
      <w:r>
        <w:br/>
        <w:t>Wann du wünschest, prüft Er wohl,</w:t>
      </w:r>
      <w:r>
        <w:br/>
        <w:t>Wie dein Wunsch beschaffen sei:</w:t>
      </w:r>
      <w:r>
        <w:br/>
        <w:t>Ist dir’s gut, so geht Er’s ein,</w:t>
      </w:r>
      <w:r>
        <w:br/>
        <w:t>Ist’s dein Schade, spricht Er: Nein.</w:t>
      </w:r>
    </w:p>
    <w:p w14:paraId="79A87673" w14:textId="77777777" w:rsidR="00032BF5" w:rsidRDefault="00032BF5" w:rsidP="00032BF5">
      <w:pPr>
        <w:pStyle w:val="StandardWeb"/>
      </w:pPr>
      <w:r>
        <w:t>12. Unterdessen trägt sein Geist</w:t>
      </w:r>
      <w:r>
        <w:br/>
        <w:t>Dir in deines Herzens Haus</w:t>
      </w:r>
      <w:r>
        <w:br/>
        <w:t>Manna, das die Engel speist,</w:t>
      </w:r>
      <w:r>
        <w:br/>
        <w:t>Ziert und schmückt es herrlich aus,</w:t>
      </w:r>
      <w:r>
        <w:br/>
        <w:t>Ja erwählet, dir zum Heil,</w:t>
      </w:r>
      <w:r>
        <w:br/>
        <w:t>Dich zu seinem Gut und Teil.</w:t>
      </w:r>
    </w:p>
    <w:p w14:paraId="4ED504C6" w14:textId="77777777" w:rsidR="00032BF5" w:rsidRDefault="00032BF5" w:rsidP="00032BF5">
      <w:pPr>
        <w:pStyle w:val="StandardWeb"/>
      </w:pPr>
      <w:r>
        <w:t>13. Ei, so richte dich empor,</w:t>
      </w:r>
      <w:r>
        <w:br/>
        <w:t>Du betrübtes Angesicht,</w:t>
      </w:r>
      <w:r>
        <w:br/>
        <w:t>Laß das Seufzen, nimm hervor</w:t>
      </w:r>
      <w:r>
        <w:br/>
        <w:t>Deines Glaubens Freudenlicht;</w:t>
      </w:r>
      <w:r>
        <w:br/>
        <w:t>Das behalt, wann dich die Nacht</w:t>
      </w:r>
      <w:r>
        <w:br/>
        <w:t>Deines Kummers traurig macht.</w:t>
      </w:r>
    </w:p>
    <w:p w14:paraId="5D250874" w14:textId="77777777" w:rsidR="00032BF5" w:rsidRDefault="00032BF5" w:rsidP="00032BF5">
      <w:pPr>
        <w:pStyle w:val="StandardWeb"/>
      </w:pPr>
      <w:r>
        <w:t>14. Setze, als ein Himmelssohn,</w:t>
      </w:r>
      <w:r>
        <w:br/>
        <w:t>Deinem Willen Maß und Ziel;</w:t>
      </w:r>
      <w:r>
        <w:br/>
        <w:t>Rühre stets vor Gottes Thron</w:t>
      </w:r>
      <w:r>
        <w:br/>
        <w:t>Deines Dankens Saitenspiel,</w:t>
      </w:r>
      <w:r>
        <w:br/>
        <w:t>Weil dir schon gegeben ist</w:t>
      </w:r>
      <w:r>
        <w:br/>
        <w:t>Mehres, als du würdig bist.</w:t>
      </w:r>
    </w:p>
    <w:p w14:paraId="70C232E3" w14:textId="77777777" w:rsidR="00032BF5" w:rsidRDefault="00032BF5" w:rsidP="00032BF5">
      <w:pPr>
        <w:pStyle w:val="StandardWeb"/>
      </w:pPr>
      <w:r>
        <w:t>15. Führe deines Lebens Lauf</w:t>
      </w:r>
      <w:r>
        <w:br/>
        <w:t>Allzeit Gottes eingedenk.</w:t>
      </w:r>
      <w:r>
        <w:br/>
        <w:t>Wie es kömmt, nimm alles auf</w:t>
      </w:r>
      <w:r>
        <w:br/>
        <w:t>Als ein wohlbedacht Geschenk.</w:t>
      </w:r>
      <w:r>
        <w:br/>
        <w:t>Geht dir’s widrig, laß es gehn,</w:t>
      </w:r>
      <w:r>
        <w:br/>
        <w:t xml:space="preserve">Gott und Himmel bleibt dir stehn. </w:t>
      </w:r>
    </w:p>
    <w:p w14:paraId="0367726E" w14:textId="77777777" w:rsidR="005E7400" w:rsidRDefault="005E7400" w:rsidP="005E7400">
      <w:pPr>
        <w:pStyle w:val="berschrift1"/>
      </w:pPr>
      <w:r w:rsidRPr="00833CF4">
        <w:t>Noch dennoch mußt du drum nicht ganz</w:t>
      </w:r>
      <w:r>
        <w:t xml:space="preserve"> </w:t>
      </w:r>
    </w:p>
    <w:p w14:paraId="329D85BB" w14:textId="77777777" w:rsidR="005E7400" w:rsidRDefault="005E7400" w:rsidP="005E7400">
      <w:pPr>
        <w:pStyle w:val="StandardWeb"/>
      </w:pPr>
      <w:r>
        <w:t>Noch dennoch mußt du drum nicht ganz</w:t>
      </w:r>
      <w:r>
        <w:br/>
        <w:t>in Traurigkeit versinken,</w:t>
      </w:r>
      <w:r>
        <w:br/>
        <w:t>Gott wird des süßen Trostes Glanz</w:t>
      </w:r>
      <w:r>
        <w:br/>
        <w:t>schon wieder lassen blinken.</w:t>
      </w:r>
      <w:r>
        <w:br/>
        <w:t>Steh in Geduld, wart in der Still</w:t>
      </w:r>
      <w:r>
        <w:br/>
        <w:t>und laß Gott machen, wie er will,</w:t>
      </w:r>
      <w:r>
        <w:br/>
        <w:t>Er kanns nicht böse machen.</w:t>
      </w:r>
    </w:p>
    <w:p w14:paraId="6020315F" w14:textId="77777777" w:rsidR="005E7400" w:rsidRDefault="005E7400" w:rsidP="005E7400">
      <w:pPr>
        <w:pStyle w:val="StandardWeb"/>
      </w:pPr>
      <w:r>
        <w:t>Ist denn dies unser erstes Mal,</w:t>
      </w:r>
      <w:r>
        <w:br/>
        <w:t>daß wir betrübet werden?</w:t>
      </w:r>
      <w:r>
        <w:br/>
        <w:t>Was haben wir als Angst und Qual</w:t>
      </w:r>
      <w:r>
        <w:br/>
        <w:t>bisher gehabt auf Erden?</w:t>
      </w:r>
      <w:r>
        <w:br/>
        <w:t>Wir sind wohl mehr so hoch gekränkt,</w:t>
      </w:r>
      <w:r>
        <w:br/>
        <w:t>und hat doch Gott uns drauf geschenkt</w:t>
      </w:r>
      <w:r>
        <w:br/>
        <w:t>ein Stündlein voller Freuden.</w:t>
      </w:r>
    </w:p>
    <w:p w14:paraId="4E12EC91" w14:textId="77777777" w:rsidR="005E7400" w:rsidRDefault="005E7400" w:rsidP="005E7400">
      <w:pPr>
        <w:pStyle w:val="StandardWeb"/>
      </w:pPr>
      <w:r>
        <w:t>So ist auch Gottes Meinung nicht,</w:t>
      </w:r>
      <w:r>
        <w:br/>
        <w:t>wenn er uns Unglück sendet,</w:t>
      </w:r>
      <w:r>
        <w:br/>
        <w:t>als dass sein Angesicht</w:t>
      </w:r>
      <w:r>
        <w:br/>
        <w:t>ganz von uns sei gewendet;</w:t>
      </w:r>
      <w:r>
        <w:br/>
        <w:t>Nein, sondern dieses ist sein Rat,</w:t>
      </w:r>
      <w:r>
        <w:br/>
        <w:t>daß der, so ihn verlassen hat,</w:t>
      </w:r>
      <w:r>
        <w:br/>
        <w:t>durchs Unglück wiederkehren.</w:t>
      </w:r>
    </w:p>
    <w:p w14:paraId="470A5576" w14:textId="77777777" w:rsidR="005E7400" w:rsidRDefault="005E7400" w:rsidP="005E7400">
      <w:pPr>
        <w:pStyle w:val="StandardWeb"/>
      </w:pPr>
      <w:r>
        <w:t>Denn das ist unsers Fleisches Mut,</w:t>
      </w:r>
      <w:r>
        <w:br/>
        <w:t>wenn wir in Freuden leben,</w:t>
      </w:r>
      <w:r>
        <w:br/>
        <w:t>Daß wir dann unserm höchsten Gut</w:t>
      </w:r>
      <w:r>
        <w:br/>
        <w:t>am ersten Urlaub geben,</w:t>
      </w:r>
      <w:r>
        <w:br/>
        <w:t>Wir sind von Erd und Halten Wert</w:t>
      </w:r>
      <w:r>
        <w:br/>
        <w:t>viel mehr, was hier ist auf der Erd</w:t>
      </w:r>
      <w:r>
        <w:br/>
        <w:t>als was im Himmel wohnet.</w:t>
      </w:r>
    </w:p>
    <w:p w14:paraId="727D6116" w14:textId="77777777" w:rsidR="005E7400" w:rsidRDefault="005E7400" w:rsidP="005E7400">
      <w:pPr>
        <w:pStyle w:val="StandardWeb"/>
      </w:pPr>
      <w:r>
        <w:t>Drum fährt uns Gott durch unsern Sinn</w:t>
      </w:r>
      <w:r>
        <w:br/>
        <w:t>und läßt uns Weh geschehen:</w:t>
      </w:r>
      <w:r>
        <w:br/>
        <w:t>Er nimmt oft, was uns lieb, dahin,</w:t>
      </w:r>
      <w:r>
        <w:br/>
        <w:t>damit wir aufwärts sehen</w:t>
      </w:r>
      <w:r>
        <w:br/>
        <w:t>und uns zu seiner Güt und Macht,</w:t>
      </w:r>
      <w:r>
        <w:br/>
        <w:t>Die wir bisher nicht groß geacht,</w:t>
      </w:r>
      <w:r>
        <w:br/>
        <w:t>als Kinder wiederfinden.</w:t>
      </w:r>
    </w:p>
    <w:p w14:paraId="4F02854C" w14:textId="77777777" w:rsidR="005E7400" w:rsidRDefault="005E7400" w:rsidP="005E7400">
      <w:pPr>
        <w:pStyle w:val="StandardWeb"/>
      </w:pPr>
      <w:r>
        <w:t>Tun wir nun das, ist er bereit,</w:t>
      </w:r>
      <w:r>
        <w:br/>
        <w:t>uns wieder anzunehmen,</w:t>
      </w:r>
      <w:r>
        <w:br/>
        <w:t>Macht aus dem Leide lauter Freud</w:t>
      </w:r>
      <w:r>
        <w:br/>
        <w:t>und Lachen aus dem Grämen,</w:t>
      </w:r>
      <w:r>
        <w:br/>
        <w:t>und ist ihm das gar schlechte Kunst;</w:t>
      </w:r>
      <w:r>
        <w:br/>
        <w:t>Dem ist geschwind geholfen.</w:t>
      </w:r>
    </w:p>
    <w:p w14:paraId="2EC09BA3" w14:textId="77777777" w:rsidR="005E7400" w:rsidRDefault="005E7400" w:rsidP="005E7400">
      <w:pPr>
        <w:pStyle w:val="StandardWeb"/>
      </w:pPr>
      <w:r>
        <w:t>Drum falle, du betrübtes Heer,</w:t>
      </w:r>
      <w:r>
        <w:br/>
        <w:t>in Demut vor ihm nieder;</w:t>
      </w:r>
      <w:r>
        <w:br/>
        <w:t>spricht; Herr, wir geben dir die Ehr,</w:t>
      </w:r>
      <w:r>
        <w:br/>
        <w:t>Ach, nimm uns Sünder wieder</w:t>
      </w:r>
      <w:r>
        <w:br/>
        <w:t>in deine Gnade! Reiß die Last,</w:t>
      </w:r>
      <w:r>
        <w:br/>
        <w:t>die du uns aufgeleget hast,</w:t>
      </w:r>
      <w:r>
        <w:br/>
        <w:t>hinweg, heil unsern Schaden!</w:t>
      </w:r>
    </w:p>
    <w:p w14:paraId="2E1F8CB0" w14:textId="77777777" w:rsidR="005E7400" w:rsidRDefault="005E7400" w:rsidP="005E7400">
      <w:pPr>
        <w:pStyle w:val="StandardWeb"/>
      </w:pPr>
      <w:r>
        <w:t>Denn Gnade geht doch vor Recht,</w:t>
      </w:r>
      <w:r>
        <w:br/>
        <w:t>Zorn muß der Liebe weichen,</w:t>
      </w:r>
      <w:r>
        <w:br/>
        <w:t>wenn wir erliegen, muß uns schlecht</w:t>
      </w:r>
      <w:r>
        <w:br/>
        <w:t>Gott sein Erbarmen reichen</w:t>
      </w:r>
      <w:r>
        <w:br/>
        <w:t>Dies ist die Hand, die uns erhält,</w:t>
      </w:r>
      <w:r>
        <w:br/>
        <w:t>wo wir die lassen, bricht und fällt</w:t>
      </w:r>
      <w:r>
        <w:br/>
        <w:t>all unser Tun in Haufen.</w:t>
      </w:r>
    </w:p>
    <w:p w14:paraId="0B6518ED" w14:textId="77777777" w:rsidR="005E7400" w:rsidRDefault="005E7400" w:rsidP="005E7400">
      <w:pPr>
        <w:pStyle w:val="StandardWeb"/>
      </w:pPr>
      <w:r>
        <w:t>Auf Gottes Liebe mußt du stehn</w:t>
      </w:r>
      <w:r>
        <w:br/>
        <w:t>und dich nicht lassen fällen,</w:t>
      </w:r>
      <w:r>
        <w:br/>
        <w:t>wenn auch der Himmel ein wollt gehn</w:t>
      </w:r>
      <w:r>
        <w:br/>
        <w:t>und alle Welt zerschellen;</w:t>
      </w:r>
      <w:r>
        <w:br/>
        <w:t>Gott hat uns Gnade zugesagt,</w:t>
      </w:r>
      <w:r>
        <w:br/>
        <w:t>sein Wort ist klar, wer sich drauf wagt,</w:t>
      </w:r>
      <w:r>
        <w:br/>
        <w:t>dem kann es nimmer fehlen.</w:t>
      </w:r>
    </w:p>
    <w:p w14:paraId="4079FF89" w14:textId="77777777" w:rsidR="005E7400" w:rsidRDefault="005E7400" w:rsidP="005E7400">
      <w:pPr>
        <w:pStyle w:val="StandardWeb"/>
      </w:pPr>
      <w:r>
        <w:t>So darfst du auch an seiner Kraft</w:t>
      </w:r>
      <w:r>
        <w:br/>
        <w:t>gar keinen Zweifel haben.</w:t>
      </w:r>
      <w:r>
        <w:br/>
        <w:t>Wer ists, der alle Dinge schafft?</w:t>
      </w:r>
      <w:r>
        <w:br/>
        <w:t>Wer teilt aus alle Gaben?</w:t>
      </w:r>
      <w:r>
        <w:br/>
        <w:t>Gott tuts! Und das ist auch der Mann,</w:t>
      </w:r>
      <w:r>
        <w:br/>
        <w:t>der Rat und Tat erfinden kann,</w:t>
      </w:r>
      <w:r>
        <w:br/>
        <w:t>wann jedermann verzaget.</w:t>
      </w:r>
    </w:p>
    <w:p w14:paraId="234CF088" w14:textId="77777777" w:rsidR="005E7400" w:rsidRDefault="005E7400" w:rsidP="005E7400">
      <w:pPr>
        <w:pStyle w:val="StandardWeb"/>
      </w:pPr>
      <w:r>
        <w:t>Deucht dir die Hilf unmöglich sein,</w:t>
      </w:r>
      <w:r>
        <w:br/>
        <w:t>so sollst du gleichwohl wissen:</w:t>
      </w:r>
      <w:r>
        <w:br/>
        <w:t>Gott räumt uns dieses nimmer ein,</w:t>
      </w:r>
      <w:r>
        <w:br/>
        <w:t>daß er sich laß einschließen</w:t>
      </w:r>
      <w:r>
        <w:br/>
        <w:t>in unsers Sinnes engen Stall;</w:t>
      </w:r>
      <w:r>
        <w:br/>
        <w:t>sein Arm ist frei tut überall</w:t>
      </w:r>
      <w:r>
        <w:br/>
        <w:t>viel mehr als wir verstehen.</w:t>
      </w:r>
    </w:p>
    <w:p w14:paraId="59B44900" w14:textId="77777777" w:rsidR="005E7400" w:rsidRDefault="005E7400" w:rsidP="005E7400">
      <w:pPr>
        <w:pStyle w:val="StandardWeb"/>
      </w:pPr>
      <w:r>
        <w:t>Was ist sein ganzes wertes Reich</w:t>
      </w:r>
      <w:r>
        <w:br/>
        <w:t>als lauter Wundersachen?</w:t>
      </w:r>
      <w:r>
        <w:br/>
        <w:t>Er hilf und baut, wann wir uns gleich</w:t>
      </w:r>
      <w:r>
        <w:br/>
        <w:t>Des gar kein Hoffnung machen,</w:t>
      </w:r>
      <w:r>
        <w:br/>
        <w:t>und das ist seines Namens Ruhm,</w:t>
      </w:r>
      <w:r>
        <w:br/>
        <w:t>den du, wann du sein Heiligtum</w:t>
      </w:r>
      <w:r>
        <w:br/>
        <w:t>willst sehen, ihm mußt geben.</w:t>
      </w:r>
    </w:p>
    <w:p w14:paraId="00E364C6" w14:textId="77777777" w:rsidR="00032BF5" w:rsidRDefault="00032BF5" w:rsidP="00032BF5">
      <w:pPr>
        <w:pStyle w:val="berschrift1"/>
      </w:pPr>
      <w:r w:rsidRPr="00E02825">
        <w:t>Nun danket all‘ und bringet Ehr‘</w:t>
      </w:r>
      <w:r>
        <w:t xml:space="preserve"> </w:t>
      </w:r>
    </w:p>
    <w:p w14:paraId="2E9DA3F9" w14:textId="77777777" w:rsidR="00032BF5" w:rsidRDefault="00032BF5" w:rsidP="00032BF5">
      <w:pPr>
        <w:pStyle w:val="StandardWeb"/>
      </w:pPr>
      <w:r>
        <w:t>Nun danket all‘ und bringet Ehr‘,</w:t>
      </w:r>
      <w:r>
        <w:br/>
        <w:t>Ihr Menschen in der Welt,</w:t>
      </w:r>
      <w:r>
        <w:br/>
        <w:t>Dem dessen Lob der Engel Heer</w:t>
      </w:r>
      <w:r>
        <w:br/>
        <w:t>Im Himmel stets vermeld’t!</w:t>
      </w:r>
    </w:p>
    <w:p w14:paraId="70A84918" w14:textId="77777777" w:rsidR="00032BF5" w:rsidRDefault="00032BF5" w:rsidP="00032BF5">
      <w:pPr>
        <w:pStyle w:val="StandardWeb"/>
      </w:pPr>
      <w:r>
        <w:t>2. Ermuntert euch und singt mit Schall</w:t>
      </w:r>
      <w:r>
        <w:br/>
        <w:t>Gott, unserm höchsten Gut,</w:t>
      </w:r>
      <w:r>
        <w:br/>
        <w:t>Der seine Wunder überall</w:t>
      </w:r>
      <w:r>
        <w:br/>
        <w:t>Und große Dinge tut,</w:t>
      </w:r>
    </w:p>
    <w:p w14:paraId="0309078F" w14:textId="77777777" w:rsidR="00032BF5" w:rsidRDefault="00032BF5" w:rsidP="00032BF5">
      <w:pPr>
        <w:pStyle w:val="StandardWeb"/>
      </w:pPr>
      <w:r>
        <w:t>3. Der uns von Mutterleibe an</w:t>
      </w:r>
      <w:r>
        <w:br/>
        <w:t>Frisch und gesund erhält</w:t>
      </w:r>
      <w:r>
        <w:br/>
        <w:t>Und, wo kein Mensch nicht helfen kann,</w:t>
      </w:r>
      <w:r>
        <w:br/>
        <w:t>Sich selbst zum Helfer stellt;</w:t>
      </w:r>
    </w:p>
    <w:p w14:paraId="0C73AF20" w14:textId="77777777" w:rsidR="00032BF5" w:rsidRDefault="00032BF5" w:rsidP="00032BF5">
      <w:pPr>
        <w:pStyle w:val="StandardWeb"/>
      </w:pPr>
      <w:r>
        <w:t>4. Der, ob wir ihn gleich hoch betrübt,</w:t>
      </w:r>
      <w:r>
        <w:br/>
        <w:t>Doch bliebet gutes Muts,</w:t>
      </w:r>
      <w:r>
        <w:br/>
        <w:t>Die Straf‘ erläßt, die Schuld vergibt</w:t>
      </w:r>
      <w:r>
        <w:br/>
        <w:t>Und tut uns alles Gut’s.</w:t>
      </w:r>
    </w:p>
    <w:p w14:paraId="4D121E9E" w14:textId="77777777" w:rsidR="00032BF5" w:rsidRDefault="00032BF5" w:rsidP="00032BF5">
      <w:pPr>
        <w:pStyle w:val="StandardWeb"/>
      </w:pPr>
      <w:r>
        <w:t>5. Er gebe uns ein fröhlich Herz,</w:t>
      </w:r>
      <w:r>
        <w:br/>
        <w:t>Erfrische Geist und Sinn</w:t>
      </w:r>
      <w:r>
        <w:br/>
        <w:t>Und werf‘ all‘ Angst, Furcht, Sorg‘ und Schmerz</w:t>
      </w:r>
      <w:r>
        <w:br/>
        <w:t>In’s Meeres Tiefe hin.</w:t>
      </w:r>
    </w:p>
    <w:p w14:paraId="4B2D6283" w14:textId="77777777" w:rsidR="00032BF5" w:rsidRDefault="00032BF5" w:rsidP="00032BF5">
      <w:pPr>
        <w:pStyle w:val="StandardWeb"/>
      </w:pPr>
      <w:r>
        <w:t>6. Er lasse seinen Frieden ruhn</w:t>
      </w:r>
      <w:r>
        <w:br/>
        <w:t>In Israelis Land,</w:t>
      </w:r>
      <w:r>
        <w:br/>
        <w:t>Er gebe Glück zu unserm Tun</w:t>
      </w:r>
      <w:r>
        <w:br/>
        <w:t>Und Heil in allem Stand.</w:t>
      </w:r>
    </w:p>
    <w:p w14:paraId="27292551" w14:textId="77777777" w:rsidR="00032BF5" w:rsidRDefault="00032BF5" w:rsidP="00032BF5">
      <w:pPr>
        <w:pStyle w:val="StandardWeb"/>
      </w:pPr>
      <w:r>
        <w:t>7. Er lasse seine Lieb und Güt</w:t>
      </w:r>
      <w:r>
        <w:br/>
        <w:t>Um, bei und mit uns gehn,</w:t>
      </w:r>
      <w:r>
        <w:br/>
        <w:t>Was aber ängstet und bemüht,</w:t>
      </w:r>
      <w:r>
        <w:br/>
        <w:t>Gar ferne von uns stehn.</w:t>
      </w:r>
    </w:p>
    <w:p w14:paraId="70895337" w14:textId="77777777" w:rsidR="00032BF5" w:rsidRDefault="00032BF5" w:rsidP="00032BF5">
      <w:pPr>
        <w:pStyle w:val="StandardWeb"/>
      </w:pPr>
      <w:r>
        <w:t>8. Solange dieses Leben währt,</w:t>
      </w:r>
      <w:r>
        <w:br/>
        <w:t>Sei es stets unser Heil</w:t>
      </w:r>
      <w:r>
        <w:br/>
        <w:t>Und bleib‘ auch, wenn wir von der Erd‘</w:t>
      </w:r>
      <w:r>
        <w:br/>
        <w:t>Abscheiden, unser Teil.</w:t>
      </w:r>
    </w:p>
    <w:p w14:paraId="5F4A470F" w14:textId="77777777" w:rsidR="00032BF5" w:rsidRDefault="00032BF5" w:rsidP="00032BF5">
      <w:pPr>
        <w:pStyle w:val="StandardWeb"/>
      </w:pPr>
      <w:r>
        <w:t>9. Er drücke, wenn das Herze bricht,</w:t>
      </w:r>
      <w:r>
        <w:br/>
        <w:t>Uns unsre Augen zu</w:t>
      </w:r>
      <w:r>
        <w:br/>
        <w:t>Und zeig uns drauf sein Angesicht</w:t>
      </w:r>
      <w:r>
        <w:br/>
        <w:t xml:space="preserve">Dort in der ewgen Ruh. </w:t>
      </w:r>
    </w:p>
    <w:p w14:paraId="38CA54CE" w14:textId="77777777" w:rsidR="00FD112D" w:rsidRDefault="00FD112D" w:rsidP="00FD112D">
      <w:pPr>
        <w:pStyle w:val="berschrift1"/>
      </w:pPr>
      <w:r w:rsidRPr="005E7400">
        <w:t>Nun freut euch hier und überall</w:t>
      </w:r>
      <w:r>
        <w:t xml:space="preserve"> </w:t>
      </w:r>
    </w:p>
    <w:p w14:paraId="45244165" w14:textId="77777777" w:rsidR="00FD112D" w:rsidRDefault="00FD112D" w:rsidP="00FD112D">
      <w:pPr>
        <w:pStyle w:val="StandardWeb"/>
      </w:pPr>
      <w:r>
        <w:t>1. Nun freut euch hier und überall,</w:t>
      </w:r>
      <w:r>
        <w:br/>
        <w:t>ihr Christen, lieben Brüder!</w:t>
      </w:r>
      <w:r>
        <w:br/>
        <w:t>Das Heil, das durch den Todesfall</w:t>
      </w:r>
      <w:r>
        <w:br/>
        <w:t>Gesunken, stehet wieder.</w:t>
      </w:r>
      <w:r>
        <w:br/>
        <w:t>Des Lebens lebet noch,</w:t>
      </w:r>
      <w:r>
        <w:br/>
        <w:t>Sein Arm hat aller Feinde Joch</w:t>
      </w:r>
      <w:r>
        <w:br/>
        <w:t>mit aller Macht zerbrochen.</w:t>
      </w:r>
    </w:p>
    <w:p w14:paraId="1AEDA260" w14:textId="77777777" w:rsidR="00FD112D" w:rsidRDefault="00FD112D" w:rsidP="00FD112D">
      <w:pPr>
        <w:pStyle w:val="StandardWeb"/>
      </w:pPr>
      <w:r>
        <w:t>2. Der Held, der alles hält, er lag</w:t>
      </w:r>
      <w:r>
        <w:br/>
        <w:t>im Grab als überwunden,</w:t>
      </w:r>
      <w:r>
        <w:br/>
        <w:t>Er lag, bis daß der dritte Tag</w:t>
      </w:r>
      <w:r>
        <w:br/>
        <w:t>sich in die Welt gefunden;</w:t>
      </w:r>
      <w:r>
        <w:br/>
        <w:t>Da dieser kam, kam auch die Zeit,</w:t>
      </w:r>
      <w:r>
        <w:br/>
        <w:t>Da, der uns in dem Tod erfreut,</w:t>
      </w:r>
      <w:r>
        <w:br/>
        <w:t>sich aus dem Tod erhube.</w:t>
      </w:r>
    </w:p>
    <w:p w14:paraId="297AF8D2" w14:textId="77777777" w:rsidR="00FD112D" w:rsidRDefault="00FD112D" w:rsidP="00FD112D">
      <w:pPr>
        <w:pStyle w:val="StandardWeb"/>
      </w:pPr>
      <w:r>
        <w:t>3. Die Morgenröte war noch nicht</w:t>
      </w:r>
      <w:r>
        <w:br/>
        <w:t>mit ihrem Licht vorhanden,</w:t>
      </w:r>
      <w:r>
        <w:br/>
        <w:t>und siehe, da war schon das Licht,</w:t>
      </w:r>
      <w:r>
        <w:br/>
        <w:t>das ewig leucht, erstanden;</w:t>
      </w:r>
      <w:r>
        <w:br/>
        <w:t>Die Sonne war noch nicht erwacht,</w:t>
      </w:r>
      <w:r>
        <w:br/>
        <w:t>da wacht und ging in voller Macht</w:t>
      </w:r>
      <w:r>
        <w:br/>
        <w:t>die unerschaffne Sonne.</w:t>
      </w:r>
    </w:p>
    <w:p w14:paraId="6DA84FC0" w14:textId="77777777" w:rsidR="00FD112D" w:rsidRDefault="00FD112D" w:rsidP="00FD112D">
      <w:pPr>
        <w:pStyle w:val="StandardWeb"/>
      </w:pPr>
      <w:r>
        <w:t>4. Das wußte nicht die fromme Schar,</w:t>
      </w:r>
      <w:r>
        <w:br/>
        <w:t>die Christo angehangen,</w:t>
      </w:r>
      <w:r>
        <w:br/>
        <w:t>drum als nunmehr der Sabbat war</w:t>
      </w:r>
      <w:r>
        <w:br/>
        <w:t>zu End hinabgegangen,</w:t>
      </w:r>
      <w:r>
        <w:br/>
        <w:t>Begunnt Maria Magdalen</w:t>
      </w:r>
      <w:r>
        <w:br/>
        <w:t>und andre mit auszugehn</w:t>
      </w:r>
      <w:r>
        <w:br/>
        <w:t>und Spezerei zu kaufen.</w:t>
      </w:r>
    </w:p>
    <w:p w14:paraId="6D08732E" w14:textId="77777777" w:rsidR="00FD112D" w:rsidRDefault="00FD112D" w:rsidP="00FD112D">
      <w:pPr>
        <w:pStyle w:val="StandardWeb"/>
      </w:pPr>
      <w:r>
        <w:t>5. Ihr Herz und Sinn ist hoch bemüht,</w:t>
      </w:r>
      <w:r>
        <w:br/>
        <w:t>ein Salböl darzugeben</w:t>
      </w:r>
      <w:r>
        <w:br/>
        <w:t>für Jesu, dessen teure Güt</w:t>
      </w:r>
      <w:r>
        <w:br/>
        <w:t>uns salbt zum ewigen Leben.</w:t>
      </w:r>
      <w:r>
        <w:br/>
        <w:t>Ach, liebes Herz, der seinen Geit</w:t>
      </w:r>
      <w:r>
        <w:br/>
        <w:t>vom Himmel in die Herzen geußt,</w:t>
      </w:r>
      <w:r>
        <w:br/>
        <w:t>Darf keines Öls noch Salben.</w:t>
      </w:r>
    </w:p>
    <w:p w14:paraId="7837A46B" w14:textId="07731147" w:rsidR="00FD112D" w:rsidRDefault="00FD112D" w:rsidP="00FD112D">
      <w:pPr>
        <w:pStyle w:val="StandardWeb"/>
      </w:pPr>
      <w:r>
        <w:t>6. Ja du, o heilger Jungfrausohn,</w:t>
      </w:r>
      <w:r>
        <w:br/>
        <w:t>bist schon gnug balsamieret</w:t>
      </w:r>
      <w:r>
        <w:br/>
        <w:t>als König, der im Himmelsthron</w:t>
      </w:r>
      <w:r>
        <w:br/>
        <w:t>und überall regieret!</w:t>
      </w:r>
      <w:r>
        <w:br/>
        <w:t xml:space="preserve">Dein Balsam ist die </w:t>
      </w:r>
      <w:r w:rsidR="00E1584E">
        <w:t>ew’ge</w:t>
      </w:r>
      <w:r>
        <w:t xml:space="preserve"> Kraft,</w:t>
      </w:r>
      <w:r>
        <w:br/>
        <w:t>dadurch Gott Erd und Himmel schafft,</w:t>
      </w:r>
      <w:r>
        <w:br/>
        <w:t>die läßt dich nicht verwesen.</w:t>
      </w:r>
    </w:p>
    <w:p w14:paraId="09AB8EB1" w14:textId="77777777" w:rsidR="00FD112D" w:rsidRDefault="00FD112D" w:rsidP="00FD112D">
      <w:pPr>
        <w:pStyle w:val="StandardWeb"/>
      </w:pPr>
      <w:r>
        <w:t>7. Doch geht die fromme Einfalt hin</w:t>
      </w:r>
      <w:r>
        <w:br/>
        <w:t>bald in dem frühsten Morgen,</w:t>
      </w:r>
      <w:r>
        <w:br/>
        <w:t>Sie gehn, und plötzlich wird ihr Sinn</w:t>
      </w:r>
      <w:r>
        <w:br/>
        <w:t>voll großer schwerer Sorgen.</w:t>
      </w:r>
      <w:r>
        <w:br/>
        <w:t>Ei, sprechen sie, wer wälzt den Stein</w:t>
      </w:r>
      <w:r>
        <w:br/>
        <w:t>vons Grabes Tür und läßt uns ein</w:t>
      </w:r>
      <w:r>
        <w:br/>
        <w:t>zum Leichnam unsres Herren?</w:t>
      </w:r>
    </w:p>
    <w:p w14:paraId="158DCC7C" w14:textId="77777777" w:rsidR="00FD112D" w:rsidRDefault="00FD112D" w:rsidP="00FD112D">
      <w:pPr>
        <w:pStyle w:val="StandardWeb"/>
      </w:pPr>
      <w:r>
        <w:t>8. So sorgten sie zur selben Zeit</w:t>
      </w:r>
      <w:r>
        <w:br/>
        <w:t>für das, was schon bestellet,</w:t>
      </w:r>
      <w:r>
        <w:br/>
        <w:t>Es war der Stein ja allbereit</w:t>
      </w:r>
      <w:r>
        <w:br/>
        <w:t>erhoben und gefället</w:t>
      </w:r>
      <w:r>
        <w:br/>
        <w:t>Durch einen, der des Erdreichs Wucht</w:t>
      </w:r>
      <w:r>
        <w:br/>
        <w:t>erbeben macht und in Flucht</w:t>
      </w:r>
      <w:r>
        <w:br/>
        <w:t>des Grabes Hüter jagte.</w:t>
      </w:r>
    </w:p>
    <w:p w14:paraId="7BEA5CA7" w14:textId="77777777" w:rsidR="00FD112D" w:rsidRDefault="00FD112D" w:rsidP="00FD112D">
      <w:pPr>
        <w:pStyle w:val="StandardWeb"/>
      </w:pPr>
      <w:r>
        <w:t>9. Das war ein Diener aus der Höh,</w:t>
      </w:r>
      <w:r>
        <w:br/>
        <w:t>von denen, die uns schützen,</w:t>
      </w:r>
      <w:r>
        <w:br/>
        <w:t>Sein Kleid war weißer als der Schnee,</w:t>
      </w:r>
      <w:r>
        <w:br/>
        <w:t>Sein Ansehn gleich den Blitzen,</w:t>
      </w:r>
      <w:r>
        <w:br/>
        <w:t>der hat das fest verschlossne Grab</w:t>
      </w:r>
      <w:r>
        <w:br/>
        <w:t>eröffnet und den Stein herab</w:t>
      </w:r>
      <w:r>
        <w:br/>
        <w:t>vons Grabes Tür gewälzet.</w:t>
      </w:r>
    </w:p>
    <w:p w14:paraId="68F167EE" w14:textId="77777777" w:rsidR="00FD112D" w:rsidRDefault="00FD112D" w:rsidP="00FD112D">
      <w:pPr>
        <w:pStyle w:val="StandardWeb"/>
      </w:pPr>
      <w:r>
        <w:t>10. Das Weiberhäuflein kam und ging</w:t>
      </w:r>
      <w:r>
        <w:br/>
        <w:t>hinein ohn alle Mühe.</w:t>
      </w:r>
      <w:r>
        <w:br/>
        <w:t>Hör aber, was für Wunderding</w:t>
      </w:r>
      <w:r>
        <w:br/>
        <w:t>sich da begab! Denn siehe,</w:t>
      </w:r>
      <w:r>
        <w:br/>
        <w:t>Das, was sie suchten, findt sich nicht</w:t>
      </w:r>
      <w:r>
        <w:br/>
        <w:t>und wo ihr Herz nicht hingericht,</w:t>
      </w:r>
      <w:r>
        <w:br/>
        <w:t>das ist allda zur Stelle.</w:t>
      </w:r>
    </w:p>
    <w:p w14:paraId="102CF9A5" w14:textId="77777777" w:rsidR="00FD112D" w:rsidRDefault="00FD112D" w:rsidP="00FD112D">
      <w:pPr>
        <w:pStyle w:val="StandardWeb"/>
      </w:pPr>
      <w:r>
        <w:t>11. Sie suchten ihrer Seelenhort</w:t>
      </w:r>
      <w:r>
        <w:br/>
        <w:t>und finden sein Gewande,</w:t>
      </w:r>
      <w:r>
        <w:br/>
        <w:t>Sie hören aus der Engelwort</w:t>
      </w:r>
      <w:r>
        <w:br/>
        <w:t>Wies gar viel anderes Stünde,</w:t>
      </w:r>
      <w:r>
        <w:br/>
        <w:t>als ihr betrübtes Herz gemeint:</w:t>
      </w:r>
      <w:r>
        <w:br/>
        <w:t>Daß billig wär bisher geweint,</w:t>
      </w:r>
      <w:r>
        <w:br/>
        <w:t>nun jauchzen soll und lachen.</w:t>
      </w:r>
    </w:p>
    <w:p w14:paraId="2871DCCD" w14:textId="77777777" w:rsidR="00FD112D" w:rsidRDefault="00FD112D" w:rsidP="00FD112D">
      <w:pPr>
        <w:pStyle w:val="StandardWeb"/>
      </w:pPr>
      <w:r>
        <w:t>12. Sie sehn das Grab entledigt stehn,</w:t>
      </w:r>
      <w:r>
        <w:br/>
        <w:t>und als sie das gesehen,</w:t>
      </w:r>
      <w:r>
        <w:br/>
        <w:t>Da läuft Maria Magdalen,</w:t>
      </w:r>
      <w:r>
        <w:br/>
        <w:t>Zu sagen, was geschehen.</w:t>
      </w:r>
      <w:r>
        <w:br/>
        <w:t>Die andere Schar ist Kummers voll</w:t>
      </w:r>
      <w:r>
        <w:br/>
        <w:t>und weiß nicht, was sie machen soll,</w:t>
      </w:r>
      <w:r>
        <w:br/>
        <w:t>Verharret bei dem Grabe.</w:t>
      </w:r>
    </w:p>
    <w:p w14:paraId="33305E3E" w14:textId="77777777" w:rsidR="00FD112D" w:rsidRDefault="00FD112D" w:rsidP="00FD112D">
      <w:pPr>
        <w:pStyle w:val="StandardWeb"/>
      </w:pPr>
      <w:r>
        <w:t>13. Da stellen sich in heller Zier</w:t>
      </w:r>
      <w:r>
        <w:br/>
        <w:t>zween edle Himmelsboten,</w:t>
      </w:r>
      <w:r>
        <w:br/>
        <w:t>Die sprechen: ,Ei, was suchet ihr</w:t>
      </w:r>
      <w:r>
        <w:br/>
        <w:t>Das Leben bei den Toten?</w:t>
      </w:r>
      <w:r>
        <w:br/>
        <w:t>Der Heiland lebt! Er ist nicht hier!</w:t>
      </w:r>
      <w:r>
        <w:br/>
        <w:t>Heut ist er, glaubt uns, Heute früh</w:t>
      </w:r>
      <w:r>
        <w:br/>
        <w:t>ist er vom Tod erstanden.´</w:t>
      </w:r>
    </w:p>
    <w:p w14:paraId="619C4C16" w14:textId="77777777" w:rsidR="00FD112D" w:rsidRDefault="00FD112D" w:rsidP="00FD112D">
      <w:pPr>
        <w:pStyle w:val="StandardWeb"/>
      </w:pPr>
      <w:r>
        <w:t>14. Gedenkt und sinnt ein wenig nach</w:t>
      </w:r>
      <w:r>
        <w:br/>
        <w:t>Den Reden, die er triebe,</w:t>
      </w:r>
      <w:r>
        <w:br/>
        <w:t>Du er so klar und deutlich sprach,</w:t>
      </w:r>
      <w:r>
        <w:br/>
        <w:t>Wie er zwar würd aus Liebe</w:t>
      </w:r>
      <w:r>
        <w:br/>
        <w:t>Den Tod ausstehn und große Plag,</w:t>
      </w:r>
      <w:r>
        <w:br/>
        <w:t>jedennoch an dem dritten Tag</w:t>
      </w:r>
      <w:r>
        <w:br/>
        <w:t>auch herrlich triumphieren.</w:t>
      </w:r>
    </w:p>
    <w:p w14:paraId="441FC07C" w14:textId="77777777" w:rsidR="00FD112D" w:rsidRDefault="00FD112D" w:rsidP="00FD112D">
      <w:pPr>
        <w:pStyle w:val="StandardWeb"/>
      </w:pPr>
      <w:r>
        <w:t>15. Da dachten sie an Christi Wort</w:t>
      </w:r>
      <w:r>
        <w:br/>
        <w:t>und gingen von dem Grabe</w:t>
      </w:r>
      <w:r>
        <w:br/>
        <w:t>hin zu der elf Apostel Ort</w:t>
      </w:r>
      <w:r>
        <w:br/>
        <w:t>und sagten, was sich habe</w:t>
      </w:r>
      <w:r>
        <w:br/>
        <w:t>Erzeigt in ihrem Angesicht;</w:t>
      </w:r>
      <w:r>
        <w:br/>
        <w:t>Man hielt es aber anderes nicht,</w:t>
      </w:r>
      <w:r>
        <w:br/>
        <w:t>als ob es Märlein wären.</w:t>
      </w:r>
    </w:p>
    <w:p w14:paraId="11281C62" w14:textId="77777777" w:rsidR="00FD112D" w:rsidRDefault="00FD112D" w:rsidP="00FD112D">
      <w:pPr>
        <w:pStyle w:val="StandardWeb"/>
      </w:pPr>
      <w:r>
        <w:t>16. Maria, die betrübt´, sich gibt</w:t>
      </w:r>
      <w:r>
        <w:br/>
        <w:t>in schnelles Abescheiden,</w:t>
      </w:r>
      <w:r>
        <w:br/>
        <w:t>findt Petrum und den Jesus liebt,</w:t>
      </w:r>
      <w:r>
        <w:br/>
        <w:t>erzählet allen beiden:</w:t>
      </w:r>
      <w:r>
        <w:br/>
        <w:t>Ach, spricht sie, unser Herr ist hin,</w:t>
      </w:r>
      <w:r>
        <w:br/>
        <w:t>und niemand ist, der, wo man ihn</w:t>
      </w:r>
      <w:r>
        <w:br/>
        <w:t>hab hingelegt will wissen.</w:t>
      </w:r>
    </w:p>
    <w:p w14:paraId="4AD58C14" w14:textId="77777777" w:rsidR="00FD112D" w:rsidRDefault="00FD112D" w:rsidP="00FD112D">
      <w:pPr>
        <w:pStyle w:val="StandardWeb"/>
      </w:pPr>
      <w:r>
        <w:t>17. Der Hochgeliebte läuft geschwind</w:t>
      </w:r>
      <w:r>
        <w:br/>
        <w:t>und kommt zuerst zum Grabe;</w:t>
      </w:r>
      <w:r>
        <w:br/>
        <w:t>Er guckt, und da er nichts mehr findt</w:t>
      </w:r>
      <w:r>
        <w:br/>
        <w:t>als Leinen, weicht er abe.</w:t>
      </w:r>
      <w:r>
        <w:br/>
        <w:t>Da aber Simon Petrus kommt,</w:t>
      </w:r>
      <w:r>
        <w:br/>
        <w:t>geht er ins Grab hinein und nimmt</w:t>
      </w:r>
      <w:r>
        <w:br/>
        <w:t>das Werk recht in die Augen.</w:t>
      </w:r>
    </w:p>
    <w:p w14:paraId="7D6BC91B" w14:textId="77777777" w:rsidR="00FD112D" w:rsidRDefault="00FD112D" w:rsidP="00FD112D">
      <w:pPr>
        <w:pStyle w:val="StandardWeb"/>
      </w:pPr>
      <w:r>
        <w:t>18. Er sieht die Leinen für sich dar,</w:t>
      </w:r>
      <w:r>
        <w:br/>
        <w:t>zu voraus, wie mit Fleiße</w:t>
      </w:r>
      <w:r>
        <w:br/>
        <w:t>gelegt und eingewickelt war</w:t>
      </w:r>
      <w:r>
        <w:br/>
        <w:t>das Haupttuch zu dem Schweiße:</w:t>
      </w:r>
      <w:r>
        <w:br/>
        <w:t>Da ging auch, der am Ersten kam,</w:t>
      </w:r>
      <w:r>
        <w:br/>
        <w:t>hinein, wie Petrus tat und nahm,</w:t>
      </w:r>
      <w:r>
        <w:br/>
        <w:t>was er da sah, zu Herze.</w:t>
      </w:r>
    </w:p>
    <w:p w14:paraId="2B0F1BF4" w14:textId="77777777" w:rsidR="00FD112D" w:rsidRDefault="00FD112D" w:rsidP="00FD112D">
      <w:pPr>
        <w:pStyle w:val="StandardWeb"/>
      </w:pPr>
      <w:r>
        <w:t>19. Da glauben sie nun dem Bericht,</w:t>
      </w:r>
      <w:r>
        <w:br/>
        <w:t>weil sie mit Augen schauen,</w:t>
      </w:r>
      <w:r>
        <w:br/>
        <w:t>Was sie zwar als ein Gedicht</w:t>
      </w:r>
      <w:r>
        <w:br/>
        <w:t>gehöret von den Frauen;</w:t>
      </w:r>
      <w:r>
        <w:br/>
        <w:t>Doch werden sie Verwunderns voll,</w:t>
      </w:r>
      <w:r>
        <w:br/>
        <w:t>denn keiner weiß, das Christus soll</w:t>
      </w:r>
      <w:r>
        <w:br/>
        <w:t>von Toten auferwachen.</w:t>
      </w:r>
    </w:p>
    <w:p w14:paraId="7DB01EF4" w14:textId="77777777" w:rsidR="00FD112D" w:rsidRDefault="00FD112D" w:rsidP="00FD112D">
      <w:pPr>
        <w:pStyle w:val="StandardWeb"/>
      </w:pPr>
      <w:r>
        <w:t>20. Maria steht vorm Grab und weint,</w:t>
      </w:r>
      <w:r>
        <w:br/>
        <w:t>und plötzlich wird sie innen,</w:t>
      </w:r>
      <w:r>
        <w:br/>
        <w:t>Daß zween in weißen Kleidern sind</w:t>
      </w:r>
      <w:r>
        <w:br/>
        <w:t>vor ihr im Grabe drinnen,</w:t>
      </w:r>
      <w:r>
        <w:br/>
        <w:t>Die sprechen: ,Weib, was weinst du?´</w:t>
      </w:r>
      <w:r>
        <w:br/>
        <w:t>Sie haben meines Herzensruh,</w:t>
      </w:r>
      <w:r>
        <w:br/>
        <w:t>Sprach sie, hinweggenommen.</w:t>
      </w:r>
    </w:p>
    <w:p w14:paraId="68A06322" w14:textId="77777777" w:rsidR="00FD112D" w:rsidRDefault="00FD112D" w:rsidP="00FD112D">
      <w:pPr>
        <w:pStyle w:val="StandardWeb"/>
      </w:pPr>
      <w:r>
        <w:t>21. Mein Herr ist weg, und ich weiß nicht,</w:t>
      </w:r>
      <w:r>
        <w:br/>
        <w:t>Wo ich soll suchen gehen.</w:t>
      </w:r>
      <w:r>
        <w:br/>
        <w:t>Indessen wendt sie ihr Gesicht</w:t>
      </w:r>
      <w:r>
        <w:br/>
        <w:t>und siehet Jesum stehen.</w:t>
      </w:r>
      <w:r>
        <w:br/>
        <w:t>der spricht: ,O Weib, was fehlet dir?</w:t>
      </w:r>
      <w:r>
        <w:br/>
        <w:t>Was weinest du, was sucht du hier?´-</w:t>
      </w:r>
      <w:r>
        <w:br/>
        <w:t>Sie meint, der Gärtner rede.</w:t>
      </w:r>
    </w:p>
    <w:p w14:paraId="6C081027" w14:textId="77777777" w:rsidR="00FD112D" w:rsidRDefault="00FD112D" w:rsidP="00FD112D">
      <w:pPr>
        <w:pStyle w:val="StandardWeb"/>
      </w:pPr>
      <w:r>
        <w:t>22. Ach, spricht sie: ,Herr, hast du´s getan,</w:t>
      </w:r>
      <w:r>
        <w:br/>
        <w:t>So sag es unverhohlen,</w:t>
      </w:r>
      <w:r>
        <w:br/>
        <w:t>Wo liegt mein Herr? Wo komm ich an?</w:t>
      </w:r>
      <w:r>
        <w:br/>
        <w:t>So will ich mir ihn holen.´</w:t>
      </w:r>
      <w:r>
        <w:br/>
        <w:t>Der Herr spricht mit gewohnter Stimm:</w:t>
      </w:r>
      <w:r>
        <w:br/>
        <w:t>Maria! Da wendt sie sich um</w:t>
      </w:r>
      <w:r>
        <w:br/>
        <w:t>und spricht: Sieh du da, Rabbuni!´</w:t>
      </w:r>
    </w:p>
    <w:p w14:paraId="0C608B3A" w14:textId="77777777" w:rsidR="00FD112D" w:rsidRDefault="00FD112D" w:rsidP="00FD112D">
      <w:pPr>
        <w:pStyle w:val="StandardWeb"/>
      </w:pPr>
      <w:r>
        <w:t>23. Rühr mich nicht an! Ich bin noch nicht</w:t>
      </w:r>
      <w:r>
        <w:br/>
        <w:t>zum Vater aufgefahren,</w:t>
      </w:r>
      <w:r>
        <w:br/>
        <w:t>geh aber hin, sprach unser Licht,</w:t>
      </w:r>
      <w:r>
        <w:br/>
        <w:t>Sage meiner Brüder Scharen:</w:t>
      </w:r>
      <w:r>
        <w:br/>
        <w:t>Ich fahr als eures Todes Tod</w:t>
      </w:r>
      <w:r>
        <w:br/>
        <w:t>zu meinem und zu eurem Gott</w:t>
      </w:r>
      <w:r>
        <w:br/>
        <w:t>und unser aller Vater.</w:t>
      </w:r>
    </w:p>
    <w:p w14:paraId="6EC9E8A3" w14:textId="77777777" w:rsidR="00FD112D" w:rsidRDefault="00FD112D" w:rsidP="00FD112D">
      <w:pPr>
        <w:pStyle w:val="StandardWeb"/>
      </w:pPr>
      <w:r>
        <w:t>24. Maria ist das arme Weib,</w:t>
      </w:r>
      <w:r>
        <w:br/>
        <w:t>von welcher unser Meister,</w:t>
      </w:r>
      <w:r>
        <w:br/>
        <w:t>der starke Helfer, vormals treib</w:t>
      </w:r>
      <w:r>
        <w:br/>
        <w:t>auf einmal lieben Geister.</w:t>
      </w:r>
      <w:r>
        <w:br/>
        <w:t>Die, die ists, welcher Jesu Christ</w:t>
      </w:r>
      <w:r>
        <w:br/>
        <w:t>zum ersten Mal erschienen ist</w:t>
      </w:r>
      <w:r>
        <w:br/>
        <w:t>am heiligen Ostertage.</w:t>
      </w:r>
    </w:p>
    <w:p w14:paraId="52EEBABC" w14:textId="77777777" w:rsidR="00FD112D" w:rsidRDefault="00FD112D" w:rsidP="00FD112D">
      <w:pPr>
        <w:pStyle w:val="StandardWeb"/>
      </w:pPr>
      <w:r>
        <w:t>25. Nun, sie ging hin, täts denen kund,</w:t>
      </w:r>
      <w:r>
        <w:br/>
        <w:t>die mit ihr Jesum liebten</w:t>
      </w:r>
      <w:r>
        <w:br/>
        <w:t>und über ihn von Herzensgrund</w:t>
      </w:r>
      <w:r>
        <w:br/>
        <w:t>sich grämten und betrübten.</w:t>
      </w:r>
      <w:r>
        <w:br/>
        <w:t>kein einzger aber fiel ihr bei,</w:t>
      </w:r>
      <w:r>
        <w:br/>
        <w:t>ein jeder hielts für Fantasei,</w:t>
      </w:r>
      <w:r>
        <w:br/>
        <w:t>und wollt es niemand glauben.</w:t>
      </w:r>
    </w:p>
    <w:p w14:paraId="2B7EB283" w14:textId="77777777" w:rsidR="00FD112D" w:rsidRDefault="00FD112D" w:rsidP="00FD112D">
      <w:pPr>
        <w:pStyle w:val="StandardWeb"/>
      </w:pPr>
      <w:r>
        <w:t>26. Es gingen auch ins Grab hinein</w:t>
      </w:r>
      <w:r>
        <w:br/>
        <w:t>die andere Schar der Frauen,</w:t>
      </w:r>
      <w:r>
        <w:br/>
        <w:t>Da gab sich ihrem Augenschein</w:t>
      </w:r>
      <w:r>
        <w:br/>
        <w:t>ein Jüngling anzuschauen</w:t>
      </w:r>
      <w:r>
        <w:br/>
        <w:t>in einem langen weißen Kleid,</w:t>
      </w:r>
      <w:r>
        <w:br/>
        <w:t>Der sprach: ,Habt Freud und Trost und seid</w:t>
      </w:r>
      <w:r>
        <w:br/>
        <w:t>ohn alle Furcht und Strecken.</w:t>
      </w:r>
    </w:p>
    <w:p w14:paraId="36931ADD" w14:textId="77777777" w:rsidR="00FD112D" w:rsidRDefault="00FD112D" w:rsidP="00FD112D">
      <w:pPr>
        <w:pStyle w:val="StandardWeb"/>
      </w:pPr>
      <w:r>
        <w:t>27. Ihr Sucht den Held von Nazareth,</w:t>
      </w:r>
      <w:r>
        <w:br/>
        <w:t>der doch hier nicht vorhanden;</w:t>
      </w:r>
      <w:r>
        <w:br/>
        <w:t>seht, das ist seines Lagers Stätt,</w:t>
      </w:r>
      <w:r>
        <w:br/>
        <w:t>von der er auferstanden.</w:t>
      </w:r>
      <w:r>
        <w:br/>
        <w:t>Geht schnell, sagts Petro und der Zahl</w:t>
      </w:r>
      <w:r>
        <w:br/>
        <w:t>der andern Jünger allzumal:</w:t>
      </w:r>
      <w:r>
        <w:br/>
        <w:t>ihr Herr und Meister lebe,-</w:t>
      </w:r>
    </w:p>
    <w:p w14:paraId="447A70DE" w14:textId="77777777" w:rsidR="00FD112D" w:rsidRDefault="00FD112D" w:rsidP="00FD112D">
      <w:pPr>
        <w:pStyle w:val="StandardWeb"/>
      </w:pPr>
      <w:r>
        <w:t>28. Die Weiber eilen schnell davon,</w:t>
      </w:r>
      <w:r>
        <w:br/>
        <w:t>den Jüngern Post zu bringen,</w:t>
      </w:r>
      <w:r>
        <w:br/>
        <w:t>und siehe da, die Freudensonn,</w:t>
      </w:r>
      <w:r>
        <w:br/>
        <w:t>nach der sie alle gingen,</w:t>
      </w:r>
      <w:r>
        <w:br/>
        <w:t>Die geht daher, und sehen sie</w:t>
      </w:r>
      <w:r>
        <w:br/>
        <w:t>im Leben, den sie also früh</w:t>
      </w:r>
      <w:r>
        <w:br/>
        <w:t>als einen Toten suchten.</w:t>
      </w:r>
    </w:p>
    <w:p w14:paraId="2848D3A9" w14:textId="77777777" w:rsidR="00FD112D" w:rsidRDefault="00FD112D" w:rsidP="00FD112D">
      <w:pPr>
        <w:pStyle w:val="StandardWeb"/>
      </w:pPr>
      <w:r>
        <w:t>29. Sein süßer Mund macht all ihr Leid</w:t>
      </w:r>
      <w:r>
        <w:br/>
        <w:t>mit seinem Grüßen süße,</w:t>
      </w:r>
      <w:r>
        <w:br/>
        <w:t>Sie treten zu mit großer Freud</w:t>
      </w:r>
      <w:r>
        <w:br/>
        <w:t>und greifen seine Füße.</w:t>
      </w:r>
      <w:r>
        <w:br/>
        <w:t>Er aber spricht: ,Seid gutes Mute!</w:t>
      </w:r>
      <w:r>
        <w:br/>
        <w:t>geht hin, sagt meinen Brüdern Guts,</w:t>
      </w:r>
      <w:r>
        <w:br/>
        <w:t>Berichtet, was ihr sahet.</w:t>
      </w:r>
    </w:p>
    <w:p w14:paraId="0CECBA29" w14:textId="77777777" w:rsidR="00FD112D" w:rsidRDefault="00FD112D" w:rsidP="00FD112D">
      <w:pPr>
        <w:pStyle w:val="StandardWeb"/>
      </w:pPr>
      <w:r>
        <w:t>30. Sprecht, daß sie nunmehr also fort</w:t>
      </w:r>
      <w:r>
        <w:br/>
        <w:t>in Galiläam gehen,</w:t>
      </w:r>
      <w:r>
        <w:br/>
        <w:t>Allda will ich, Kraft meiner Wort,</w:t>
      </w:r>
      <w:r>
        <w:br/>
        <w:t>vor ihren Augen stehen.-</w:t>
      </w:r>
      <w:r>
        <w:br/>
        <w:t>Und hiermit Schloß er sein Gebot.</w:t>
      </w:r>
      <w:r>
        <w:br/>
        <w:t>Die Weiber gehn und loben Gott,</w:t>
      </w:r>
      <w:r>
        <w:br/>
        <w:t>Berichten, was befohlen.</w:t>
      </w:r>
    </w:p>
    <w:p w14:paraId="70AE8079" w14:textId="77777777" w:rsidR="00FD112D" w:rsidRDefault="00FD112D" w:rsidP="00FD112D">
      <w:pPr>
        <w:pStyle w:val="StandardWeb"/>
      </w:pPr>
      <w:r>
        <w:t>31. O Lebensfürst, o starker Leu</w:t>
      </w:r>
      <w:r>
        <w:br/>
        <w:t>aus Judä Stamm erstanden,</w:t>
      </w:r>
      <w:r>
        <w:br/>
        <w:t>so bist du nun wahrhaftig frei</w:t>
      </w:r>
      <w:r>
        <w:br/>
        <w:t>von Todes-Strick und Banden.</w:t>
      </w:r>
      <w:r>
        <w:br/>
        <w:t>Du hast gesiegt und trägst zu Lohn</w:t>
      </w:r>
      <w:r>
        <w:br/>
        <w:t>ein allzeit unverwelkte Kron</w:t>
      </w:r>
      <w:r>
        <w:br/>
        <w:t>als Herr all deiner Feinde.</w:t>
      </w:r>
    </w:p>
    <w:p w14:paraId="71838A08" w14:textId="77777777" w:rsidR="00FD112D" w:rsidRDefault="00FD112D" w:rsidP="00FD112D">
      <w:pPr>
        <w:pStyle w:val="StandardWeb"/>
      </w:pPr>
      <w:r>
        <w:t>32. Was fragt du nach des Teufels Spott</w:t>
      </w:r>
      <w:r>
        <w:br/>
        <w:t>und ungereimten Klagen!</w:t>
      </w:r>
      <w:r>
        <w:br/>
        <w:t>Man hat, spricht er und seine Rott,</w:t>
      </w:r>
      <w:r>
        <w:br/>
        <w:t>ihn heimlich weggetragen.</w:t>
      </w:r>
      <w:r>
        <w:br/>
        <w:t>Die Jünger haben ihn bei Nacht</w:t>
      </w:r>
      <w:r>
        <w:br/>
        <w:t>gestohlen und bei Seit gebracht,</w:t>
      </w:r>
      <w:r>
        <w:br/>
        <w:t>indem wir feste schliefen.</w:t>
      </w:r>
    </w:p>
    <w:p w14:paraId="5E533A48" w14:textId="77777777" w:rsidR="00FD112D" w:rsidRDefault="00FD112D" w:rsidP="00FD112D">
      <w:pPr>
        <w:pStyle w:val="StandardWeb"/>
      </w:pPr>
      <w:r>
        <w:t>33. O Bosheit! War dein Schlaf so fest,</w:t>
      </w:r>
      <w:r>
        <w:br/>
        <w:t>Wie hast du können sehen?</w:t>
      </w:r>
      <w:r>
        <w:br/>
        <w:t>Ist denn dein Auge wach gewest,</w:t>
      </w:r>
      <w:r>
        <w:br/>
        <w:t>Wie läßt´st dus so geschehen,</w:t>
      </w:r>
      <w:r>
        <w:br/>
        <w:t>daß durch der Jünger schwache Hand</w:t>
      </w:r>
      <w:r>
        <w:br/>
        <w:t>der Stein und seines Siegelsband</w:t>
      </w:r>
      <w:r>
        <w:br/>
        <w:t>wurd auf- und abgelöset?</w:t>
      </w:r>
    </w:p>
    <w:p w14:paraId="39EFD338" w14:textId="77777777" w:rsidR="00FD112D" w:rsidRDefault="00FD112D" w:rsidP="00FD112D">
      <w:pPr>
        <w:pStyle w:val="StandardWeb"/>
      </w:pPr>
      <w:r>
        <w:t>34. Es ist dein hart verstockter Sinn,</w:t>
      </w:r>
      <w:r>
        <w:br/>
        <w:t>der dich zum Lügen leitet,</w:t>
      </w:r>
      <w:r>
        <w:br/>
        <w:t>So fahr auch nun zum Abgrund hin,</w:t>
      </w:r>
      <w:r>
        <w:br/>
        <w:t>da dir dein Lohn bereitet!</w:t>
      </w:r>
      <w:r>
        <w:br/>
        <w:t>Ich aber will, Herr Jesu Christ,</w:t>
      </w:r>
      <w:r>
        <w:br/>
        <w:t>So lang ein Leben in mir ist.</w:t>
      </w:r>
      <w:r>
        <w:br/>
        <w:t>Bekennen, daß du lebest.</w:t>
      </w:r>
    </w:p>
    <w:p w14:paraId="4086D6DF" w14:textId="77777777" w:rsidR="00FD112D" w:rsidRDefault="00FD112D" w:rsidP="00FD112D">
      <w:pPr>
        <w:pStyle w:val="StandardWeb"/>
      </w:pPr>
      <w:r>
        <w:t>35. Ich will dich rühmen, wie du seist</w:t>
      </w:r>
      <w:r>
        <w:br/>
        <w:t>die Pest und Gift der Höllen,</w:t>
      </w:r>
      <w:r>
        <w:br/>
        <w:t>Ich will auch, Herr, durch deinen Geist</w:t>
      </w:r>
      <w:r>
        <w:br/>
        <w:t>mich dir zur Seiten stellen</w:t>
      </w:r>
      <w:r>
        <w:br/>
        <w:t>und mit dir sterben, wie du stirbst,</w:t>
      </w:r>
      <w:r>
        <w:br/>
        <w:t>und was du in dem Leid erwirbst,</w:t>
      </w:r>
      <w:r>
        <w:br/>
        <w:t>Soll meine Beute bleiben.</w:t>
      </w:r>
    </w:p>
    <w:p w14:paraId="0FEE0673" w14:textId="77777777" w:rsidR="00FD112D" w:rsidRDefault="00FD112D" w:rsidP="00FD112D">
      <w:pPr>
        <w:pStyle w:val="StandardWeb"/>
      </w:pPr>
      <w:r>
        <w:t>36. Ich will von Sünden auferstehn,</w:t>
      </w:r>
      <w:r>
        <w:br/>
        <w:t>Wie du vom Grab aufstehest:</w:t>
      </w:r>
      <w:r>
        <w:br/>
        <w:t>Ich will zum andern Leben gehn,</w:t>
      </w:r>
      <w:r>
        <w:br/>
        <w:t>Wie du zum Himmel gehest</w:t>
      </w:r>
      <w:r>
        <w:br/>
        <w:t>Dies Leben ist doch lauter Tod,</w:t>
      </w:r>
      <w:r>
        <w:br/>
        <w:t>drum komm und reiß aus aller Not</w:t>
      </w:r>
      <w:r>
        <w:br/>
        <w:t>uns in das rechte Leben!</w:t>
      </w:r>
    </w:p>
    <w:p w14:paraId="0BCA9042" w14:textId="77777777" w:rsidR="005E7400" w:rsidRDefault="005E7400" w:rsidP="005E7400">
      <w:pPr>
        <w:pStyle w:val="berschrift1"/>
      </w:pPr>
      <w:r w:rsidRPr="005E7400">
        <w:t>Nun geht frisch drauf, es geht nach Haus</w:t>
      </w:r>
      <w:r>
        <w:t xml:space="preserve"> </w:t>
      </w:r>
    </w:p>
    <w:p w14:paraId="750CF65C" w14:textId="77777777" w:rsidR="005E7400" w:rsidRDefault="005E7400" w:rsidP="005E7400">
      <w:pPr>
        <w:pStyle w:val="StandardWeb"/>
      </w:pPr>
      <w:r>
        <w:t>Nun geht frisch drauf, es geht nach Haus,</w:t>
      </w:r>
      <w:r>
        <w:br/>
        <w:t>Ihr Röslein, regt die Bein;</w:t>
      </w:r>
      <w:r>
        <w:br/>
        <w:t>Ich will dem, der uns ein und aus</w:t>
      </w:r>
      <w:r>
        <w:br/>
        <w:t>Begleitet, dankbar sein.</w:t>
      </w:r>
    </w:p>
    <w:p w14:paraId="0D542514" w14:textId="77777777" w:rsidR="005E7400" w:rsidRDefault="005E7400" w:rsidP="005E7400">
      <w:pPr>
        <w:pStyle w:val="StandardWeb"/>
      </w:pPr>
      <w:r>
        <w:t>Ich will ihm singen Lob und Preis,</w:t>
      </w:r>
      <w:r>
        <w:br/>
        <w:t>So viel ich singen kann,</w:t>
      </w:r>
      <w:r>
        <w:br/>
        <w:t>Ich will sein Werk, so gut ichs weiß,</w:t>
      </w:r>
      <w:r>
        <w:br/>
        <w:t>Mit Freuden zeigen an.</w:t>
      </w:r>
    </w:p>
    <w:p w14:paraId="701F3B44" w14:textId="77777777" w:rsidR="005E7400" w:rsidRDefault="005E7400" w:rsidP="005E7400">
      <w:pPr>
        <w:pStyle w:val="StandardWeb"/>
      </w:pPr>
      <w:r>
        <w:t>Es ist fürwahr nicht Menschenkunst,</w:t>
      </w:r>
      <w:r>
        <w:br/>
        <w:t>Auf sichern Wegen gehn,</w:t>
      </w:r>
      <w:r>
        <w:br/>
        <w:t>Führt uns nicht Gott und Gottes Gunst,</w:t>
      </w:r>
      <w:r>
        <w:br/>
        <w:t>Würds oftmals seltsam stehn.</w:t>
      </w:r>
    </w:p>
    <w:p w14:paraId="79319915" w14:textId="77777777" w:rsidR="005E7400" w:rsidRDefault="005E7400" w:rsidP="005E7400">
      <w:pPr>
        <w:pStyle w:val="StandardWeb"/>
      </w:pPr>
      <w:r>
        <w:t>Wie manches Leid, wie manche Not,</w:t>
      </w:r>
      <w:r>
        <w:br/>
        <w:t>Wie manches Jammerheer</w:t>
      </w:r>
      <w:r>
        <w:br/>
        <w:t>Brächt uns in Angst, tät uns den Tod,</w:t>
      </w:r>
      <w:r>
        <w:br/>
        <w:t>Wo Gott nicht bei uns wär.</w:t>
      </w:r>
    </w:p>
    <w:p w14:paraId="7ECAC4B8" w14:textId="77777777" w:rsidR="005E7400" w:rsidRDefault="005E7400" w:rsidP="005E7400">
      <w:pPr>
        <w:pStyle w:val="StandardWeb"/>
      </w:pPr>
      <w:r>
        <w:t>Wie mancher Feind, wie mancher Dieb,</w:t>
      </w:r>
      <w:r>
        <w:br/>
        <w:t>Wo ihn nicht Gott gerührt,</w:t>
      </w:r>
      <w:r>
        <w:br/>
        <w:t>Hätt uns das Unsre, das uns lieb,</w:t>
      </w:r>
      <w:r>
        <w:br/>
        <w:t>Genommen und entführt.</w:t>
      </w:r>
    </w:p>
    <w:p w14:paraId="43E9BE0E" w14:textId="77777777" w:rsidR="005E7400" w:rsidRDefault="005E7400" w:rsidP="005E7400">
      <w:pPr>
        <w:pStyle w:val="StandardWeb"/>
      </w:pPr>
      <w:r>
        <w:t>Wie mancher böser schwarzer Geist</w:t>
      </w:r>
      <w:r>
        <w:br/>
        <w:t>Hätt unser Leib und Seel,</w:t>
      </w:r>
      <w:r>
        <w:br/>
        <w:t>Wo uns der Herr nicht Gnad erweist,</w:t>
      </w:r>
      <w:r>
        <w:br/>
        <w:t>Erschreckt aus seiner Höhl.</w:t>
      </w:r>
    </w:p>
    <w:p w14:paraId="792CF89F" w14:textId="77777777" w:rsidR="005E7400" w:rsidRDefault="005E7400" w:rsidP="005E7400">
      <w:pPr>
        <w:pStyle w:val="StandardWeb"/>
      </w:pPr>
      <w:r>
        <w:t>Es ist der alte große Drach</w:t>
      </w:r>
      <w:r>
        <w:br/>
        <w:t>Doch allzeit ohne Ruh,</w:t>
      </w:r>
      <w:r>
        <w:br/>
        <w:t>Wohin wir gehn, da geht er nach</w:t>
      </w:r>
      <w:r>
        <w:br/>
        <w:t>Und setzt uns heftig zu.</w:t>
      </w:r>
    </w:p>
    <w:p w14:paraId="4D4AEE49" w14:textId="77777777" w:rsidR="005E7400" w:rsidRDefault="005E7400" w:rsidP="005E7400">
      <w:pPr>
        <w:pStyle w:val="StandardWeb"/>
      </w:pPr>
      <w:r>
        <w:t>Er sucht zu Haus, er sucht zu Feld,</w:t>
      </w:r>
      <w:r>
        <w:br/>
        <w:t>Er sucht zur See und Land,</w:t>
      </w:r>
      <w:r>
        <w:br/>
        <w:t>Er sucht uns in der ganzen Welt</w:t>
      </w:r>
      <w:r>
        <w:br/>
        <w:t>Mit unverdroßner Hand.</w:t>
      </w:r>
    </w:p>
    <w:p w14:paraId="4EA4508B" w14:textId="77777777" w:rsidR="005E7400" w:rsidRDefault="005E7400" w:rsidP="005E7400">
      <w:pPr>
        <w:pStyle w:val="StandardWeb"/>
      </w:pPr>
      <w:r>
        <w:t>Noch dennoch trifft er uns nicht an,</w:t>
      </w:r>
      <w:r>
        <w:br/>
        <w:t>Sein Anschlag geht zurück,</w:t>
      </w:r>
      <w:r>
        <w:br/>
        <w:t>Denn Gottes Schutz hegt unsre Bahn</w:t>
      </w:r>
      <w:r>
        <w:br/>
        <w:t>Für unsres Feindes Tück.</w:t>
      </w:r>
    </w:p>
    <w:p w14:paraId="10B2BF2A" w14:textId="29FE663F" w:rsidR="005E7400" w:rsidRDefault="005E7400" w:rsidP="005E7400">
      <w:pPr>
        <w:pStyle w:val="StandardWeb"/>
      </w:pPr>
      <w:r>
        <w:t xml:space="preserve">Es zeucht der </w:t>
      </w:r>
      <w:r w:rsidR="00163CC6">
        <w:t>heil’gen</w:t>
      </w:r>
      <w:r>
        <w:t xml:space="preserve"> Engel Schar,</w:t>
      </w:r>
      <w:r>
        <w:br/>
        <w:t>Mit Waffen ausgerüst,</w:t>
      </w:r>
      <w:r>
        <w:br/>
        <w:t>Und wehren fleißig hier und dar</w:t>
      </w:r>
      <w:r>
        <w:br/>
        <w:t>Des Tausendkünstlers List.</w:t>
      </w:r>
    </w:p>
    <w:p w14:paraId="345C597E" w14:textId="77777777" w:rsidR="005E7400" w:rsidRDefault="005E7400" w:rsidP="005E7400">
      <w:pPr>
        <w:pStyle w:val="StandardWeb"/>
      </w:pPr>
      <w:r>
        <w:t>Es müssen ja noch immerfort</w:t>
      </w:r>
      <w:r>
        <w:br/>
        <w:t>Die Mahanaim gehn</w:t>
      </w:r>
      <w:r>
        <w:br/>
        <w:t>Und Gottes Volk auf Gottes Wort</w:t>
      </w:r>
      <w:r>
        <w:br/>
        <w:t>Zu Dienst und Willen stehn.</w:t>
      </w:r>
    </w:p>
    <w:p w14:paraId="55E20932" w14:textId="77777777" w:rsidR="005E7400" w:rsidRDefault="005E7400" w:rsidP="005E7400">
      <w:pPr>
        <w:pStyle w:val="StandardWeb"/>
      </w:pPr>
      <w:r>
        <w:t>Wenn Gott mir meiner Augen Licht</w:t>
      </w:r>
      <w:r>
        <w:br/>
        <w:t>Mit Licht erfüllen wollt,</w:t>
      </w:r>
      <w:r>
        <w:br/>
        <w:t>Als wie dem Jacob, der sich nicht</w:t>
      </w:r>
      <w:r>
        <w:br/>
        <w:t>Für Esau fürchten sollt:</w:t>
      </w:r>
    </w:p>
    <w:p w14:paraId="5B879582" w14:textId="77777777" w:rsidR="005E7400" w:rsidRDefault="005E7400" w:rsidP="005E7400">
      <w:pPr>
        <w:pStyle w:val="StandardWeb"/>
      </w:pPr>
      <w:r>
        <w:t>Ach, was für Wunder würd ich hier</w:t>
      </w:r>
      <w:r>
        <w:br/>
        <w:t>Auf meinen Reisen sehn,</w:t>
      </w:r>
      <w:r>
        <w:br/>
        <w:t>Wie schön, wie lieblich würde mir</w:t>
      </w:r>
      <w:r>
        <w:br/>
        <w:t>In falschem Sehn geschehn.</w:t>
      </w:r>
    </w:p>
    <w:p w14:paraId="7B7F8DF7" w14:textId="727B5CB1" w:rsidR="005E7400" w:rsidRDefault="005E7400" w:rsidP="005E7400">
      <w:pPr>
        <w:pStyle w:val="StandardWeb"/>
      </w:pPr>
      <w:r>
        <w:t>Nun, was den Augen nicht vergunnt,</w:t>
      </w:r>
      <w:r>
        <w:br/>
        <w:t>Das sieht mein Herz und Geist,</w:t>
      </w:r>
      <w:r>
        <w:br/>
        <w:t xml:space="preserve">Dem Gott der </w:t>
      </w:r>
      <w:r w:rsidR="00163CC6">
        <w:t>heil’gen</w:t>
      </w:r>
      <w:r>
        <w:t xml:space="preserve"> Weisheit Grund</w:t>
      </w:r>
      <w:r>
        <w:br/>
        <w:t>In seinem Geiste weist.</w:t>
      </w:r>
    </w:p>
    <w:p w14:paraId="67763297" w14:textId="77777777" w:rsidR="005E7400" w:rsidRDefault="005E7400" w:rsidP="005E7400">
      <w:pPr>
        <w:pStyle w:val="StandardWeb"/>
      </w:pPr>
      <w:r>
        <w:t>Es ist sein Wort, er hats gesagt:</w:t>
      </w:r>
      <w:r>
        <w:br/>
        <w:t>Sein Heervolk sei bereit,</w:t>
      </w:r>
      <w:r>
        <w:br/>
        <w:t>Uns zu umlagern, wenn uns plagt</w:t>
      </w:r>
      <w:r>
        <w:br/>
        <w:t>Des Satans Neid und Streit.</w:t>
      </w:r>
    </w:p>
    <w:p w14:paraId="3C7FC06B" w14:textId="77777777" w:rsidR="005E7400" w:rsidRDefault="005E7400" w:rsidP="005E7400">
      <w:pPr>
        <w:pStyle w:val="StandardWeb"/>
      </w:pPr>
      <w:r>
        <w:t>Was Gott geredt, das ist vollbracht,</w:t>
      </w:r>
      <w:r>
        <w:br/>
        <w:t>Mein Herz, sei wohlgemut</w:t>
      </w:r>
      <w:r>
        <w:br/>
        <w:t>Und laß ja nimmer aus der Acht,</w:t>
      </w:r>
      <w:r>
        <w:br/>
        <w:t>Was dein Gott an dir tut.</w:t>
      </w:r>
    </w:p>
    <w:p w14:paraId="0C05A27D" w14:textId="77777777" w:rsidR="005E7400" w:rsidRDefault="005E7400" w:rsidP="005E7400">
      <w:pPr>
        <w:pStyle w:val="StandardWeb"/>
      </w:pPr>
      <w:r>
        <w:t>Du sieht und greifst, wie gut er sei</w:t>
      </w:r>
      <w:r>
        <w:br/>
        <w:t>Dem, der ihn ehrt und liebt,</w:t>
      </w:r>
      <w:r>
        <w:br/>
        <w:t>Er ziert mit Lieb, er ziert mit Treu</w:t>
      </w:r>
      <w:r>
        <w:br/>
        <w:t>Ein Herz, das ihm sich gibt.</w:t>
      </w:r>
    </w:p>
    <w:p w14:paraId="4F37522D" w14:textId="77777777" w:rsidR="005E7400" w:rsidRDefault="005E7400" w:rsidP="005E7400">
      <w:pPr>
        <w:pStyle w:val="StandardWeb"/>
      </w:pPr>
      <w:r>
        <w:t>Er trägt uns, wie (wenn einher schlägt</w:t>
      </w:r>
      <w:r>
        <w:br/>
        <w:t>Blitz, Hagel, Sturm, und Wind)</w:t>
      </w:r>
      <w:r>
        <w:br/>
        <w:t>Ein treuer frommer Vater trägt</w:t>
      </w:r>
      <w:r>
        <w:br/>
        <w:t>Sein kleines zartes Kind.</w:t>
      </w:r>
    </w:p>
    <w:p w14:paraId="18586E1A" w14:textId="77777777" w:rsidR="005E7400" w:rsidRDefault="005E7400" w:rsidP="005E7400">
      <w:pPr>
        <w:pStyle w:val="StandardWeb"/>
      </w:pPr>
      <w:r>
        <w:t>Er deckt uns zu mit seiner Hand,</w:t>
      </w:r>
      <w:r>
        <w:br/>
        <w:t>Wie eine Mutter tut,</w:t>
      </w:r>
      <w:r>
        <w:br/>
        <w:t>In deren Schoß das süße Pfand</w:t>
      </w:r>
      <w:r>
        <w:br/>
        <w:t>Der keuschen Liebe ruht.</w:t>
      </w:r>
    </w:p>
    <w:p w14:paraId="1384A88D" w14:textId="77777777" w:rsidR="005E7400" w:rsidRDefault="005E7400" w:rsidP="005E7400">
      <w:pPr>
        <w:pStyle w:val="StandardWeb"/>
      </w:pPr>
      <w:r>
        <w:t>Er räumt aus unsern Wegen weg</w:t>
      </w:r>
      <w:r>
        <w:br/>
        <w:t>Des Unglücks scharfen Stein</w:t>
      </w:r>
      <w:r>
        <w:br/>
        <w:t>Und schafft, daß unsre Bahn und Steg</w:t>
      </w:r>
      <w:r>
        <w:br/>
        <w:t>Fein schlicht und eben sein.</w:t>
      </w:r>
    </w:p>
    <w:p w14:paraId="6342D92D" w14:textId="77777777" w:rsidR="005E7400" w:rsidRDefault="005E7400" w:rsidP="005E7400">
      <w:pPr>
        <w:pStyle w:val="StandardWeb"/>
      </w:pPr>
      <w:r>
        <w:t>Er führt uns über Berg und Tal,</w:t>
      </w:r>
      <w:r>
        <w:br/>
        <w:t>Und wenns nun rechte Zeit,</w:t>
      </w:r>
      <w:r>
        <w:br/>
        <w:t>So führt er uns in seinen Saal</w:t>
      </w:r>
      <w:r>
        <w:br/>
        <w:t>Zur ewgen Himmelsfreud.</w:t>
      </w:r>
    </w:p>
    <w:p w14:paraId="169276C8" w14:textId="77777777" w:rsidR="005E7400" w:rsidRDefault="005E7400" w:rsidP="005E7400">
      <w:pPr>
        <w:pStyle w:val="StandardWeb"/>
      </w:pPr>
      <w:r>
        <w:t>Alsdann werd ich die letzte Reis</w:t>
      </w:r>
      <w:r>
        <w:br/>
        <w:t>Und schönste Heimfahrt tun</w:t>
      </w:r>
      <w:r>
        <w:br/>
        <w:t>Und nach dem sauren Erdenschweiß</w:t>
      </w:r>
      <w:r>
        <w:br/>
        <w:t>In süßer Stille ruhn.</w:t>
      </w:r>
    </w:p>
    <w:p w14:paraId="12AEB993" w14:textId="77777777" w:rsidR="00032BF5" w:rsidRPr="00E02825" w:rsidRDefault="00C749AF" w:rsidP="00032BF5">
      <w:pPr>
        <w:pStyle w:val="berschrift1"/>
        <w:rPr>
          <w:sz w:val="24"/>
          <w:szCs w:val="24"/>
        </w:rPr>
      </w:pPr>
      <w:hyperlink r:id="rId11" w:history="1">
        <w:r w:rsidR="00032BF5" w:rsidRPr="00E02825">
          <w:rPr>
            <w:color w:val="auto"/>
          </w:rPr>
          <w:t>Nun ist der Regen hin</w:t>
        </w:r>
      </w:hyperlink>
      <w:r w:rsidR="00032BF5">
        <w:t xml:space="preserve"> </w:t>
      </w:r>
    </w:p>
    <w:p w14:paraId="5411FB1E" w14:textId="77777777" w:rsidR="00032BF5" w:rsidRDefault="00032BF5" w:rsidP="00032BF5">
      <w:pPr>
        <w:pStyle w:val="StandardWeb"/>
      </w:pPr>
      <w:r>
        <w:t>1. Nun ist der Regen hin!</w:t>
      </w:r>
      <w:r>
        <w:br/>
        <w:t>Wohlauf, mein Herz und Sinn,</w:t>
      </w:r>
      <w:r>
        <w:br/>
        <w:t>Sing nach betrübten Leiden</w:t>
      </w:r>
      <w:r>
        <w:br/>
        <w:t>Gott, deinem Herrn, mit Freuden!</w:t>
      </w:r>
      <w:r>
        <w:br/>
        <w:t>Gott hat sein Herz gekehret</w:t>
      </w:r>
      <w:r>
        <w:br/>
        <w:t>Und unser Bitt erhöret.</w:t>
      </w:r>
    </w:p>
    <w:p w14:paraId="50DB8903" w14:textId="77777777" w:rsidR="00032BF5" w:rsidRDefault="00032BF5" w:rsidP="00032BF5">
      <w:pPr>
        <w:pStyle w:val="StandardWeb"/>
      </w:pPr>
      <w:r>
        <w:t>2. Sein Zorn war sehr entbrannt</w:t>
      </w:r>
      <w:r>
        <w:br/>
        <w:t>Auf uns und unser Land,</w:t>
      </w:r>
      <w:r>
        <w:br/>
        <w:t>Er sprach: „Ihr Menschenkinder</w:t>
      </w:r>
      <w:r>
        <w:br/>
        <w:t>Geht, seid und bleibet Sünder,</w:t>
      </w:r>
      <w:r>
        <w:br/>
        <w:t>Wollt von der Bosheit Straßen</w:t>
      </w:r>
      <w:r>
        <w:br/>
        <w:t>Euch gar nicht wenden lassen.</w:t>
      </w:r>
    </w:p>
    <w:p w14:paraId="11240D23" w14:textId="77777777" w:rsidR="00032BF5" w:rsidRDefault="00032BF5" w:rsidP="00032BF5">
      <w:pPr>
        <w:pStyle w:val="StandardWeb"/>
      </w:pPr>
      <w:r>
        <w:t>3. Drum soll mein Himmelslicht</w:t>
      </w:r>
      <w:r>
        <w:br/>
        <w:t>Sein klares Angesicht</w:t>
      </w:r>
      <w:r>
        <w:br/>
        <w:t>In schwarze, trübe Decken</w:t>
      </w:r>
      <w:r>
        <w:br/>
        <w:t>Und dunkle Wolken stecken</w:t>
      </w:r>
      <w:r>
        <w:br/>
        <w:t>Und vor das helle Scheinen</w:t>
      </w:r>
      <w:r>
        <w:br/>
        <w:t>Nur immer zu euch weinen.“</w:t>
      </w:r>
    </w:p>
    <w:p w14:paraId="2F18B169" w14:textId="77777777" w:rsidR="00032BF5" w:rsidRDefault="00032BF5" w:rsidP="00032BF5">
      <w:pPr>
        <w:pStyle w:val="StandardWeb"/>
      </w:pPr>
      <w:r>
        <w:t>4. Bald aber fiel sein Grimm</w:t>
      </w:r>
      <w:r>
        <w:br/>
        <w:t>Durch unsers Seufzens Stimm;</w:t>
      </w:r>
      <w:r>
        <w:br/>
        <w:t>Das ewige Gemüte</w:t>
      </w:r>
      <w:r>
        <w:br/>
        <w:t>Dacht an sein ew’ge Güte</w:t>
      </w:r>
      <w:r>
        <w:br/>
        <w:t>Und ließ auf unser Schreien</w:t>
      </w:r>
      <w:r>
        <w:br/>
        <w:t>Ihm seinen Zorn gereuen.</w:t>
      </w:r>
    </w:p>
    <w:p w14:paraId="615ADDBD" w14:textId="77777777" w:rsidR="00032BF5" w:rsidRDefault="00032BF5" w:rsidP="00032BF5">
      <w:pPr>
        <w:pStyle w:val="StandardWeb"/>
      </w:pPr>
      <w:r>
        <w:t>5. Die Wolken flohen weg,</w:t>
      </w:r>
      <w:r>
        <w:br/>
        <w:t>Der feuchten Winde Steg,</w:t>
      </w:r>
      <w:r>
        <w:br/>
        <w:t>Daher die Wasser flossen,</w:t>
      </w:r>
      <w:r>
        <w:br/>
        <w:t>Nahm ab und ward verschlossen;</w:t>
      </w:r>
      <w:r>
        <w:br/>
        <w:t>Des hohen Himmels Tiefen,</w:t>
      </w:r>
      <w:r>
        <w:br/>
        <w:t>Die hörten auf zu triefen.</w:t>
      </w:r>
    </w:p>
    <w:p w14:paraId="75F97845" w14:textId="77777777" w:rsidR="00032BF5" w:rsidRDefault="00032BF5" w:rsidP="00032BF5">
      <w:pPr>
        <w:pStyle w:val="StandardWeb"/>
      </w:pPr>
      <w:r>
        <w:t>6. Steh auf, du mattes Feld</w:t>
      </w:r>
      <w:r>
        <w:br/>
        <w:t>Aus deinem Trauerzelt,</w:t>
      </w:r>
      <w:r>
        <w:br/>
        <w:t>Steh auf und laß nun wieder</w:t>
      </w:r>
      <w:r>
        <w:br/>
        <w:t>Die süßen Sommerlieder</w:t>
      </w:r>
      <w:r>
        <w:br/>
        <w:t>Zu deines Schöpfers Ehren</w:t>
      </w:r>
      <w:r>
        <w:br/>
        <w:t>Mit Lust und Freuden hören.</w:t>
      </w:r>
    </w:p>
    <w:p w14:paraId="7E87DC62" w14:textId="77777777" w:rsidR="00032BF5" w:rsidRDefault="00032BF5" w:rsidP="00032BF5">
      <w:pPr>
        <w:pStyle w:val="StandardWeb"/>
      </w:pPr>
      <w:r>
        <w:t>7. Sieh hier, der Sonnen Zier</w:t>
      </w:r>
      <w:r>
        <w:br/>
        <w:t>Geht wieder schön herfür,</w:t>
      </w:r>
      <w:r>
        <w:br/>
        <w:t>Bringt nach dem Schlack und Regen</w:t>
      </w:r>
      <w:r>
        <w:br/>
        <w:t>Den lieben, warmen Segen</w:t>
      </w:r>
      <w:r>
        <w:br/>
        <w:t>Und wirkt auf Berg und Talen</w:t>
      </w:r>
      <w:r>
        <w:br/>
        <w:t>Mit wunderreichen Strahlen.</w:t>
      </w:r>
    </w:p>
    <w:p w14:paraId="3D1E9C67" w14:textId="77777777" w:rsidR="00032BF5" w:rsidRDefault="00032BF5" w:rsidP="00032BF5">
      <w:pPr>
        <w:pStyle w:val="StandardWeb"/>
      </w:pPr>
      <w:r>
        <w:t>8. Die Erde wird erquickt;</w:t>
      </w:r>
      <w:r>
        <w:br/>
        <w:t>Und was durch Näß erstickt,</w:t>
      </w:r>
      <w:r>
        <w:br/>
        <w:t>Das wird nun wieder leben</w:t>
      </w:r>
      <w:r>
        <w:br/>
        <w:t>Und reife Früchte geben:</w:t>
      </w:r>
      <w:r>
        <w:br/>
        <w:t>Die Acker gut Getreide,</w:t>
      </w:r>
      <w:r>
        <w:br/>
        <w:t>Die Wiesen Gras und Weide.</w:t>
      </w:r>
    </w:p>
    <w:p w14:paraId="5A62FE8C" w14:textId="77777777" w:rsidR="00032BF5" w:rsidRDefault="00032BF5" w:rsidP="00032BF5">
      <w:pPr>
        <w:pStyle w:val="StandardWeb"/>
      </w:pPr>
      <w:r>
        <w:t>9. Die Bäume werden schön</w:t>
      </w:r>
      <w:r>
        <w:br/>
        <w:t>In ihrer Fülle stehn,</w:t>
      </w:r>
      <w:r>
        <w:br/>
        <w:t>Die Berge werden fließen</w:t>
      </w:r>
      <w:r>
        <w:br/>
        <w:t>Und Wein und Öle gießen.</w:t>
      </w:r>
      <w:r>
        <w:br/>
        <w:t>Das Bienlein wird wohl tragen</w:t>
      </w:r>
      <w:r>
        <w:br/>
        <w:t>Bei stillen, warmen Tagen.</w:t>
      </w:r>
    </w:p>
    <w:p w14:paraId="22CC269D" w14:textId="77777777" w:rsidR="00032BF5" w:rsidRDefault="00032BF5" w:rsidP="00032BF5">
      <w:pPr>
        <w:pStyle w:val="StandardWeb"/>
      </w:pPr>
      <w:r>
        <w:t>10. Davon wird unsern Teil</w:t>
      </w:r>
      <w:r>
        <w:br/>
        <w:t>Das ew’ge Gut und Heil</w:t>
      </w:r>
      <w:r>
        <w:br/>
        <w:t>Uns allensamt zumessen:</w:t>
      </w:r>
      <w:r>
        <w:br/>
        <w:t>Wir werden’s sehn und essen</w:t>
      </w:r>
      <w:r>
        <w:br/>
        <w:t>Und mit dem Gut der Erden</w:t>
      </w:r>
      <w:r>
        <w:br/>
        <w:t>Zur G’nüg ersättget werden.</w:t>
      </w:r>
    </w:p>
    <w:p w14:paraId="0CF22224" w14:textId="77777777" w:rsidR="00032BF5" w:rsidRDefault="00032BF5" w:rsidP="00032BF5">
      <w:pPr>
        <w:pStyle w:val="StandardWeb"/>
      </w:pPr>
      <w:r>
        <w:t>11. Nun, Gott ist fromm und treu,</w:t>
      </w:r>
      <w:r>
        <w:br/>
        <w:t>Sein Huld ist immer neu</w:t>
      </w:r>
      <w:r>
        <w:br/>
        <w:t>Und läßt sich leicht versühnen,</w:t>
      </w:r>
      <w:r>
        <w:br/>
        <w:t>Gibt, was wir nicht verdienen:</w:t>
      </w:r>
      <w:r>
        <w:br/>
        <w:t>Läßt gnädig sich erfinden,</w:t>
      </w:r>
      <w:r>
        <w:br/>
        <w:t>Und nicht nach unsern Sünden.</w:t>
      </w:r>
    </w:p>
    <w:p w14:paraId="40146F08" w14:textId="77777777" w:rsidR="00032BF5" w:rsidRDefault="00032BF5" w:rsidP="00032BF5">
      <w:pPr>
        <w:pStyle w:val="StandardWeb"/>
      </w:pPr>
      <w:r>
        <w:t>12. Darum so richte nun,</w:t>
      </w:r>
      <w:r>
        <w:br/>
        <w:t>O Mensch, auch du dein Tun</w:t>
      </w:r>
      <w:r>
        <w:br/>
        <w:t>Zu Gottes Lob und Liebe,</w:t>
      </w:r>
      <w:r>
        <w:br/>
        <w:t>Daß dein Herz nicht betrübe</w:t>
      </w:r>
      <w:r>
        <w:br/>
        <w:t>Mit mehrer’m Zorn und Schmerze</w:t>
      </w:r>
      <w:r>
        <w:br/>
        <w:t xml:space="preserve">Das allerfrömmste Herze. </w:t>
      </w:r>
    </w:p>
    <w:p w14:paraId="21838DC9" w14:textId="77777777" w:rsidR="00FD112D" w:rsidRDefault="00FD112D" w:rsidP="00FD112D">
      <w:pPr>
        <w:pStyle w:val="berschrift1"/>
      </w:pPr>
      <w:r w:rsidRPr="00FD112D">
        <w:t>Nun laßt uns gehn und treten</w:t>
      </w:r>
      <w:r>
        <w:t xml:space="preserve"> </w:t>
      </w:r>
    </w:p>
    <w:p w14:paraId="4EE30AD2" w14:textId="77777777" w:rsidR="00FD112D" w:rsidRDefault="00FD112D" w:rsidP="00FD112D">
      <w:pPr>
        <w:pStyle w:val="StandardWeb"/>
      </w:pPr>
      <w:r>
        <w:t>Nun laßt uns gehn und treten</w:t>
      </w:r>
      <w:r>
        <w:br/>
        <w:t>mit Singen und mit Beten</w:t>
      </w:r>
      <w:r>
        <w:br/>
        <w:t>zum Herrn, der unserm Leben</w:t>
      </w:r>
      <w:r>
        <w:br/>
        <w:t>bis hieher Kraft gegeben.</w:t>
      </w:r>
    </w:p>
    <w:p w14:paraId="7722F9F8" w14:textId="77777777" w:rsidR="00FD112D" w:rsidRDefault="00FD112D" w:rsidP="00FD112D">
      <w:pPr>
        <w:pStyle w:val="StandardWeb"/>
      </w:pPr>
      <w:r>
        <w:t>Wir gehn dahin und wandern</w:t>
      </w:r>
      <w:r>
        <w:br/>
        <w:t>von einem Jahr zum andern,</w:t>
      </w:r>
      <w:r>
        <w:br/>
        <w:t>wir leben und gedeihen</w:t>
      </w:r>
      <w:r>
        <w:br/>
        <w:t>vom alten zu dem neuen;</w:t>
      </w:r>
    </w:p>
    <w:p w14:paraId="13DC9D93" w14:textId="77777777" w:rsidR="00FD112D" w:rsidRDefault="00FD112D" w:rsidP="00FD112D">
      <w:pPr>
        <w:pStyle w:val="StandardWeb"/>
      </w:pPr>
      <w:r>
        <w:t>Durch soviel Angst und Plagen,</w:t>
      </w:r>
      <w:r>
        <w:br/>
        <w:t>durch Zittern und durch Zagen,</w:t>
      </w:r>
      <w:r>
        <w:br/>
        <w:t>durch Krieg und große Schrecken,</w:t>
      </w:r>
      <w:r>
        <w:br/>
        <w:t>Die alle Welt bedecken.</w:t>
      </w:r>
    </w:p>
    <w:p w14:paraId="1195DB42" w14:textId="77777777" w:rsidR="00FD112D" w:rsidRDefault="00FD112D" w:rsidP="00FD112D">
      <w:pPr>
        <w:pStyle w:val="StandardWeb"/>
      </w:pPr>
      <w:r>
        <w:t>Denn wie von treuen Müttern</w:t>
      </w:r>
      <w:r>
        <w:br/>
        <w:t>in schweren Ungewittern</w:t>
      </w:r>
      <w:r>
        <w:br/>
        <w:t>die Kindlein hier auf Erden</w:t>
      </w:r>
      <w:r>
        <w:br/>
        <w:t>mit Fleiß bewahret werden.</w:t>
      </w:r>
    </w:p>
    <w:p w14:paraId="3D093810" w14:textId="77777777" w:rsidR="00FD112D" w:rsidRDefault="00FD112D" w:rsidP="00FD112D">
      <w:pPr>
        <w:pStyle w:val="StandardWeb"/>
      </w:pPr>
      <w:r>
        <w:t>Also auch und nicht minder</w:t>
      </w:r>
      <w:r>
        <w:br/>
        <w:t>läßt Gott uns, seine Kinder,</w:t>
      </w:r>
      <w:r>
        <w:br/>
        <w:t>wenn Not und Trübsal blitzen,</w:t>
      </w:r>
      <w:r>
        <w:br/>
        <w:t>in seinem Schoße sitzen.</w:t>
      </w:r>
    </w:p>
    <w:p w14:paraId="25B8836C" w14:textId="77777777" w:rsidR="00FD112D" w:rsidRDefault="00FD112D" w:rsidP="00FD112D">
      <w:pPr>
        <w:pStyle w:val="StandardWeb"/>
      </w:pPr>
      <w:r>
        <w:t>Ach, Hüter unsers Lebens,</w:t>
      </w:r>
      <w:r>
        <w:br/>
        <w:t>fürwahr, es ist vergebens</w:t>
      </w:r>
      <w:r>
        <w:br/>
        <w:t>mit unserm Tun und Machen,</w:t>
      </w:r>
      <w:r>
        <w:br/>
        <w:t>wo nicht dein Augen wachen.</w:t>
      </w:r>
    </w:p>
    <w:p w14:paraId="32969642" w14:textId="77777777" w:rsidR="00FD112D" w:rsidRDefault="00FD112D" w:rsidP="00FD112D">
      <w:pPr>
        <w:pStyle w:val="StandardWeb"/>
      </w:pPr>
      <w:r>
        <w:t>Gelobt sei deine Treue,</w:t>
      </w:r>
      <w:r>
        <w:br/>
        <w:t>die alle Morgen neue,</w:t>
      </w:r>
      <w:r>
        <w:br/>
        <w:t>Lob sei den starken Händen,</w:t>
      </w:r>
      <w:r>
        <w:br/>
        <w:t>die alles Herzleid wenden.</w:t>
      </w:r>
    </w:p>
    <w:p w14:paraId="560F3B84" w14:textId="77777777" w:rsidR="00FD112D" w:rsidRDefault="00FD112D" w:rsidP="00FD112D">
      <w:pPr>
        <w:pStyle w:val="StandardWeb"/>
      </w:pPr>
      <w:r>
        <w:t>Laß ferner dich erbitten,</w:t>
      </w:r>
      <w:r>
        <w:br/>
        <w:t>o Vater, und bleib mitten</w:t>
      </w:r>
      <w:r>
        <w:br/>
        <w:t>in unserm Kreuz und Leiden</w:t>
      </w:r>
      <w:r>
        <w:br/>
        <w:t>ein Brunnen unsrer Freuden.</w:t>
      </w:r>
    </w:p>
    <w:p w14:paraId="216B131E" w14:textId="77777777" w:rsidR="00FD112D" w:rsidRDefault="00FD112D" w:rsidP="00FD112D">
      <w:pPr>
        <w:pStyle w:val="StandardWeb"/>
      </w:pPr>
      <w:r>
        <w:t>Gib mir und allen denen,</w:t>
      </w:r>
      <w:r>
        <w:br/>
        <w:t>die sich von Herzen sehnen</w:t>
      </w:r>
      <w:r>
        <w:br/>
        <w:t>nach dir und deiner Hulde,</w:t>
      </w:r>
      <w:r>
        <w:br/>
        <w:t>ein Herz, das sich gedulde.</w:t>
      </w:r>
    </w:p>
    <w:p w14:paraId="23C92969" w14:textId="77777777" w:rsidR="00FD112D" w:rsidRDefault="00FD112D" w:rsidP="00FD112D">
      <w:pPr>
        <w:pStyle w:val="StandardWeb"/>
      </w:pPr>
      <w:r>
        <w:t>Schleuß zu die Jammerpforten</w:t>
      </w:r>
      <w:r>
        <w:br/>
        <w:t>Und laß an allen Orten</w:t>
      </w:r>
      <w:r>
        <w:br/>
        <w:t>Auf so viel Blutvergießen</w:t>
      </w:r>
      <w:r>
        <w:br/>
        <w:t>Die Freudenströme fließen.</w:t>
      </w:r>
    </w:p>
    <w:p w14:paraId="77466DDE" w14:textId="77777777" w:rsidR="00FD112D" w:rsidRDefault="00FD112D" w:rsidP="00FD112D">
      <w:pPr>
        <w:pStyle w:val="StandardWeb"/>
      </w:pPr>
      <w:r>
        <w:t>Sprich deinen milden Segen</w:t>
      </w:r>
      <w:r>
        <w:br/>
        <w:t>zu allen unsern Wegen,</w:t>
      </w:r>
      <w:r>
        <w:br/>
        <w:t>laß Großen und auch Kleinen</w:t>
      </w:r>
      <w:r>
        <w:br/>
        <w:t>die Gnadensonne scheinen.</w:t>
      </w:r>
    </w:p>
    <w:p w14:paraId="63F1DDD9" w14:textId="77777777" w:rsidR="00FD112D" w:rsidRDefault="00FD112D" w:rsidP="00FD112D">
      <w:pPr>
        <w:pStyle w:val="StandardWeb"/>
      </w:pPr>
      <w:r>
        <w:t>Sei der Verlassnen Vater,</w:t>
      </w:r>
      <w:r>
        <w:br/>
        <w:t>der Irrenden Berater,</w:t>
      </w:r>
      <w:r>
        <w:br/>
        <w:t>der Unversorgten Gabe,</w:t>
      </w:r>
      <w:r>
        <w:br/>
        <w:t>der Armen Gut und Habe.</w:t>
      </w:r>
    </w:p>
    <w:p w14:paraId="50D8C5F1" w14:textId="77777777" w:rsidR="00FD112D" w:rsidRDefault="00FD112D" w:rsidP="00FD112D">
      <w:pPr>
        <w:pStyle w:val="StandardWeb"/>
      </w:pPr>
      <w:r>
        <w:t>Hilf gnädig allen Kranken,</w:t>
      </w:r>
      <w:r>
        <w:br/>
        <w:t>gib fröhliche Gedanken</w:t>
      </w:r>
      <w:r>
        <w:br/>
        <w:t>den hochbetrübten Seelen,</w:t>
      </w:r>
      <w:r>
        <w:br/>
        <w:t>die sich mit Schwermut quälen.</w:t>
      </w:r>
    </w:p>
    <w:p w14:paraId="272E8EE9" w14:textId="77777777" w:rsidR="00FD112D" w:rsidRDefault="00FD112D" w:rsidP="00FD112D">
      <w:pPr>
        <w:pStyle w:val="StandardWeb"/>
      </w:pPr>
      <w:r>
        <w:t>Und endlich, was das Meiste,</w:t>
      </w:r>
      <w:r>
        <w:br/>
        <w:t>füll uns mit deinem Geiste,</w:t>
      </w:r>
      <w:r>
        <w:br/>
        <w:t>der uns hier herrlich ziere</w:t>
      </w:r>
      <w:r>
        <w:br/>
        <w:t>und dort zum Himmel führe.</w:t>
      </w:r>
    </w:p>
    <w:p w14:paraId="402D4AC0" w14:textId="77777777" w:rsidR="00FD112D" w:rsidRDefault="00FD112D" w:rsidP="00FD112D">
      <w:pPr>
        <w:pStyle w:val="StandardWeb"/>
      </w:pPr>
      <w:r>
        <w:t>Das alles wollst du geben,</w:t>
      </w:r>
      <w:r>
        <w:br/>
        <w:t>o meines Lebens Leben,</w:t>
      </w:r>
      <w:r>
        <w:br/>
        <w:t>mir und der Christenschare</w:t>
      </w:r>
      <w:r>
        <w:br/>
        <w:t>zum selgen neuen Jahre.</w:t>
      </w:r>
    </w:p>
    <w:p w14:paraId="60B98501" w14:textId="77777777" w:rsidR="00032BF5" w:rsidRDefault="00032BF5" w:rsidP="00032BF5">
      <w:pPr>
        <w:pStyle w:val="berschrift1"/>
      </w:pPr>
      <w:r w:rsidRPr="00E02825">
        <w:t>Nun ruhen alle Wälder</w:t>
      </w:r>
      <w:r>
        <w:t xml:space="preserve"> </w:t>
      </w:r>
    </w:p>
    <w:p w14:paraId="48305F4A" w14:textId="77777777" w:rsidR="00032BF5" w:rsidRDefault="00032BF5" w:rsidP="00032BF5">
      <w:pPr>
        <w:pStyle w:val="StandardWeb"/>
      </w:pPr>
      <w:r>
        <w:t>1. Nun ruhen alle Wälder,</w:t>
      </w:r>
      <w:r>
        <w:br/>
        <w:t>Vieh, Menschen, Städt und Felder,</w:t>
      </w:r>
      <w:r>
        <w:br/>
        <w:t>es schläft die ganze Welt.</w:t>
      </w:r>
      <w:r>
        <w:br/>
        <w:t>Ihr aber, meine Sinnen,</w:t>
      </w:r>
      <w:r>
        <w:br/>
        <w:t>auf, auf, ihr sollt beginnen,</w:t>
      </w:r>
      <w:r>
        <w:br/>
        <w:t>was eurem Schöpfer wohl gefällt.</w:t>
      </w:r>
    </w:p>
    <w:p w14:paraId="02C47141" w14:textId="77777777" w:rsidR="00032BF5" w:rsidRDefault="00032BF5" w:rsidP="00032BF5">
      <w:pPr>
        <w:pStyle w:val="StandardWeb"/>
      </w:pPr>
      <w:r>
        <w:t>2. Wo bist du, Sonne, blieben?</w:t>
      </w:r>
      <w:r>
        <w:br/>
        <w:t>Die Nacht hat dich vertrieben,</w:t>
      </w:r>
      <w:r>
        <w:br/>
        <w:t>die Nacht, des Tages Feind.</w:t>
      </w:r>
      <w:r>
        <w:br/>
        <w:t>Fahr‘ hin, ein andre Sonne,</w:t>
      </w:r>
      <w:r>
        <w:br/>
        <w:t>mein Jesus, meine Wonne,</w:t>
      </w:r>
      <w:r>
        <w:br/>
        <w:t>gar hell in meinem Herzen scheint.</w:t>
      </w:r>
    </w:p>
    <w:p w14:paraId="45397626" w14:textId="77777777" w:rsidR="00032BF5" w:rsidRDefault="00032BF5" w:rsidP="00032BF5">
      <w:pPr>
        <w:pStyle w:val="StandardWeb"/>
      </w:pPr>
      <w:r>
        <w:t>3. Der Tag ist nun vergangen,</w:t>
      </w:r>
      <w:r>
        <w:br/>
        <w:t>die güldnen Sternlein prangen</w:t>
      </w:r>
      <w:r>
        <w:br/>
        <w:t>am blauen Himmelssaal;</w:t>
      </w:r>
      <w:r>
        <w:br/>
        <w:t>also wird ich auch stehen,</w:t>
      </w:r>
      <w:r>
        <w:br/>
        <w:t>wann mich wird heißen gehen</w:t>
      </w:r>
      <w:r>
        <w:br/>
        <w:t>mein Gott aus diesem Jammertal</w:t>
      </w:r>
    </w:p>
    <w:p w14:paraId="487657BD" w14:textId="77777777" w:rsidR="00032BF5" w:rsidRDefault="00032BF5" w:rsidP="00032BF5">
      <w:pPr>
        <w:pStyle w:val="StandardWeb"/>
      </w:pPr>
      <w:r>
        <w:t>4. Der Leib eilt nun zur Ruhe,</w:t>
      </w:r>
      <w:r>
        <w:br/>
        <w:t>legt ab das Kleid und Schuhe,</w:t>
      </w:r>
      <w:r>
        <w:br/>
        <w:t>das Bild der Sterblichkeit.</w:t>
      </w:r>
      <w:r>
        <w:br/>
        <w:t>Die zieh‘ ich aus, dagegen</w:t>
      </w:r>
      <w:r>
        <w:br/>
        <w:t>wird Christus mir anlegen</w:t>
      </w:r>
      <w:r>
        <w:br/>
        <w:t>den Rock der Ehr und Herrlichkeit.</w:t>
      </w:r>
    </w:p>
    <w:p w14:paraId="7F10C686" w14:textId="77777777" w:rsidR="00032BF5" w:rsidRDefault="00032BF5" w:rsidP="00032BF5">
      <w:pPr>
        <w:pStyle w:val="StandardWeb"/>
      </w:pPr>
      <w:r>
        <w:t>5. Das Haupt, die Füß‘ und Hände</w:t>
      </w:r>
      <w:r>
        <w:br/>
        <w:t>sind froh, daß nun zum Ende</w:t>
      </w:r>
      <w:r>
        <w:br/>
        <w:t>die Arbeit kommen sei.</w:t>
      </w:r>
      <w:r>
        <w:br/>
        <w:t>Herz, freu dich, du sollst werden</w:t>
      </w:r>
      <w:r>
        <w:br/>
        <w:t>vom Elend dieser Erden</w:t>
      </w:r>
      <w:r>
        <w:br/>
        <w:t>und von der Sünden Arbeit frei.</w:t>
      </w:r>
    </w:p>
    <w:p w14:paraId="419CECDA" w14:textId="77777777" w:rsidR="00032BF5" w:rsidRDefault="00032BF5" w:rsidP="00032BF5">
      <w:pPr>
        <w:pStyle w:val="StandardWeb"/>
      </w:pPr>
      <w:r>
        <w:t>6. Nun geht, ihr matten Glieder,</w:t>
      </w:r>
      <w:r>
        <w:br/>
        <w:t>geht hin und legt euch nieder,</w:t>
      </w:r>
      <w:r>
        <w:br/>
        <w:t>der Betten ihr begehrt.</w:t>
      </w:r>
      <w:r>
        <w:br/>
        <w:t>Es kommen Stund‘ und Zeiten,</w:t>
      </w:r>
      <w:r>
        <w:br/>
        <w:t>da man euch wird bereiten</w:t>
      </w:r>
      <w:r>
        <w:br/>
        <w:t>zur Ruh‘ ein Bettlein in der Erd.</w:t>
      </w:r>
    </w:p>
    <w:p w14:paraId="3C374FDF" w14:textId="77777777" w:rsidR="00032BF5" w:rsidRDefault="00032BF5" w:rsidP="00032BF5">
      <w:pPr>
        <w:pStyle w:val="StandardWeb"/>
      </w:pPr>
      <w:r>
        <w:t>7. Mein Augen stehn verdrossen,</w:t>
      </w:r>
      <w:r>
        <w:br/>
        <w:t>im Nu sind sie geschlossen.</w:t>
      </w:r>
      <w:r>
        <w:br/>
        <w:t>Wo bleibt dann Leib und Seel?</w:t>
      </w:r>
      <w:r>
        <w:br/>
        <w:t>Nimm sie zu deinen Gnaden,</w:t>
      </w:r>
      <w:r>
        <w:br/>
        <w:t>sei gut für allen Schaden,</w:t>
      </w:r>
      <w:r>
        <w:br/>
        <w:t>du Aug‘ und Wächter Israel.</w:t>
      </w:r>
    </w:p>
    <w:p w14:paraId="30FFEE56" w14:textId="77777777" w:rsidR="00032BF5" w:rsidRDefault="00032BF5" w:rsidP="00032BF5">
      <w:pPr>
        <w:pStyle w:val="StandardWeb"/>
      </w:pPr>
      <w:r>
        <w:t>8. Breit aus die Flügel beide,</w:t>
      </w:r>
      <w:r>
        <w:br/>
        <w:t>o Jesu, meine Freude,</w:t>
      </w:r>
      <w:r>
        <w:br/>
        <w:t>und nimm dein Küchlein ein!</w:t>
      </w:r>
      <w:r>
        <w:br/>
        <w:t>Will Satan mich verschlingen,</w:t>
      </w:r>
      <w:r>
        <w:br/>
        <w:t>so lass die Englein singen:</w:t>
      </w:r>
      <w:r>
        <w:br/>
        <w:t>„Dies Kind soll unverletzet sein.“</w:t>
      </w:r>
    </w:p>
    <w:p w14:paraId="6567284A" w14:textId="77777777" w:rsidR="00032BF5" w:rsidRDefault="00032BF5" w:rsidP="00032BF5">
      <w:pPr>
        <w:pStyle w:val="StandardWeb"/>
      </w:pPr>
      <w:r>
        <w:t>9. Auch euch, ihr meine Lieben,</w:t>
      </w:r>
      <w:r>
        <w:br/>
        <w:t>soll heute nicht betrüben</w:t>
      </w:r>
      <w:r>
        <w:br/>
        <w:t>kein Unfall noch Gefahr.</w:t>
      </w:r>
      <w:r>
        <w:br/>
        <w:t>Gott lass euch selig schlafen,</w:t>
      </w:r>
      <w:r>
        <w:br/>
        <w:t>stell euch die güldnen Waffen</w:t>
      </w:r>
      <w:r>
        <w:br/>
        <w:t xml:space="preserve">ums Bett und seiner Engel Schar. </w:t>
      </w:r>
    </w:p>
    <w:p w14:paraId="4F4FBC7A" w14:textId="053DBB91" w:rsidR="00833CF4" w:rsidRDefault="00833CF4" w:rsidP="005E7400">
      <w:pPr>
        <w:pStyle w:val="berschrift1"/>
      </w:pPr>
      <w:r w:rsidRPr="00833CF4">
        <w:t>Nun sei getrost und unbetrübt</w:t>
      </w:r>
      <w:r>
        <w:t xml:space="preserve"> </w:t>
      </w:r>
    </w:p>
    <w:p w14:paraId="2A8B687E" w14:textId="77777777" w:rsidR="00833CF4" w:rsidRDefault="00833CF4" w:rsidP="00833CF4">
      <w:pPr>
        <w:pStyle w:val="StandardWeb"/>
      </w:pPr>
      <w:r>
        <w:t>Nun sei getrost und unbetrübt,</w:t>
      </w:r>
      <w:r>
        <w:br/>
        <w:t>du mein Geist und Gemüte!</w:t>
      </w:r>
      <w:r>
        <w:br/>
        <w:t>Dein Jesus lebt, der dich geliebt</w:t>
      </w:r>
      <w:r>
        <w:br/>
        <w:t>eh, als dir dein Geblüte</w:t>
      </w:r>
      <w:r>
        <w:br/>
        <w:t>und Fleisch und Haut werd zugericht;</w:t>
      </w:r>
      <w:r>
        <w:br/>
        <w:t>Der wird dich auch gewißlich nicht</w:t>
      </w:r>
      <w:r>
        <w:br/>
        <w:t>an deinem Ende hassen.</w:t>
      </w:r>
    </w:p>
    <w:p w14:paraId="413464BE" w14:textId="77777777" w:rsidR="00833CF4" w:rsidRDefault="00833CF4" w:rsidP="00833CF4">
      <w:pPr>
        <w:pStyle w:val="StandardWeb"/>
      </w:pPr>
      <w:r>
        <w:t>Erschrecke nicht vor deinem End,</w:t>
      </w:r>
      <w:r>
        <w:br/>
        <w:t>es ist nichts Böses drinnen;</w:t>
      </w:r>
      <w:r>
        <w:br/>
        <w:t>Dein lieber Herr streckt seine Händ</w:t>
      </w:r>
      <w:r>
        <w:br/>
        <w:t>und fordert dich von hinnen</w:t>
      </w:r>
      <w:r>
        <w:br/>
        <w:t>aus soviel tausend Angst und Qual,</w:t>
      </w:r>
      <w:r>
        <w:br/>
        <w:t>die du in diesem Jammertal</w:t>
      </w:r>
      <w:r>
        <w:br/>
        <w:t>bisher hast ausstanden.</w:t>
      </w:r>
    </w:p>
    <w:p w14:paraId="1209A4FE" w14:textId="77777777" w:rsidR="00833CF4" w:rsidRDefault="00833CF4" w:rsidP="00833CF4">
      <w:pPr>
        <w:pStyle w:val="StandardWeb"/>
      </w:pPr>
      <w:r>
        <w:t>Zwar heißts ja Tod und Sterbensnot,</w:t>
      </w:r>
      <w:r>
        <w:br/>
        <w:t>doch ist da gar kein Sterben;</w:t>
      </w:r>
      <w:r>
        <w:br/>
        <w:t>Denn Jesus ist des Todes Tod</w:t>
      </w:r>
      <w:r>
        <w:br/>
        <w:t>und nimmt ihm das Verderben,</w:t>
      </w:r>
      <w:r>
        <w:br/>
        <w:t>daß alle seine Stärk und Kraft</w:t>
      </w:r>
      <w:r>
        <w:br/>
        <w:t>mir, wenn ich jetzt werd hingerafft,</w:t>
      </w:r>
      <w:r>
        <w:br/>
        <w:t>nicht auf ein Härlein schade.</w:t>
      </w:r>
    </w:p>
    <w:p w14:paraId="170B6131" w14:textId="77777777" w:rsidR="00833CF4" w:rsidRDefault="00833CF4" w:rsidP="00833CF4">
      <w:pPr>
        <w:pStyle w:val="StandardWeb"/>
      </w:pPr>
      <w:r>
        <w:t>Des Todes Kraft steht in der Sünd</w:t>
      </w:r>
      <w:r>
        <w:br/>
        <w:t>und schnöden Missetaten,</w:t>
      </w:r>
      <w:r>
        <w:br/>
        <w:t>darin ich armes Adamskind</w:t>
      </w:r>
      <w:r>
        <w:br/>
        <w:t>so oft und viel geraten;</w:t>
      </w:r>
      <w:r>
        <w:br/>
        <w:t>Nun ist die Sünd in Jesu Blut</w:t>
      </w:r>
      <w:r>
        <w:br/>
        <w:t>ersäuft, erstickt, getilgt und tut</w:t>
      </w:r>
      <w:r>
        <w:br/>
        <w:t>fort gar nichts mehr zur Sachen.</w:t>
      </w:r>
    </w:p>
    <w:p w14:paraId="2A9C6221" w14:textId="77777777" w:rsidR="00833CF4" w:rsidRDefault="00833CF4" w:rsidP="00833CF4">
      <w:pPr>
        <w:pStyle w:val="StandardWeb"/>
      </w:pPr>
      <w:r>
        <w:t>Die Sünd ist hin und ich bin rein;</w:t>
      </w:r>
      <w:r>
        <w:br/>
        <w:t>trotz dem, der mir das nehme!</w:t>
      </w:r>
      <w:r>
        <w:br/>
        <w:t>Hinfüro ist das Leben mein,</w:t>
      </w:r>
      <w:r>
        <w:br/>
        <w:t>darf nicht, daß ich mich gräme</w:t>
      </w:r>
      <w:r>
        <w:br/>
        <w:t>um einger Sündenlohn und -Sold;</w:t>
      </w:r>
      <w:r>
        <w:br/>
        <w:t>Wer ausgesöhnt, dem ist man hold</w:t>
      </w:r>
      <w:r>
        <w:br/>
        <w:t>und tut ihm nichts zuwider.</w:t>
      </w:r>
    </w:p>
    <w:p w14:paraId="4C6D50D9" w14:textId="77777777" w:rsidR="00833CF4" w:rsidRDefault="00833CF4" w:rsidP="00833CF4">
      <w:pPr>
        <w:pStyle w:val="StandardWeb"/>
      </w:pPr>
      <w:r>
        <w:t>Ei nun, so nehm ich Gottes Gnad</w:t>
      </w:r>
      <w:r>
        <w:br/>
        <w:t>und alle seine Freude</w:t>
      </w:r>
      <w:r>
        <w:br/>
        <w:t>mit mir auf meinen letzten Pfad</w:t>
      </w:r>
      <w:r>
        <w:br/>
        <w:t>und weiß von keinem Leide.</w:t>
      </w:r>
      <w:r>
        <w:br/>
        <w:t>Der wilde Feind muß nun ein Schaf,</w:t>
      </w:r>
      <w:r>
        <w:br/>
        <w:t>sein Ungestüm ein süßer Schlaf</w:t>
      </w:r>
      <w:r>
        <w:br/>
        <w:t>und sanfte Ruhe werden.</w:t>
      </w:r>
    </w:p>
    <w:p w14:paraId="18C36BE7" w14:textId="77777777" w:rsidR="00833CF4" w:rsidRDefault="00833CF4" w:rsidP="00833CF4">
      <w:pPr>
        <w:pStyle w:val="StandardWeb"/>
      </w:pPr>
      <w:r>
        <w:t>Du, Jesu, allerliebster Freund,</w:t>
      </w:r>
      <w:r>
        <w:br/>
        <w:t>bist selbst mein Licht und Leben:</w:t>
      </w:r>
      <w:r>
        <w:br/>
        <w:t>Du hältst mich fest, und kann kein Feind,</w:t>
      </w:r>
      <w:r>
        <w:br/>
        <w:t>Dich, wo du stehest, heben.</w:t>
      </w:r>
      <w:r>
        <w:br/>
        <w:t>In dir steh ich, und du in mir;</w:t>
      </w:r>
      <w:r>
        <w:br/>
        <w:t>und wie wir stehn, so bleiben wir</w:t>
      </w:r>
      <w:r>
        <w:br/>
        <w:t>hier und dort ungeschieden.</w:t>
      </w:r>
    </w:p>
    <w:p w14:paraId="1C0F32F2" w14:textId="2FD5F6C2" w:rsidR="00833CF4" w:rsidRDefault="00833CF4" w:rsidP="00833CF4">
      <w:pPr>
        <w:pStyle w:val="StandardWeb"/>
      </w:pPr>
      <w:r>
        <w:t>Mein Leib, der legt sich hin zur Ruh,</w:t>
      </w:r>
      <w:r>
        <w:br/>
        <w:t>als der fast müde worden;</w:t>
      </w:r>
      <w:r>
        <w:br/>
        <w:t>Die Seele fährt dem Himmel zu</w:t>
      </w:r>
      <w:r>
        <w:br/>
        <w:t>und mischt sich in den Orden</w:t>
      </w:r>
      <w:r>
        <w:br/>
        <w:t>der auserwählten Gottesschar</w:t>
      </w:r>
      <w:r>
        <w:br/>
        <w:t>und hält das ewige Jubeljahr</w:t>
      </w:r>
      <w:r>
        <w:br/>
        <w:t xml:space="preserve">mit allen </w:t>
      </w:r>
      <w:r w:rsidR="00163CC6">
        <w:t>heil’gen</w:t>
      </w:r>
      <w:r>
        <w:t xml:space="preserve"> Engeln.</w:t>
      </w:r>
    </w:p>
    <w:p w14:paraId="0E221FF8" w14:textId="713BEA5E" w:rsidR="00833CF4" w:rsidRDefault="00833CF4" w:rsidP="00833CF4">
      <w:pPr>
        <w:pStyle w:val="StandardWeb"/>
      </w:pPr>
      <w:r>
        <w:t>Kommt dann der Tag, o höchster Fürst</w:t>
      </w:r>
      <w:r>
        <w:br/>
        <w:t>der Kleinen und der Großen,</w:t>
      </w:r>
      <w:r>
        <w:br/>
        <w:t>da du zum allerletzten wirst</w:t>
      </w:r>
      <w:r>
        <w:br/>
        <w:t>In die Posaunen stoßen,</w:t>
      </w:r>
      <w:r>
        <w:br/>
        <w:t>So soll denn Seel und Leid zugleich</w:t>
      </w:r>
      <w:r>
        <w:br/>
        <w:t>mit dir in deines Vaters Reich</w:t>
      </w:r>
      <w:r>
        <w:br/>
        <w:t>zu deiner Freud eingehen.</w:t>
      </w:r>
    </w:p>
    <w:p w14:paraId="4E312D75" w14:textId="77777777" w:rsidR="00833CF4" w:rsidRDefault="00833CF4" w:rsidP="00833CF4">
      <w:pPr>
        <w:pStyle w:val="StandardWeb"/>
      </w:pPr>
      <w:r>
        <w:t>Ists nun dein Will, so stell dich ein,</w:t>
      </w:r>
      <w:r>
        <w:br/>
        <w:t>mich selig zu versetzen.</w:t>
      </w:r>
      <w:r>
        <w:br/>
        <w:t>Ach, ewig bei und mit dir sein,</w:t>
      </w:r>
      <w:r>
        <w:br/>
        <w:t>wie hoch muß das ergetzen!</w:t>
      </w:r>
      <w:r>
        <w:br/>
        <w:t>Eröffn dich, du Todespfort,</w:t>
      </w:r>
      <w:r>
        <w:br/>
        <w:t>auf daß an solchen schönen Ort</w:t>
      </w:r>
      <w:r>
        <w:br/>
        <w:t>ich durch möge fahren!</w:t>
      </w:r>
    </w:p>
    <w:p w14:paraId="0D49DEE5" w14:textId="77777777" w:rsidR="00032BF5" w:rsidRDefault="00032BF5" w:rsidP="00032BF5">
      <w:pPr>
        <w:pStyle w:val="berschrift1"/>
      </w:pPr>
      <w:r w:rsidRPr="003F746E">
        <w:t>Nun, du lebest, unsre Krone</w:t>
      </w:r>
      <w:r>
        <w:t xml:space="preserve"> </w:t>
      </w:r>
    </w:p>
    <w:p w14:paraId="65F8BD06" w14:textId="77777777" w:rsidR="00032BF5" w:rsidRDefault="00032BF5" w:rsidP="00032BF5">
      <w:pPr>
        <w:pStyle w:val="StandardWeb"/>
      </w:pPr>
      <w:r>
        <w:t>1. Nun, du lebest, unsre Krone,</w:t>
      </w:r>
      <w:r>
        <w:br/>
        <w:t>in der süßen sanften Ruh,</w:t>
      </w:r>
      <w:r>
        <w:br/>
        <w:t>Bringst die Zeit bei Gottes Throne</w:t>
      </w:r>
      <w:r>
        <w:br/>
        <w:t>ohne Zeit und Ende zu!</w:t>
      </w:r>
      <w:r>
        <w:br/>
        <w:t>Du hast ewige Freud und Zier,</w:t>
      </w:r>
      <w:r>
        <w:br/>
        <w:t>und wir sollten für und für</w:t>
      </w:r>
      <w:r>
        <w:br/>
        <w:t>uns mit unsern Tränen kränken?</w:t>
      </w:r>
      <w:r>
        <w:br/>
        <w:t>Auf! Und laßt uns recht bedenken!</w:t>
      </w:r>
    </w:p>
    <w:p w14:paraId="1278741C" w14:textId="77777777" w:rsidR="00032BF5" w:rsidRDefault="00032BF5" w:rsidP="00032BF5">
      <w:pPr>
        <w:pStyle w:val="StandardWeb"/>
      </w:pPr>
      <w:r>
        <w:t>2. Freunden soll man Freuden gönnen,</w:t>
      </w:r>
      <w:r>
        <w:br/>
        <w:t>Lachen, wenn sie fröhlich sein!</w:t>
      </w:r>
      <w:r>
        <w:br/>
        <w:t>Tränen laß zu der Zeit rinnen,</w:t>
      </w:r>
      <w:r>
        <w:br/>
        <w:t>wenn sie liegen in der Pein:</w:t>
      </w:r>
      <w:r>
        <w:br/>
        <w:t>Aber wenn der Sieg erlangt</w:t>
      </w:r>
      <w:r>
        <w:br/>
        <w:t>und der Held im Kranze prangt,</w:t>
      </w:r>
      <w:r>
        <w:br/>
        <w:t>Wenn das Herzleid weggeschlagen,</w:t>
      </w:r>
      <w:r>
        <w:br/>
        <w:t>legt sich billig Schmerz und Klagen.</w:t>
      </w:r>
    </w:p>
    <w:p w14:paraId="320B2359" w14:textId="77777777" w:rsidR="00032BF5" w:rsidRDefault="00032BF5" w:rsidP="00032BF5">
      <w:pPr>
        <w:pStyle w:val="StandardWeb"/>
      </w:pPr>
      <w:r>
        <w:t>3. Edles Herz, du hast bezwungen</w:t>
      </w:r>
      <w:r>
        <w:br/>
        <w:t>alles, was dir widrig war:</w:t>
      </w:r>
      <w:r>
        <w:br/>
        <w:t>Alle Schmerzen, die sich drungen</w:t>
      </w:r>
      <w:r>
        <w:br/>
        <w:t>in dein Herz mit großer Schar;</w:t>
      </w:r>
      <w:r>
        <w:br/>
        <w:t>Allen Jammer, alle Müh,</w:t>
      </w:r>
      <w:r>
        <w:br/>
        <w:t>alle Sorgen, die dich früh,</w:t>
      </w:r>
      <w:r>
        <w:br/>
        <w:t>auch oft bei den späten Nachten</w:t>
      </w:r>
      <w:r>
        <w:br/>
        <w:t>voller Angst und Wehmut machten.</w:t>
      </w:r>
    </w:p>
    <w:p w14:paraId="7057EA9D" w14:textId="77777777" w:rsidR="00032BF5" w:rsidRDefault="00032BF5" w:rsidP="00032BF5">
      <w:pPr>
        <w:pStyle w:val="StandardWeb"/>
      </w:pPr>
      <w:r>
        <w:t>4. Gott weiß wohl, was wir vermögen</w:t>
      </w:r>
      <w:r>
        <w:br/>
        <w:t>und wie stark die Schulter sei,</w:t>
      </w:r>
      <w:r>
        <w:br/>
        <w:t>da er will sein Kreuz hinlegen;</w:t>
      </w:r>
      <w:r>
        <w:br/>
        <w:t>Dessen Huld und Vatertreu</w:t>
      </w:r>
      <w:r>
        <w:br/>
        <w:t>hat auch dir schwere Last,</w:t>
      </w:r>
      <w:r>
        <w:br/>
        <w:t>Die du ausgestanden hast,</w:t>
      </w:r>
      <w:r>
        <w:br/>
        <w:t>Über dein Haupt lassen gehen.</w:t>
      </w:r>
      <w:r>
        <w:br/>
        <w:t>Wer viel kann, muß viel ausstehen.</w:t>
      </w:r>
    </w:p>
    <w:p w14:paraId="77D08EB4" w14:textId="229B0DA3" w:rsidR="00032BF5" w:rsidRDefault="00032BF5" w:rsidP="00032BF5">
      <w:pPr>
        <w:pStyle w:val="StandardWeb"/>
      </w:pPr>
      <w:r>
        <w:t>5. Wärst du einer aus dem Orden,</w:t>
      </w:r>
      <w:r>
        <w:br/>
        <w:t>denen Herz und Mut entfällt,</w:t>
      </w:r>
      <w:r>
        <w:br/>
        <w:t>wenn sie nur berüh</w:t>
      </w:r>
      <w:r w:rsidR="009C1046">
        <w:t>r</w:t>
      </w:r>
      <w:r>
        <w:t>et worden</w:t>
      </w:r>
      <w:r>
        <w:br/>
        <w:t>von des rauhen Unglücks Kält,</w:t>
      </w:r>
      <w:r>
        <w:br/>
        <w:t>Ei, so würde nimmermehr</w:t>
      </w:r>
      <w:r>
        <w:br/>
        <w:t>ein so großes Jammerheer</w:t>
      </w:r>
      <w:r>
        <w:br/>
        <w:t>Gott, der Geber aller Gaben,</w:t>
      </w:r>
      <w:r>
        <w:br/>
        <w:t>über dich verhänget haben.</w:t>
      </w:r>
    </w:p>
    <w:p w14:paraId="16FF9165" w14:textId="77777777" w:rsidR="00032BF5" w:rsidRDefault="00032BF5" w:rsidP="00032BF5">
      <w:pPr>
        <w:pStyle w:val="StandardWeb"/>
      </w:pPr>
      <w:r>
        <w:t>6. Freue dich! Du hast gewonnen</w:t>
      </w:r>
      <w:r>
        <w:br/>
        <w:t>durch des Höchsten Stärk und Kraft;</w:t>
      </w:r>
      <w:r>
        <w:br/>
        <w:t>Jetzo gehst du, gleich der Sonnen,</w:t>
      </w:r>
      <w:r>
        <w:br/>
        <w:t>mitten in der Bürgerschaft</w:t>
      </w:r>
      <w:r>
        <w:br/>
        <w:t>der sehr schönen neuen Stadt,</w:t>
      </w:r>
      <w:r>
        <w:br/>
        <w:t>die uns Gott gebauet hat,</w:t>
      </w:r>
      <w:r>
        <w:br/>
        <w:t>Springst und singst und holest wieder</w:t>
      </w:r>
      <w:r>
        <w:br/>
        <w:t>mit den Engeln süße Lieder.</w:t>
      </w:r>
    </w:p>
    <w:p w14:paraId="657988DC" w14:textId="77777777" w:rsidR="00032BF5" w:rsidRDefault="00032BF5" w:rsidP="00032BF5">
      <w:pPr>
        <w:pStyle w:val="StandardWeb"/>
      </w:pPr>
      <w:r>
        <w:t>7. Christus wischet selbst die Tränen</w:t>
      </w:r>
      <w:r>
        <w:br/>
        <w:t>dir von deinen Angesicht;</w:t>
      </w:r>
      <w:r>
        <w:br/>
        <w:t>dein Herz hört auf, sich zu sehnen,</w:t>
      </w:r>
      <w:r>
        <w:br/>
        <w:t>weiß von keinem Mangel nicht,</w:t>
      </w:r>
      <w:r>
        <w:br/>
        <w:t>ohne daß du, die du hier</w:t>
      </w:r>
      <w:r>
        <w:br/>
        <w:t>hast gelassen hinter dir,</w:t>
      </w:r>
      <w:r>
        <w:br/>
        <w:t>auch in solchem Freudenleben</w:t>
      </w:r>
      <w:r>
        <w:br/>
        <w:t>balde möchtest sehen schweben.</w:t>
      </w:r>
    </w:p>
    <w:p w14:paraId="02845078" w14:textId="77777777" w:rsidR="00032BF5" w:rsidRDefault="00032BF5" w:rsidP="00032BF5">
      <w:pPr>
        <w:pStyle w:val="StandardWeb"/>
      </w:pPr>
      <w:r>
        <w:t>8. Nun, wir werden balde kommen</w:t>
      </w:r>
      <w:r>
        <w:br/>
        <w:t>aus dem Leide zu der Freud</w:t>
      </w:r>
      <w:r>
        <w:br/>
        <w:t>und dich mit viel tausend Frommen</w:t>
      </w:r>
      <w:r>
        <w:br/>
        <w:t>schauen in der Seligkeit!</w:t>
      </w:r>
      <w:r>
        <w:br/>
        <w:t>O wie herrlich! O wie schön</w:t>
      </w:r>
      <w:r>
        <w:br/>
        <w:t>wirst du und wir mit dir gehn,</w:t>
      </w:r>
      <w:r>
        <w:br/>
        <w:t>wenn uns wird, anstatt der Erden,</w:t>
      </w:r>
      <w:r>
        <w:br/>
        <w:t xml:space="preserve">Gottes Reich zu Teile werden. </w:t>
      </w:r>
    </w:p>
    <w:p w14:paraId="46FCE873" w14:textId="77777777" w:rsidR="00FD112D" w:rsidRDefault="00FD112D" w:rsidP="00FD112D">
      <w:pPr>
        <w:pStyle w:val="berschrift1"/>
      </w:pPr>
      <w:r w:rsidRPr="005E7400">
        <w:t>O Du allersüßte Freude</w:t>
      </w:r>
      <w:r>
        <w:t xml:space="preserve"> </w:t>
      </w:r>
    </w:p>
    <w:p w14:paraId="6F6E6329" w14:textId="77777777" w:rsidR="00FD112D" w:rsidRDefault="00FD112D" w:rsidP="00FD112D">
      <w:pPr>
        <w:pStyle w:val="StandardWeb"/>
      </w:pPr>
      <w:r>
        <w:t>O du allersüßte Freude,</w:t>
      </w:r>
      <w:r>
        <w:br/>
        <w:t>o du allerhöchstes Licht,</w:t>
      </w:r>
      <w:r>
        <w:br/>
        <w:t>der du uns in Lieb und Leide</w:t>
      </w:r>
      <w:r>
        <w:br/>
        <w:t>unbesuchet lässest nicht.</w:t>
      </w:r>
      <w:r>
        <w:br/>
        <w:t>Geist des Höchsten, höchster Fürst,</w:t>
      </w:r>
      <w:r>
        <w:br/>
        <w:t>der du hältst und halten wirst</w:t>
      </w:r>
      <w:r>
        <w:br/>
        <w:t>ohn Aufhören aller Dinge,</w:t>
      </w:r>
      <w:r>
        <w:br/>
        <w:t>höre, höre, was ich singe.</w:t>
      </w:r>
    </w:p>
    <w:p w14:paraId="78DEFE7F" w14:textId="77777777" w:rsidR="00FD112D" w:rsidRDefault="00FD112D" w:rsidP="00FD112D">
      <w:pPr>
        <w:pStyle w:val="StandardWeb"/>
      </w:pPr>
      <w:r>
        <w:t>Du bist ja die beste Gabe,</w:t>
      </w:r>
      <w:r>
        <w:br/>
        <w:t>die ein Mensch nur nennen kann;</w:t>
      </w:r>
      <w:r>
        <w:br/>
        <w:t>wenn ich dich erwünsch und habe,</w:t>
      </w:r>
      <w:r>
        <w:br/>
        <w:t>geb ich alles Wünschen dran.</w:t>
      </w:r>
      <w:r>
        <w:br/>
        <w:t>Ach, so gibt dich, komm zu mir</w:t>
      </w:r>
      <w:r>
        <w:br/>
        <w:t>in mein Herze, das du dir,</w:t>
      </w:r>
      <w:r>
        <w:br/>
        <w:t>da ich in die Welt geboren</w:t>
      </w:r>
      <w:r>
        <w:br/>
        <w:t>selbst zum Tempel auserkoren.</w:t>
      </w:r>
    </w:p>
    <w:p w14:paraId="1DD64FD7" w14:textId="77777777" w:rsidR="00FD112D" w:rsidRDefault="00FD112D" w:rsidP="00FD112D">
      <w:pPr>
        <w:pStyle w:val="StandardWeb"/>
      </w:pPr>
      <w:r>
        <w:t>Du wirst als ein milder Regen</w:t>
      </w:r>
      <w:r>
        <w:br/>
        <w:t>ausgegossen von dem Thron,</w:t>
      </w:r>
      <w:r>
        <w:br/>
        <w:t>bringst uns nichts als lauter Segen</w:t>
      </w:r>
      <w:r>
        <w:br/>
        <w:t>von dem Vater und dem Sohn.</w:t>
      </w:r>
      <w:r>
        <w:br/>
        <w:t>Laß doch, o du werter Gast,</w:t>
      </w:r>
      <w:r>
        <w:br/>
        <w:t>Gottes Segen, den du hast</w:t>
      </w:r>
      <w:r>
        <w:br/>
        <w:t>und verteilst nach deinem Willen,</w:t>
      </w:r>
      <w:r>
        <w:br/>
        <w:t>mich an Leib und Seele füllen.</w:t>
      </w:r>
    </w:p>
    <w:p w14:paraId="41C1AEC4" w14:textId="77777777" w:rsidR="00FD112D" w:rsidRDefault="00FD112D" w:rsidP="00FD112D">
      <w:pPr>
        <w:pStyle w:val="StandardWeb"/>
      </w:pPr>
      <w:r>
        <w:t>Du bist weise, voll Verstandes,</w:t>
      </w:r>
      <w:r>
        <w:br/>
        <w:t>was geheim ist, ist dir kund;</w:t>
      </w:r>
      <w:r>
        <w:br/>
        <w:t>zählst den Staub des kleinen Sandes,</w:t>
      </w:r>
      <w:r>
        <w:br/>
        <w:t>gründst des tiefen Meeres Grund.</w:t>
      </w:r>
      <w:r>
        <w:br/>
        <w:t>Nun du weißt auch zweifelsfrei,</w:t>
      </w:r>
      <w:r>
        <w:br/>
        <w:t>wie verderbt und blind ich sei;</w:t>
      </w:r>
      <w:r>
        <w:br/>
        <w:t>drum gib Weisheit und vor allen,</w:t>
      </w:r>
      <w:r>
        <w:br/>
        <w:t>wie ich möge Gott gefallen.</w:t>
      </w:r>
    </w:p>
    <w:p w14:paraId="3E5A6FDE" w14:textId="77777777" w:rsidR="00FD112D" w:rsidRDefault="00FD112D" w:rsidP="00FD112D">
      <w:pPr>
        <w:pStyle w:val="StandardWeb"/>
      </w:pPr>
      <w:r>
        <w:t>Du bist heilig, läßt dich finden,</w:t>
      </w:r>
      <w:r>
        <w:br/>
        <w:t>wo man rein und redlich ist,</w:t>
      </w:r>
      <w:r>
        <w:br/>
        <w:t>fleuchst hingegen Schand und Sünden,</w:t>
      </w:r>
      <w:r>
        <w:br/>
        <w:t>hassest Schlangentrug und List.</w:t>
      </w:r>
      <w:r>
        <w:br/>
        <w:t>Mache du, o Gnadenquell,</w:t>
      </w:r>
      <w:r>
        <w:br/>
        <w:t>meine Seele rein und hell;</w:t>
      </w:r>
      <w:r>
        <w:br/>
        <w:t>laß mich fliehen, was du fliehest,</w:t>
      </w:r>
      <w:r>
        <w:br/>
        <w:t>gib mir, was du gerne siehest.</w:t>
      </w:r>
    </w:p>
    <w:p w14:paraId="2E82693F" w14:textId="77777777" w:rsidR="00FD112D" w:rsidRDefault="00FD112D" w:rsidP="00FD112D">
      <w:pPr>
        <w:pStyle w:val="StandardWeb"/>
      </w:pPr>
      <w:r>
        <w:t>Du bist, wie ein Schäflein pfleget,</w:t>
      </w:r>
      <w:r>
        <w:br/>
        <w:t>frommes Herzens, sanftes Muts,</w:t>
      </w:r>
      <w:r>
        <w:br/>
        <w:t>bleibst im Lieben unbeweget,</w:t>
      </w:r>
      <w:r>
        <w:br/>
        <w:t>tust uns Bösen alles Guts.</w:t>
      </w:r>
      <w:r>
        <w:br/>
        <w:t>Ach, verleih und gib mir auch</w:t>
      </w:r>
      <w:r>
        <w:br/>
        <w:t>diesen edlen Sinn und Brauch,</w:t>
      </w:r>
      <w:r>
        <w:br/>
        <w:t>daß ich Freund und Feinde liebe,</w:t>
      </w:r>
      <w:r>
        <w:br/>
        <w:t>keinen, den du liebst, betrübe.</w:t>
      </w:r>
    </w:p>
    <w:p w14:paraId="5C0C684E" w14:textId="77777777" w:rsidR="00FD112D" w:rsidRDefault="00FD112D" w:rsidP="00FD112D">
      <w:pPr>
        <w:pStyle w:val="StandardWeb"/>
      </w:pPr>
      <w:r>
        <w:t>Mein Hort, ich bin wohl zufrieden,</w:t>
      </w:r>
      <w:r>
        <w:br/>
        <w:t>wenn du mich nur nicht verstößt;</w:t>
      </w:r>
      <w:r>
        <w:br/>
        <w:t>bleib ich von dir ungeschieden,</w:t>
      </w:r>
      <w:r>
        <w:br/>
        <w:t>so bin ich genug getröst.</w:t>
      </w:r>
      <w:r>
        <w:br/>
        <w:t>Laß mich sein dein Eigentum,</w:t>
      </w:r>
      <w:r>
        <w:br/>
        <w:t>ich versprech hinwiederum,</w:t>
      </w:r>
      <w:r>
        <w:br/>
        <w:t>hier und dort all mein Vermögen</w:t>
      </w:r>
      <w:r>
        <w:br/>
        <w:t>dir zu Ehren anzulegen;</w:t>
      </w:r>
    </w:p>
    <w:p w14:paraId="630A710B" w14:textId="77777777" w:rsidR="00FD112D" w:rsidRDefault="00FD112D" w:rsidP="00FD112D">
      <w:pPr>
        <w:pStyle w:val="StandardWeb"/>
      </w:pPr>
      <w:r>
        <w:t>Ich entsage alle deme,</w:t>
      </w:r>
      <w:r>
        <w:br/>
        <w:t>was dir deinen Ruhm benimmt,</w:t>
      </w:r>
      <w:r>
        <w:br/>
        <w:t>ich will, daß mein Herz annehme</w:t>
      </w:r>
      <w:r>
        <w:br/>
        <w:t>nun allein, was von dir kömmt.</w:t>
      </w:r>
      <w:r>
        <w:br/>
        <w:t>Was der Satan will und sucht,</w:t>
      </w:r>
      <w:r>
        <w:br/>
        <w:t>will ich halten als verflucht,</w:t>
      </w:r>
      <w:r>
        <w:br/>
        <w:t>ich will seinen schnöden Wegen</w:t>
      </w:r>
      <w:r>
        <w:br/>
        <w:t>mich mit Ernst zuwiderlegen.</w:t>
      </w:r>
    </w:p>
    <w:p w14:paraId="229FA4BD" w14:textId="77777777" w:rsidR="00FD112D" w:rsidRDefault="00FD112D" w:rsidP="00FD112D">
      <w:pPr>
        <w:pStyle w:val="StandardWeb"/>
      </w:pPr>
      <w:r>
        <w:t>Nur allein, daß du mich stärkest</w:t>
      </w:r>
      <w:r>
        <w:br/>
        <w:t>und mir treulich stehest bei.</w:t>
      </w:r>
      <w:r>
        <w:br/>
        <w:t>Hilf, mein Helfer, wo du merkest,</w:t>
      </w:r>
      <w:r>
        <w:br/>
        <w:t>daß mir Hilfe nötig sei.</w:t>
      </w:r>
      <w:r>
        <w:br/>
        <w:t>Brich des Fleisches bösen Sinn,</w:t>
      </w:r>
      <w:r>
        <w:br/>
        <w:t>nimm den alten Willen hin,</w:t>
      </w:r>
      <w:r>
        <w:br/>
        <w:t>mach ihn allerdinge neue,</w:t>
      </w:r>
      <w:r>
        <w:br/>
        <w:t>daß sich mein Gott meiner freue.</w:t>
      </w:r>
    </w:p>
    <w:p w14:paraId="617FB628" w14:textId="77777777" w:rsidR="00FD112D" w:rsidRDefault="00FD112D" w:rsidP="00FD112D">
      <w:pPr>
        <w:pStyle w:val="StandardWeb"/>
      </w:pPr>
      <w:r>
        <w:t>Sei mein Retter, führ mich eben;</w:t>
      </w:r>
      <w:r>
        <w:br/>
        <w:t>wenn ich sinke, sei mein Stab;</w:t>
      </w:r>
      <w:r>
        <w:br/>
        <w:t>wenn ich sterbe, sei mein Leben;</w:t>
      </w:r>
      <w:r>
        <w:br/>
        <w:t>wenn ich liege, sei mein Grab.</w:t>
      </w:r>
      <w:r>
        <w:br/>
        <w:t>Wenn ich wieder aufersteh,</w:t>
      </w:r>
      <w:r>
        <w:br/>
        <w:t>ei, so hilf mir, daß ich geh</w:t>
      </w:r>
      <w:r>
        <w:br/>
        <w:t>hin, da du in ewgen Freuden</w:t>
      </w:r>
      <w:r>
        <w:br/>
        <w:t>wirst dein‘ Auserwählten weiden.</w:t>
      </w:r>
    </w:p>
    <w:p w14:paraId="5C1A1DB8" w14:textId="77777777" w:rsidR="005E7400" w:rsidRDefault="005E7400" w:rsidP="005E7400">
      <w:pPr>
        <w:pStyle w:val="berschrift1"/>
      </w:pPr>
      <w:r w:rsidRPr="005E7400">
        <w:t>O Gott, mein Schöpfer, edler Fürst</w:t>
      </w:r>
      <w:r>
        <w:t xml:space="preserve"> </w:t>
      </w:r>
    </w:p>
    <w:p w14:paraId="70F2FA53" w14:textId="77777777" w:rsidR="005E7400" w:rsidRDefault="005E7400" w:rsidP="005E7400">
      <w:pPr>
        <w:pStyle w:val="StandardWeb"/>
      </w:pPr>
      <w:r>
        <w:t>O Gott, mein Schöpfer, edler Fürst</w:t>
      </w:r>
      <w:r>
        <w:br/>
        <w:t>und Vater meines Lebens,</w:t>
      </w:r>
      <w:r>
        <w:br/>
        <w:t>Wo du mein Leben nicht regierst,</w:t>
      </w:r>
      <w:r>
        <w:br/>
        <w:t>so leb ich hier vergebens.</w:t>
      </w:r>
      <w:r>
        <w:br/>
        <w:t>Ja lebendig bin ich auch tot,</w:t>
      </w:r>
      <w:r>
        <w:br/>
        <w:t>der Sünden ganz ergeben,</w:t>
      </w:r>
      <w:r>
        <w:br/>
        <w:t>Wer sich wälzt im Sündenkot,</w:t>
      </w:r>
      <w:r>
        <w:br/>
        <w:t>der hat das rechte Leben</w:t>
      </w:r>
      <w:r>
        <w:br/>
        <w:t>noch niemals recht gesehen.</w:t>
      </w:r>
    </w:p>
    <w:p w14:paraId="347A443B" w14:textId="77777777" w:rsidR="005E7400" w:rsidRDefault="005E7400" w:rsidP="005E7400">
      <w:pPr>
        <w:pStyle w:val="StandardWeb"/>
      </w:pPr>
      <w:r>
        <w:t>Darum so wende deine Gnad</w:t>
      </w:r>
      <w:r>
        <w:br/>
        <w:t>zu deinem armen Kinde</w:t>
      </w:r>
      <w:r>
        <w:br/>
        <w:t>und gib mir allzeit guten Rat:</w:t>
      </w:r>
      <w:r>
        <w:br/>
        <w:t>Behüte meines Mundes Tür,</w:t>
      </w:r>
      <w:r>
        <w:br/>
        <w:t>Daß mir ja nicht entfahre</w:t>
      </w:r>
      <w:r>
        <w:br/>
        <w:t>ein solches Wort, dadurch ich dir</w:t>
      </w:r>
      <w:r>
        <w:br/>
        <w:t>und deiner frommen Schare</w:t>
      </w:r>
      <w:r>
        <w:br/>
        <w:t>verdrießlich sei und schade.</w:t>
      </w:r>
    </w:p>
    <w:p w14:paraId="51984B7F" w14:textId="77777777" w:rsidR="005E7400" w:rsidRDefault="005E7400" w:rsidP="005E7400">
      <w:pPr>
        <w:pStyle w:val="StandardWeb"/>
      </w:pPr>
      <w:r>
        <w:t>Bewahr, o Vater mein Gehör</w:t>
      </w:r>
      <w:r>
        <w:br/>
        <w:t>auf dieser schönen Erde</w:t>
      </w:r>
      <w:r>
        <w:br/>
        <w:t>vor allem, dadurch deine Ehr</w:t>
      </w:r>
      <w:r>
        <w:br/>
        <w:t>und Reich beschimpfet werde;</w:t>
      </w:r>
      <w:r>
        <w:br/>
        <w:t>Laß mich der Lästrer Gall und Gift</w:t>
      </w:r>
      <w:r>
        <w:br/>
        <w:t>ja nimmermehr berühren,</w:t>
      </w:r>
      <w:r>
        <w:br/>
        <w:t>Denn wen ein solcher Unflat trifft,</w:t>
      </w:r>
      <w:r>
        <w:br/>
        <w:t>den pflegt er zu verführen,</w:t>
      </w:r>
      <w:r>
        <w:br/>
        <w:t>auch wohl gar umzukehren.</w:t>
      </w:r>
    </w:p>
    <w:p w14:paraId="5A952C97" w14:textId="77777777" w:rsidR="005E7400" w:rsidRDefault="005E7400" w:rsidP="005E7400">
      <w:pPr>
        <w:pStyle w:val="StandardWeb"/>
      </w:pPr>
      <w:r>
        <w:t>Regier meiner Augenlicht,</w:t>
      </w:r>
      <w:r>
        <w:br/>
        <w:t>daß sie nichts Arges treiben,</w:t>
      </w:r>
      <w:r>
        <w:br/>
        <w:t>ein unverschämtes Angesicht</w:t>
      </w:r>
      <w:r>
        <w:br/>
        <w:t>laß ferne von mir bleiben:</w:t>
      </w:r>
      <w:r>
        <w:br/>
        <w:t>Was ehrbar ist, was Zucht erhält,</w:t>
      </w:r>
      <w:r>
        <w:br/>
        <w:t>Wonach die Englein trachten,</w:t>
      </w:r>
      <w:r>
        <w:br/>
        <w:t>was dir beliebt und wohlgefällt,</w:t>
      </w:r>
      <w:r>
        <w:br/>
        <w:t>das laß auch mich hochachten,</w:t>
      </w:r>
      <w:r>
        <w:br/>
        <w:t>all Üppigkeit verlachen.</w:t>
      </w:r>
    </w:p>
    <w:p w14:paraId="27DC7473" w14:textId="77777777" w:rsidR="005E7400" w:rsidRDefault="005E7400" w:rsidP="005E7400">
      <w:pPr>
        <w:pStyle w:val="StandardWeb"/>
      </w:pPr>
      <w:r>
        <w:t>Gib, daß ich mich nicht lasse ein</w:t>
      </w:r>
      <w:r>
        <w:br/>
        <w:t>zum Schlemmen und zum Prassen,</w:t>
      </w:r>
      <w:r>
        <w:br/>
        <w:t>laß deine Lust mein eigen sein,</w:t>
      </w:r>
      <w:r>
        <w:br/>
        <w:t>die andere fliehn und hassen.</w:t>
      </w:r>
      <w:r>
        <w:br/>
        <w:t>Die Lust, die unser Fleisch ergetzt,</w:t>
      </w:r>
      <w:r>
        <w:br/>
        <w:t>Die zeucht uns nach der Höllen,</w:t>
      </w:r>
      <w:r>
        <w:br/>
        <w:t>und was die Welt für Freude schätzt,</w:t>
      </w:r>
      <w:r>
        <w:br/>
        <w:t>pflegt Seel und Geist zu fällen</w:t>
      </w:r>
      <w:r>
        <w:br/>
        <w:t>und ewiglich zu quälen.</w:t>
      </w:r>
    </w:p>
    <w:p w14:paraId="4F6C2037" w14:textId="77777777" w:rsidR="005E7400" w:rsidRDefault="005E7400" w:rsidP="005E7400">
      <w:pPr>
        <w:pStyle w:val="StandardWeb"/>
      </w:pPr>
      <w:r>
        <w:t>O selig ist, der stets sich nährt</w:t>
      </w:r>
      <w:r>
        <w:br/>
        <w:t>mit Himmels Speis und Tränken,</w:t>
      </w:r>
      <w:r>
        <w:br/>
        <w:t>Der nichts mehr schmeckt, nichts sieht und hört,</w:t>
      </w:r>
      <w:r>
        <w:br/>
        <w:t>auch nichts begehrt zu denken,</w:t>
      </w:r>
      <w:r>
        <w:br/>
        <w:t>Als nur was zu dem Leben bringt,</w:t>
      </w:r>
      <w:r>
        <w:br/>
        <w:t>da man bei Gotte lebet</w:t>
      </w:r>
      <w:r>
        <w:br/>
        <w:t>Und bei der Schar, die fröhlich singt</w:t>
      </w:r>
      <w:r>
        <w:br/>
        <w:t>und in der Wollust schwebet,</w:t>
      </w:r>
      <w:r>
        <w:br/>
        <w:t>die keine Zeit aufhebet.</w:t>
      </w:r>
    </w:p>
    <w:p w14:paraId="326A19B0" w14:textId="77777777" w:rsidR="004E61F0" w:rsidRDefault="004E61F0" w:rsidP="004E61F0">
      <w:pPr>
        <w:pStyle w:val="berschrift1"/>
      </w:pPr>
      <w:r w:rsidRPr="003F746E">
        <w:t>O Haupt voll Blut und Wunden</w:t>
      </w:r>
      <w:r>
        <w:t xml:space="preserve"> </w:t>
      </w:r>
    </w:p>
    <w:p w14:paraId="2B68561F" w14:textId="77777777" w:rsidR="004E61F0" w:rsidRDefault="004E61F0" w:rsidP="004E61F0">
      <w:pPr>
        <w:pStyle w:val="StandardWeb"/>
      </w:pPr>
      <w:r>
        <w:t>O Haupt voll Blut und Wunden,</w:t>
      </w:r>
      <w:r>
        <w:br/>
        <w:t>voll Schmerz und voller Hohn,</w:t>
      </w:r>
      <w:r>
        <w:br/>
        <w:t>o Haupt, zum Spott gebunden</w:t>
      </w:r>
      <w:r>
        <w:br/>
        <w:t>mit einer Dornenkron,</w:t>
      </w:r>
      <w:r>
        <w:br/>
        <w:t>o Haupt, sonst schön gekrönet</w:t>
      </w:r>
      <w:r>
        <w:br/>
        <w:t>mit höchster Ehr und Zier,</w:t>
      </w:r>
      <w:r>
        <w:br/>
        <w:t>jetzt aber höchst verhöhnet,</w:t>
      </w:r>
      <w:r>
        <w:br/>
        <w:t>gegrüßet seist du mir!</w:t>
      </w:r>
    </w:p>
    <w:p w14:paraId="5CBCAD4A" w14:textId="77777777" w:rsidR="004E61F0" w:rsidRDefault="004E61F0" w:rsidP="004E61F0">
      <w:pPr>
        <w:pStyle w:val="StandardWeb"/>
      </w:pPr>
      <w:r>
        <w:t>O edles Angesichte,</w:t>
      </w:r>
      <w:r>
        <w:br/>
        <w:t>davor das Reich der Welt</w:t>
      </w:r>
      <w:r>
        <w:br/>
        <w:t>erschrickt und wird zu nichte,</w:t>
      </w:r>
      <w:r>
        <w:br/>
        <w:t>wie bist du so entstellt,</w:t>
      </w:r>
      <w:r>
        <w:br/>
        <w:t>wie bist du so erbleichet!</w:t>
      </w:r>
      <w:r>
        <w:br/>
        <w:t>Wer hat dein Augenlicht,</w:t>
      </w:r>
      <w:r>
        <w:br/>
        <w:t>dem sonst kein Licht mehr gleichet,</w:t>
      </w:r>
      <w:r>
        <w:br/>
        <w:t>so schmachvoll zugericht’t?</w:t>
      </w:r>
    </w:p>
    <w:p w14:paraId="4D50DB68" w14:textId="77777777" w:rsidR="004E61F0" w:rsidRDefault="004E61F0" w:rsidP="004E61F0">
      <w:pPr>
        <w:pStyle w:val="StandardWeb"/>
      </w:pPr>
      <w:r>
        <w:t>Die Farbe deiner Wangen,</w:t>
      </w:r>
      <w:r>
        <w:br/>
        <w:t>der roten Lippen Pracht</w:t>
      </w:r>
      <w:r>
        <w:br/>
        <w:t>ist hin und ganz vergangen;</w:t>
      </w:r>
      <w:r>
        <w:br/>
        <w:t>des blassen Todes Macht</w:t>
      </w:r>
      <w:r>
        <w:br/>
        <w:t>hat alles hingenommen,</w:t>
      </w:r>
      <w:r>
        <w:br/>
        <w:t>hat alles hingerafft,</w:t>
      </w:r>
      <w:r>
        <w:br/>
        <w:t>und daher bist du kommen</w:t>
      </w:r>
      <w:r>
        <w:br/>
        <w:t>von deines Leibes Pracht.</w:t>
      </w:r>
    </w:p>
    <w:p w14:paraId="31FDF15C" w14:textId="77777777" w:rsidR="004E61F0" w:rsidRDefault="004E61F0" w:rsidP="004E61F0">
      <w:pPr>
        <w:pStyle w:val="StandardWeb"/>
      </w:pPr>
      <w:r>
        <w:t>Nun, was du, Herr, erduldet,</w:t>
      </w:r>
      <w:r>
        <w:br/>
        <w:t>ist alles meine Last,</w:t>
      </w:r>
      <w:r>
        <w:br/>
        <w:t>ich hab es selbst verschuldet,</w:t>
      </w:r>
      <w:r>
        <w:br/>
        <w:t>was du getragen hast.</w:t>
      </w:r>
      <w:r>
        <w:br/>
        <w:t>Schau her, hier steh ich Armer,</w:t>
      </w:r>
      <w:r>
        <w:br/>
        <w:t>der Zorn verdienet hat;</w:t>
      </w:r>
      <w:r>
        <w:br/>
        <w:t>gib mir, o mein Erbarmer,</w:t>
      </w:r>
      <w:r>
        <w:br/>
        <w:t>den Anblick deiner Gnad.</w:t>
      </w:r>
    </w:p>
    <w:p w14:paraId="76212252" w14:textId="77777777" w:rsidR="004E61F0" w:rsidRDefault="004E61F0" w:rsidP="004E61F0">
      <w:pPr>
        <w:pStyle w:val="StandardWeb"/>
      </w:pPr>
      <w:r>
        <w:t>Erkenne mich, mein Hüter,</w:t>
      </w:r>
      <w:r>
        <w:br/>
        <w:t>mein Hirte, nimm mich an!</w:t>
      </w:r>
      <w:r>
        <w:br/>
        <w:t>Von dir, Quell aller Güter,</w:t>
      </w:r>
      <w:r>
        <w:br/>
        <w:t>ist mir viel Guts getan;</w:t>
      </w:r>
      <w:r>
        <w:br/>
        <w:t>dein Mund hat mich begabet</w:t>
      </w:r>
      <w:r>
        <w:br/>
        <w:t>mit wunderbarem Trost,</w:t>
      </w:r>
      <w:r>
        <w:br/>
        <w:t>dein Geist hat mich gelabet</w:t>
      </w:r>
      <w:r>
        <w:br/>
        <w:t>mit reicher Himmelskost.</w:t>
      </w:r>
    </w:p>
    <w:p w14:paraId="702EA410" w14:textId="77777777" w:rsidR="004E61F0" w:rsidRDefault="004E61F0" w:rsidP="004E61F0">
      <w:pPr>
        <w:pStyle w:val="StandardWeb"/>
      </w:pPr>
      <w:r>
        <w:t>Ich will hier bei dir stehen,</w:t>
      </w:r>
      <w:r>
        <w:br/>
        <w:t>verachte mich doch nicht;</w:t>
      </w:r>
      <w:r>
        <w:br/>
        <w:t>von dir will ich nicht gehen,</w:t>
      </w:r>
      <w:r>
        <w:br/>
        <w:t>wenn dir dein Herze bricht;</w:t>
      </w:r>
      <w:r>
        <w:br/>
        <w:t>wenn dein Haupt wird erblassen</w:t>
      </w:r>
      <w:r>
        <w:br/>
        <w:t>im letzten Todesstoß,</w:t>
      </w:r>
      <w:r>
        <w:br/>
        <w:t>alsdann will ich dich fassen</w:t>
      </w:r>
      <w:r>
        <w:br/>
        <w:t>in meinen Arm und Schoß.</w:t>
      </w:r>
    </w:p>
    <w:p w14:paraId="4858F8D1" w14:textId="77777777" w:rsidR="004E61F0" w:rsidRDefault="004E61F0" w:rsidP="004E61F0">
      <w:pPr>
        <w:pStyle w:val="StandardWeb"/>
      </w:pPr>
      <w:r>
        <w:t>Es dient zu meinen Freuden</w:t>
      </w:r>
      <w:r>
        <w:br/>
        <w:t>und kommt mir herzlich wohl,</w:t>
      </w:r>
      <w:r>
        <w:br/>
        <w:t>wenn ich in deinem Leiden,</w:t>
      </w:r>
      <w:r>
        <w:br/>
        <w:t>mein Heil, mich finden soll.</w:t>
      </w:r>
      <w:r>
        <w:br/>
        <w:t>Ach möcht ich, o mein Leben,</w:t>
      </w:r>
      <w:r>
        <w:br/>
        <w:t>an deinem Kreuze hier</w:t>
      </w:r>
      <w:r>
        <w:br/>
        <w:t>mein Leben von mir geben,</w:t>
      </w:r>
      <w:r>
        <w:br/>
        <w:t>wie wohl geschähe mir!</w:t>
      </w:r>
    </w:p>
    <w:p w14:paraId="184E3F46" w14:textId="77777777" w:rsidR="004E61F0" w:rsidRDefault="004E61F0" w:rsidP="004E61F0">
      <w:pPr>
        <w:pStyle w:val="StandardWeb"/>
      </w:pPr>
      <w:r>
        <w:t>Ich danke dir von Herzen,</w:t>
      </w:r>
      <w:r>
        <w:br/>
        <w:t>o Jesus, liebster Freund,</w:t>
      </w:r>
      <w:r>
        <w:br/>
        <w:t>für deines Todes Schmerzen,</w:t>
      </w:r>
      <w:r>
        <w:br/>
        <w:t>da dus so gut gemeint.</w:t>
      </w:r>
      <w:r>
        <w:br/>
        <w:t>Ach gib, daß ich mich halte</w:t>
      </w:r>
      <w:r>
        <w:br/>
        <w:t>zu dir und deiner Treu,</w:t>
      </w:r>
      <w:r>
        <w:br/>
        <w:t>und wenn ich einst erkalte,</w:t>
      </w:r>
      <w:r>
        <w:br/>
        <w:t>in dir mein Ende sei.</w:t>
      </w:r>
    </w:p>
    <w:p w14:paraId="0CDE0FA3" w14:textId="77777777" w:rsidR="004E61F0" w:rsidRDefault="004E61F0" w:rsidP="004E61F0">
      <w:pPr>
        <w:pStyle w:val="StandardWeb"/>
      </w:pPr>
      <w:r>
        <w:t>Wenn ich einmal soll scheiden,</w:t>
      </w:r>
      <w:r>
        <w:br/>
        <w:t>so scheide nicht von mir;</w:t>
      </w:r>
      <w:r>
        <w:br/>
        <w:t>wenn ich den Tod soll leiden,</w:t>
      </w:r>
      <w:r>
        <w:br/>
        <w:t>so tritt du dann herfür;</w:t>
      </w:r>
      <w:r>
        <w:br/>
        <w:t>wenn mir am allerbängsten</w:t>
      </w:r>
      <w:r>
        <w:br/>
        <w:t>wird um das Herze sein,</w:t>
      </w:r>
      <w:r>
        <w:br/>
        <w:t>so reiß mich aus den Ängsten</w:t>
      </w:r>
      <w:r>
        <w:br/>
        <w:t>kraft deiner Angst und Pein.</w:t>
      </w:r>
    </w:p>
    <w:p w14:paraId="3E0AA453" w14:textId="77777777" w:rsidR="004E61F0" w:rsidRDefault="004E61F0" w:rsidP="004E61F0">
      <w:pPr>
        <w:pStyle w:val="StandardWeb"/>
      </w:pPr>
      <w:r>
        <w:t>Erscheine mir zum Schilde,</w:t>
      </w:r>
      <w:r>
        <w:br/>
        <w:t>zum Trost in meinem Tod</w:t>
      </w:r>
      <w:r>
        <w:br/>
        <w:t>und laß mich sehn dein Bilde</w:t>
      </w:r>
      <w:r>
        <w:br/>
        <w:t>in deiner Kreuzesnot.</w:t>
      </w:r>
      <w:r>
        <w:br/>
        <w:t>Da will ich nach dir blicken,</w:t>
      </w:r>
      <w:r>
        <w:br/>
        <w:t>da will ich glaubensvoll</w:t>
      </w:r>
      <w:r>
        <w:br/>
        <w:t>fest an mein Herz dich drücken:</w:t>
      </w:r>
      <w:r>
        <w:br/>
        <w:t xml:space="preserve">wer so stirbt, der stirbt wohl. </w:t>
      </w:r>
    </w:p>
    <w:p w14:paraId="6D6161E4" w14:textId="77777777" w:rsidR="005E7400" w:rsidRDefault="005E7400" w:rsidP="005E7400">
      <w:pPr>
        <w:pStyle w:val="berschrift1"/>
      </w:pPr>
      <w:r w:rsidRPr="005E7400">
        <w:t>O Herrscher in dem Himmelszelt</w:t>
      </w:r>
      <w:r>
        <w:t xml:space="preserve"> </w:t>
      </w:r>
    </w:p>
    <w:p w14:paraId="4BF55D04" w14:textId="77777777" w:rsidR="005E7400" w:rsidRDefault="005E7400" w:rsidP="005E7400">
      <w:pPr>
        <w:pStyle w:val="StandardWeb"/>
      </w:pPr>
      <w:r>
        <w:t>O Herrscher in dem Himmelzelt,</w:t>
      </w:r>
      <w:r>
        <w:br/>
        <w:t>Was ist es doch, das unser Feld</w:t>
      </w:r>
      <w:r>
        <w:br/>
        <w:t>Und was es uns hervorgebracht,</w:t>
      </w:r>
      <w:r>
        <w:br/>
        <w:t>So ungestalt und traurig macht!</w:t>
      </w:r>
    </w:p>
    <w:p w14:paraId="1EFE3F97" w14:textId="77777777" w:rsidR="005E7400" w:rsidRDefault="005E7400" w:rsidP="005E7400">
      <w:pPr>
        <w:pStyle w:val="StandardWeb"/>
      </w:pPr>
      <w:r>
        <w:t>Nichts anders, traun, als daß die Schar</w:t>
      </w:r>
      <w:r>
        <w:br/>
        <w:t>Der Menschen sich so ganz und gar</w:t>
      </w:r>
      <w:r>
        <w:br/>
        <w:t>Bis in den tiefsten Grund verkehrt</w:t>
      </w:r>
      <w:r>
        <w:br/>
        <w:t>Und täglich ihre Schuld vermehrt.</w:t>
      </w:r>
    </w:p>
    <w:p w14:paraId="1ADA553B" w14:textId="77777777" w:rsidR="005E7400" w:rsidRDefault="005E7400" w:rsidP="005E7400">
      <w:pPr>
        <w:pStyle w:val="StandardWeb"/>
      </w:pPr>
      <w:r>
        <w:t>Die, so, als Gottes Eigentum,</w:t>
      </w:r>
      <w:r>
        <w:br/>
        <w:t>Stets preisen sollten Gottes Ruhm</w:t>
      </w:r>
      <w:r>
        <w:br/>
        <w:t>Und lieben seines Wortes Kraft,</w:t>
      </w:r>
      <w:r>
        <w:br/>
        <w:t>Sind gleich der blinden Heidenschaft.</w:t>
      </w:r>
    </w:p>
    <w:p w14:paraId="450475F3" w14:textId="77777777" w:rsidR="005E7400" w:rsidRDefault="005E7400" w:rsidP="005E7400">
      <w:pPr>
        <w:pStyle w:val="StandardWeb"/>
      </w:pPr>
      <w:r>
        <w:t>Drum wird uns auch der Himmel blind,</w:t>
      </w:r>
      <w:r>
        <w:br/>
        <w:t>Des Firmamentes Glanz verschwind´t,</w:t>
      </w:r>
      <w:r>
        <w:br/>
        <w:t>Wir warten, wenn der Tag anbricht,</w:t>
      </w:r>
      <w:r>
        <w:br/>
        <w:t>Aufs Tageslicht und kommt doch nicht.</w:t>
      </w:r>
    </w:p>
    <w:p w14:paraId="572DC9FC" w14:textId="77777777" w:rsidR="005E7400" w:rsidRDefault="005E7400" w:rsidP="005E7400">
      <w:pPr>
        <w:pStyle w:val="StandardWeb"/>
      </w:pPr>
      <w:r>
        <w:t>Man zankt noch immer fort und fort,</w:t>
      </w:r>
      <w:r>
        <w:br/>
        <w:t>Es bleibet Krieg an allem Ort,</w:t>
      </w:r>
      <w:r>
        <w:br/>
        <w:t>In allen Winkeln Haß und Neid,</w:t>
      </w:r>
      <w:r>
        <w:br/>
        <w:t>In allen Ständen Streitigkeit.</w:t>
      </w:r>
    </w:p>
    <w:p w14:paraId="12AAB92B" w14:textId="77777777" w:rsidR="005E7400" w:rsidRDefault="005E7400" w:rsidP="005E7400">
      <w:pPr>
        <w:pStyle w:val="StandardWeb"/>
      </w:pPr>
      <w:r>
        <w:t>Drum strecken auch all Element</w:t>
      </w:r>
      <w:r>
        <w:br/>
        <w:t>Hier wider uns aus ihre Händ,</w:t>
      </w:r>
      <w:r>
        <w:br/>
        <w:t>Angst kommt uns aus der Tief und See,</w:t>
      </w:r>
      <w:r>
        <w:br/>
        <w:t>Angst kommt uns aus der Luft und Höh.</w:t>
      </w:r>
    </w:p>
    <w:p w14:paraId="3A8E5A53" w14:textId="77777777" w:rsidR="005E7400" w:rsidRDefault="005E7400" w:rsidP="005E7400">
      <w:pPr>
        <w:pStyle w:val="StandardWeb"/>
      </w:pPr>
      <w:r>
        <w:t>Es ist ein hochbetrübte Zeit;</w:t>
      </w:r>
      <w:r>
        <w:br/>
        <w:t>Man plagt und jagt die armen Leut,</w:t>
      </w:r>
      <w:r>
        <w:br/>
        <w:t>Eh als es Zeit, zur Grube zu</w:t>
      </w:r>
      <w:r>
        <w:br/>
        <w:t>Und gönnet Ihnen keine Ruh.</w:t>
      </w:r>
    </w:p>
    <w:p w14:paraId="022BE25F" w14:textId="77777777" w:rsidR="005E7400" w:rsidRDefault="005E7400" w:rsidP="005E7400">
      <w:pPr>
        <w:pStyle w:val="StandardWeb"/>
      </w:pPr>
      <w:r>
        <w:t>Drum trauert auch der Freudenquell,</w:t>
      </w:r>
      <w:r>
        <w:br/>
        <w:t>Die Sonn, und scheint uns nicht so hell;</w:t>
      </w:r>
      <w:r>
        <w:br/>
        <w:t>Die Wolken gießen allzumal</w:t>
      </w:r>
      <w:r>
        <w:br/>
        <w:t>Die Tränen ohne Maß und Zahl.</w:t>
      </w:r>
    </w:p>
    <w:p w14:paraId="6897FD2C" w14:textId="77777777" w:rsidR="005E7400" w:rsidRDefault="005E7400" w:rsidP="005E7400">
      <w:pPr>
        <w:pStyle w:val="StandardWeb"/>
      </w:pPr>
      <w:r>
        <w:t>Ach, wein auch du, o Menschenkind,</w:t>
      </w:r>
      <w:r>
        <w:br/>
        <w:t>Und traure über deine Sünd ;</w:t>
      </w:r>
      <w:r>
        <w:br/>
        <w:t>Halt doch von deinen Lastern ein</w:t>
      </w:r>
      <w:r>
        <w:br/>
        <w:t>Und mache dich durch Buße rein.</w:t>
      </w:r>
    </w:p>
    <w:p w14:paraId="29D876B3" w14:textId="77777777" w:rsidR="005E7400" w:rsidRDefault="005E7400" w:rsidP="005E7400">
      <w:pPr>
        <w:pStyle w:val="StandardWeb"/>
      </w:pPr>
      <w:r>
        <w:t>Fall auf die Knie, fall in die Arm</w:t>
      </w:r>
      <w:r>
        <w:br/>
        <w:t>Des Herrn, daß sich sein Herz erbarm</w:t>
      </w:r>
      <w:r>
        <w:br/>
        <w:t>Und der so wohl verdienten Rach</w:t>
      </w:r>
      <w:r>
        <w:br/>
        <w:t>In Gnaden bald ein Ende mach!</w:t>
      </w:r>
    </w:p>
    <w:p w14:paraId="704E8937" w14:textId="77777777" w:rsidR="005E7400" w:rsidRDefault="005E7400" w:rsidP="005E7400">
      <w:pPr>
        <w:pStyle w:val="StandardWeb"/>
      </w:pPr>
      <w:r>
        <w:t>Er ist ja fromm und bleibet fromm,</w:t>
      </w:r>
      <w:r>
        <w:br/>
        <w:t>Begehret nichts mehr, als daß man komm</w:t>
      </w:r>
      <w:r>
        <w:br/>
        <w:t>Und mit geneigter Furcht und Scheu</w:t>
      </w:r>
      <w:r>
        <w:br/>
        <w:t>Ihn bitt um Gnad und Vatertreu.</w:t>
      </w:r>
    </w:p>
    <w:p w14:paraId="0FF2FB2B" w14:textId="77777777" w:rsidR="005E7400" w:rsidRDefault="005E7400" w:rsidP="005E7400">
      <w:pPr>
        <w:pStyle w:val="StandardWeb"/>
      </w:pPr>
      <w:r>
        <w:t>Ach Vater, Vater, höre doch</w:t>
      </w:r>
      <w:r>
        <w:br/>
        <w:t>Und lös uns aus dem Sündenjoch</w:t>
      </w:r>
      <w:r>
        <w:br/>
        <w:t>Und zeuch uns aus der Welt herfür</w:t>
      </w:r>
      <w:r>
        <w:br/>
        <w:t>Und kehr uns selbsten du zu dir!</w:t>
      </w:r>
    </w:p>
    <w:p w14:paraId="779A6195" w14:textId="77777777" w:rsidR="005E7400" w:rsidRDefault="005E7400" w:rsidP="005E7400">
      <w:pPr>
        <w:pStyle w:val="StandardWeb"/>
      </w:pPr>
      <w:r>
        <w:t>Erweiche unsern harten Mut</w:t>
      </w:r>
      <w:r>
        <w:br/>
        <w:t>Und mach uns Böse fromm und gut;</w:t>
      </w:r>
      <w:r>
        <w:br/>
        <w:t>Wen du bekehrst, der wird bekehrt,</w:t>
      </w:r>
      <w:r>
        <w:br/>
        <w:t>Und wer dich hört, der wird erhört.</w:t>
      </w:r>
    </w:p>
    <w:p w14:paraId="789E7D79" w14:textId="77777777" w:rsidR="005E7400" w:rsidRDefault="005E7400" w:rsidP="005E7400">
      <w:pPr>
        <w:pStyle w:val="StandardWeb"/>
      </w:pPr>
      <w:r>
        <w:t>Laß deine Augen freundlich sein</w:t>
      </w:r>
      <w:r>
        <w:br/>
        <w:t>Und nimm mit gnädigen Ohren ein</w:t>
      </w:r>
      <w:r>
        <w:br/>
        <w:t>Das Angstgeschrei, das von der Erd</w:t>
      </w:r>
      <w:r>
        <w:br/>
        <w:t>Aus unserm Herzen zu dir fährt.</w:t>
      </w:r>
    </w:p>
    <w:p w14:paraId="73407DF8" w14:textId="77777777" w:rsidR="005E7400" w:rsidRDefault="005E7400" w:rsidP="005E7400">
      <w:pPr>
        <w:pStyle w:val="StandardWeb"/>
      </w:pPr>
      <w:r>
        <w:t>Reiß weg das schwarze Zorngewand,</w:t>
      </w:r>
      <w:r>
        <w:br/>
        <w:t>Erquicke uns und unser Land</w:t>
      </w:r>
      <w:r>
        <w:br/>
        <w:t>Und der so schönen Früchte Kranz</w:t>
      </w:r>
      <w:r>
        <w:br/>
        <w:t>Mit süßem warmen Sonnenglanz.</w:t>
      </w:r>
    </w:p>
    <w:p w14:paraId="0C2D8C68" w14:textId="77777777" w:rsidR="005E7400" w:rsidRDefault="005E7400" w:rsidP="005E7400">
      <w:pPr>
        <w:pStyle w:val="StandardWeb"/>
      </w:pPr>
      <w:r>
        <w:t>Verleih uns bis in unsern Tod</w:t>
      </w:r>
      <w:r>
        <w:br/>
        <w:t>Alltäglich unser liebes Brot</w:t>
      </w:r>
      <w:r>
        <w:br/>
        <w:t>Und dermaleinst nach dieser Zeit</w:t>
      </w:r>
      <w:r>
        <w:br/>
        <w:t>Das süße Brot der Ewigkeit!</w:t>
      </w:r>
    </w:p>
    <w:p w14:paraId="3A9CDF86" w14:textId="77777777" w:rsidR="004E61F0" w:rsidRDefault="004E61F0" w:rsidP="004E61F0">
      <w:pPr>
        <w:pStyle w:val="berschrift1"/>
      </w:pPr>
      <w:r w:rsidRPr="003F746E">
        <w:t>O Herz des Königs aller Welt</w:t>
      </w:r>
      <w:r>
        <w:t xml:space="preserve"> </w:t>
      </w:r>
    </w:p>
    <w:p w14:paraId="2F37D858" w14:textId="77777777" w:rsidR="004E61F0" w:rsidRDefault="004E61F0" w:rsidP="004E61F0">
      <w:pPr>
        <w:pStyle w:val="StandardWeb"/>
      </w:pPr>
      <w:r>
        <w:t>1. O Herz des Königs aller Welt,</w:t>
      </w:r>
      <w:r>
        <w:br/>
        <w:t>Des Herrschers in dem Himmelszelt,</w:t>
      </w:r>
      <w:r>
        <w:br/>
        <w:t>Dich grüßt mein Herz mit Freuden.</w:t>
      </w:r>
      <w:r>
        <w:br/>
        <w:t>Mein Herze, wie dir wohl bewußt,</w:t>
      </w:r>
      <w:r>
        <w:br/>
        <w:t>Hat seine größte und höchste Lust</w:t>
      </w:r>
      <w:r>
        <w:br/>
        <w:t>An dir und deinem Leiden.</w:t>
      </w:r>
      <w:r>
        <w:br/>
        <w:t>Ach wie bezwang und drang dich doch</w:t>
      </w:r>
      <w:r>
        <w:br/>
        <w:t>Dein edle Lieb, ins bittre Joch</w:t>
      </w:r>
      <w:r>
        <w:br/>
        <w:t>Der Schmerzen dich zu geben,</w:t>
      </w:r>
      <w:r>
        <w:br/>
        <w:t>Da du dich neigtest in den Tod,</w:t>
      </w:r>
      <w:r>
        <w:br/>
        <w:t>Zu retten aus der Todesnot</w:t>
      </w:r>
      <w:r>
        <w:br/>
        <w:t>Mich und mein armes Leben.</w:t>
      </w:r>
    </w:p>
    <w:p w14:paraId="0C737872" w14:textId="77777777" w:rsidR="004E61F0" w:rsidRDefault="004E61F0" w:rsidP="004E61F0">
      <w:pPr>
        <w:pStyle w:val="StandardWeb"/>
      </w:pPr>
      <w:r>
        <w:t>2. O Tod, du fremder Erdengast,</w:t>
      </w:r>
      <w:r>
        <w:br/>
        <w:t>Wie warst du so ein herbe Last</w:t>
      </w:r>
      <w:r>
        <w:br/>
        <w:t>Dem allersüß’ten Herzen!</w:t>
      </w:r>
      <w:r>
        <w:br/>
        <w:t>Dich hat ein Weib der Welt gebracht,</w:t>
      </w:r>
      <w:r>
        <w:br/>
        <w:t>Und machst dem, der die Welt gemacht,</w:t>
      </w:r>
      <w:r>
        <w:br/>
        <w:t>So unerhörte Schmerzen.</w:t>
      </w:r>
      <w:r>
        <w:br/>
        <w:t>Du meines Herzens Herz und Sinn,</w:t>
      </w:r>
      <w:r>
        <w:br/>
        <w:t>Du brichst und fällst und stirbst dahin,</w:t>
      </w:r>
      <w:r>
        <w:br/>
        <w:t>Wollst mir ein Wort gewähren:</w:t>
      </w:r>
      <w:r>
        <w:br/>
        <w:t>Ergreif mein Herz und schleuß es ein</w:t>
      </w:r>
      <w:r>
        <w:br/>
        <w:t>In dir und deiner Liebe Schrein.</w:t>
      </w:r>
      <w:r>
        <w:br/>
        <w:t>Mehr will ich nicht begehren.</w:t>
      </w:r>
    </w:p>
    <w:p w14:paraId="44E06409" w14:textId="77777777" w:rsidR="004E61F0" w:rsidRDefault="004E61F0" w:rsidP="004E61F0">
      <w:pPr>
        <w:pStyle w:val="StandardWeb"/>
      </w:pPr>
      <w:r>
        <w:t>3. Mein Herz ist kalt, hart und betört</w:t>
      </w:r>
      <w:r>
        <w:br/>
        <w:t>Von allem, was zur Welt gehört,</w:t>
      </w:r>
      <w:r>
        <w:br/>
        <w:t>Fragt nur nach eiteln Sachen.</w:t>
      </w:r>
      <w:r>
        <w:br/>
        <w:t>Drum, herzes Herze, bitt ich dich,</w:t>
      </w:r>
      <w:r>
        <w:br/>
        <w:t>Du wollest dies, mein Herz und mich,</w:t>
      </w:r>
      <w:r>
        <w:br/>
        <w:t>Warm, weich und sauber machen.</w:t>
      </w:r>
      <w:r>
        <w:br/>
        <w:t>Laß deine Flamm und starke Glut</w:t>
      </w:r>
      <w:r>
        <w:br/>
        <w:t>Durch all mein Herze, Geist und Mut</w:t>
      </w:r>
      <w:r>
        <w:br/>
        <w:t>Mit allen Kräften dringen;</w:t>
      </w:r>
      <w:r>
        <w:br/>
        <w:t>Laß deine Lieb und Freundlichkeit</w:t>
      </w:r>
      <w:r>
        <w:br/>
        <w:t>Zur Gegenlieb, Herr, jeder Zeit</w:t>
      </w:r>
      <w:r>
        <w:br/>
        <w:t>Mich armen Sünder bringen.</w:t>
      </w:r>
    </w:p>
    <w:p w14:paraId="6F6A9711" w14:textId="77777777" w:rsidR="004E61F0" w:rsidRDefault="004E61F0" w:rsidP="004E61F0">
      <w:pPr>
        <w:pStyle w:val="StandardWeb"/>
      </w:pPr>
      <w:r>
        <w:t>4. Erweitre dich, mach alles voll,</w:t>
      </w:r>
      <w:r>
        <w:br/>
        <w:t>Sei meine Ros und riech mir wohl,</w:t>
      </w:r>
      <w:r>
        <w:br/>
        <w:t>Bring Herz und Herz zusammen;</w:t>
      </w:r>
      <w:r>
        <w:br/>
        <w:t>Entzünde mich durch dich und laß</w:t>
      </w:r>
      <w:r>
        <w:br/>
        <w:t>Mein Herz ohn‘ End und alle Maß</w:t>
      </w:r>
      <w:r>
        <w:br/>
        <w:t>In deiner Liebe flammen.</w:t>
      </w:r>
      <w:r>
        <w:br/>
        <w:t>Wer dieses hat, wie wohl ist dem,</w:t>
      </w:r>
      <w:r>
        <w:br/>
        <w:t>In dir zu ruhn ist angenehm,</w:t>
      </w:r>
      <w:r>
        <w:br/>
        <w:t>Ach niemand kann’s g’nug sagen.</w:t>
      </w:r>
      <w:r>
        <w:br/>
        <w:t>Wer dich recht liebt, ergibt sich frei,</w:t>
      </w:r>
      <w:r>
        <w:br/>
        <w:t>In deiner Lieb und süßen Treu</w:t>
      </w:r>
      <w:r>
        <w:br/>
        <w:t>Auch wohl den Tod zu tragen.</w:t>
      </w:r>
    </w:p>
    <w:p w14:paraId="6732534C" w14:textId="77777777" w:rsidR="004E61F0" w:rsidRDefault="004E61F0" w:rsidP="004E61F0">
      <w:pPr>
        <w:pStyle w:val="StandardWeb"/>
      </w:pPr>
      <w:r>
        <w:t>5. Ich ruf aus aller Herzensmacht</w:t>
      </w:r>
      <w:r>
        <w:br/>
        <w:t>Dich, Herz, in dem mein Herze wacht,</w:t>
      </w:r>
      <w:r>
        <w:br/>
        <w:t>Ach laß dich doch errufen!</w:t>
      </w:r>
      <w:r>
        <w:br/>
        <w:t>Komm, beug und neige dich zu mir</w:t>
      </w:r>
      <w:r>
        <w:br/>
        <w:t>An meines Herzens arme Tür</w:t>
      </w:r>
      <w:r>
        <w:br/>
        <w:t>Und zeuch mich auf die Stufen</w:t>
      </w:r>
      <w:r>
        <w:br/>
        <w:t>Der Andacht und der Freudigkeit;</w:t>
      </w:r>
      <w:r>
        <w:br/>
        <w:t>Gib, daß mein Herz in Lieb und Leid</w:t>
      </w:r>
      <w:r>
        <w:br/>
        <w:t>Dein eigen sei und bleibe,</w:t>
      </w:r>
      <w:r>
        <w:br/>
        <w:t>Daß dir es dien an allem Ort</w:t>
      </w:r>
      <w:r>
        <w:br/>
        <w:t>Und dir zu Ehren immerfort</w:t>
      </w:r>
      <w:r>
        <w:br/>
        <w:t>All seine Zeit vertreibe.</w:t>
      </w:r>
    </w:p>
    <w:p w14:paraId="10B268A6" w14:textId="77777777" w:rsidR="004E61F0" w:rsidRDefault="004E61F0" w:rsidP="004E61F0">
      <w:pPr>
        <w:pStyle w:val="StandardWeb"/>
      </w:pPr>
      <w:r>
        <w:t>6. O Herzens Ros, o schönste Blum,</w:t>
      </w:r>
      <w:r>
        <w:br/>
        <w:t>Ach wie so köstlich ist dein Ruhm,</w:t>
      </w:r>
      <w:r>
        <w:br/>
        <w:t>Du bist nicht auszupreisen.</w:t>
      </w:r>
      <w:r>
        <w:br/>
        <w:t>Eröffne dich, laß deinen Saft</w:t>
      </w:r>
      <w:r>
        <w:br/>
        <w:t>Und des Geruchs erhöhte Kraft</w:t>
      </w:r>
      <w:r>
        <w:br/>
        <w:t>Mein Herz und Seele speisen.</w:t>
      </w:r>
      <w:r>
        <w:br/>
        <w:t>Dein Herz, Herr Jesu, ist verwundt,</w:t>
      </w:r>
      <w:r>
        <w:br/>
        <w:t>Ach tritt zu mir in meinen Bund</w:t>
      </w:r>
      <w:r>
        <w:br/>
        <w:t>Und gib mir deinen Orden.</w:t>
      </w:r>
      <w:r>
        <w:br/>
        <w:t>Verwund auch mich, o süßes Heil,</w:t>
      </w:r>
      <w:r>
        <w:br/>
        <w:t>Und triff mein Herz mit deinem Pfeil,</w:t>
      </w:r>
      <w:r>
        <w:br/>
        <w:t>Wie du verwundet worden.</w:t>
      </w:r>
    </w:p>
    <w:p w14:paraId="27655A35" w14:textId="77777777" w:rsidR="004E61F0" w:rsidRDefault="004E61F0" w:rsidP="004E61F0">
      <w:pPr>
        <w:pStyle w:val="StandardWeb"/>
      </w:pPr>
      <w:r>
        <w:t>7. Nimm mein Herz, o mein höchstes Gut,</w:t>
      </w:r>
      <w:r>
        <w:br/>
        <w:t>Und leg es hin, wo dein Herz ruht,</w:t>
      </w:r>
      <w:r>
        <w:br/>
        <w:t>Da ist’s wohl aufgehoben;</w:t>
      </w:r>
      <w:r>
        <w:br/>
        <w:t>Da geht’s mit dir, gleich als zum Tanz,</w:t>
      </w:r>
      <w:r>
        <w:br/>
        <w:t>Da lobt es deines Hauses Glanz</w:t>
      </w:r>
      <w:r>
        <w:br/>
        <w:t>Und kann’s doch nicht g’nug loben.</w:t>
      </w:r>
      <w:r>
        <w:br/>
        <w:t>Hier setzt sich’s, hier gefällt’s ihm wohl,</w:t>
      </w:r>
      <w:r>
        <w:br/>
        <w:t>Hier freut sich’s, daß es bleiben soll.</w:t>
      </w:r>
      <w:r>
        <w:br/>
        <w:t>Erfüll, Herr, meinen Willen,</w:t>
      </w:r>
      <w:r>
        <w:br/>
        <w:t>Und weil mein Herz dein Herze liebt,</w:t>
      </w:r>
      <w:r>
        <w:br/>
        <w:t>So laß auch, wie dein Recht es gibt,</w:t>
      </w:r>
      <w:r>
        <w:br/>
        <w:t xml:space="preserve">Dein Herz mein Herze stillen. </w:t>
      </w:r>
    </w:p>
    <w:p w14:paraId="58229257" w14:textId="77777777" w:rsidR="00FD112D" w:rsidRDefault="00FD112D" w:rsidP="00FD112D">
      <w:pPr>
        <w:pStyle w:val="berschrift1"/>
      </w:pPr>
      <w:r w:rsidRPr="00FD112D">
        <w:t>O Jesu Christ</w:t>
      </w:r>
      <w:r>
        <w:t xml:space="preserve"> </w:t>
      </w:r>
    </w:p>
    <w:p w14:paraId="4154F709" w14:textId="77777777" w:rsidR="00FD112D" w:rsidRDefault="00FD112D" w:rsidP="00FD112D">
      <w:pPr>
        <w:pStyle w:val="StandardWeb"/>
      </w:pPr>
      <w:r>
        <w:t>1. O Jesu Christ,</w:t>
      </w:r>
      <w:r>
        <w:br/>
        <w:t>Dein Kripplein ist</w:t>
      </w:r>
      <w:r>
        <w:br/>
        <w:t>Mein Paradies, da meine Seele weidet!</w:t>
      </w:r>
      <w:r>
        <w:br/>
        <w:t>Hier ist der Ort,</w:t>
      </w:r>
      <w:r>
        <w:br/>
        <w:t>Hier liegt das Wort</w:t>
      </w:r>
      <w:r>
        <w:br/>
        <w:t>Mit unserm Fleisch persönlich angekleidet.</w:t>
      </w:r>
    </w:p>
    <w:p w14:paraId="7395EF88" w14:textId="77777777" w:rsidR="00FD112D" w:rsidRDefault="00FD112D" w:rsidP="00FD112D">
      <w:pPr>
        <w:pStyle w:val="StandardWeb"/>
      </w:pPr>
      <w:r>
        <w:t>2. Dem Meer und Wind</w:t>
      </w:r>
      <w:r>
        <w:br/>
        <w:t>Gehorsam sind,</w:t>
      </w:r>
      <w:r>
        <w:br/>
        <w:t>Gibt sich zum Dienst und wird ein Knecht der Sünder.</w:t>
      </w:r>
      <w:r>
        <w:br/>
        <w:t>Du, Gottes Sohn,</w:t>
      </w:r>
      <w:r>
        <w:br/>
        <w:t>Wirst Erd’ und Ton,</w:t>
      </w:r>
      <w:r>
        <w:br/>
        <w:t>Gering und schwach wie wir und unsre Kinder.</w:t>
      </w:r>
    </w:p>
    <w:p w14:paraId="5A131763" w14:textId="7AE665FD" w:rsidR="00FD112D" w:rsidRDefault="00FD112D" w:rsidP="00FD112D">
      <w:pPr>
        <w:pStyle w:val="StandardWeb"/>
      </w:pPr>
      <w:r>
        <w:t>3. Du, höchstes Gut,</w:t>
      </w:r>
      <w:r>
        <w:br/>
        <w:t>Hebst unser Blut</w:t>
      </w:r>
      <w:r>
        <w:br/>
        <w:t>In deinen Thron hoch über alle Höhen.</w:t>
      </w:r>
      <w:r>
        <w:br/>
        <w:t xml:space="preserve">Du, </w:t>
      </w:r>
      <w:r w:rsidR="00E1584E">
        <w:t>ew’ge</w:t>
      </w:r>
      <w:r>
        <w:t xml:space="preserve"> Kraft,</w:t>
      </w:r>
      <w:r>
        <w:br/>
        <w:t>Machst Brüderschaft</w:t>
      </w:r>
      <w:r>
        <w:br/>
        <w:t>Mit uns, die wie ein Dampf und Rauch vergehen.</w:t>
      </w:r>
    </w:p>
    <w:p w14:paraId="297508DC" w14:textId="77777777" w:rsidR="00FD112D" w:rsidRDefault="00FD112D" w:rsidP="00FD112D">
      <w:pPr>
        <w:pStyle w:val="StandardWeb"/>
      </w:pPr>
      <w:r>
        <w:t>4. Was will uns nun</w:t>
      </w:r>
      <w:r>
        <w:br/>
        <w:t>Zuwider tun</w:t>
      </w:r>
      <w:r>
        <w:br/>
        <w:t>Der Seelenfeind mit allem Gift und Gallen?</w:t>
      </w:r>
      <w:r>
        <w:br/>
        <w:t>Was wirft er mir</w:t>
      </w:r>
      <w:r>
        <w:br/>
        <w:t>Und andern für,</w:t>
      </w:r>
      <w:r>
        <w:br/>
        <w:t>Daß Adam ist, und wir mit ihm, gefallen?</w:t>
      </w:r>
    </w:p>
    <w:p w14:paraId="09E195E0" w14:textId="77777777" w:rsidR="00FD112D" w:rsidRDefault="00FD112D" w:rsidP="00FD112D">
      <w:pPr>
        <w:pStyle w:val="StandardWeb"/>
      </w:pPr>
      <w:r>
        <w:t>5. Schweig arger Feind!</w:t>
      </w:r>
      <w:r>
        <w:br/>
        <w:t>Da sitzt mein Freund,</w:t>
      </w:r>
      <w:r>
        <w:br/>
        <w:t>Mein Fleisch und Blut, hoch in dem Himmel droben;</w:t>
      </w:r>
      <w:r>
        <w:br/>
        <w:t>Was du gefällt,</w:t>
      </w:r>
      <w:r>
        <w:br/>
        <w:t>Das hat der Held</w:t>
      </w:r>
      <w:r>
        <w:br/>
        <w:t>Aus Jakobs Stamm zu großer Ehr erhoben.</w:t>
      </w:r>
    </w:p>
    <w:p w14:paraId="2E3F5D76" w14:textId="77777777" w:rsidR="00FD112D" w:rsidRDefault="00FD112D" w:rsidP="00FD112D">
      <w:pPr>
        <w:pStyle w:val="StandardWeb"/>
      </w:pPr>
      <w:r>
        <w:t>6. Sein Licht und Heil</w:t>
      </w:r>
      <w:r>
        <w:br/>
        <w:t>Macht alles heil;</w:t>
      </w:r>
      <w:r>
        <w:br/>
        <w:t>Der Himmelsschatz bringt allen Schaden wieder.</w:t>
      </w:r>
      <w:r>
        <w:br/>
        <w:t>Der Freudenquell</w:t>
      </w:r>
      <w:r>
        <w:br/>
        <w:t>Immanuel</w:t>
      </w:r>
      <w:r>
        <w:br/>
        <w:t>Schlägt Teufel, Höll’ und all ihr Reich danieder.</w:t>
      </w:r>
    </w:p>
    <w:p w14:paraId="4FF13C5A" w14:textId="77777777" w:rsidR="00FD112D" w:rsidRDefault="00FD112D" w:rsidP="00FD112D">
      <w:pPr>
        <w:pStyle w:val="StandardWeb"/>
      </w:pPr>
      <w:r>
        <w:t>7. Drum, frommer Christ,</w:t>
      </w:r>
      <w:r>
        <w:br/>
        <w:t>Wer du ach bist,</w:t>
      </w:r>
      <w:r>
        <w:br/>
        <w:t>Sei gutes Muts und laß dich nicht betrüben!</w:t>
      </w:r>
      <w:r>
        <w:br/>
        <w:t>Weil Gottes Kind</w:t>
      </w:r>
      <w:r>
        <w:br/>
        <w:t>Dich ihm verbind’t</w:t>
      </w:r>
      <w:r>
        <w:br/>
        <w:t>So kann’s nicht anders sein, Gott muß dich lieben.</w:t>
      </w:r>
    </w:p>
    <w:p w14:paraId="74A52348" w14:textId="77777777" w:rsidR="00FD112D" w:rsidRDefault="00FD112D" w:rsidP="00FD112D">
      <w:pPr>
        <w:pStyle w:val="StandardWeb"/>
      </w:pPr>
      <w:r>
        <w:t>8. Gedenke doch,</w:t>
      </w:r>
      <w:r>
        <w:br/>
        <w:t>Wie herrlich hoch</w:t>
      </w:r>
      <w:r>
        <w:br/>
        <w:t>Er über allen Jammer dich geführet!</w:t>
      </w:r>
      <w:r>
        <w:br/>
        <w:t>Der Engel Heer</w:t>
      </w:r>
      <w:r>
        <w:br/>
        <w:t>Ist selbst nicht mehr</w:t>
      </w:r>
      <w:r>
        <w:br/>
        <w:t>Als eben du mit Seligkeit gezieret.</w:t>
      </w:r>
    </w:p>
    <w:p w14:paraId="7E477225" w14:textId="77777777" w:rsidR="00FD112D" w:rsidRDefault="00FD112D" w:rsidP="00FD112D">
      <w:pPr>
        <w:pStyle w:val="StandardWeb"/>
      </w:pPr>
      <w:r>
        <w:t>9. Du siehest ja</w:t>
      </w:r>
      <w:r>
        <w:br/>
        <w:t>Vor Augen da</w:t>
      </w:r>
      <w:r>
        <w:br/>
        <w:t>Dein Fleisch und Blut die Luft und Wolken lenken;</w:t>
      </w:r>
      <w:r>
        <w:br/>
        <w:t>Was will doch sich –</w:t>
      </w:r>
      <w:r>
        <w:br/>
        <w:t>Ich frage dich –</w:t>
      </w:r>
      <w:r>
        <w:br/>
        <w:t>Erheben, dich in Angst und Furcht zu senken?</w:t>
      </w:r>
    </w:p>
    <w:p w14:paraId="15F2F25A" w14:textId="77777777" w:rsidR="00FD112D" w:rsidRDefault="00FD112D" w:rsidP="00FD112D">
      <w:pPr>
        <w:pStyle w:val="StandardWeb"/>
      </w:pPr>
      <w:r>
        <w:t>10. Dein blöder Sinn</w:t>
      </w:r>
      <w:r>
        <w:br/>
        <w:t>Geht oft dahin,</w:t>
      </w:r>
      <w:r>
        <w:br/>
        <w:t>Ruft Ach und Weh, läßt allen Trost verschwinden.</w:t>
      </w:r>
      <w:r>
        <w:br/>
        <w:t>Komm her und richt</w:t>
      </w:r>
      <w:r>
        <w:br/>
        <w:t>Dein Angesicht</w:t>
      </w:r>
      <w:r>
        <w:br/>
        <w:t>Zum Kripplein Christi, da wirst du’s finden.</w:t>
      </w:r>
    </w:p>
    <w:p w14:paraId="24481261" w14:textId="77777777" w:rsidR="00FD112D" w:rsidRDefault="00FD112D" w:rsidP="00FD112D">
      <w:pPr>
        <w:pStyle w:val="StandardWeb"/>
      </w:pPr>
      <w:r>
        <w:t>11. Wirst du geplagt?</w:t>
      </w:r>
      <w:r>
        <w:br/>
        <w:t>Ei, unverzagt!</w:t>
      </w:r>
      <w:r>
        <w:br/>
        <w:t>Dein Bruder wird dein Unglück nicht verschmähen;</w:t>
      </w:r>
      <w:r>
        <w:br/>
        <w:t>Sein Herz ist weich</w:t>
      </w:r>
      <w:r>
        <w:br/>
        <w:t>Und gnadenreich,</w:t>
      </w:r>
      <w:r>
        <w:br/>
        <w:t>Kann unser Leid nicht ohne Tränen sehen.</w:t>
      </w:r>
    </w:p>
    <w:p w14:paraId="7BF5E91A" w14:textId="77777777" w:rsidR="00FD112D" w:rsidRDefault="00FD112D" w:rsidP="00FD112D">
      <w:pPr>
        <w:pStyle w:val="StandardWeb"/>
      </w:pPr>
      <w:r>
        <w:t>12. Tritt zu ihm zu!</w:t>
      </w:r>
      <w:r>
        <w:br/>
        <w:t>Such Hilf und Ruh!</w:t>
      </w:r>
      <w:r>
        <w:br/>
        <w:t>Er wird’s so machen, daß du ihm wirst danken.</w:t>
      </w:r>
      <w:r>
        <w:br/>
        <w:t>Er weiß und kennt</w:t>
      </w:r>
      <w:r>
        <w:br/>
        <w:t>Was beißt und brennt,</w:t>
      </w:r>
      <w:r>
        <w:br/>
        <w:t>Versteht wohl, wie zu Mute sei dem Kranken.</w:t>
      </w:r>
    </w:p>
    <w:p w14:paraId="23FC90CB" w14:textId="77777777" w:rsidR="00FD112D" w:rsidRDefault="00FD112D" w:rsidP="00FD112D">
      <w:pPr>
        <w:pStyle w:val="StandardWeb"/>
      </w:pPr>
      <w:r>
        <w:t>13. Denn eben drum</w:t>
      </w:r>
      <w:r>
        <w:br/>
        <w:t>Hat er den Grimm</w:t>
      </w:r>
      <w:r>
        <w:br/>
        <w:t>Des Kreuzes auch am Leibe wollen tragen,</w:t>
      </w:r>
      <w:r>
        <w:br/>
        <w:t>Daß seine Pein</w:t>
      </w:r>
      <w:r>
        <w:br/>
        <w:t>Ihm möge sein</w:t>
      </w:r>
      <w:r>
        <w:br/>
        <w:t>Ein unverrückt Erinnrung unsrer Plagen.</w:t>
      </w:r>
    </w:p>
    <w:p w14:paraId="2B4B8973" w14:textId="77777777" w:rsidR="00FD112D" w:rsidRDefault="00FD112D" w:rsidP="00FD112D">
      <w:pPr>
        <w:pStyle w:val="StandardWeb"/>
      </w:pPr>
      <w:r>
        <w:t>14. Mit einem Wort:</w:t>
      </w:r>
      <w:r>
        <w:br/>
        <w:t>Er ist die Pfort</w:t>
      </w:r>
      <w:r>
        <w:br/>
        <w:t>Zu dieses und des andern Lebens Freuden;</w:t>
      </w:r>
      <w:r>
        <w:br/>
        <w:t>Er macht behend</w:t>
      </w:r>
      <w:r>
        <w:br/>
        <w:t>Ein seligs End</w:t>
      </w:r>
      <w:r>
        <w:br/>
        <w:t>An alle dem, was fromme Herzen leiden.</w:t>
      </w:r>
    </w:p>
    <w:p w14:paraId="0BE4C21E" w14:textId="77777777" w:rsidR="00FD112D" w:rsidRDefault="00FD112D" w:rsidP="00FD112D">
      <w:pPr>
        <w:pStyle w:val="StandardWeb"/>
      </w:pPr>
      <w:r>
        <w:t>15. Laß aller Welt</w:t>
      </w:r>
      <w:r>
        <w:br/>
        <w:t>Ihr Gut und Geld</w:t>
      </w:r>
      <w:r>
        <w:br/>
        <w:t>Und siehe nur, daß dieser Schatz dir bleibe!</w:t>
      </w:r>
      <w:r>
        <w:br/>
        <w:t>Wer den hier fest</w:t>
      </w:r>
      <w:r>
        <w:br/>
        <w:t>Hält und nicht läßt,</w:t>
      </w:r>
      <w:r>
        <w:br/>
        <w:t>Den ehrt und krönt er dort an Seel’ und Leibe.</w:t>
      </w:r>
    </w:p>
    <w:p w14:paraId="2347C13E" w14:textId="77777777" w:rsidR="005E7400" w:rsidRDefault="005E7400" w:rsidP="005E7400">
      <w:pPr>
        <w:pStyle w:val="berschrift1"/>
      </w:pPr>
      <w:r w:rsidRPr="005E7400">
        <w:t>O Jesu Christ, mein schönstes Licht</w:t>
      </w:r>
      <w:r>
        <w:t xml:space="preserve"> </w:t>
      </w:r>
    </w:p>
    <w:p w14:paraId="12CD281D" w14:textId="77777777" w:rsidR="005E7400" w:rsidRDefault="005E7400" w:rsidP="005E7400">
      <w:pPr>
        <w:pStyle w:val="StandardWeb"/>
      </w:pPr>
      <w:r>
        <w:t>O Jesu Christ, mein schönstes Licht,</w:t>
      </w:r>
      <w:r>
        <w:br/>
        <w:t>Der du in deiner Seelen</w:t>
      </w:r>
      <w:r>
        <w:br/>
        <w:t>So hoch mich liebst, daß ich es nicht</w:t>
      </w:r>
      <w:r>
        <w:br/>
        <w:t>Aussprechen kann noch zählen:</w:t>
      </w:r>
      <w:r>
        <w:br/>
        <w:t>Gib, daß mein Herz dich wiederum</w:t>
      </w:r>
      <w:r>
        <w:br/>
        <w:t>Mit Lieben und Verlangen</w:t>
      </w:r>
      <w:r>
        <w:br/>
        <w:t>Mög’ umfangen</w:t>
      </w:r>
      <w:r>
        <w:br/>
        <w:t>Und als dein Eigentum</w:t>
      </w:r>
      <w:r>
        <w:br/>
        <w:t>Nur einzig an dir hangen!</w:t>
      </w:r>
    </w:p>
    <w:p w14:paraId="6388AA0A" w14:textId="77777777" w:rsidR="005E7400" w:rsidRDefault="005E7400" w:rsidP="005E7400">
      <w:pPr>
        <w:pStyle w:val="StandardWeb"/>
      </w:pPr>
      <w:r>
        <w:t>Gib, daß sonst nichts in meiner Seel’</w:t>
      </w:r>
      <w:r>
        <w:br/>
        <w:t>Als deine Liebe wohne;</w:t>
      </w:r>
      <w:r>
        <w:br/>
        <w:t>Gib, daß ich deine Lieb’ erwähl’</w:t>
      </w:r>
      <w:r>
        <w:br/>
        <w:t>Als meinen Schatz und Krone!</w:t>
      </w:r>
      <w:r>
        <w:br/>
        <w:t>Stoß alles aus, nimm alles hin,</w:t>
      </w:r>
      <w:r>
        <w:br/>
        <w:t>Was dich und mich will trennen</w:t>
      </w:r>
      <w:r>
        <w:br/>
        <w:t>Und nicht gönnen,</w:t>
      </w:r>
      <w:r>
        <w:br/>
        <w:t>Daß all mein Mut und Sinn</w:t>
      </w:r>
      <w:r>
        <w:br/>
        <w:t>In deiner Liebe brennen!</w:t>
      </w:r>
    </w:p>
    <w:p w14:paraId="0CF022BE" w14:textId="77777777" w:rsidR="005E7400" w:rsidRDefault="005E7400" w:rsidP="005E7400">
      <w:pPr>
        <w:pStyle w:val="StandardWeb"/>
      </w:pPr>
      <w:r>
        <w:t>Wie freundlich, selig, süß und schön</w:t>
      </w:r>
      <w:r>
        <w:br/>
        <w:t>Ist, Jesu, deine Liebe!</w:t>
      </w:r>
      <w:r>
        <w:br/>
        <w:t>Wo diese steht, kann nichts bestehn,</w:t>
      </w:r>
      <w:r>
        <w:br/>
        <w:t>Das meinen Geist betrübe;</w:t>
      </w:r>
      <w:r>
        <w:br/>
        <w:t>Drum laß nicht andres denken mich,</w:t>
      </w:r>
      <w:r>
        <w:br/>
        <w:t>Nichts sehen, fühlen, hören,</w:t>
      </w:r>
      <w:r>
        <w:br/>
        <w:t>Lieben, ehren</w:t>
      </w:r>
      <w:r>
        <w:br/>
        <w:t>Als deine Lieb’ und dich,</w:t>
      </w:r>
      <w:r>
        <w:br/>
        <w:t>Der du sie kannst vermehren!</w:t>
      </w:r>
    </w:p>
    <w:p w14:paraId="73719615" w14:textId="77777777" w:rsidR="005E7400" w:rsidRDefault="005E7400" w:rsidP="005E7400">
      <w:pPr>
        <w:pStyle w:val="StandardWeb"/>
      </w:pPr>
      <w:r>
        <w:t>O, daß ich dieses hohe Gut</w:t>
      </w:r>
      <w:r>
        <w:br/>
        <w:t>Möchte ewiglich besitzen!</w:t>
      </w:r>
      <w:r>
        <w:br/>
        <w:t>Gebet und christlichs Leben</w:t>
      </w:r>
      <w:r>
        <w:br/>
        <w:t>O, daß in mir dies‘ edle Glut</w:t>
      </w:r>
      <w:r>
        <w:br/>
        <w:t>Ohn Ende möchte hitzen!</w:t>
      </w:r>
      <w:r>
        <w:br/>
        <w:t>Ach, hilf mir wachen Tag und Nacht</w:t>
      </w:r>
      <w:r>
        <w:br/>
        <w:t>Und diesen Schatz bewahren</w:t>
      </w:r>
      <w:r>
        <w:br/>
        <w:t>Vor den Scharen,</w:t>
      </w:r>
      <w:r>
        <w:br/>
        <w:t>Die wider uns mit Macht</w:t>
      </w:r>
      <w:r>
        <w:br/>
        <w:t>Aus Satans Reiche fahren.</w:t>
      </w:r>
    </w:p>
    <w:p w14:paraId="67979345" w14:textId="77777777" w:rsidR="005E7400" w:rsidRDefault="005E7400" w:rsidP="005E7400">
      <w:pPr>
        <w:pStyle w:val="StandardWeb"/>
      </w:pPr>
      <w:r>
        <w:t>Mein Heiland, du bist mir zulieb</w:t>
      </w:r>
      <w:r>
        <w:br/>
        <w:t>In Not und Tod gegangen</w:t>
      </w:r>
      <w:r>
        <w:br/>
        <w:t>Und hast am Kreuz als wie ein Dieb</w:t>
      </w:r>
      <w:r>
        <w:br/>
        <w:t>Und Mörder da gehangen,</w:t>
      </w:r>
      <w:r>
        <w:br/>
        <w:t>Verhöhnt, verspeit und sehr verwundt;</w:t>
      </w:r>
      <w:r>
        <w:br/>
        <w:t>Ach laß mich deine Wunden</w:t>
      </w:r>
      <w:r>
        <w:br/>
        <w:t>Alle Stunden</w:t>
      </w:r>
      <w:r>
        <w:br/>
        <w:t>Mit Lieb im Herzensgrund</w:t>
      </w:r>
      <w:r>
        <w:br/>
        <w:t>Auch ritzen und verwunden.</w:t>
      </w:r>
    </w:p>
    <w:p w14:paraId="3CF9B0C8" w14:textId="77777777" w:rsidR="005E7400" w:rsidRDefault="005E7400" w:rsidP="005E7400">
      <w:pPr>
        <w:pStyle w:val="StandardWeb"/>
      </w:pPr>
      <w:r>
        <w:t>Dein Blut, daß dir vergossen ward,</w:t>
      </w:r>
      <w:r>
        <w:br/>
        <w:t>ist köstlich, gut und reine,</w:t>
      </w:r>
      <w:r>
        <w:br/>
        <w:t>Mein Herz hingegen böser Art</w:t>
      </w:r>
      <w:r>
        <w:br/>
        <w:t>Und hart gleich einem Steine.</w:t>
      </w:r>
      <w:r>
        <w:br/>
        <w:t>O laß doch deines Blutes Kraft</w:t>
      </w:r>
      <w:r>
        <w:br/>
        <w:t>Mein hartes Herze zwingen,</w:t>
      </w:r>
      <w:r>
        <w:br/>
        <w:t>Wohl durchdringen</w:t>
      </w:r>
      <w:r>
        <w:br/>
        <w:t>Und diesen Lebenssaft</w:t>
      </w:r>
      <w:r>
        <w:br/>
        <w:t>Mir deine Liebe bringen!</w:t>
      </w:r>
    </w:p>
    <w:p w14:paraId="51FFC604" w14:textId="77777777" w:rsidR="005E7400" w:rsidRDefault="005E7400" w:rsidP="005E7400">
      <w:pPr>
        <w:pStyle w:val="StandardWeb"/>
      </w:pPr>
      <w:r>
        <w:t>O daß mein Herze offen stünd</w:t>
      </w:r>
      <w:r>
        <w:br/>
        <w:t>Und fleißig möchte auffangen</w:t>
      </w:r>
      <w:r>
        <w:br/>
        <w:t>Die Tröpflein Bluts, die meine Sünd</w:t>
      </w:r>
      <w:r>
        <w:br/>
        <w:t>Im Garten dir abdrangen!</w:t>
      </w:r>
      <w:r>
        <w:br/>
        <w:t>Ach daß sich meiner Augen Brunn</w:t>
      </w:r>
      <w:r>
        <w:br/>
        <w:t>Auftät und mit Stöhnen</w:t>
      </w:r>
      <w:r>
        <w:br/>
        <w:t>Heiße Tränen</w:t>
      </w:r>
      <w:r>
        <w:br/>
        <w:t>Vergösse, wie die tun,</w:t>
      </w:r>
      <w:r>
        <w:br/>
        <w:t>Die sich in Liebe sehnen.</w:t>
      </w:r>
    </w:p>
    <w:p w14:paraId="5C5C6DBB" w14:textId="77777777" w:rsidR="005E7400" w:rsidRDefault="005E7400" w:rsidP="005E7400">
      <w:pPr>
        <w:pStyle w:val="StandardWeb"/>
      </w:pPr>
      <w:r>
        <w:t>O daß ich wie ein kleines Kind</w:t>
      </w:r>
      <w:r>
        <w:br/>
        <w:t>Mit Weinen dir nachginge</w:t>
      </w:r>
      <w:r>
        <w:br/>
        <w:t>So lange, bis dein Herz, entzünd’t,</w:t>
      </w:r>
      <w:r>
        <w:br/>
        <w:t>Mit Armen mich umfinge</w:t>
      </w:r>
      <w:r>
        <w:br/>
        <w:t>Und deine Seel’ in mein Gemüt</w:t>
      </w:r>
      <w:r>
        <w:br/>
        <w:t>In voller, süßer Liebe</w:t>
      </w:r>
      <w:r>
        <w:br/>
        <w:t>Sich erhübe</w:t>
      </w:r>
      <w:r>
        <w:br/>
        <w:t>Und also deiner Güt’</w:t>
      </w:r>
      <w:r>
        <w:br/>
        <w:t>Ich stets vereinigt bliebe!</w:t>
      </w:r>
    </w:p>
    <w:p w14:paraId="60EA7673" w14:textId="77777777" w:rsidR="005E7400" w:rsidRDefault="005E7400" w:rsidP="005E7400">
      <w:pPr>
        <w:pStyle w:val="StandardWeb"/>
      </w:pPr>
      <w:r>
        <w:t>Ach zeuch, mein Liebster, mich nach dir,</w:t>
      </w:r>
      <w:r>
        <w:br/>
        <w:t>So lauf’ ich mit den Füssen,</w:t>
      </w:r>
      <w:r>
        <w:br/>
        <w:t>Ich lauf’ und will dich mit Begier</w:t>
      </w:r>
      <w:r>
        <w:br/>
        <w:t>In meinem Herzen küssen!</w:t>
      </w:r>
      <w:r>
        <w:br/>
        <w:t>Ich will aus deines Mundes Zier</w:t>
      </w:r>
      <w:r>
        <w:br/>
        <w:t>Den süßen Trost empfinden,</w:t>
      </w:r>
      <w:r>
        <w:br/>
        <w:t>Der die Sünden</w:t>
      </w:r>
      <w:r>
        <w:br/>
        <w:t>Und alles Unglück hier</w:t>
      </w:r>
      <w:r>
        <w:br/>
        <w:t>Kann leichtlich überwinden.</w:t>
      </w:r>
    </w:p>
    <w:p w14:paraId="1DCEF99D" w14:textId="77777777" w:rsidR="005E7400" w:rsidRDefault="005E7400" w:rsidP="005E7400">
      <w:pPr>
        <w:pStyle w:val="StandardWeb"/>
      </w:pPr>
      <w:r>
        <w:t>Mein Trost, mein Schatz, mein Licht und Heil,</w:t>
      </w:r>
      <w:r>
        <w:br/>
        <w:t>Mein höchstes Gut und Leben,</w:t>
      </w:r>
      <w:r>
        <w:br/>
        <w:t>Ach nimm mich auf zu deinem Teil,</w:t>
      </w:r>
      <w:r>
        <w:br/>
        <w:t>Dir hab ich mich ergeben.</w:t>
      </w:r>
      <w:r>
        <w:br/>
        <w:t>Denn außer dir ist lauter Pein,</w:t>
      </w:r>
      <w:r>
        <w:br/>
        <w:t>Ich find hier überalle</w:t>
      </w:r>
      <w:r>
        <w:br/>
        <w:t>Nichts denn Galle;</w:t>
      </w:r>
      <w:r>
        <w:br/>
        <w:t>Nichts kann mir tröstlich sein,</w:t>
      </w:r>
      <w:r>
        <w:br/>
        <w:t>Nichts ist, das mir gefalle.</w:t>
      </w:r>
    </w:p>
    <w:p w14:paraId="284ABBBA" w14:textId="77777777" w:rsidR="005E7400" w:rsidRDefault="005E7400" w:rsidP="005E7400">
      <w:pPr>
        <w:pStyle w:val="StandardWeb"/>
      </w:pPr>
      <w:r>
        <w:t>Du aber bist die rechte Ruh,</w:t>
      </w:r>
      <w:r>
        <w:br/>
        <w:t>In dir ist Fried und Freude,</w:t>
      </w:r>
      <w:r>
        <w:br/>
        <w:t>Gib, Jesu, gib, daß immerzu,</w:t>
      </w:r>
      <w:r>
        <w:br/>
        <w:t>Mein Herz in dir sich weide!</w:t>
      </w:r>
      <w:r>
        <w:br/>
        <w:t>Sei meine Flamm und brenn in mir,</w:t>
      </w:r>
      <w:r>
        <w:br/>
        <w:t>Mein Balsam, wollest eilen,</w:t>
      </w:r>
      <w:r>
        <w:br/>
        <w:t>Lindern, heilen</w:t>
      </w:r>
      <w:r>
        <w:br/>
        <w:t>Den Schmerzen, der allhier</w:t>
      </w:r>
      <w:r>
        <w:br/>
        <w:t>Mich seufzen macht und heulen.</w:t>
      </w:r>
    </w:p>
    <w:p w14:paraId="5610912E" w14:textId="77777777" w:rsidR="005E7400" w:rsidRDefault="005E7400" w:rsidP="005E7400">
      <w:pPr>
        <w:pStyle w:val="StandardWeb"/>
      </w:pPr>
      <w:r>
        <w:t>Was ists, o Schönster, das ich nicht</w:t>
      </w:r>
      <w:r>
        <w:br/>
        <w:t>In deiner Liebe habe?</w:t>
      </w:r>
      <w:r>
        <w:br/>
        <w:t>Sie ist mein Stern, mein Sonnenlicht,</w:t>
      </w:r>
      <w:r>
        <w:br/>
        <w:t>Mein Quell, da ich mich labe,</w:t>
      </w:r>
      <w:r>
        <w:br/>
        <w:t>Mein süßer Wein, mein Himmelsbrot,</w:t>
      </w:r>
      <w:r>
        <w:br/>
        <w:t>Mein Kleid vor Gottes Throne</w:t>
      </w:r>
      <w:r>
        <w:br/>
        <w:t>Meine Krone,</w:t>
      </w:r>
      <w:r>
        <w:br/>
        <w:t>Mein Schutz in aller Not,</w:t>
      </w:r>
      <w:r>
        <w:br/>
        <w:t>Mein Haus, darin ich wohne.</w:t>
      </w:r>
    </w:p>
    <w:p w14:paraId="549E7DE8" w14:textId="77777777" w:rsidR="005E7400" w:rsidRDefault="005E7400" w:rsidP="005E7400">
      <w:pPr>
        <w:pStyle w:val="StandardWeb"/>
      </w:pPr>
      <w:r>
        <w:t>Ach, liebstes Lieb, wann du entweichst,</w:t>
      </w:r>
      <w:r>
        <w:br/>
        <w:t>Was hilft mir sein geboren?</w:t>
      </w:r>
      <w:r>
        <w:br/>
        <w:t>Wann du mir deine Lieb entzeuchst,</w:t>
      </w:r>
      <w:r>
        <w:br/>
        <w:t>Ist all mein Gut verloren.</w:t>
      </w:r>
      <w:r>
        <w:br/>
        <w:t>So gib, daß ich dich, meinen Gast,</w:t>
      </w:r>
      <w:r>
        <w:br/>
        <w:t>Wohl such und bester Maßen</w:t>
      </w:r>
      <w:r>
        <w:br/>
        <w:t>Möge fassen</w:t>
      </w:r>
      <w:r>
        <w:br/>
        <w:t>Und, wenn ich dich gefaßt,</w:t>
      </w:r>
      <w:r>
        <w:br/>
        <w:t>In Ewigkeit nicht lassen!</w:t>
      </w:r>
    </w:p>
    <w:p w14:paraId="5F511235" w14:textId="77777777" w:rsidR="005E7400" w:rsidRDefault="005E7400" w:rsidP="005E7400">
      <w:pPr>
        <w:pStyle w:val="StandardWeb"/>
      </w:pPr>
      <w:r>
        <w:t>Du hast mich je und je geliebt</w:t>
      </w:r>
      <w:r>
        <w:br/>
        <w:t>Und auch nach dir gezogen;</w:t>
      </w:r>
      <w:r>
        <w:br/>
        <w:t>Eh ich noch etwas Guts geübt,</w:t>
      </w:r>
      <w:r>
        <w:br/>
        <w:t>Warst du mir schon gewogen.</w:t>
      </w:r>
      <w:r>
        <w:br/>
        <w:t>Ach, laß doch ferner, edler Hort,</w:t>
      </w:r>
      <w:r>
        <w:br/>
        <w:t>Mich diese Liebe leiten</w:t>
      </w:r>
      <w:r>
        <w:br/>
        <w:t>Und begleiten,</w:t>
      </w:r>
      <w:r>
        <w:br/>
        <w:t>Daß sie mir immerfort</w:t>
      </w:r>
      <w:r>
        <w:br/>
        <w:t>Beisteh auf allen Seiten!</w:t>
      </w:r>
    </w:p>
    <w:p w14:paraId="44346ECB" w14:textId="77777777" w:rsidR="005E7400" w:rsidRDefault="005E7400" w:rsidP="005E7400">
      <w:pPr>
        <w:pStyle w:val="StandardWeb"/>
      </w:pPr>
      <w:r>
        <w:t>Laß meinen Stand, darin ich steh’.</w:t>
      </w:r>
      <w:r>
        <w:br/>
        <w:t>Herr, deine Liebe zieren</w:t>
      </w:r>
      <w:r>
        <w:br/>
        <w:t>Und, wo ich etwa irregeh’,</w:t>
      </w:r>
      <w:r>
        <w:br/>
        <w:t>Alsbald zurechteführen;</w:t>
      </w:r>
      <w:r>
        <w:br/>
        <w:t>Laß sie mich allzeit guten Rat</w:t>
      </w:r>
      <w:r>
        <w:br/>
        <w:t>Und weise Werke lehren,</w:t>
      </w:r>
      <w:r>
        <w:br/>
        <w:t>Steuern, wehren</w:t>
      </w:r>
      <w:r>
        <w:br/>
        <w:t>Der Sünd’ und nach der Tat</w:t>
      </w:r>
      <w:r>
        <w:br/>
        <w:t>Bald wieder mich bekehren!</w:t>
      </w:r>
    </w:p>
    <w:p w14:paraId="2A8B3F09" w14:textId="77777777" w:rsidR="005E7400" w:rsidRDefault="005E7400" w:rsidP="005E7400">
      <w:pPr>
        <w:pStyle w:val="StandardWeb"/>
      </w:pPr>
      <w:r>
        <w:t>Laß sie sein meine Freud’ in Leid,</w:t>
      </w:r>
      <w:r>
        <w:br/>
        <w:t>In Schwachheit mein Vermögen,</w:t>
      </w:r>
      <w:r>
        <w:br/>
        <w:t>Und wenn ich nach vollbrachter Zeit</w:t>
      </w:r>
      <w:r>
        <w:br/>
        <w:t>Mich soll zur Ruhe legen,</w:t>
      </w:r>
      <w:r>
        <w:br/>
        <w:t>Alsdann laß deine Liebestreu’,</w:t>
      </w:r>
      <w:r>
        <w:br/>
        <w:t>Herr Jesu, bei mir stehen,</w:t>
      </w:r>
      <w:r>
        <w:br/>
        <w:t>Luft zuwehen,</w:t>
      </w:r>
      <w:r>
        <w:br/>
        <w:t>Daß ich getrost und frei</w:t>
      </w:r>
      <w:r>
        <w:br/>
        <w:t>Mög’ in dein Reich eingehen!</w:t>
      </w:r>
    </w:p>
    <w:p w14:paraId="152378EB" w14:textId="77777777" w:rsidR="004E61F0" w:rsidRDefault="004E61F0" w:rsidP="004E61F0">
      <w:pPr>
        <w:pStyle w:val="berschrift1"/>
      </w:pPr>
      <w:r w:rsidRPr="003F746E">
        <w:t>O Mensch, beweine deine Sünd</w:t>
      </w:r>
      <w:r>
        <w:t xml:space="preserve"> </w:t>
      </w:r>
    </w:p>
    <w:p w14:paraId="0CE282DA" w14:textId="77777777" w:rsidR="004E61F0" w:rsidRDefault="004E61F0" w:rsidP="004E61F0">
      <w:pPr>
        <w:pStyle w:val="StandardWeb"/>
      </w:pPr>
      <w:r>
        <w:t>1. O Mensch, beweine deine Sünd,</w:t>
      </w:r>
      <w:r>
        <w:br/>
        <w:t>Um welcher willen Gottes Kind</w:t>
      </w:r>
      <w:r>
        <w:br/>
        <w:t>Ein Mensche mußte werden:</w:t>
      </w:r>
      <w:r>
        <w:br/>
        <w:t>Er kam von seines Vaters Thron,</w:t>
      </w:r>
      <w:r>
        <w:br/>
        <w:t>Wird einer armen Jungfrau Sohn,</w:t>
      </w:r>
      <w:r>
        <w:br/>
        <w:t>Tat große Ding auf Erden.</w:t>
      </w:r>
      <w:r>
        <w:br/>
        <w:t>Die Kranken macht er frisch und stark</w:t>
      </w:r>
      <w:r>
        <w:br/>
        <w:t>Und risse, was schon lag im Sarg,</w:t>
      </w:r>
      <w:r>
        <w:br/>
        <w:t>Dem Tod aus seinem Rachen;</w:t>
      </w:r>
      <w:r>
        <w:br/>
        <w:t>Bis daß er selbst durch Feindes Händ</w:t>
      </w:r>
      <w:r>
        <w:br/>
        <w:t>Am Kreuze seines Lebens End</w:t>
      </w:r>
      <w:r>
        <w:br/>
        <w:t>In Schmerzen mußte machen.</w:t>
      </w:r>
    </w:p>
    <w:p w14:paraId="68C29080" w14:textId="77777777" w:rsidR="004E61F0" w:rsidRDefault="004E61F0" w:rsidP="004E61F0">
      <w:pPr>
        <w:pStyle w:val="StandardWeb"/>
      </w:pPr>
      <w:r>
        <w:t>2. Denn als nun wieder Ostern war,</w:t>
      </w:r>
      <w:r>
        <w:br/>
        <w:t>Nahm er zu sich der Zwölfe Schar</w:t>
      </w:r>
      <w:r>
        <w:br/>
        <w:t>Und sprach mit treuem Munde:</w:t>
      </w:r>
      <w:r>
        <w:br/>
        <w:t>Nach zweien Tagen kommt die Nacht,</w:t>
      </w:r>
      <w:r>
        <w:br/>
        <w:t>Da man das Osterlämmlein schlacht´t;</w:t>
      </w:r>
      <w:r>
        <w:br/>
        <w:t>Dann ist auch meine Stunde.</w:t>
      </w:r>
      <w:r>
        <w:br/>
        <w:t>Da ging die ganze Klerisei</w:t>
      </w:r>
      <w:r>
        <w:br/>
        <w:t>Zu Rat, wie sie ihm käme bei,</w:t>
      </w:r>
      <w:r>
        <w:br/>
        <w:t>Hingegen die ihn liebte,</w:t>
      </w:r>
      <w:r>
        <w:br/>
        <w:t>Salbt ihn gar schön in Simons Haus,</w:t>
      </w:r>
      <w:r>
        <w:br/>
        <w:t>Der Herr strich diese Tat heraus,</w:t>
      </w:r>
      <w:r>
        <w:br/>
        <w:t>Schalt den, der sie betrübte.</w:t>
      </w:r>
    </w:p>
    <w:p w14:paraId="0B2E7E42" w14:textId="77777777" w:rsidR="004E61F0" w:rsidRDefault="004E61F0" w:rsidP="004E61F0">
      <w:pPr>
        <w:pStyle w:val="StandardWeb"/>
      </w:pPr>
      <w:r>
        <w:t>3. Das war der bös Ischarioth,</w:t>
      </w:r>
      <w:r>
        <w:br/>
        <w:t>Der seinen Herrn der bösen Rott</w:t>
      </w:r>
      <w:r>
        <w:br/>
        <w:t>Geschworen und verraten,</w:t>
      </w:r>
      <w:r>
        <w:br/>
        <w:t>Das fromme Lamm, der Heiland, kam,</w:t>
      </w:r>
      <w:r>
        <w:br/>
        <w:t>Aß süßes Brot und Osterlamm,</w:t>
      </w:r>
      <w:r>
        <w:br/>
        <w:t>Wie andre Juden taten.</w:t>
      </w:r>
      <w:r>
        <w:br/>
        <w:t>Drauf stiftet er sein Fleisch und Blut,</w:t>
      </w:r>
      <w:r>
        <w:br/>
        <w:t>Des Neuen Testamentes Gut,</w:t>
      </w:r>
      <w:r>
        <w:br/>
        <w:t>Zu trinken und zu essen,</w:t>
      </w:r>
      <w:r>
        <w:br/>
        <w:t>Und stund hernach von seinem Ort,</w:t>
      </w:r>
      <w:r>
        <w:br/>
        <w:t>Wusch seine Jünger, red´te Wort,</w:t>
      </w:r>
      <w:r>
        <w:br/>
        <w:t>Die nimmer zu vergessen.</w:t>
      </w:r>
    </w:p>
    <w:p w14:paraId="11AE51D7" w14:textId="4AE5AEE5" w:rsidR="004E61F0" w:rsidRDefault="004E61F0" w:rsidP="004E61F0">
      <w:pPr>
        <w:pStyle w:val="StandardWeb"/>
      </w:pPr>
      <w:r>
        <w:t xml:space="preserve">4. Er kam zum </w:t>
      </w:r>
      <w:r w:rsidR="00163CC6">
        <w:t>heil’gen</w:t>
      </w:r>
      <w:r>
        <w:t xml:space="preserve"> Öleberg;</w:t>
      </w:r>
      <w:r>
        <w:br/>
        <w:t>Da, da ging an das hohe Werk</w:t>
      </w:r>
      <w:r>
        <w:br/>
        <w:t>Mit Zittern und Zagen.</w:t>
      </w:r>
      <w:r>
        <w:br/>
        <w:t>Die Erde nahm den Blutschweiß an,</w:t>
      </w:r>
      <w:r>
        <w:br/>
        <w:t>Der häufig aus ihm drang und rann,</w:t>
      </w:r>
      <w:r>
        <w:br/>
        <w:t>Der Himmel hört ihn sagen:</w:t>
      </w:r>
      <w:r>
        <w:br/>
        <w:t>O Vaterherz, gefällt es dir,</w:t>
      </w:r>
      <w:r>
        <w:br/>
        <w:t>So gehe dieser Kelch von mir;</w:t>
      </w:r>
      <w:r>
        <w:br/>
        <w:t>Wo nicht, gescheh dein Wille!</w:t>
      </w:r>
      <w:r>
        <w:br/>
        <w:t>Und täte das zum dritten Mal.</w:t>
      </w:r>
      <w:r>
        <w:br/>
        <w:t>Indessen lag der Jünger Zahl</w:t>
      </w:r>
      <w:r>
        <w:br/>
        <w:t>In Schlaf und süßer Stille.</w:t>
      </w:r>
    </w:p>
    <w:p w14:paraId="678670DB" w14:textId="77777777" w:rsidR="004E61F0" w:rsidRDefault="004E61F0" w:rsidP="004E61F0">
      <w:pPr>
        <w:pStyle w:val="StandardWeb"/>
      </w:pPr>
      <w:r>
        <w:t>5. Ach, sprach das liebe treue Herz,</w:t>
      </w:r>
      <w:r>
        <w:br/>
        <w:t>Ihr liegt und schlaft; mich hat der Schmerz</w:t>
      </w:r>
      <w:r>
        <w:br/>
        <w:t>Und Todesangst umfangen.</w:t>
      </w:r>
      <w:r>
        <w:br/>
        <w:t>Ach, wacht und betet, betet, wacht!</w:t>
      </w:r>
      <w:r>
        <w:br/>
        <w:t>Damit ihr von des Feindes Macht</w:t>
      </w:r>
      <w:r>
        <w:br/>
        <w:t>Nicht werdet hintergangen.</w:t>
      </w:r>
      <w:r>
        <w:br/>
        <w:t>Nun ist mein Stündlein vor der Tür,</w:t>
      </w:r>
      <w:r>
        <w:br/>
        <w:t>Steht auf! Da kommet her zu mir</w:t>
      </w:r>
      <w:r>
        <w:br/>
        <w:t>Mein Jünger und Verräter!</w:t>
      </w:r>
      <w:r>
        <w:br/>
        <w:t>Er hatte kaum gehöret auf,</w:t>
      </w:r>
      <w:r>
        <w:br/>
        <w:t>Umringt ihn Judas und sein Hauf</w:t>
      </w:r>
      <w:r>
        <w:br/>
        <w:t>Als einen Übeltäter.</w:t>
      </w:r>
    </w:p>
    <w:p w14:paraId="2BA473E7" w14:textId="77777777" w:rsidR="004E61F0" w:rsidRDefault="004E61F0" w:rsidP="004E61F0">
      <w:pPr>
        <w:pStyle w:val="StandardWeb"/>
      </w:pPr>
      <w:r>
        <w:t>6. Der Führer küßt ihn mit dem Mund,</w:t>
      </w:r>
      <w:r>
        <w:br/>
        <w:t>Und war doch nichts im Herzensgrund</w:t>
      </w:r>
      <w:r>
        <w:br/>
        <w:t>Als bittres Gift und Fluchen,</w:t>
      </w:r>
      <w:r>
        <w:br/>
        <w:t>Doch trat der Heiland frei dahin,</w:t>
      </w:r>
      <w:r>
        <w:br/>
        <w:t>Sprach klar und deutlich: Seht, ich bin,</w:t>
      </w:r>
      <w:r>
        <w:br/>
        <w:t>Den eure Augen suchen.</w:t>
      </w:r>
      <w:r>
        <w:br/>
        <w:t>Sucht ihr denn mich, so lasset gehn,</w:t>
      </w:r>
      <w:r>
        <w:br/>
        <w:t>Die ihr hier bei mir sehet stehn.</w:t>
      </w:r>
      <w:r>
        <w:br/>
        <w:t>Meint hiermit seine Jünger.</w:t>
      </w:r>
      <w:r>
        <w:br/>
        <w:t>Und als des Petri strenger Sinn</w:t>
      </w:r>
      <w:r>
        <w:br/>
        <w:t>Den Malchum schluge, heilt er ihn</w:t>
      </w:r>
      <w:r>
        <w:br/>
        <w:t>Am Ohr mit seinem Finger.</w:t>
      </w:r>
    </w:p>
    <w:p w14:paraId="5EFF1F6F" w14:textId="77777777" w:rsidR="004E61F0" w:rsidRDefault="004E61F0" w:rsidP="004E61F0">
      <w:pPr>
        <w:pStyle w:val="StandardWeb"/>
      </w:pPr>
      <w:r>
        <w:t>7. Steck ein das Schwert, sprach unser Licht,</w:t>
      </w:r>
      <w:r>
        <w:br/>
        <w:t>Solch Arbeit dienet hieher nicht,</w:t>
      </w:r>
      <w:r>
        <w:br/>
        <w:t>Mein Kelch muß sein getrunken.</w:t>
      </w:r>
      <w:r>
        <w:br/>
        <w:t>Drauf ist der Richter aller Welt</w:t>
      </w:r>
      <w:r>
        <w:br/>
        <w:t>Den Hohepriestern dargestellt;</w:t>
      </w:r>
      <w:r>
        <w:br/>
        <w:t>Und da ist auch gesunken</w:t>
      </w:r>
      <w:r>
        <w:br/>
        <w:t>Des Petri Herz und Leuenmut,</w:t>
      </w:r>
      <w:r>
        <w:br/>
        <w:t>Nit zwar durch Schwert und Feuersglut,</w:t>
      </w:r>
      <w:r>
        <w:br/>
        <w:t>Nur durch ein bloßes Fragen,</w:t>
      </w:r>
      <w:r>
        <w:br/>
        <w:t>Ob er nicht Jesu Jünger sei?</w:t>
      </w:r>
      <w:r>
        <w:br/>
        <w:t>Da fällt sein Glaube, Lieb und Treu,</w:t>
      </w:r>
      <w:r>
        <w:br/>
        <w:t>Weiß nichts als Nein zu sagen.</w:t>
      </w:r>
    </w:p>
    <w:p w14:paraId="7C65E034" w14:textId="77777777" w:rsidR="004E61F0" w:rsidRDefault="004E61F0" w:rsidP="004E61F0">
      <w:pPr>
        <w:pStyle w:val="StandardWeb"/>
      </w:pPr>
      <w:r>
        <w:t>8. Auf diesen Fall kam große Reu,</w:t>
      </w:r>
      <w:r>
        <w:br/>
        <w:t>Er sing an, da der Hahne schrei,</w:t>
      </w:r>
      <w:r>
        <w:br/>
        <w:t>Sehr bitterlich zu weinen.</w:t>
      </w:r>
      <w:r>
        <w:br/>
        <w:t>Das Auge, das die Herzen sieht,</w:t>
      </w:r>
      <w:r>
        <w:br/>
        <w:t>Tät einen Blick, ließ Gnad und Güt</w:t>
      </w:r>
      <w:r>
        <w:br/>
        <w:t>Dem armen Petro scheinen.</w:t>
      </w:r>
      <w:r>
        <w:br/>
        <w:t>Die falsche Zeugen traten dar</w:t>
      </w:r>
      <w:r>
        <w:br/>
        <w:t>Und red´ten viel, so nimmer wahr,</w:t>
      </w:r>
      <w:r>
        <w:br/>
        <w:t>Auch niemals wird geschehen;</w:t>
      </w:r>
      <w:r>
        <w:br/>
        <w:t>Drum auch der Herr unnötig schätzt,</w:t>
      </w:r>
      <w:r>
        <w:br/>
        <w:t>Daß er sein Wort dagegen setzt,</w:t>
      </w:r>
      <w:r>
        <w:br/>
        <w:t>Läßts durch den Wind zerwehen.</w:t>
      </w:r>
    </w:p>
    <w:p w14:paraId="6B5726E5" w14:textId="77777777" w:rsidR="004E61F0" w:rsidRDefault="004E61F0" w:rsidP="004E61F0">
      <w:pPr>
        <w:pStyle w:val="StandardWeb"/>
      </w:pPr>
      <w:r>
        <w:t>9. Dem aber, er ward verklagt,</w:t>
      </w:r>
      <w:r>
        <w:br/>
        <w:t>Antwortet er, da er ihn fragt,</w:t>
      </w:r>
      <w:r>
        <w:br/>
        <w:t>Ob er von Gott geboren:</w:t>
      </w:r>
      <w:r>
        <w:br/>
        <w:t>Ja, ich bin Mensch und Gottes Sohn,</w:t>
      </w:r>
      <w:r>
        <w:br/>
        <w:t>Der Welt zum Heil, zur Freud und Kron</w:t>
      </w:r>
      <w:r>
        <w:br/>
        <w:t>Vom Vater auserkoren;</w:t>
      </w:r>
      <w:r>
        <w:br/>
        <w:t>Ihr werdet meine Herrlichkeit</w:t>
      </w:r>
      <w:r>
        <w:br/>
        <w:t>Zur Rechten Gottes mit der Zeit</w:t>
      </w:r>
      <w:r>
        <w:br/>
        <w:t>Hoch in den Wolken sehen.-</w:t>
      </w:r>
      <w:r>
        <w:br/>
        <w:t>Das nennt der Lästrer Lästerwort,</w:t>
      </w:r>
      <w:r>
        <w:br/>
        <w:t>Da schrei ein jeder: Tod und Mord!</w:t>
      </w:r>
      <w:r>
        <w:br/>
        <w:t>Da ging es an ein Schmähen.</w:t>
      </w:r>
    </w:p>
    <w:p w14:paraId="097C10B6" w14:textId="77777777" w:rsidR="004E61F0" w:rsidRDefault="004E61F0" w:rsidP="004E61F0">
      <w:pPr>
        <w:pStyle w:val="StandardWeb"/>
      </w:pPr>
      <w:r>
        <w:t>10. Man schlug, man speit ihm ins Gesicht.</w:t>
      </w:r>
      <w:r>
        <w:br/>
        <w:t>O Wunder, Wunder, daß hei nicht</w:t>
      </w:r>
      <w:r>
        <w:br/>
        <w:t>Die Erde sich zerrissen!</w:t>
      </w:r>
      <w:r>
        <w:br/>
        <w:t>Mit seiner starken Donnerstimm</w:t>
      </w:r>
      <w:r>
        <w:br/>
        <w:t>Vom Himmel drein geschmissen!</w:t>
      </w:r>
      <w:r>
        <w:br/>
        <w:t>Sie bunden ihm die Augen zu</w:t>
      </w:r>
      <w:r>
        <w:br/>
        <w:t>Und hatten weder Maß noch Ruh</w:t>
      </w:r>
      <w:r>
        <w:br/>
        <w:t>Im Höhnen und im Schlagen;</w:t>
      </w:r>
      <w:r>
        <w:br/>
        <w:t>Denn wenn sie schlugen, sagten sie:</w:t>
      </w:r>
      <w:r>
        <w:br/>
        <w:t>Sag an, wer tats? Du kannst es hie</w:t>
      </w:r>
      <w:r>
        <w:br/>
        <w:t>Als ein Prophete sagen!</w:t>
      </w:r>
    </w:p>
    <w:p w14:paraId="7799D0C8" w14:textId="42E038B4" w:rsidR="004E61F0" w:rsidRDefault="004E61F0" w:rsidP="004E61F0">
      <w:pPr>
        <w:pStyle w:val="StandardWeb"/>
      </w:pPr>
      <w:r>
        <w:t>11. Und damit war er noch nicht aus.</w:t>
      </w:r>
      <w:r>
        <w:br/>
        <w:t>Am Morgen wird er in das Haus</w:t>
      </w:r>
      <w:r>
        <w:br/>
        <w:t>Pilati hingeführet.</w:t>
      </w:r>
      <w:r>
        <w:br/>
        <w:t>Der Judas dacht den Sachen nach,</w:t>
      </w:r>
      <w:r>
        <w:br/>
        <w:t>Sein frecher Sinn sank hin und brach,</w:t>
      </w:r>
      <w:r>
        <w:br/>
        <w:t>sein Herze wird gerüh</w:t>
      </w:r>
      <w:r w:rsidR="00C73C26">
        <w:t>r</w:t>
      </w:r>
      <w:r>
        <w:t>et:</w:t>
      </w:r>
      <w:r>
        <w:br/>
        <w:t>Es war ihm leid, er hatte Reu,</w:t>
      </w:r>
      <w:r>
        <w:br/>
        <w:t>Weil aber kein Trost war dabei,</w:t>
      </w:r>
      <w:r>
        <w:br/>
        <w:t>Ging Leib und Seel zugrunde.</w:t>
      </w:r>
      <w:r>
        <w:br/>
        <w:t>Er und sein Name bleibt geschänd´t</w:t>
      </w:r>
      <w:r>
        <w:br/>
        <w:t>Noch bis auf diese Stunde.</w:t>
      </w:r>
    </w:p>
    <w:p w14:paraId="62EB9179" w14:textId="77777777" w:rsidR="004E61F0" w:rsidRDefault="004E61F0" w:rsidP="004E61F0">
      <w:pPr>
        <w:pStyle w:val="StandardWeb"/>
      </w:pPr>
      <w:r>
        <w:t>12. Da Jesu vor Pilato stund,</w:t>
      </w:r>
      <w:r>
        <w:br/>
        <w:t>War sehr viel Klag und gar kein Grund,</w:t>
      </w:r>
      <w:r>
        <w:br/>
        <w:t>Das meiste, das man triebe</w:t>
      </w:r>
      <w:r>
        <w:br/>
        <w:t>War, daß er nichts mehr tu und lehr,</w:t>
      </w:r>
      <w:r>
        <w:br/>
        <w:t>Als was die Untertanen kehr</w:t>
      </w:r>
      <w:r>
        <w:br/>
        <w:t>Vons Kaisers Pflicht und Liebe,</w:t>
      </w:r>
      <w:r>
        <w:br/>
        <w:t>Dieweil er sich zum Könge macht.</w:t>
      </w:r>
      <w:r>
        <w:br/>
        <w:t>Pilatus wird dahin gebracht,</w:t>
      </w:r>
      <w:r>
        <w:br/>
        <w:t>Daß er den Herren fragte,</w:t>
      </w:r>
      <w:r>
        <w:br/>
        <w:t>Ob er der Juden König wär?</w:t>
      </w:r>
      <w:r>
        <w:br/>
        <w:t>Der Herr sprach: Ja, zu Gottes Ehr,</w:t>
      </w:r>
      <w:r>
        <w:br/>
        <w:t>Er wäre, was er sagte.</w:t>
      </w:r>
    </w:p>
    <w:p w14:paraId="0238C2E0" w14:textId="77777777" w:rsidR="004E61F0" w:rsidRDefault="004E61F0" w:rsidP="004E61F0">
      <w:pPr>
        <w:pStyle w:val="StandardWeb"/>
      </w:pPr>
      <w:r>
        <w:t>13. Weil nun Herodes, dessen Hand</w:t>
      </w:r>
      <w:r>
        <w:br/>
        <w:t>Sanft herrlich im Galiläerland,</w:t>
      </w:r>
      <w:r>
        <w:br/>
        <w:t>Gleich damals war zugegen,</w:t>
      </w:r>
      <w:r>
        <w:br/>
        <w:t>Schickt ihm Pilatus Christum hin.</w:t>
      </w:r>
      <w:r>
        <w:br/>
        <w:t>Des freut er sich in seinem Sinn,</w:t>
      </w:r>
      <w:r>
        <w:br/>
        <w:t>Ließ ihn zum Spott anlegen</w:t>
      </w:r>
      <w:r>
        <w:br/>
        <w:t>Ein weißes Kleid, ein arme Tracht,</w:t>
      </w:r>
      <w:r>
        <w:br/>
        <w:t>Und da man seiner gnug gelacht,</w:t>
      </w:r>
      <w:r>
        <w:br/>
        <w:t>Da schickt man ihn zurücke</w:t>
      </w:r>
      <w:r>
        <w:br/>
        <w:t>Pilato heim: Der ging zu Rat</w:t>
      </w:r>
      <w:r>
        <w:br/>
        <w:t>Und fand ihn rein von arger Tat,</w:t>
      </w:r>
      <w:r>
        <w:br/>
        <w:t>Unschuldig aller Tücke.</w:t>
      </w:r>
    </w:p>
    <w:p w14:paraId="5698BEC6" w14:textId="77777777" w:rsidR="004E61F0" w:rsidRDefault="004E61F0" w:rsidP="004E61F0">
      <w:pPr>
        <w:pStyle w:val="StandardWeb"/>
      </w:pPr>
      <w:r>
        <w:t>14. Er nahm den Mörder Barrabam,</w:t>
      </w:r>
      <w:r>
        <w:br/>
        <w:t>Dem jedermann sanft war sehr gram.</w:t>
      </w:r>
      <w:r>
        <w:br/>
        <w:t>Den stellt er in die Mitten:</w:t>
      </w:r>
      <w:r>
        <w:br/>
        <w:t>Hier sind der Übeltäter zwei,</w:t>
      </w:r>
      <w:r>
        <w:br/>
        <w:t>Sprach er zum Volk, es steht euch frei,</w:t>
      </w:r>
      <w:r>
        <w:br/>
        <w:t>Ihr möget einen bitten.-</w:t>
      </w:r>
      <w:r>
        <w:br/>
        <w:t>Halt Jesum, schrei die tolle Schar,</w:t>
      </w:r>
      <w:r>
        <w:br/>
        <w:t>Laß Barrabam, wie er vor war,</w:t>
      </w:r>
      <w:r>
        <w:br/>
        <w:t>Frei ledig in das Seine.-</w:t>
      </w:r>
      <w:r>
        <w:br/>
        <w:t>Was sang ich denn mit Jesu an? –</w:t>
      </w:r>
      <w:r>
        <w:br/>
        <w:t>Ans Kreuz, ans Kreuz mit diesem Mann!</w:t>
      </w:r>
      <w:r>
        <w:br/>
        <w:t>Antwortet die Gemeine.</w:t>
      </w:r>
    </w:p>
    <w:p w14:paraId="3CDBA300" w14:textId="77777777" w:rsidR="004E61F0" w:rsidRDefault="004E61F0" w:rsidP="004E61F0">
      <w:pPr>
        <w:pStyle w:val="StandardWeb"/>
      </w:pPr>
      <w:r>
        <w:t>15. Da gab Pilatus Jesum hin</w:t>
      </w:r>
      <w:r>
        <w:br/>
        <w:t>Dem Kriegesvolk, das geißelt ihn</w:t>
      </w:r>
      <w:r>
        <w:br/>
        <w:t>Ohn alle Gnad und Schonen.</w:t>
      </w:r>
      <w:r>
        <w:br/>
        <w:t>Der freche Haufe trat zuhauf</w:t>
      </w:r>
      <w:r>
        <w:br/>
        <w:t>Und setzte unserm Könige auf</w:t>
      </w:r>
      <w:r>
        <w:br/>
        <w:t>Von Dornen eine Kronen.</w:t>
      </w:r>
      <w:r>
        <w:br/>
        <w:t>Er wird gehandelt als ein Tor;</w:t>
      </w:r>
      <w:r>
        <w:br/>
        <w:t>Sie äfften ihn mit einem Rohr</w:t>
      </w:r>
      <w:r>
        <w:br/>
        <w:t>Und schlugen ihn nicht wenig.</w:t>
      </w:r>
      <w:r>
        <w:br/>
        <w:t>Du bist ein König, sagten sie,</w:t>
      </w:r>
      <w:r>
        <w:br/>
        <w:t>Glück zu, o Judenkönig!</w:t>
      </w:r>
    </w:p>
    <w:p w14:paraId="51090526" w14:textId="77777777" w:rsidR="004E61F0" w:rsidRDefault="004E61F0" w:rsidP="004E61F0">
      <w:pPr>
        <w:pStyle w:val="StandardWeb"/>
      </w:pPr>
      <w:r>
        <w:t>16. Als er nun übel zugericht´t,</w:t>
      </w:r>
      <w:r>
        <w:br/>
        <w:t>Führt ihn Pilatus ins Gesicht</w:t>
      </w:r>
      <w:r>
        <w:br/>
        <w:t>Des Volks und sprach daneben:</w:t>
      </w:r>
      <w:r>
        <w:br/>
        <w:t>Seht, seht doch, welch ein armer Wurm;</w:t>
      </w:r>
      <w:r>
        <w:br/>
        <w:t>Nun wird sich euer Grimm und Sturm</w:t>
      </w:r>
      <w:r>
        <w:br/>
        <w:t>Einmal zufrieden geben.-</w:t>
      </w:r>
      <w:r>
        <w:br/>
        <w:t>Nein, nein, sprach die vergallte Rott,</w:t>
      </w:r>
      <w:r>
        <w:br/>
        <w:t>Zum Kreuz, zum Kreuz! Nur immer tot!-</w:t>
      </w:r>
      <w:r>
        <w:br/>
        <w:t>Pilatus wusch die Hände</w:t>
      </w:r>
      <w:r>
        <w:br/>
        <w:t>Und wollt im Kote reine sein;</w:t>
      </w:r>
      <w:r>
        <w:br/>
        <w:t>Dem aber, der in allem rein,</w:t>
      </w:r>
      <w:r>
        <w:br/>
        <w:t>Bestimmt er Tod und Ende.</w:t>
      </w:r>
    </w:p>
    <w:p w14:paraId="62176DF3" w14:textId="77777777" w:rsidR="004E61F0" w:rsidRDefault="004E61F0" w:rsidP="004E61F0">
      <w:pPr>
        <w:pStyle w:val="StandardWeb"/>
      </w:pPr>
      <w:r>
        <w:t>17. Das Leben ging zum bittern Tod</w:t>
      </w:r>
      <w:r>
        <w:br/>
        <w:t>Und mußte seine letzte Not</w:t>
      </w:r>
      <w:r>
        <w:br/>
        <w:t>Mit eignen Schultern tragen.</w:t>
      </w:r>
      <w:r>
        <w:br/>
        <w:t>Er trug sein Kreuz und unsern Schmerz,</w:t>
      </w:r>
      <w:r>
        <w:br/>
        <w:t>Darüber führt manch Mutterherz</w:t>
      </w:r>
      <w:r>
        <w:br/>
        <w:t>Ein hochbetrübtes Klagen.</w:t>
      </w:r>
      <w:r>
        <w:br/>
        <w:t>`Weint nicht,´ sprach Christus, über mich,</w:t>
      </w:r>
      <w:r>
        <w:br/>
        <w:t>Ein jeder weine über sich</w:t>
      </w:r>
      <w:r>
        <w:br/>
        <w:t>Und über seine Sünde!</w:t>
      </w:r>
      <w:r>
        <w:br/>
        <w:t>Es kommt die Zeit, da selig wird</w:t>
      </w:r>
      <w:r>
        <w:br/>
        <w:t>Gepreiset die, so nicht gebiert</w:t>
      </w:r>
      <w:r>
        <w:br/>
        <w:t>Und gar nicht weiß vom Kinde .-</w:t>
      </w:r>
    </w:p>
    <w:p w14:paraId="37E1F9BD" w14:textId="77777777" w:rsidR="004E61F0" w:rsidRDefault="004E61F0" w:rsidP="004E61F0">
      <w:pPr>
        <w:pStyle w:val="StandardWeb"/>
      </w:pPr>
      <w:r>
        <w:t>18. Da man nun kam zur Schädelstatt,</w:t>
      </w:r>
      <w:r>
        <w:br/>
        <w:t>Da wird, ders nicht verdienet hat,</w:t>
      </w:r>
      <w:r>
        <w:br/>
        <w:t>Bis in den Tod gekränket.</w:t>
      </w:r>
      <w:r>
        <w:br/>
        <w:t>Zwar also, daß ein Mörderpaar</w:t>
      </w:r>
      <w:r>
        <w:br/>
        <w:t>Zur Seiten wurde hier und dar</w:t>
      </w:r>
      <w:r>
        <w:br/>
        <w:t>Er mitten ein gehenket.</w:t>
      </w:r>
      <w:r>
        <w:br/>
        <w:t>Man nahm ihm Leben, Ehr und Blut;</w:t>
      </w:r>
      <w:r>
        <w:br/>
        <w:t>Den sanften Sinn, den frommen Mut,</w:t>
      </w:r>
      <w:r>
        <w:br/>
        <w:t>Den mußten sie ihm lassen.</w:t>
      </w:r>
      <w:r>
        <w:br/>
        <w:t>Er liebte, die ihm weh getan,</w:t>
      </w:r>
      <w:r>
        <w:br/>
        <w:t>Rief seinen Vater für die an,</w:t>
      </w:r>
      <w:r>
        <w:br/>
        <w:t>Die ihm sein Herz zerfraßen.</w:t>
      </w:r>
    </w:p>
    <w:p w14:paraId="7336A82A" w14:textId="77777777" w:rsidR="004E61F0" w:rsidRDefault="004E61F0" w:rsidP="004E61F0">
      <w:pPr>
        <w:pStyle w:val="StandardWeb"/>
      </w:pPr>
      <w:r>
        <w:t>19. Pilatus heftet oben an</w:t>
      </w:r>
      <w:r>
        <w:br/>
        <w:t>Ein Überschrift, die jedermann,</w:t>
      </w:r>
      <w:r>
        <w:br/>
        <w:t>Der bei dem Kreuz gewesen,</w:t>
      </w:r>
      <w:r>
        <w:br/>
        <w:t>Hebräer, Römer, Griechenland</w:t>
      </w:r>
      <w:r>
        <w:br/>
        <w:t>Und wer Vernunft hat und Verstand,</w:t>
      </w:r>
      <w:r>
        <w:br/>
        <w:t>Gar wohl hat können lesen.</w:t>
      </w:r>
      <w:r>
        <w:br/>
        <w:t>Die Krieger nehmen ihm sein Kleid</w:t>
      </w:r>
      <w:r>
        <w:br/>
        <w:t>Und teilen sich in diese Beut,</w:t>
      </w:r>
      <w:r>
        <w:br/>
        <w:t>Der Rock bleibt unzerstücket;</w:t>
      </w:r>
      <w:r>
        <w:br/>
        <w:t>Er wird dem Los anheimgestellt,</w:t>
      </w:r>
      <w:r>
        <w:br/>
        <w:t>Des soll er sein, wem jenes fällt;</w:t>
      </w:r>
      <w:r>
        <w:br/>
        <w:t>Laßt sehen, wen es glücket.</w:t>
      </w:r>
    </w:p>
    <w:p w14:paraId="12DE51AA" w14:textId="77777777" w:rsidR="004E61F0" w:rsidRDefault="004E61F0" w:rsidP="004E61F0">
      <w:pPr>
        <w:pStyle w:val="StandardWeb"/>
      </w:pPr>
      <w:r>
        <w:t>20. Maria voller Lieb und Treu</w:t>
      </w:r>
      <w:r>
        <w:br/>
        <w:t>Stund an dem Kreuz, und auch dabei,</w:t>
      </w:r>
      <w:r>
        <w:br/>
        <w:t>Den unser Heiland liebte.</w:t>
      </w:r>
      <w:r>
        <w:br/>
        <w:t>Sieh hier, sprach Jesus, Weib, dein Sohn!</w:t>
      </w:r>
      <w:r>
        <w:br/>
        <w:t>Und Jünger, siehe deine Kron</w:t>
      </w:r>
      <w:r>
        <w:br/>
        <w:t>Und Mutter, die betrübte;</w:t>
      </w:r>
      <w:r>
        <w:br/>
        <w:t>Die laß dir ja befohlen sein! –</w:t>
      </w:r>
      <w:r>
        <w:br/>
        <w:t>Dies Wort, das drang ins Herz hinein</w:t>
      </w:r>
      <w:r>
        <w:br/>
        <w:t>Johanni, dem geliebten.</w:t>
      </w:r>
      <w:r>
        <w:br/>
        <w:t>Er nahm die auf und tat ihr wohl,</w:t>
      </w:r>
      <w:r>
        <w:br/>
        <w:t>Die andern machten Jammers voll</w:t>
      </w:r>
      <w:r>
        <w:br/>
        <w:t>Durch Bosheit, die sie übten.</w:t>
      </w:r>
    </w:p>
    <w:p w14:paraId="75EFAAB7" w14:textId="2EEC32F3" w:rsidR="004E61F0" w:rsidRDefault="004E61F0" w:rsidP="004E61F0">
      <w:pPr>
        <w:pStyle w:val="StandardWeb"/>
      </w:pPr>
      <w:r>
        <w:t>21.</w:t>
      </w:r>
      <w:r w:rsidR="00C73C26">
        <w:t xml:space="preserve"> </w:t>
      </w:r>
      <w:r>
        <w:t>Viel Lästrer red´ten bös Ding,</w:t>
      </w:r>
      <w:r>
        <w:br/>
        <w:t>Auch einer, der zur Seiten hing,</w:t>
      </w:r>
      <w:r>
        <w:br/>
        <w:t>Goß auf ihn seinen Geifer.</w:t>
      </w:r>
      <w:r>
        <w:br/>
        <w:t>Der aber an dem andern Ort</w:t>
      </w:r>
      <w:r>
        <w:br/>
        <w:t>Straft ihn und seine Lästerwort</w:t>
      </w:r>
      <w:r>
        <w:br/>
        <w:t>Mit großem Ernst und Eifer,</w:t>
      </w:r>
      <w:r>
        <w:br/>
        <w:t>Sprach Jesum an: O Himmelsfürst,</w:t>
      </w:r>
      <w:r>
        <w:br/>
        <w:t>Gedenke meiner, wenn du wirst</w:t>
      </w:r>
      <w:r>
        <w:br/>
        <w:t>Nun in dein Reich eingehen! –</w:t>
      </w:r>
      <w:r>
        <w:br/>
        <w:t>Fürwahr, fürwahr, ich sage dir,</w:t>
      </w:r>
      <w:r>
        <w:br/>
        <w:t>Sprach Jesus, du wirst heut bei mir</w:t>
      </w:r>
      <w:r>
        <w:br/>
        <w:t>Im Paradiese stehen.</w:t>
      </w:r>
    </w:p>
    <w:p w14:paraId="06752505" w14:textId="77777777" w:rsidR="004E61F0" w:rsidRDefault="004E61F0" w:rsidP="004E61F0">
      <w:pPr>
        <w:pStyle w:val="StandardWeb"/>
      </w:pPr>
      <w:r>
        <w:t>22. Der Mittag kam, und ward doch Nacht,</w:t>
      </w:r>
      <w:r>
        <w:br/>
        <w:t>Die Sonn, die alles fröhlich macht,</w:t>
      </w:r>
      <w:r>
        <w:br/>
        <w:t>War selbst mit Leid erfüllet.</w:t>
      </w:r>
      <w:r>
        <w:br/>
        <w:t>Des Lichtes Schöpfer fühlet Pein,</w:t>
      </w:r>
      <w:r>
        <w:br/>
        <w:t>Drum muß mit finstern Schatten sein</w:t>
      </w:r>
      <w:r>
        <w:br/>
        <w:t>Das schönste Licht verhüllet.</w:t>
      </w:r>
      <w:r>
        <w:br/>
        <w:t>`Eli!,´ rief Jesus, `Gott mein Gott,</w:t>
      </w:r>
      <w:r>
        <w:br/>
        <w:t>Wie läßt du mich in meiner Not</w:t>
      </w:r>
      <w:r>
        <w:br/>
        <w:t>Und Angst so gar allein?´</w:t>
      </w:r>
      <w:r>
        <w:br/>
        <w:t>Und bald darauf: Mich dürstet sehr! –</w:t>
      </w:r>
      <w:r>
        <w:br/>
        <w:t>Das alles hört der Juden Heer</w:t>
      </w:r>
      <w:r>
        <w:br/>
        <w:t>Und weiß nicht wen er meine.</w:t>
      </w:r>
    </w:p>
    <w:p w14:paraId="5719F214" w14:textId="77777777" w:rsidR="004E61F0" w:rsidRDefault="004E61F0" w:rsidP="004E61F0">
      <w:pPr>
        <w:pStyle w:val="StandardWeb"/>
      </w:pPr>
      <w:r>
        <w:t>23. Sie sind vom Zorne taub und blind,</w:t>
      </w:r>
      <w:r>
        <w:br/>
        <w:t>Hart wie ein Stein, der nichts empfindt,</w:t>
      </w:r>
      <w:r>
        <w:br/>
        <w:t>Auch gar nicht zu erweichen.</w:t>
      </w:r>
      <w:r>
        <w:br/>
        <w:t>Sie nehmen aus dem Essigfaß</w:t>
      </w:r>
      <w:r>
        <w:br/>
        <w:t>Und machen einen Schwamm mit naß,</w:t>
      </w:r>
      <w:r>
        <w:br/>
        <w:t>Den lassen sie ihm reichen.</w:t>
      </w:r>
      <w:r>
        <w:br/>
        <w:t>Ihr Herz ist voller Bitterkeit,</w:t>
      </w:r>
      <w:r>
        <w:br/>
        <w:t>Und damit sind sie auch bereit,</w:t>
      </w:r>
      <w:r>
        <w:br/>
        <w:t>Den, der jetzt stirbt, zu laben.</w:t>
      </w:r>
      <w:r>
        <w:br/>
        <w:t>Viel machen aus dem Ernst ein Spiel</w:t>
      </w:r>
      <w:r>
        <w:br/>
        <w:t>Und sprechen: `Halt sehn, er will</w:t>
      </w:r>
      <w:r>
        <w:br/>
        <w:t>Eliä Hilfe Haben. –</w:t>
      </w:r>
    </w:p>
    <w:p w14:paraId="1968CB20" w14:textId="77777777" w:rsidR="004E61F0" w:rsidRDefault="004E61F0" w:rsidP="004E61F0">
      <w:pPr>
        <w:pStyle w:val="StandardWeb"/>
      </w:pPr>
      <w:r>
        <w:t>24. Er aber sprach: `Es ist vollbracht!</w:t>
      </w:r>
      <w:r>
        <w:br/>
        <w:t>Und darauf wird er von der Macht</w:t>
      </w:r>
      <w:r>
        <w:br/>
        <w:t>Des Todes überfallen.´</w:t>
      </w:r>
      <w:r>
        <w:br/>
        <w:t>Er neigte sich zur sanften Ruh,</w:t>
      </w:r>
      <w:r>
        <w:br/>
        <w:t>Er schloß die schwachen Augen zu</w:t>
      </w:r>
      <w:r>
        <w:br/>
        <w:t>Und schrie mit großem Schallen:</w:t>
      </w:r>
      <w:r>
        <w:br/>
        <w:t>Nimm auf, Herr, meinen Geist,</w:t>
      </w:r>
      <w:r>
        <w:br/>
        <w:t>Du, mein herzlieber Vater, weißt,</w:t>
      </w:r>
      <w:r>
        <w:br/>
        <w:t>Wie du ihn sollt bewahren! –</w:t>
      </w:r>
      <w:r>
        <w:br/>
        <w:t>Und also ist der große Held,</w:t>
      </w:r>
      <w:r>
        <w:br/>
        <w:t>Der Himmel, Erd und alles hält,</w:t>
      </w:r>
      <w:r>
        <w:br/>
        <w:t>Von dieser Welt gefahren.</w:t>
      </w:r>
    </w:p>
    <w:p w14:paraId="644546A4" w14:textId="77777777" w:rsidR="004E61F0" w:rsidRDefault="004E61F0" w:rsidP="004E61F0">
      <w:pPr>
        <w:pStyle w:val="StandardWeb"/>
      </w:pPr>
      <w:r>
        <w:t>25. Er fuhr dahin, im Augenblick</w:t>
      </w:r>
      <w:r>
        <w:br/>
        <w:t>Zerriß der Vorhang in zwei Stück,</w:t>
      </w:r>
      <w:r>
        <w:br/>
        <w:t>Die Erd erschrak und bebte.</w:t>
      </w:r>
      <w:r>
        <w:br/>
        <w:t>Die Felsen sprangen in die Luft,</w:t>
      </w:r>
      <w:r>
        <w:br/>
        <w:t>Auch öffnet sich der Gräber Gruft</w:t>
      </w:r>
      <w:r>
        <w:br/>
        <w:t>Und was darinnen lebte.</w:t>
      </w:r>
      <w:r>
        <w:br/>
        <w:t>Der Juden Herzen bleiben hart,</w:t>
      </w:r>
      <w:r>
        <w:br/>
        <w:t>Allein der Hauptmann, dem da ward</w:t>
      </w:r>
      <w:r>
        <w:br/>
        <w:t>Die Wach am Kreuz befohlen,</w:t>
      </w:r>
      <w:r>
        <w:br/>
        <w:t>Der glaubt, und mit ihm sein Gesind,</w:t>
      </w:r>
      <w:r>
        <w:br/>
        <w:t>Es wäre Jesus Gottes Kind</w:t>
      </w:r>
      <w:r>
        <w:br/>
        <w:t>Und sagens unverhohlen.</w:t>
      </w:r>
    </w:p>
    <w:p w14:paraId="50B3EE60" w14:textId="77777777" w:rsidR="004E61F0" w:rsidRDefault="004E61F0" w:rsidP="004E61F0">
      <w:pPr>
        <w:pStyle w:val="StandardWeb"/>
      </w:pPr>
      <w:r>
        <w:t>26. Man brach den Schächern ihre Bein,</w:t>
      </w:r>
      <w:r>
        <w:br/>
        <w:t>Mein und dein Heiland bleib allein</w:t>
      </w:r>
      <w:r>
        <w:br/>
        <w:t>An Beinen ungebrochen.</w:t>
      </w:r>
      <w:r>
        <w:br/>
        <w:t>Das aber ist wahr und gewiß,</w:t>
      </w:r>
      <w:r>
        <w:br/>
        <w:t>Daß ein Soldat mit seinem Spieß</w:t>
      </w:r>
      <w:r>
        <w:br/>
        <w:t>Die Seiten ihm zerstochen.</w:t>
      </w:r>
      <w:r>
        <w:br/>
        <w:t>Aus welcher Wund ein edle Flut</w:t>
      </w:r>
      <w:r>
        <w:br/>
        <w:t>Von Blut und Wasser uns zugut</w:t>
      </w:r>
      <w:r>
        <w:br/>
        <w:t>Alsbald herausgeflossen.</w:t>
      </w:r>
      <w:r>
        <w:br/>
        <w:t>Zuletzt wird er vom Kreuz gebracht</w:t>
      </w:r>
      <w:r>
        <w:br/>
        <w:t>Und, wohl beschickt, nach vor der Nacht</w:t>
      </w:r>
      <w:r>
        <w:br/>
        <w:t>In Josephs Grab geschlossen.</w:t>
      </w:r>
    </w:p>
    <w:p w14:paraId="21CCA8D3" w14:textId="77777777" w:rsidR="004E61F0" w:rsidRDefault="004E61F0" w:rsidP="004E61F0">
      <w:pPr>
        <w:pStyle w:val="StandardWeb"/>
      </w:pPr>
      <w:r>
        <w:t>27. Die Juden hatten wohl gehört,</w:t>
      </w:r>
      <w:r>
        <w:br/>
        <w:t>Er würde, wir er selbst gelehrt,</w:t>
      </w:r>
      <w:r>
        <w:br/>
        <w:t>Von Toten auferstehen;</w:t>
      </w:r>
      <w:r>
        <w:br/>
        <w:t>Das halten sie für unwahr sein,</w:t>
      </w:r>
      <w:r>
        <w:br/>
        <w:t>Sie bilden Ihnen aber ein,</w:t>
      </w:r>
      <w:r>
        <w:br/>
        <w:t>Es möchte List ergehen.</w:t>
      </w:r>
      <w:r>
        <w:br/>
        <w:t>Drum siegeln sie des Grabes Tür</w:t>
      </w:r>
      <w:r>
        <w:br/>
        <w:t>Und legen starke Wache für:</w:t>
      </w:r>
      <w:r>
        <w:br/>
        <w:t>Umsonst und gar vergebens!</w:t>
      </w:r>
      <w:r>
        <w:br/>
        <w:t>Der Herr bringt durch, kein Fels und Stein,</w:t>
      </w:r>
      <w:r>
        <w:br/>
        <w:t>Kein Wächter mag zu mächtig sein</w:t>
      </w:r>
      <w:r>
        <w:br/>
        <w:t>Dem Fürsten unsres Lebens.</w:t>
      </w:r>
    </w:p>
    <w:p w14:paraId="43757939" w14:textId="366B5AC9" w:rsidR="004E61F0" w:rsidRDefault="004E61F0" w:rsidP="004E61F0">
      <w:pPr>
        <w:pStyle w:val="StandardWeb"/>
      </w:pPr>
      <w:r>
        <w:t>28. Nun seh und lern ein jedermann,</w:t>
      </w:r>
      <w:r>
        <w:br/>
        <w:t>Wie sehr viel Gutes uns getan</w:t>
      </w:r>
      <w:r>
        <w:br/>
        <w:t>Der Bräutgam unsrer Seelen:</w:t>
      </w:r>
      <w:r>
        <w:br/>
        <w:t>Er nahm auf sich unser Schuld</w:t>
      </w:r>
      <w:r>
        <w:br/>
        <w:t>Und ließ aus treuer Lieb und Huld</w:t>
      </w:r>
      <w:r>
        <w:br/>
        <w:t>Sich unser</w:t>
      </w:r>
      <w:r w:rsidR="00C73C26">
        <w:t>t</w:t>
      </w:r>
      <w:r>
        <w:t>halben quälen.</w:t>
      </w:r>
      <w:r>
        <w:br/>
        <w:t>Zerknirschtes Herz, betrübter Geist,</w:t>
      </w:r>
      <w:r>
        <w:br/>
        <w:t>Den seine Sünde nagt und beißt,</w:t>
      </w:r>
      <w:r>
        <w:br/>
        <w:t>Laß Sorg und Kummer fallen.</w:t>
      </w:r>
      <w:r>
        <w:br/>
        <w:t>Weil unser Heiland Jesus Christ</w:t>
      </w:r>
      <w:r>
        <w:br/>
        <w:t>Ein Sündenopfer worden ist</w:t>
      </w:r>
      <w:r>
        <w:br/>
        <w:t>Dir und uns Menschen allen!</w:t>
      </w:r>
    </w:p>
    <w:p w14:paraId="0CB85FFE" w14:textId="77777777" w:rsidR="004E61F0" w:rsidRDefault="004E61F0" w:rsidP="004E61F0">
      <w:pPr>
        <w:pStyle w:val="StandardWeb"/>
      </w:pPr>
      <w:r>
        <w:t>29. Du aber, der du sicher stehst,</w:t>
      </w:r>
      <w:r>
        <w:br/>
        <w:t>Und ohne Buße täglich gehst</w:t>
      </w:r>
      <w:r>
        <w:br/>
        <w:t>In ungescheute Sünden,</w:t>
      </w:r>
      <w:r>
        <w:br/>
        <w:t>Betrachte, was für Straf und Last,</w:t>
      </w:r>
      <w:r>
        <w:br/>
        <w:t>Wenn du dein Maß gefüllet hast,</w:t>
      </w:r>
      <w:r>
        <w:br/>
        <w:t>Dich endlich werde finden!</w:t>
      </w:r>
      <w:r>
        <w:br/>
        <w:t>Denn tut man das am grünen Baum,</w:t>
      </w:r>
      <w:r>
        <w:br/>
        <w:t>So denke, was für Ort und Raum</w:t>
      </w:r>
      <w:r>
        <w:br/>
        <w:t>Der dürre werd erlangen.</w:t>
      </w:r>
      <w:r>
        <w:br/>
        <w:t>O Jesu, gib uns deinen Sinn</w:t>
      </w:r>
      <w:r>
        <w:br/>
        <w:t>Und bring uns alle, wo du hin</w:t>
      </w:r>
      <w:r>
        <w:br/>
        <w:t xml:space="preserve">Durch deinen Tod gegangen! </w:t>
      </w:r>
    </w:p>
    <w:p w14:paraId="312BF9D1" w14:textId="77777777" w:rsidR="005E7400" w:rsidRDefault="005E7400" w:rsidP="005E7400">
      <w:pPr>
        <w:pStyle w:val="berschrift1"/>
      </w:pPr>
      <w:r w:rsidRPr="005E7400">
        <w:t>O Tod, o Tod, du greulichs Bild</w:t>
      </w:r>
      <w:r>
        <w:t xml:space="preserve"> </w:t>
      </w:r>
    </w:p>
    <w:p w14:paraId="7F1B8749" w14:textId="77777777" w:rsidR="005E7400" w:rsidRDefault="005E7400" w:rsidP="005E7400">
      <w:pPr>
        <w:pStyle w:val="StandardWeb"/>
      </w:pPr>
      <w:r>
        <w:t>O Tod, o Tod, du greulichs Bild</w:t>
      </w:r>
      <w:r>
        <w:br/>
        <w:t>Und Feind voll Zorns und Blitzen,</w:t>
      </w:r>
      <w:r>
        <w:br/>
        <w:t>Wie machst du dich so groß und wild</w:t>
      </w:r>
      <w:r>
        <w:br/>
        <w:t>Mit deiner Pfeile Spitzen?</w:t>
      </w:r>
      <w:r>
        <w:br/>
        <w:t>Hier ist ein Herz, das nicht acht</w:t>
      </w:r>
      <w:r>
        <w:br/>
        <w:t>Und spottet deiner schnöden Macht</w:t>
      </w:r>
      <w:r>
        <w:br/>
        <w:t>Und der zerbrochnen Pfeife.</w:t>
      </w:r>
    </w:p>
    <w:p w14:paraId="5E21FCD8" w14:textId="77777777" w:rsidR="005E7400" w:rsidRDefault="005E7400" w:rsidP="005E7400">
      <w:pPr>
        <w:pStyle w:val="StandardWeb"/>
      </w:pPr>
      <w:r>
        <w:t>Komm nur mit deinem Bogen bald</w:t>
      </w:r>
      <w:r>
        <w:br/>
        <w:t>Und ziele mir zum Herzen;</w:t>
      </w:r>
      <w:r>
        <w:br/>
        <w:t>In deiner seltsamen Gestalt</w:t>
      </w:r>
      <w:r>
        <w:br/>
        <w:t>Versuchs mit Pein und Schmerzen:</w:t>
      </w:r>
      <w:r>
        <w:br/>
        <w:t>Was wirst du damit richten aus?</w:t>
      </w:r>
      <w:r>
        <w:br/>
        <w:t>Ich werde dir doch aus dem Haus</w:t>
      </w:r>
      <w:r>
        <w:br/>
        <w:t>Einmal gewiß entlaufen.</w:t>
      </w:r>
    </w:p>
    <w:p w14:paraId="58EDD816" w14:textId="77777777" w:rsidR="005E7400" w:rsidRDefault="005E7400" w:rsidP="005E7400">
      <w:pPr>
        <w:pStyle w:val="StandardWeb"/>
      </w:pPr>
      <w:r>
        <w:t>Ich weiß, daß dir zerschlagen ist</w:t>
      </w:r>
      <w:r>
        <w:br/>
        <w:t>Dein Schloß und seine Riegel</w:t>
      </w:r>
      <w:r>
        <w:br/>
        <w:t>Durch meinen Heiland Jesum Christ;</w:t>
      </w:r>
      <w:r>
        <w:br/>
        <w:t>Der brach des Grabes Siegel</w:t>
      </w:r>
      <w:r>
        <w:br/>
        <w:t>Und führte dich zum Siegesschau,</w:t>
      </w:r>
      <w:r>
        <w:br/>
        <w:t>Auf daß uns nicht mehr von dir grau;</w:t>
      </w:r>
      <w:r>
        <w:br/>
        <w:t>Ein Spott ist aus dir worden.</w:t>
      </w:r>
    </w:p>
    <w:p w14:paraId="3787BA3B" w14:textId="77777777" w:rsidR="005E7400" w:rsidRDefault="005E7400" w:rsidP="005E7400">
      <w:pPr>
        <w:pStyle w:val="StandardWeb"/>
      </w:pPr>
      <w:r>
        <w:t>Besiehe deinen Palast wohl</w:t>
      </w:r>
      <w:r>
        <w:br/>
        <w:t>Und deines Reiches Wesen,</w:t>
      </w:r>
      <w:r>
        <w:br/>
        <w:t>Obs noch anitzo sei so voll</w:t>
      </w:r>
      <w:r>
        <w:br/>
        <w:t>Als es zuvor gewesen:</w:t>
      </w:r>
      <w:r>
        <w:br/>
        <w:t>Ist Moses nicht aus deiner Hand</w:t>
      </w:r>
      <w:r>
        <w:br/>
        <w:t>Entwischt und im gelobten Land</w:t>
      </w:r>
      <w:r>
        <w:br/>
        <w:t>Auf Tabor schön erschienen?</w:t>
      </w:r>
    </w:p>
    <w:p w14:paraId="6D003509" w14:textId="77777777" w:rsidR="005E7400" w:rsidRDefault="005E7400" w:rsidP="005E7400">
      <w:pPr>
        <w:pStyle w:val="StandardWeb"/>
      </w:pPr>
      <w:r>
        <w:t>Wo ist der alten Heilgen Zahl,</w:t>
      </w:r>
      <w:r>
        <w:br/>
        <w:t>Die auch daselbst begraben?</w:t>
      </w:r>
      <w:r>
        <w:br/>
        <w:t>Sie sind erhöht in Himmelssaal,</w:t>
      </w:r>
      <w:r>
        <w:br/>
        <w:t>Da sie sich ewig laben.</w:t>
      </w:r>
      <w:r>
        <w:br/>
        <w:t>Des starken Jesus Heldenhand</w:t>
      </w:r>
      <w:r>
        <w:br/>
        <w:t>Hat dir zersprengt all deine Band,</w:t>
      </w:r>
      <w:r>
        <w:br/>
        <w:t>Als er dein Kämpfer wurde.</w:t>
      </w:r>
    </w:p>
    <w:p w14:paraId="3BFF7EAD" w14:textId="77777777" w:rsidR="005E7400" w:rsidRDefault="005E7400" w:rsidP="005E7400">
      <w:pPr>
        <w:pStyle w:val="StandardWeb"/>
      </w:pPr>
      <w:r>
        <w:t>Was solls denn nun, o Jesu, sein,</w:t>
      </w:r>
      <w:r>
        <w:br/>
        <w:t>Daß mich der Tod so schrecket?</w:t>
      </w:r>
      <w:r>
        <w:br/>
        <w:t>Hat doch Elisa Totenbein,</w:t>
      </w:r>
      <w:r>
        <w:br/>
        <w:t>Was tot war, auferwecket:</w:t>
      </w:r>
      <w:r>
        <w:br/>
        <w:t>Viel mehr wirst du, den Trost hab ich,</w:t>
      </w:r>
      <w:r>
        <w:br/>
        <w:t>Zum Leben kräftig rüsten mich,</w:t>
      </w:r>
      <w:r>
        <w:br/>
        <w:t>Drum schlaf ich ein mit Freuden.</w:t>
      </w:r>
    </w:p>
    <w:p w14:paraId="5F885E4E" w14:textId="77777777" w:rsidR="00FD112D" w:rsidRDefault="00FD112D" w:rsidP="00FD112D">
      <w:pPr>
        <w:pStyle w:val="berschrift1"/>
      </w:pPr>
      <w:r w:rsidRPr="005E7400">
        <w:t>O Welt, sieh hier dein Leben</w:t>
      </w:r>
      <w:r>
        <w:t xml:space="preserve"> </w:t>
      </w:r>
    </w:p>
    <w:p w14:paraId="0D96B32D" w14:textId="77777777" w:rsidR="00FD112D" w:rsidRDefault="00FD112D" w:rsidP="00FD112D">
      <w:pPr>
        <w:pStyle w:val="StandardWeb"/>
      </w:pPr>
      <w:r>
        <w:t>O Welt, sieh hier dein Leben</w:t>
      </w:r>
      <w:r>
        <w:br/>
        <w:t>am Stamm des Kreuzes schweben,</w:t>
      </w:r>
      <w:r>
        <w:br/>
        <w:t>dein Heil sinkt in den Tod.</w:t>
      </w:r>
      <w:r>
        <w:br/>
        <w:t>Der große Fürst der Ehren</w:t>
      </w:r>
      <w:r>
        <w:br/>
        <w:t>läßt willig sich beschweren</w:t>
      </w:r>
      <w:r>
        <w:br/>
        <w:t>mit Schlägen, Hohn und großem Spott.</w:t>
      </w:r>
    </w:p>
    <w:p w14:paraId="69647AD8" w14:textId="77777777" w:rsidR="00FD112D" w:rsidRDefault="00FD112D" w:rsidP="00FD112D">
      <w:pPr>
        <w:pStyle w:val="StandardWeb"/>
      </w:pPr>
      <w:r>
        <w:t>Tritt her und schau mit Fleiße,</w:t>
      </w:r>
      <w:r>
        <w:br/>
        <w:t>sein Leib ist ganz mit Schweiße</w:t>
      </w:r>
      <w:r>
        <w:br/>
        <w:t>des Blutes überfüllt;</w:t>
      </w:r>
      <w:r>
        <w:br/>
        <w:t>aus seinem edlen Herzen</w:t>
      </w:r>
      <w:r>
        <w:br/>
        <w:t>vor unerschöpften Schmerzen</w:t>
      </w:r>
      <w:r>
        <w:br/>
        <w:t>ein Seufzer nach dem andern quillt.</w:t>
      </w:r>
    </w:p>
    <w:p w14:paraId="4EC9A4D5" w14:textId="77777777" w:rsidR="00FD112D" w:rsidRDefault="00FD112D" w:rsidP="00FD112D">
      <w:pPr>
        <w:pStyle w:val="StandardWeb"/>
      </w:pPr>
      <w:r>
        <w:t>Wer hat dich so geschlagen,</w:t>
      </w:r>
      <w:r>
        <w:br/>
        <w:t>mein Heil, und dich mit plagen</w:t>
      </w:r>
      <w:r>
        <w:br/>
        <w:t>so übel zugericht‘t?</w:t>
      </w:r>
      <w:r>
        <w:br/>
        <w:t>Du bist ja nicht ein Sünder,</w:t>
      </w:r>
      <w:r>
        <w:br/>
        <w:t>wie wir und unsre Kinder,</w:t>
      </w:r>
      <w:r>
        <w:br/>
        <w:t>von Übeltaten weißt du nicht.</w:t>
      </w:r>
    </w:p>
    <w:p w14:paraId="28C55C97" w14:textId="77777777" w:rsidR="00FD112D" w:rsidRDefault="00FD112D" w:rsidP="00FD112D">
      <w:pPr>
        <w:pStyle w:val="StandardWeb"/>
      </w:pPr>
      <w:r>
        <w:t>Ich, ich und meine Sünden,</w:t>
      </w:r>
      <w:r>
        <w:br/>
        <w:t>die sich wie Körnlein finden</w:t>
      </w:r>
      <w:r>
        <w:br/>
        <w:t>des Sandes an dem Meer,</w:t>
      </w:r>
      <w:r>
        <w:br/>
        <w:t>die haben dir erreget</w:t>
      </w:r>
      <w:r>
        <w:br/>
        <w:t>das Elend, das dich schläget,</w:t>
      </w:r>
      <w:r>
        <w:br/>
        <w:t>und das betrübte Marterheer.</w:t>
      </w:r>
    </w:p>
    <w:p w14:paraId="367DE532" w14:textId="77777777" w:rsidR="00FD112D" w:rsidRDefault="00FD112D" w:rsidP="00FD112D">
      <w:pPr>
        <w:pStyle w:val="StandardWeb"/>
      </w:pPr>
      <w:r>
        <w:t>Ich bins, ich sollte büßen,</w:t>
      </w:r>
      <w:r>
        <w:br/>
        <w:t>an Händen und an Füßen</w:t>
      </w:r>
      <w:r>
        <w:br/>
        <w:t>gebunden in der Höll;</w:t>
      </w:r>
      <w:r>
        <w:br/>
        <w:t>die Geißeln und die Banden</w:t>
      </w:r>
      <w:r>
        <w:br/>
        <w:t>und was du ausgestanden,</w:t>
      </w:r>
      <w:r>
        <w:br/>
        <w:t>das hat verdienet meine Seel.</w:t>
      </w:r>
    </w:p>
    <w:p w14:paraId="16CE8EED" w14:textId="77777777" w:rsidR="00FD112D" w:rsidRDefault="00FD112D" w:rsidP="00FD112D">
      <w:pPr>
        <w:pStyle w:val="StandardWeb"/>
      </w:pPr>
      <w:r>
        <w:t>Du nimmst auf deinen Rücken</w:t>
      </w:r>
      <w:r>
        <w:br/>
        <w:t>die Lasten, die mich drücken</w:t>
      </w:r>
      <w:r>
        <w:br/>
        <w:t>viel schwerer als ein Stein.</w:t>
      </w:r>
      <w:r>
        <w:br/>
        <w:t>Du wirst ein Fluch, dagegen</w:t>
      </w:r>
      <w:r>
        <w:br/>
        <w:t>Verehrst du mir den Segen;</w:t>
      </w:r>
      <w:r>
        <w:br/>
        <w:t>Dein Schmerzen muss mein Labsal sein.</w:t>
      </w:r>
    </w:p>
    <w:p w14:paraId="0D4DD2D2" w14:textId="77777777" w:rsidR="00FD112D" w:rsidRDefault="00FD112D" w:rsidP="00FD112D">
      <w:pPr>
        <w:pStyle w:val="StandardWeb"/>
      </w:pPr>
      <w:r>
        <w:t>Du setzest dich zum Bürgen,</w:t>
      </w:r>
      <w:r>
        <w:br/>
        <w:t>ja lässest dich erwürgen</w:t>
      </w:r>
      <w:r>
        <w:br/>
        <w:t>für mich und meine Schuld;</w:t>
      </w:r>
      <w:r>
        <w:br/>
        <w:t>mir lässest du dich krönen,</w:t>
      </w:r>
      <w:r>
        <w:br/>
        <w:t>mit Dornen, die dich höhnen,</w:t>
      </w:r>
      <w:r>
        <w:br/>
        <w:t>und leidest alles mit Geduld.</w:t>
      </w:r>
    </w:p>
    <w:p w14:paraId="7D9D8905" w14:textId="77777777" w:rsidR="00FD112D" w:rsidRDefault="00FD112D" w:rsidP="00FD112D">
      <w:pPr>
        <w:pStyle w:val="StandardWeb"/>
      </w:pPr>
      <w:r>
        <w:t>Du springst ins Todes Rachen,</w:t>
      </w:r>
      <w:r>
        <w:br/>
        <w:t>mich frei und los zu machen</w:t>
      </w:r>
      <w:r>
        <w:br/>
        <w:t>von solchem Ungeheur.</w:t>
      </w:r>
      <w:r>
        <w:br/>
        <w:t>Mein Sterben nimmst du abe,</w:t>
      </w:r>
      <w:r>
        <w:br/>
        <w:t>vergräbst es in dem Grabe,</w:t>
      </w:r>
      <w:r>
        <w:br/>
        <w:t>O unerhörtes Liebesfeur!</w:t>
      </w:r>
    </w:p>
    <w:p w14:paraId="1F9E70A4" w14:textId="77777777" w:rsidR="00FD112D" w:rsidRDefault="00FD112D" w:rsidP="00FD112D">
      <w:pPr>
        <w:pStyle w:val="StandardWeb"/>
      </w:pPr>
      <w:r>
        <w:t>Ich bin, mein Heil, verbunden</w:t>
      </w:r>
      <w:r>
        <w:br/>
        <w:t>all Augenblick und Stunden</w:t>
      </w:r>
      <w:r>
        <w:br/>
        <w:t>dir überhoch und hehr;</w:t>
      </w:r>
      <w:r>
        <w:br/>
        <w:t>was Leib und Seel vermögen,</w:t>
      </w:r>
      <w:r>
        <w:br/>
        <w:t>das will ich dankbar legen</w:t>
      </w:r>
      <w:r>
        <w:br/>
        <w:t>allzeit an deinen Dienst und Ehr.</w:t>
      </w:r>
    </w:p>
    <w:p w14:paraId="1C5405BE" w14:textId="77777777" w:rsidR="00FD112D" w:rsidRDefault="00FD112D" w:rsidP="00FD112D">
      <w:pPr>
        <w:pStyle w:val="StandardWeb"/>
      </w:pPr>
      <w:r>
        <w:t>Nun, ich kann nicht viel geben</w:t>
      </w:r>
      <w:r>
        <w:br/>
        <w:t>in diesem armen Leben,</w:t>
      </w:r>
      <w:r>
        <w:br/>
        <w:t>eins aber will ich tun:</w:t>
      </w:r>
      <w:r>
        <w:br/>
        <w:t>es soll dein Tod und Leiden,</w:t>
      </w:r>
      <w:r>
        <w:br/>
        <w:t>bis Leib und Seele scheiden,</w:t>
      </w:r>
      <w:r>
        <w:br/>
        <w:t>mir stets in meinem Herzen ruhn.</w:t>
      </w:r>
    </w:p>
    <w:p w14:paraId="5E6D0C69" w14:textId="77777777" w:rsidR="00FD112D" w:rsidRDefault="00FD112D" w:rsidP="00FD112D">
      <w:pPr>
        <w:pStyle w:val="StandardWeb"/>
      </w:pPr>
      <w:r>
        <w:t>Ich wills vor Augen setzen,</w:t>
      </w:r>
      <w:r>
        <w:br/>
        <w:t>mich stets daran ergötzen,</w:t>
      </w:r>
      <w:r>
        <w:br/>
        <w:t>ich sei auch, wo ich sei.</w:t>
      </w:r>
      <w:r>
        <w:br/>
        <w:t>Es soll mir sein ein Spiegel</w:t>
      </w:r>
      <w:r>
        <w:br/>
        <w:t>der Unschuld und ein Siegel</w:t>
      </w:r>
      <w:r>
        <w:br/>
        <w:t>der Lieb und unverfälschten Treu.</w:t>
      </w:r>
    </w:p>
    <w:p w14:paraId="1881EF70" w14:textId="77777777" w:rsidR="00FD112D" w:rsidRDefault="00FD112D" w:rsidP="00FD112D">
      <w:pPr>
        <w:pStyle w:val="StandardWeb"/>
      </w:pPr>
      <w:r>
        <w:t>Wie heftig unsre Sünden</w:t>
      </w:r>
      <w:r>
        <w:br/>
        <w:t>den frommen Gott entzünden,</w:t>
      </w:r>
      <w:r>
        <w:br/>
        <w:t>wie Rach und Eifer gehen,</w:t>
      </w:r>
      <w:r>
        <w:br/>
        <w:t>wie grausam seine Ruten,</w:t>
      </w:r>
      <w:r>
        <w:br/>
        <w:t>wie zornig seine Fluten,</w:t>
      </w:r>
      <w:r>
        <w:br/>
        <w:t>will ich aus diesem Leiden sehn.</w:t>
      </w:r>
    </w:p>
    <w:p w14:paraId="4BCB669E" w14:textId="77777777" w:rsidR="00FD112D" w:rsidRDefault="00FD112D" w:rsidP="00FD112D">
      <w:pPr>
        <w:pStyle w:val="StandardWeb"/>
      </w:pPr>
      <w:r>
        <w:t>Ich will daraus studieren,</w:t>
      </w:r>
      <w:r>
        <w:br/>
        <w:t>wie ich mein Herz soll zieren</w:t>
      </w:r>
      <w:r>
        <w:br/>
        <w:t>mit stillem, sanftem Mut,</w:t>
      </w:r>
      <w:r>
        <w:br/>
        <w:t>und wie ich die soll lieben,</w:t>
      </w:r>
      <w:r>
        <w:br/>
        <w:t>die mich doch sehr betrüben</w:t>
      </w:r>
      <w:r>
        <w:br/>
        <w:t>mit Werken, so die Bosheit tut.</w:t>
      </w:r>
    </w:p>
    <w:p w14:paraId="552C8773" w14:textId="77777777" w:rsidR="00FD112D" w:rsidRDefault="00FD112D" w:rsidP="00FD112D">
      <w:pPr>
        <w:pStyle w:val="StandardWeb"/>
      </w:pPr>
      <w:r>
        <w:t>Wenn böse Zungen stechen,</w:t>
      </w:r>
      <w:r>
        <w:br/>
        <w:t>mir Glimpf und Namen brechen,</w:t>
      </w:r>
      <w:r>
        <w:br/>
        <w:t>so will ich zähmen mich;</w:t>
      </w:r>
      <w:r>
        <w:br/>
        <w:t>das Unrecht will ich dulden,</w:t>
      </w:r>
      <w:r>
        <w:br/>
        <w:t>dem Nächsten seine Schulden</w:t>
      </w:r>
      <w:r>
        <w:br/>
        <w:t>verzeihen gern und williglich.</w:t>
      </w:r>
    </w:p>
    <w:p w14:paraId="28552EA1" w14:textId="77777777" w:rsidR="00FD112D" w:rsidRDefault="00FD112D" w:rsidP="00FD112D">
      <w:pPr>
        <w:pStyle w:val="StandardWeb"/>
      </w:pPr>
      <w:r>
        <w:t>Ich will ans Kreuz mich schlagen</w:t>
      </w:r>
      <w:r>
        <w:br/>
        <w:t>mit dir und dem absagen,</w:t>
      </w:r>
      <w:r>
        <w:br/>
        <w:t>was meinem Fleisch gefällt;</w:t>
      </w:r>
      <w:r>
        <w:br/>
        <w:t>was deine Augen hassen,</w:t>
      </w:r>
      <w:r>
        <w:br/>
        <w:t>das will ich fliehn und lassen,</w:t>
      </w:r>
      <w:r>
        <w:br/>
        <w:t>gefiel es auch der ganzen Welt.</w:t>
      </w:r>
    </w:p>
    <w:p w14:paraId="66EAA6E2" w14:textId="77777777" w:rsidR="00FD112D" w:rsidRDefault="00FD112D" w:rsidP="00FD112D">
      <w:pPr>
        <w:pStyle w:val="StandardWeb"/>
      </w:pPr>
      <w:r>
        <w:t>Dein Seufzen und dein Stöhnen</w:t>
      </w:r>
      <w:r>
        <w:br/>
        <w:t>und die viel tausend Tränen,</w:t>
      </w:r>
      <w:r>
        <w:br/>
        <w:t>die dir geflossen zu,</w:t>
      </w:r>
      <w:r>
        <w:br/>
        <w:t>die sollen mich am Ende</w:t>
      </w:r>
      <w:r>
        <w:br/>
        <w:t>in deinen Schoß und Hände</w:t>
      </w:r>
      <w:r>
        <w:br/>
        <w:t>begleiten zu der ewgen Ruh.</w:t>
      </w:r>
    </w:p>
    <w:p w14:paraId="3594C0B8" w14:textId="77777777" w:rsidR="004E61F0" w:rsidRDefault="004E61F0" w:rsidP="004E61F0">
      <w:pPr>
        <w:pStyle w:val="berschrift1"/>
      </w:pPr>
      <w:r w:rsidRPr="003F746E">
        <w:t>O, wie so ein großes Gut</w:t>
      </w:r>
      <w:r>
        <w:t xml:space="preserve"> </w:t>
      </w:r>
    </w:p>
    <w:p w14:paraId="26B21E99" w14:textId="77777777" w:rsidR="004E61F0" w:rsidRDefault="004E61F0" w:rsidP="004E61F0">
      <w:pPr>
        <w:pStyle w:val="StandardWeb"/>
      </w:pPr>
      <w:r>
        <w:t>1. O, wie so ein großes Gut</w:t>
      </w:r>
      <w:r>
        <w:br/>
        <w:t>Ist es doch, im Frieden scheiden</w:t>
      </w:r>
      <w:r>
        <w:br/>
        <w:t>Und mit wohlvergnügten Mut</w:t>
      </w:r>
      <w:r>
        <w:br/>
        <w:t>In Geduld den Tod erleiden!</w:t>
      </w:r>
      <w:r>
        <w:br/>
        <w:t>Lasset uns loben, was jeder nur weiß:</w:t>
      </w:r>
      <w:r>
        <w:br/>
        <w:t>Seligs Sterben hat dennoch den Preis.</w:t>
      </w:r>
    </w:p>
    <w:p w14:paraId="1A4C9F90" w14:textId="77777777" w:rsidR="004E61F0" w:rsidRDefault="004E61F0" w:rsidP="004E61F0">
      <w:pPr>
        <w:pStyle w:val="StandardWeb"/>
      </w:pPr>
      <w:r>
        <w:t>2. Dieses Gut, des herrlich prangt,</w:t>
      </w:r>
      <w:r>
        <w:br/>
        <w:t>Hat aus Gottes Hand und Throne,</w:t>
      </w:r>
      <w:r>
        <w:br/>
        <w:t>Mein Herr Linde, wohl erlangt</w:t>
      </w:r>
      <w:r>
        <w:br/>
        <w:t>Eures Hauses Ehr und Krone.</w:t>
      </w:r>
      <w:r>
        <w:br/>
        <w:t>Ihre Begierde nach himmlischer Au</w:t>
      </w:r>
      <w:r>
        <w:br/>
        <w:t>Ist ihr erfüllet, der seligen Frau.</w:t>
      </w:r>
    </w:p>
    <w:p w14:paraId="089211D6" w14:textId="77777777" w:rsidR="004E61F0" w:rsidRDefault="004E61F0" w:rsidP="004E61F0">
      <w:pPr>
        <w:pStyle w:val="StandardWeb"/>
      </w:pPr>
      <w:r>
        <w:t>3. Sie hat ja des Kreuzes Joch</w:t>
      </w:r>
      <w:r>
        <w:br/>
        <w:t>Auch zuweilen wohl genossen:</w:t>
      </w:r>
      <w:r>
        <w:br/>
        <w:t>Wie gekränket war sie doch,</w:t>
      </w:r>
      <w:r>
        <w:br/>
        <w:t>Da ihr Berkow ward erschossen,</w:t>
      </w:r>
      <w:r>
        <w:br/>
        <w:t>Berkow, das feine, geschickte Gemüt,</w:t>
      </w:r>
      <w:r>
        <w:br/>
        <w:t>Dessen Gedächtnis noch immerzu blüht?</w:t>
      </w:r>
    </w:p>
    <w:p w14:paraId="66C2ECE5" w14:textId="77777777" w:rsidR="004E61F0" w:rsidRDefault="004E61F0" w:rsidP="004E61F0">
      <w:pPr>
        <w:pStyle w:val="StandardWeb"/>
      </w:pPr>
      <w:r>
        <w:t>4. Nun, der Gott, der sie gekränkt,</w:t>
      </w:r>
      <w:r>
        <w:br/>
        <w:t>Hat sie wieder auch erfreut</w:t>
      </w:r>
      <w:r>
        <w:br/>
        <w:t>Und euch ihr zum Mann beschenkt,</w:t>
      </w:r>
      <w:r>
        <w:br/>
        <w:t>Welchs euch noch nie gereut.</w:t>
      </w:r>
      <w:r>
        <w:br/>
        <w:t>Jetzo genießt sie der ewigen Ehr</w:t>
      </w:r>
      <w:r>
        <w:br/>
        <w:t xml:space="preserve">In Gottes Reiche. Was will sie doch mehr? </w:t>
      </w:r>
    </w:p>
    <w:p w14:paraId="645999BB" w14:textId="77777777" w:rsidR="00FD112D" w:rsidRDefault="00FD112D" w:rsidP="00FD112D">
      <w:pPr>
        <w:pStyle w:val="berschrift1"/>
      </w:pPr>
      <w:r w:rsidRPr="00FD112D">
        <w:t>Schaut, schaut, was ist für Wunder bar</w:t>
      </w:r>
      <w:r>
        <w:t xml:space="preserve"> </w:t>
      </w:r>
    </w:p>
    <w:p w14:paraId="5C6B8E52" w14:textId="77777777" w:rsidR="00FD112D" w:rsidRDefault="00FD112D" w:rsidP="00FD112D">
      <w:pPr>
        <w:pStyle w:val="StandardWeb"/>
      </w:pPr>
      <w:r>
        <w:t>1. Schaut, schaut, was ist für Wunder dar?</w:t>
      </w:r>
      <w:r>
        <w:br/>
        <w:t>Die schwarze Nacht wird hell und klar,</w:t>
      </w:r>
      <w:r>
        <w:br/>
        <w:t>Ein großes Licht bricht jetzt herein,</w:t>
      </w:r>
      <w:r>
        <w:br/>
        <w:t>Ihm weichet aller Sternen Schein.</w:t>
      </w:r>
    </w:p>
    <w:p w14:paraId="253FD581" w14:textId="77777777" w:rsidR="00FD112D" w:rsidRDefault="00FD112D" w:rsidP="00FD112D">
      <w:pPr>
        <w:pStyle w:val="StandardWeb"/>
      </w:pPr>
      <w:r>
        <w:t>2. Es ist ein rechtes Wunderlicht</w:t>
      </w:r>
      <w:r>
        <w:br/>
        <w:t>Und gar die alte Sonne nicht,</w:t>
      </w:r>
      <w:r>
        <w:br/>
        <w:t>Weils wider die Natur die Nacht</w:t>
      </w:r>
      <w:r>
        <w:br/>
        <w:t>Zu einem hellen Tage macht.</w:t>
      </w:r>
    </w:p>
    <w:p w14:paraId="1CEE770E" w14:textId="77777777" w:rsidR="00FD112D" w:rsidRDefault="00FD112D" w:rsidP="00FD112D">
      <w:pPr>
        <w:pStyle w:val="StandardWeb"/>
      </w:pPr>
      <w:r>
        <w:t>3. Was wird hierdurch uns zeigen an,</w:t>
      </w:r>
      <w:r>
        <w:br/>
        <w:t>Der die Natur so ändern kann?</w:t>
      </w:r>
      <w:r>
        <w:br/>
        <w:t>Es muß ein großes Werk geschehn,</w:t>
      </w:r>
      <w:r>
        <w:br/>
        <w:t>Wie wir aus solchen Zeichen sehn.</w:t>
      </w:r>
    </w:p>
    <w:p w14:paraId="035A089D" w14:textId="77777777" w:rsidR="00FD112D" w:rsidRDefault="00FD112D" w:rsidP="00FD112D">
      <w:pPr>
        <w:pStyle w:val="StandardWeb"/>
      </w:pPr>
      <w:r>
        <w:t>4. Sollt auch erscheinen dieser Zeit</w:t>
      </w:r>
      <w:r>
        <w:br/>
        <w:t>Die Sonne der Gerechtigkeit,</w:t>
      </w:r>
      <w:r>
        <w:br/>
        <w:t>Der helle Stern aus Jakobs Stamm,</w:t>
      </w:r>
      <w:r>
        <w:br/>
        <w:t>Der Heiden Licht, des Weibes Sam?</w:t>
      </w:r>
    </w:p>
    <w:p w14:paraId="30092F2D" w14:textId="77777777" w:rsidR="00FD112D" w:rsidRDefault="00FD112D" w:rsidP="00FD112D">
      <w:pPr>
        <w:pStyle w:val="StandardWeb"/>
      </w:pPr>
      <w:r>
        <w:t>5. Es ist also. Des Himmels Heer,</w:t>
      </w:r>
      <w:r>
        <w:br/>
        <w:t>Das bringt uns jetzt die Freudenmähr,</w:t>
      </w:r>
      <w:r>
        <w:br/>
        <w:t>Wie sich nunmehr hat eingestellt</w:t>
      </w:r>
      <w:r>
        <w:br/>
        <w:t>Zu Bethlehem das Heil der Welt.</w:t>
      </w:r>
    </w:p>
    <w:p w14:paraId="6B639767" w14:textId="77777777" w:rsidR="00FD112D" w:rsidRDefault="00FD112D" w:rsidP="00FD112D">
      <w:pPr>
        <w:pStyle w:val="StandardWeb"/>
      </w:pPr>
      <w:r>
        <w:t>6. O Gütigkeit, was lange Jahr</w:t>
      </w:r>
      <w:r>
        <w:br/>
        <w:t>Sich hat der frommen Väter Schar</w:t>
      </w:r>
      <w:r>
        <w:br/>
        <w:t>Gewünscht und sehnlich oft begehrt,</w:t>
      </w:r>
      <w:r>
        <w:br/>
        <w:t>Des werden wir von Gott gewährt.</w:t>
      </w:r>
    </w:p>
    <w:p w14:paraId="66B44440" w14:textId="77777777" w:rsidR="00FD112D" w:rsidRDefault="00FD112D" w:rsidP="00FD112D">
      <w:pPr>
        <w:pStyle w:val="StandardWeb"/>
      </w:pPr>
      <w:r>
        <w:t>7. Drum auf, ihr Menschenkinder, auf,</w:t>
      </w:r>
      <w:r>
        <w:br/>
        <w:t>Auf, auf und nehmet euren Lauf</w:t>
      </w:r>
      <w:r>
        <w:br/>
        <w:t>Mit mir hin zu der Stell und Ort,</w:t>
      </w:r>
      <w:r>
        <w:br/>
        <w:t>Davon gemeldt der Engel Wort.</w:t>
      </w:r>
    </w:p>
    <w:p w14:paraId="2CAB3294" w14:textId="77777777" w:rsidR="00FD112D" w:rsidRDefault="00FD112D" w:rsidP="00FD112D">
      <w:pPr>
        <w:pStyle w:val="StandardWeb"/>
      </w:pPr>
      <w:r>
        <w:t>8. Schaut hin, dort liegt im finstern Stall,</w:t>
      </w:r>
      <w:r>
        <w:br/>
        <w:t>Des Herrschaft gehet überall,</w:t>
      </w:r>
      <w:r>
        <w:br/>
        <w:t>Da Speise vormals sucht ein Kind,</w:t>
      </w:r>
      <w:r>
        <w:br/>
        <w:t>Da ruhet jetzt der Jungfrau Kind.</w:t>
      </w:r>
    </w:p>
    <w:p w14:paraId="3EC01DC0" w14:textId="77777777" w:rsidR="00FD112D" w:rsidRDefault="00FD112D" w:rsidP="00FD112D">
      <w:pPr>
        <w:pStyle w:val="StandardWeb"/>
      </w:pPr>
      <w:r>
        <w:t>9. O Menschenkind, betracht es recht,</w:t>
      </w:r>
      <w:r>
        <w:br/>
        <w:t>Und strauchle nicht, dieweil so schlecht,</w:t>
      </w:r>
      <w:r>
        <w:br/>
        <w:t>So elend scheint dies Kindelein,</w:t>
      </w:r>
      <w:r>
        <w:br/>
        <w:t>Es ist und soll auch groß uns sein.</w:t>
      </w:r>
    </w:p>
    <w:p w14:paraId="6B421B40" w14:textId="77777777" w:rsidR="00FD112D" w:rsidRDefault="00FD112D" w:rsidP="00FD112D">
      <w:pPr>
        <w:pStyle w:val="StandardWeb"/>
      </w:pPr>
      <w:r>
        <w:t>10. Es wird im Fleisch hier vorgestellt,</w:t>
      </w:r>
      <w:r>
        <w:br/>
        <w:t>Der alles schuf und noch erhält,</w:t>
      </w:r>
      <w:r>
        <w:br/>
        <w:t>Das Wort, so bald im Anfang war</w:t>
      </w:r>
      <w:r>
        <w:br/>
        <w:t>Bei Gott, selbst Gott, das lieget dar.</w:t>
      </w:r>
    </w:p>
    <w:p w14:paraId="621C518C" w14:textId="77777777" w:rsidR="00FD112D" w:rsidRDefault="00FD112D" w:rsidP="00FD112D">
      <w:pPr>
        <w:pStyle w:val="StandardWeb"/>
      </w:pPr>
      <w:r>
        <w:t>11. Es ist der eingeborne Sohn</w:t>
      </w:r>
      <w:r>
        <w:br/>
        <w:t>Des Vaters, unser Gnadenthron,</w:t>
      </w:r>
      <w:r>
        <w:br/>
        <w:t>Das A und O, der große Gott,</w:t>
      </w:r>
      <w:r>
        <w:br/>
        <w:t>Der Siegesfürst, Herr Zebaoth.</w:t>
      </w:r>
    </w:p>
    <w:p w14:paraId="737145E4" w14:textId="77777777" w:rsidR="00FD112D" w:rsidRDefault="00FD112D" w:rsidP="00FD112D">
      <w:pPr>
        <w:pStyle w:val="StandardWeb"/>
      </w:pPr>
      <w:r>
        <w:t>12. Denn weil die Zeit nunmehr erfüllt,</w:t>
      </w:r>
      <w:r>
        <w:br/>
        <w:t>Da Gottes Zorn muß sein gestillt,</w:t>
      </w:r>
      <w:r>
        <w:br/>
        <w:t>Wird sein Sohn Mensch, trägt unsre Schuld,</w:t>
      </w:r>
      <w:r>
        <w:br/>
        <w:t>Wirbt uns durch sein Blut Gottes Huld.</w:t>
      </w:r>
    </w:p>
    <w:p w14:paraId="5B933A75" w14:textId="77777777" w:rsidR="00FD112D" w:rsidRDefault="00FD112D" w:rsidP="00FD112D">
      <w:pPr>
        <w:pStyle w:val="StandardWeb"/>
      </w:pPr>
      <w:r>
        <w:t>13. Dies ist die rechte Freudenzeit,</w:t>
      </w:r>
      <w:r>
        <w:br/>
        <w:t>Weg Trauern, weg, weg alles Leid.</w:t>
      </w:r>
      <w:r>
        <w:br/>
        <w:t>Trotz dem, der ferner uns verhöhnt,</w:t>
      </w:r>
      <w:r>
        <w:br/>
        <w:t>Gott selbst ist Mensch, wir sind versöhnt.</w:t>
      </w:r>
    </w:p>
    <w:p w14:paraId="3A367372" w14:textId="77777777" w:rsidR="00FD112D" w:rsidRDefault="00FD112D" w:rsidP="00FD112D">
      <w:pPr>
        <w:pStyle w:val="StandardWeb"/>
      </w:pPr>
      <w:r>
        <w:t>14. Der Sündenbüßer ist nun hier,</w:t>
      </w:r>
      <w:r>
        <w:br/>
        <w:t>Den Schlangentreter haben wir,</w:t>
      </w:r>
      <w:r>
        <w:br/>
        <w:t>Der Höllen Pest, des Todes Gift,</w:t>
      </w:r>
      <w:r>
        <w:br/>
        <w:t>Des Lebens Fürst man hier antrifft.</w:t>
      </w:r>
    </w:p>
    <w:p w14:paraId="55F7A731" w14:textId="77777777" w:rsidR="00FD112D" w:rsidRDefault="00FD112D" w:rsidP="00FD112D">
      <w:pPr>
        <w:pStyle w:val="StandardWeb"/>
      </w:pPr>
      <w:r>
        <w:t>15. Es hat mit uns nun keine Not,</w:t>
      </w:r>
      <w:r>
        <w:br/>
        <w:t>Weil Sünde, Teufel, Höll und Tod</w:t>
      </w:r>
      <w:r>
        <w:br/>
        <w:t>Zu Spott und Schanden sind gemacht</w:t>
      </w:r>
      <w:r>
        <w:br/>
        <w:t>In dieser großen Wundernacht.</w:t>
      </w:r>
    </w:p>
    <w:p w14:paraId="18D5E748" w14:textId="77777777" w:rsidR="00FD112D" w:rsidRDefault="00FD112D" w:rsidP="00FD112D">
      <w:pPr>
        <w:pStyle w:val="StandardWeb"/>
      </w:pPr>
      <w:r>
        <w:t>16. O selig, selig alle Welt,</w:t>
      </w:r>
      <w:r>
        <w:br/>
        <w:t>Die sich an dieses Kindlein hält.</w:t>
      </w:r>
      <w:r>
        <w:br/>
        <w:t>Wohl dem, der dieses recht erkennt</w:t>
      </w:r>
      <w:r>
        <w:br/>
        <w:t>Und gläubig seinen Heiland nennt.</w:t>
      </w:r>
    </w:p>
    <w:p w14:paraId="61167EE2" w14:textId="77777777" w:rsidR="00FD112D" w:rsidRDefault="00FD112D" w:rsidP="00FD112D">
      <w:pPr>
        <w:pStyle w:val="StandardWeb"/>
      </w:pPr>
      <w:r>
        <w:t>17. Es danke Gott, wer danken kann,</w:t>
      </w:r>
      <w:r>
        <w:br/>
        <w:t>Der unser sich so hoch nimmt an</w:t>
      </w:r>
      <w:r>
        <w:br/>
        <w:t>Und sendet aus des Himmels Thron</w:t>
      </w:r>
      <w:r>
        <w:br/>
        <w:t>Uns, seinen Feinden, seinen Sohn.</w:t>
      </w:r>
    </w:p>
    <w:p w14:paraId="370E9A1D" w14:textId="77777777" w:rsidR="00FD112D" w:rsidRDefault="00FD112D" w:rsidP="00FD112D">
      <w:pPr>
        <w:pStyle w:val="StandardWeb"/>
      </w:pPr>
      <w:r>
        <w:t>18. Drum stimmt an mit der Engel Heer:</w:t>
      </w:r>
      <w:r>
        <w:br/>
        <w:t>Gott in der Höhe sei nun Ehr,</w:t>
      </w:r>
      <w:r>
        <w:br/>
        <w:t>Auf Erden Friede jederzeit,</w:t>
      </w:r>
      <w:r>
        <w:br/>
        <w:t>Den Menschen Wonn und Fröhlichkeit.</w:t>
      </w:r>
    </w:p>
    <w:p w14:paraId="1B3F01C3" w14:textId="77777777" w:rsidR="003F746E" w:rsidRDefault="003F746E" w:rsidP="003F746E">
      <w:pPr>
        <w:pStyle w:val="berschrift1"/>
      </w:pPr>
      <w:r w:rsidRPr="003F746E">
        <w:t>Schaut, welch ein Wunder stellt sich dar</w:t>
      </w:r>
      <w:r>
        <w:t xml:space="preserve"> </w:t>
      </w:r>
    </w:p>
    <w:p w14:paraId="5B33577A" w14:textId="77777777" w:rsidR="003F746E" w:rsidRDefault="003F746E" w:rsidP="003F746E">
      <w:pPr>
        <w:pStyle w:val="StandardWeb"/>
      </w:pPr>
      <w:r>
        <w:t>Schaut, welch ein Wunder stellt sich dar!</w:t>
      </w:r>
      <w:r>
        <w:br/>
        <w:t>die schwarze Nacht wird hell und klar;</w:t>
      </w:r>
      <w:r>
        <w:br/>
        <w:t>ein großes Licht bricht dort herein,</w:t>
      </w:r>
      <w:r>
        <w:br/>
        <w:t>ihm weichet aller Sterne Schein.</w:t>
      </w:r>
    </w:p>
    <w:p w14:paraId="5BAFC1A7" w14:textId="77777777" w:rsidR="003F746E" w:rsidRDefault="003F746E" w:rsidP="003F746E">
      <w:pPr>
        <w:pStyle w:val="StandardWeb"/>
      </w:pPr>
      <w:r>
        <w:t>Es ist ein rechtes Wunderlicht</w:t>
      </w:r>
      <w:r>
        <w:br/>
        <w:t>und gar die alte Sonne nicht,</w:t>
      </w:r>
      <w:r>
        <w:br/>
        <w:t>weils wider die Natur die Nacht</w:t>
      </w:r>
      <w:r>
        <w:br/>
        <w:t>zu einem hellen Tage macht.</w:t>
      </w:r>
    </w:p>
    <w:p w14:paraId="00A517D0" w14:textId="77777777" w:rsidR="003F746E" w:rsidRDefault="003F746E" w:rsidP="003F746E">
      <w:pPr>
        <w:pStyle w:val="StandardWeb"/>
      </w:pPr>
      <w:r>
        <w:t>O schauet hin! Des Himmels Heer,</w:t>
      </w:r>
      <w:r>
        <w:br/>
        <w:t>das bringt uns jetzt die Freudenmär,</w:t>
      </w:r>
      <w:r>
        <w:br/>
        <w:t>wie sich nunmehr hab eingestellt</w:t>
      </w:r>
      <w:r>
        <w:br/>
        <w:t>zu Bethlehem das Heil der Welt.</w:t>
      </w:r>
    </w:p>
    <w:p w14:paraId="588F2881" w14:textId="77777777" w:rsidR="003F746E" w:rsidRDefault="003F746E" w:rsidP="003F746E">
      <w:pPr>
        <w:pStyle w:val="StandardWeb"/>
      </w:pPr>
      <w:r>
        <w:t>O Gütigkeit! Was lange Jahr</w:t>
      </w:r>
      <w:r>
        <w:br/>
        <w:t>sich hat der frommen Väter Schar</w:t>
      </w:r>
      <w:r>
        <w:br/>
        <w:t>gewünscht und sehnlich oft begehrt,</w:t>
      </w:r>
      <w:r>
        <w:br/>
        <w:t>des werden wir von Gott gewährt.</w:t>
      </w:r>
    </w:p>
    <w:p w14:paraId="0711C192" w14:textId="77777777" w:rsidR="003F746E" w:rsidRDefault="003F746E" w:rsidP="003F746E">
      <w:pPr>
        <w:pStyle w:val="StandardWeb"/>
      </w:pPr>
      <w:r>
        <w:t>Schaut hin! Dort liegt im finstern Stall,</w:t>
      </w:r>
      <w:r>
        <w:br/>
        <w:t>des Herrschaft gehet überall.</w:t>
      </w:r>
      <w:r>
        <w:br/>
        <w:t>Das Wort, so bald im Anfang war</w:t>
      </w:r>
      <w:r>
        <w:br/>
        <w:t>bei Gott, selbst Gott, das lieget dar.</w:t>
      </w:r>
    </w:p>
    <w:p w14:paraId="4F3BC1C6" w14:textId="77777777" w:rsidR="003F746E" w:rsidRDefault="003F746E" w:rsidP="003F746E">
      <w:pPr>
        <w:pStyle w:val="StandardWeb"/>
      </w:pPr>
      <w:r>
        <w:t>Dies ist die rechte Freudenzeit,</w:t>
      </w:r>
      <w:r>
        <w:br/>
        <w:t>weg Trauern, weg, weg alles Leid!</w:t>
      </w:r>
      <w:r>
        <w:br/>
        <w:t>Trotz dem, der ferner uns verhöhnt!</w:t>
      </w:r>
      <w:r>
        <w:br/>
        <w:t>Gott selbst ist Mensch, wir sind versöhnt.</w:t>
      </w:r>
    </w:p>
    <w:p w14:paraId="4285AA90" w14:textId="77777777" w:rsidR="003F746E" w:rsidRDefault="003F746E" w:rsidP="003F746E">
      <w:pPr>
        <w:pStyle w:val="StandardWeb"/>
      </w:pPr>
      <w:r>
        <w:t>Es hat mit uns nun keine Not,</w:t>
      </w:r>
      <w:r>
        <w:br/>
        <w:t>weil Sünde, Teufel, Höll und Tod</w:t>
      </w:r>
      <w:r>
        <w:br/>
        <w:t>zu Spott und Schanden sind gemacht</w:t>
      </w:r>
      <w:r>
        <w:br/>
        <w:t>in dieser großen Wundernacht.</w:t>
      </w:r>
    </w:p>
    <w:p w14:paraId="1CED23CA" w14:textId="77777777" w:rsidR="003F746E" w:rsidRDefault="003F746E" w:rsidP="003F746E">
      <w:pPr>
        <w:pStyle w:val="StandardWeb"/>
      </w:pPr>
      <w:r>
        <w:t>O selig, selig alle Welt,</w:t>
      </w:r>
      <w:r>
        <w:br/>
        <w:t>die sich an dieses Kindlein hält!</w:t>
      </w:r>
      <w:r>
        <w:br/>
        <w:t>Wohl dem, der dieses recht erkennt</w:t>
      </w:r>
      <w:r>
        <w:br/>
        <w:t>und gläubig seinen Heiland nennt.</w:t>
      </w:r>
    </w:p>
    <w:p w14:paraId="5082CF2E" w14:textId="77777777" w:rsidR="003F746E" w:rsidRDefault="003F746E" w:rsidP="003F746E">
      <w:pPr>
        <w:pStyle w:val="StandardWeb"/>
      </w:pPr>
      <w:r>
        <w:t>Es danke Gott, wer danken kann,</w:t>
      </w:r>
      <w:r>
        <w:br/>
        <w:t>der unser nimmt so hoch sich an</w:t>
      </w:r>
      <w:r>
        <w:br/>
        <w:t>und sendet aus des Himmels Thron</w:t>
      </w:r>
      <w:r>
        <w:br/>
        <w:t>uns, seinen Feinden, seinen Sohn.</w:t>
      </w:r>
    </w:p>
    <w:p w14:paraId="4552E689" w14:textId="77777777" w:rsidR="003F746E" w:rsidRDefault="003F746E" w:rsidP="003F746E">
      <w:pPr>
        <w:pStyle w:val="StandardWeb"/>
      </w:pPr>
      <w:r>
        <w:t>Drum stimmt an mit der Engel Heer:</w:t>
      </w:r>
      <w:r>
        <w:br/>
        <w:t>Gott in der Höhe nun sei Ehr,</w:t>
      </w:r>
      <w:r>
        <w:br/>
        <w:t>auf Erden Frieden jederzeit</w:t>
      </w:r>
      <w:r>
        <w:br/>
        <w:t>den Menschen Wonn und Fröhlichkeit.</w:t>
      </w:r>
    </w:p>
    <w:p w14:paraId="4BE7B4DE" w14:textId="77777777" w:rsidR="005E7400" w:rsidRDefault="005E7400" w:rsidP="005E7400">
      <w:pPr>
        <w:pStyle w:val="berschrift1"/>
      </w:pPr>
      <w:r w:rsidRPr="005E7400">
        <w:t>Schwing dich auf zu deinem Gott</w:t>
      </w:r>
      <w:r>
        <w:t xml:space="preserve"> </w:t>
      </w:r>
    </w:p>
    <w:p w14:paraId="1312736E" w14:textId="77777777" w:rsidR="005E7400" w:rsidRDefault="005E7400" w:rsidP="005E7400">
      <w:pPr>
        <w:pStyle w:val="StandardWeb"/>
      </w:pPr>
      <w:r>
        <w:t>Schwing dich auf zu deinem Gott,</w:t>
      </w:r>
      <w:r>
        <w:br/>
        <w:t>Du betrübte Seele!</w:t>
      </w:r>
      <w:r>
        <w:br/>
        <w:t>Warum liegst du, Gott zum Spott,</w:t>
      </w:r>
      <w:r>
        <w:br/>
        <w:t>In der Schwermutshöhle?</w:t>
      </w:r>
      <w:r>
        <w:br/>
        <w:t>Merkst du nicht des Satans List?</w:t>
      </w:r>
      <w:r>
        <w:br/>
        <w:t>Er will durch sein Kämpfen</w:t>
      </w:r>
      <w:r>
        <w:br/>
        <w:t>Deinen Trost, den Jesus Christ</w:t>
      </w:r>
      <w:r>
        <w:br/>
        <w:t>Dir erworben, dämpfen.</w:t>
      </w:r>
    </w:p>
    <w:p w14:paraId="45E30114" w14:textId="77777777" w:rsidR="005E7400" w:rsidRDefault="005E7400" w:rsidP="005E7400">
      <w:pPr>
        <w:pStyle w:val="StandardWeb"/>
      </w:pPr>
      <w:r>
        <w:t>Schüttle deinen Kopf und sprich:</w:t>
      </w:r>
      <w:r>
        <w:br/>
        <w:t>„Fleuch, du alte Schlange!</w:t>
      </w:r>
      <w:r>
        <w:br/>
        <w:t>Was erneurst du deinen Stich,</w:t>
      </w:r>
      <w:r>
        <w:br/>
        <w:t>Machst mir angst und bange?</w:t>
      </w:r>
      <w:r>
        <w:br/>
        <w:t>Ist dir doch der Kopf zerknickt,</w:t>
      </w:r>
      <w:r>
        <w:br/>
        <w:t>Und ich bin durchs Leiden</w:t>
      </w:r>
      <w:r>
        <w:br/>
        <w:t>Meines Heilands dir entzückt</w:t>
      </w:r>
      <w:r>
        <w:br/>
        <w:t>In den Saal der Freuden.“</w:t>
      </w:r>
    </w:p>
    <w:p w14:paraId="30AD25FF" w14:textId="77777777" w:rsidR="005E7400" w:rsidRDefault="005E7400" w:rsidP="005E7400">
      <w:pPr>
        <w:pStyle w:val="StandardWeb"/>
      </w:pPr>
      <w:r>
        <w:t>Wirfst du mir mein Sündgen für?</w:t>
      </w:r>
      <w:r>
        <w:br/>
        <w:t>Wo hat Gott befohlen,</w:t>
      </w:r>
      <w:r>
        <w:br/>
        <w:t>Daß mein Urteil über mir</w:t>
      </w:r>
      <w:r>
        <w:br/>
        <w:t>Ich bei dir soll holen?</w:t>
      </w:r>
      <w:r>
        <w:br/>
        <w:t>Wer hat dir die Macht geschenkt,</w:t>
      </w:r>
      <w:r>
        <w:br/>
        <w:t>Andre zu verdammen,</w:t>
      </w:r>
      <w:r>
        <w:br/>
        <w:t>Der du selbst doch liegst versenkt</w:t>
      </w:r>
      <w:r>
        <w:br/>
        <w:t>In der Höllen Flammen?</w:t>
      </w:r>
    </w:p>
    <w:p w14:paraId="7D977748" w14:textId="77777777" w:rsidR="005E7400" w:rsidRDefault="005E7400" w:rsidP="005E7400">
      <w:pPr>
        <w:pStyle w:val="StandardWeb"/>
      </w:pPr>
      <w:r>
        <w:t>Hab ich was nicht recht getan,</w:t>
      </w:r>
      <w:r>
        <w:br/>
        <w:t>Ist mir’s leid von Herzen;</w:t>
      </w:r>
      <w:r>
        <w:br/>
        <w:t>Dahingegen nehm ich an</w:t>
      </w:r>
      <w:r>
        <w:br/>
        <w:t>Christi Blut und Schmerzen.</w:t>
      </w:r>
      <w:r>
        <w:br/>
        <w:t>Dann das ist die Ranzion</w:t>
      </w:r>
      <w:r>
        <w:br/>
        <w:t>Meiner Missetaten;</w:t>
      </w:r>
      <w:r>
        <w:br/>
        <w:t>Bring ich dies vor Gottes Thron,</w:t>
      </w:r>
      <w:r>
        <w:br/>
        <w:t>Ist mir wohl geraten.</w:t>
      </w:r>
    </w:p>
    <w:p w14:paraId="36C80895" w14:textId="77777777" w:rsidR="005E7400" w:rsidRDefault="005E7400" w:rsidP="005E7400">
      <w:pPr>
        <w:pStyle w:val="StandardWeb"/>
      </w:pPr>
      <w:r>
        <w:t>Christi Unschuld ist mein Ruhm,</w:t>
      </w:r>
      <w:r>
        <w:br/>
        <w:t>Sein Recht meine Krone,</w:t>
      </w:r>
      <w:r>
        <w:br/>
        <w:t>Sein Verdienst mein Eigentum,</w:t>
      </w:r>
      <w:r>
        <w:br/>
        <w:t>Da ich frei in wohne</w:t>
      </w:r>
      <w:r>
        <w:br/>
        <w:t>Als in einem festen Schloß,</w:t>
      </w:r>
      <w:r>
        <w:br/>
        <w:t>Das kein Feind kann fällen,</w:t>
      </w:r>
      <w:r>
        <w:br/>
        <w:t>Brächt er gleich davor Geschoß</w:t>
      </w:r>
      <w:r>
        <w:br/>
        <w:t>Und Gewalt der Höllen.</w:t>
      </w:r>
    </w:p>
    <w:p w14:paraId="32FE06AF" w14:textId="77777777" w:rsidR="005E7400" w:rsidRDefault="005E7400" w:rsidP="005E7400">
      <w:pPr>
        <w:pStyle w:val="StandardWeb"/>
      </w:pPr>
      <w:r>
        <w:t>Stürme, Teufel und du Tod,</w:t>
      </w:r>
      <w:r>
        <w:br/>
        <w:t>Was könnt ihr mir schaden?</w:t>
      </w:r>
      <w:r>
        <w:br/>
        <w:t>Deckt mich doch in meiner Not</w:t>
      </w:r>
      <w:r>
        <w:br/>
        <w:t>Gott mit seiner Gnaden.</w:t>
      </w:r>
      <w:r>
        <w:br/>
        <w:t>Der Gott, der mir seinen Sohn</w:t>
      </w:r>
      <w:r>
        <w:br/>
        <w:t>Selbst verehrt aus Liebe,</w:t>
      </w:r>
      <w:r>
        <w:br/>
        <w:t>Daß der ew’ge Spott und Hohn</w:t>
      </w:r>
      <w:r>
        <w:br/>
        <w:t>Mich nicht dort betrübe.</w:t>
      </w:r>
    </w:p>
    <w:p w14:paraId="56533726" w14:textId="77777777" w:rsidR="005E7400" w:rsidRDefault="005E7400" w:rsidP="005E7400">
      <w:pPr>
        <w:pStyle w:val="StandardWeb"/>
      </w:pPr>
      <w:r>
        <w:t>Schreie, tolle Welt, es sei</w:t>
      </w:r>
      <w:r>
        <w:br/>
        <w:t>Mir Gott nicht gewogen,</w:t>
      </w:r>
      <w:r>
        <w:br/>
        <w:t>Es ist lauter Täuscherei</w:t>
      </w:r>
      <w:r>
        <w:br/>
        <w:t>Und im Grund erlogen.</w:t>
      </w:r>
      <w:r>
        <w:br/>
        <w:t>Wäre mir Gott gram und feind,</w:t>
      </w:r>
      <w:r>
        <w:br/>
        <w:t>Würd er seine Gaben,</w:t>
      </w:r>
      <w:r>
        <w:br/>
        <w:t>Die mein eigen worden seind,</w:t>
      </w:r>
      <w:r>
        <w:br/>
        <w:t>Wohl behalten haben.</w:t>
      </w:r>
    </w:p>
    <w:p w14:paraId="517782E6" w14:textId="77777777" w:rsidR="005E7400" w:rsidRDefault="005E7400" w:rsidP="005E7400">
      <w:pPr>
        <w:pStyle w:val="StandardWeb"/>
      </w:pPr>
      <w:r>
        <w:t>Denn was ist im Himmelszelt,</w:t>
      </w:r>
      <w:r>
        <w:br/>
        <w:t>Was im tiefen Meere,</w:t>
      </w:r>
      <w:r>
        <w:br/>
        <w:t>Was ist Gutes in der Welt,</w:t>
      </w:r>
      <w:r>
        <w:br/>
        <w:t>Das nicht mir gut wäre?</w:t>
      </w:r>
      <w:r>
        <w:br/>
        <w:t>Weme brennt das Sternenlicht?</w:t>
      </w:r>
      <w:r>
        <w:br/>
        <w:t>Wozu ist gegeben</w:t>
      </w:r>
      <w:r>
        <w:br/>
        <w:t>Luft und Wasser? Dient es nicht</w:t>
      </w:r>
      <w:r>
        <w:br/>
        <w:t>Mir und meinem Leben?</w:t>
      </w:r>
    </w:p>
    <w:p w14:paraId="70E58014" w14:textId="77777777" w:rsidR="005E7400" w:rsidRDefault="005E7400" w:rsidP="005E7400">
      <w:pPr>
        <w:pStyle w:val="StandardWeb"/>
      </w:pPr>
      <w:r>
        <w:t>Weme wird das Erdreich naß</w:t>
      </w:r>
      <w:r>
        <w:br/>
        <w:t>Von dem Tau und Regen?</w:t>
      </w:r>
      <w:r>
        <w:br/>
        <w:t>Weme grünet Laub und Gras?</w:t>
      </w:r>
      <w:r>
        <w:br/>
        <w:t>Weme füllt der Segen</w:t>
      </w:r>
      <w:r>
        <w:br/>
        <w:t>Berg und Tale, Feld und Wald?</w:t>
      </w:r>
      <w:r>
        <w:br/>
        <w:t>Wahrlich, mir zur Freude,</w:t>
      </w:r>
      <w:r>
        <w:br/>
        <w:t>Daß ich meinen Aufenthalt</w:t>
      </w:r>
      <w:r>
        <w:br/>
        <w:t>Hab und Leibesweide.</w:t>
      </w:r>
    </w:p>
    <w:p w14:paraId="2F6F66E5" w14:textId="77777777" w:rsidR="005E7400" w:rsidRDefault="005E7400" w:rsidP="005E7400">
      <w:pPr>
        <w:pStyle w:val="StandardWeb"/>
      </w:pPr>
      <w:r>
        <w:t>Meine Seele lebt in mir</w:t>
      </w:r>
      <w:r>
        <w:br/>
        <w:t>Durch die süßen Lehren,</w:t>
      </w:r>
      <w:r>
        <w:br/>
        <w:t>So die Christen mit Begier</w:t>
      </w:r>
      <w:r>
        <w:br/>
        <w:t>Alle Tage hören.</w:t>
      </w:r>
      <w:r>
        <w:br/>
        <w:t>Gott eröffnet früh und spat</w:t>
      </w:r>
      <w:r>
        <w:br/>
        <w:t>Meinen Geist und Sinnen,</w:t>
      </w:r>
      <w:r>
        <w:br/>
        <w:t>Daß sie seines Geistes Gnad</w:t>
      </w:r>
      <w:r>
        <w:br/>
        <w:t>In sich ziehen können.</w:t>
      </w:r>
    </w:p>
    <w:p w14:paraId="5FCB1AC2" w14:textId="77777777" w:rsidR="005E7400" w:rsidRDefault="005E7400" w:rsidP="005E7400">
      <w:pPr>
        <w:pStyle w:val="StandardWeb"/>
      </w:pPr>
      <w:r>
        <w:t>Was sind der Propheten Wort</w:t>
      </w:r>
      <w:r>
        <w:br/>
        <w:t>Und Apostel Schreiben</w:t>
      </w:r>
      <w:r>
        <w:br/>
        <w:t>Als ein Licht am dunkeln Ort,</w:t>
      </w:r>
      <w:r>
        <w:br/>
        <w:t>Fackeln, die vertreiben</w:t>
      </w:r>
      <w:r>
        <w:br/>
        <w:t>Meines Herzens Finsternis</w:t>
      </w:r>
      <w:r>
        <w:br/>
        <w:t>Und in Glaubenssachen</w:t>
      </w:r>
      <w:r>
        <w:br/>
        <w:t>Das Gewissen fein gewiß</w:t>
      </w:r>
      <w:r>
        <w:br/>
        <w:t>Und recht grundfest machen?</w:t>
      </w:r>
    </w:p>
    <w:p w14:paraId="0DCE6DD4" w14:textId="2D1D904F" w:rsidR="005E7400" w:rsidRDefault="005E7400" w:rsidP="005E7400">
      <w:pPr>
        <w:pStyle w:val="StandardWeb"/>
      </w:pPr>
      <w:r>
        <w:t xml:space="preserve">Nun, auf diesen </w:t>
      </w:r>
      <w:r w:rsidR="00163CC6">
        <w:t>heil’gen</w:t>
      </w:r>
      <w:r>
        <w:t xml:space="preserve"> Grund</w:t>
      </w:r>
      <w:r>
        <w:br/>
        <w:t>Bau ich mein Gemüte,</w:t>
      </w:r>
      <w:r>
        <w:br/>
        <w:t>Sehe, wie der Höllenhund</w:t>
      </w:r>
      <w:r>
        <w:br/>
        <w:t>Zwar darwider wüte;</w:t>
      </w:r>
      <w:r>
        <w:br/>
        <w:t>Gleichwohl muß er lassen stehn,</w:t>
      </w:r>
      <w:r>
        <w:br/>
        <w:t>Was Gott aufgerichtet,</w:t>
      </w:r>
      <w:r>
        <w:br/>
        <w:t>Aber schändlich muß vergehn,</w:t>
      </w:r>
      <w:r>
        <w:br/>
        <w:t>Was er selbst dichtet.</w:t>
      </w:r>
    </w:p>
    <w:p w14:paraId="43582054" w14:textId="77777777" w:rsidR="005E7400" w:rsidRDefault="005E7400" w:rsidP="005E7400">
      <w:pPr>
        <w:pStyle w:val="StandardWeb"/>
      </w:pPr>
      <w:r>
        <w:t>Ich bin Gottes, Gott ist mein;</w:t>
      </w:r>
      <w:r>
        <w:br/>
        <w:t>Wer ist, der uns scheide?</w:t>
      </w:r>
      <w:r>
        <w:br/>
        <w:t>Dringt das liebe Kreuz herein</w:t>
      </w:r>
      <w:r>
        <w:br/>
        <w:t>Mit dem bittern Leide,</w:t>
      </w:r>
      <w:r>
        <w:br/>
        <w:t>Laß es dringen, kommt es doch</w:t>
      </w:r>
      <w:r>
        <w:br/>
        <w:t>Von geliebten Händen,</w:t>
      </w:r>
      <w:r>
        <w:br/>
        <w:t>Bricht und kriegt geschwind ein Loch,</w:t>
      </w:r>
      <w:r>
        <w:br/>
        <w:t>Wann es Gott will wenden.</w:t>
      </w:r>
    </w:p>
    <w:p w14:paraId="26DD06D7" w14:textId="77777777" w:rsidR="005E7400" w:rsidRDefault="005E7400" w:rsidP="005E7400">
      <w:pPr>
        <w:pStyle w:val="StandardWeb"/>
      </w:pPr>
      <w:r>
        <w:t>Kinder, die der Vater soll</w:t>
      </w:r>
      <w:r>
        <w:br/>
        <w:t>Ziehn zu allem Guten,</w:t>
      </w:r>
      <w:r>
        <w:br/>
        <w:t>Die gedeihen selten wohl</w:t>
      </w:r>
      <w:r>
        <w:br/>
        <w:t>Ohne Zucht und Ruten.</w:t>
      </w:r>
      <w:r>
        <w:br/>
        <w:t>Bin ich dann nun Gottes Kind,</w:t>
      </w:r>
      <w:r>
        <w:br/>
        <w:t>Warum will ich fliehen,</w:t>
      </w:r>
      <w:r>
        <w:br/>
        <w:t>Wann er mich von meiner Sünd</w:t>
      </w:r>
      <w:r>
        <w:br/>
        <w:t>Auf was Guts will ziehen?</w:t>
      </w:r>
    </w:p>
    <w:p w14:paraId="085C3529" w14:textId="77777777" w:rsidR="005E7400" w:rsidRDefault="005E7400" w:rsidP="005E7400">
      <w:pPr>
        <w:pStyle w:val="StandardWeb"/>
      </w:pPr>
      <w:r>
        <w:t>Es ist herzlich gut gemeint</w:t>
      </w:r>
      <w:r>
        <w:br/>
        <w:t>Mit der Christen Plagen;</w:t>
      </w:r>
      <w:r>
        <w:br/>
        <w:t>Wer hier zeitlich wohl geweint,</w:t>
      </w:r>
      <w:r>
        <w:br/>
        <w:t>Darf nicht ewig klagen,</w:t>
      </w:r>
      <w:r>
        <w:br/>
        <w:t>Sondern hat vollkommne Lust</w:t>
      </w:r>
      <w:r>
        <w:br/>
        <w:t>Dort in Christi Garten,</w:t>
      </w:r>
      <w:r>
        <w:br/>
        <w:t>Dem er einig recht bewußt,</w:t>
      </w:r>
      <w:r>
        <w:br/>
        <w:t>Endlich zu gewarten.</w:t>
      </w:r>
    </w:p>
    <w:p w14:paraId="54700B35" w14:textId="77777777" w:rsidR="005E7400" w:rsidRDefault="005E7400" w:rsidP="005E7400">
      <w:pPr>
        <w:pStyle w:val="StandardWeb"/>
      </w:pPr>
      <w:r>
        <w:t>Gottes Kinder säen zwar</w:t>
      </w:r>
      <w:r>
        <w:br/>
        <w:t>Traurig und mit Tränen,</w:t>
      </w:r>
      <w:r>
        <w:br/>
        <w:t>Aber endlich bringt das Jahr,</w:t>
      </w:r>
      <w:r>
        <w:br/>
        <w:t>Wornach sie sich sehnen;</w:t>
      </w:r>
      <w:r>
        <w:br/>
        <w:t>Dann es kommt die Erntenzeit,</w:t>
      </w:r>
      <w:r>
        <w:br/>
        <w:t>Da sie Garben machen,</w:t>
      </w:r>
      <w:r>
        <w:br/>
        <w:t>Da wird all ihr Gram und Leid</w:t>
      </w:r>
      <w:r>
        <w:br/>
        <w:t>Lauter Freud und Lachen.</w:t>
      </w:r>
    </w:p>
    <w:p w14:paraId="696ADBA0" w14:textId="77777777" w:rsidR="005E7400" w:rsidRDefault="005E7400" w:rsidP="005E7400">
      <w:pPr>
        <w:pStyle w:val="StandardWeb"/>
      </w:pPr>
      <w:r>
        <w:t>Ei, so faß, o Christenherz,</w:t>
      </w:r>
      <w:r>
        <w:br/>
        <w:t>Alle deine Schmerzen,</w:t>
      </w:r>
      <w:r>
        <w:br/>
        <w:t>Wirf sie fröhlich hinterwärts;</w:t>
      </w:r>
      <w:r>
        <w:br/>
        <w:t>Laß des Trostes Kerzen</w:t>
      </w:r>
      <w:r>
        <w:br/>
        <w:t>Dich entzünden mehr und mehr!</w:t>
      </w:r>
      <w:r>
        <w:br/>
        <w:t>Gib dem großen Namen</w:t>
      </w:r>
      <w:r>
        <w:br/>
        <w:t>Deines Gottes Preis und Ehr!</w:t>
      </w:r>
      <w:r>
        <w:br/>
        <w:t>Er wird helfen. Amen.</w:t>
      </w:r>
    </w:p>
    <w:p w14:paraId="5F9DBED4" w14:textId="77777777" w:rsidR="003F746E" w:rsidRDefault="003F746E" w:rsidP="003F746E">
      <w:pPr>
        <w:pStyle w:val="berschrift1"/>
      </w:pPr>
      <w:r w:rsidRPr="003F746E">
        <w:t>Sei fröhlich alles weit und breit</w:t>
      </w:r>
      <w:r>
        <w:t xml:space="preserve"> </w:t>
      </w:r>
    </w:p>
    <w:p w14:paraId="41AEAED2" w14:textId="77777777" w:rsidR="003F746E" w:rsidRDefault="003F746E" w:rsidP="003F746E">
      <w:pPr>
        <w:pStyle w:val="StandardWeb"/>
      </w:pPr>
      <w:r>
        <w:t>1. Sei fröhlich alles weit und breit,</w:t>
      </w:r>
      <w:r>
        <w:br/>
        <w:t>Was vormals war verloren,</w:t>
      </w:r>
      <w:r>
        <w:br/>
        <w:t>Weil Heut der Herr der Herrlichkeit,</w:t>
      </w:r>
      <w:r>
        <w:br/>
        <w:t>den Gott selbst auserkoren</w:t>
      </w:r>
      <w:r>
        <w:br/>
        <w:t>zum Sündenbüßer, der sein Blut</w:t>
      </w:r>
      <w:r>
        <w:br/>
        <w:t>am Kreuz vergossen uns zu gut,</w:t>
      </w:r>
      <w:r>
        <w:br/>
        <w:t>vom Tod ist auferstanden.</w:t>
      </w:r>
    </w:p>
    <w:p w14:paraId="65758607" w14:textId="77777777" w:rsidR="003F746E" w:rsidRDefault="003F746E" w:rsidP="003F746E">
      <w:pPr>
        <w:pStyle w:val="StandardWeb"/>
      </w:pPr>
      <w:r>
        <w:t>2. Wie schön hast du durch deine Macht,</w:t>
      </w:r>
      <w:r>
        <w:br/>
        <w:t>du wilder Feind des Lebens,</w:t>
      </w:r>
      <w:r>
        <w:br/>
        <w:t>Den Lebensfürsten umgebracht:</w:t>
      </w:r>
      <w:r>
        <w:br/>
        <w:t>Dein Stachel ist vergebens</w:t>
      </w:r>
      <w:r>
        <w:br/>
        <w:t>durch ihn geschossen, schnöder Feind,</w:t>
      </w:r>
      <w:r>
        <w:br/>
        <w:t>du hättest wahrlich wohl gemeint,</w:t>
      </w:r>
      <w:r>
        <w:br/>
        <w:t>er würd im Staube bleiben.</w:t>
      </w:r>
    </w:p>
    <w:p w14:paraId="68A3AF47" w14:textId="77777777" w:rsidR="003F746E" w:rsidRDefault="003F746E" w:rsidP="003F746E">
      <w:pPr>
        <w:pStyle w:val="StandardWeb"/>
      </w:pPr>
      <w:r>
        <w:t>3. Nein, nein! Er trägt sein Haupt empor,</w:t>
      </w:r>
      <w:r>
        <w:br/>
        <w:t>ist mächtig durchgedrungen</w:t>
      </w:r>
      <w:r>
        <w:br/>
        <w:t>durch deine Bande, durch dein Tor,</w:t>
      </w:r>
      <w:r>
        <w:br/>
        <w:t>Ja hat im Sieg verschlungen</w:t>
      </w:r>
      <w:r>
        <w:br/>
        <w:t>dich selbst, daß, wer an ihn nur glaubt,</w:t>
      </w:r>
      <w:r>
        <w:br/>
        <w:t>von dir jetzt ein Gespötte treibt,</w:t>
      </w:r>
      <w:r>
        <w:br/>
        <w:t>und spricht : Wo ist dein Stachel?</w:t>
      </w:r>
    </w:p>
    <w:p w14:paraId="6A8836D8" w14:textId="77777777" w:rsidR="003F746E" w:rsidRDefault="003F746E" w:rsidP="003F746E">
      <w:pPr>
        <w:pStyle w:val="StandardWeb"/>
      </w:pPr>
      <w:r>
        <w:t>4. Denn deine Macht, die ists dahin</w:t>
      </w:r>
      <w:r>
        <w:br/>
        <w:t>und keinen Schaden bringet</w:t>
      </w:r>
      <w:r>
        <w:br/>
        <w:t>dem, der sich stets mit Herz und Sinn</w:t>
      </w:r>
      <w:r>
        <w:br/>
        <w:t>zu diesem Fürsten schwinget.</w:t>
      </w:r>
      <w:r>
        <w:br/>
        <w:t>Der fröhlich spricht: Ich leb, und ihr</w:t>
      </w:r>
      <w:r>
        <w:br/>
        <w:t>sollt mit mir leben für und für,`</w:t>
      </w:r>
      <w:r>
        <w:br/>
        <w:t>weil ich es euch erworben.</w:t>
      </w:r>
    </w:p>
    <w:p w14:paraId="06ACE692" w14:textId="77777777" w:rsidR="003F746E" w:rsidRDefault="003F746E" w:rsidP="003F746E">
      <w:pPr>
        <w:pStyle w:val="StandardWeb"/>
      </w:pPr>
      <w:r>
        <w:t>5. Der Tod hat keine Kraft nicht mehr,</w:t>
      </w:r>
      <w:r>
        <w:br/>
        <w:t>ihr dürfet ihn nicht scheuen,</w:t>
      </w:r>
      <w:r>
        <w:br/>
        <w:t>ich bin sein Siegesfürst und Herr,</w:t>
      </w:r>
      <w:r>
        <w:br/>
        <w:t>des sollt ihr euch erfreuen.</w:t>
      </w:r>
      <w:r>
        <w:br/>
        <w:t>Dazu so bin ich euer Haupt,</w:t>
      </w:r>
      <w:r>
        <w:br/>
        <w:t>drum werdet ihr, wenn ihr mir glaubt,</w:t>
      </w:r>
      <w:r>
        <w:br/>
        <w:t>als Glieder mit mir leben.</w:t>
      </w:r>
    </w:p>
    <w:p w14:paraId="32162A4F" w14:textId="77777777" w:rsidR="003F746E" w:rsidRDefault="003F746E" w:rsidP="003F746E">
      <w:pPr>
        <w:pStyle w:val="StandardWeb"/>
      </w:pPr>
      <w:r>
        <w:t>6. Der Höllen Sieg, der ist auch mein,</w:t>
      </w:r>
      <w:r>
        <w:br/>
        <w:t>ich habe sie zerstöret,</w:t>
      </w:r>
      <w:r>
        <w:br/>
        <w:t>Es darf nicht fürchten ihre Pein,</w:t>
      </w:r>
      <w:r>
        <w:br/>
        <w:t>Wer mich und mein Wort höret.</w:t>
      </w:r>
      <w:r>
        <w:br/>
        <w:t>Und weil des Teufels Macht und List</w:t>
      </w:r>
      <w:r>
        <w:br/>
        <w:t>Gedampft, sein Kopf zertreten ist,</w:t>
      </w:r>
      <w:r>
        <w:br/>
        <w:t>mag er ihm auch nicht schaden.</w:t>
      </w:r>
    </w:p>
    <w:p w14:paraId="1761E62E" w14:textId="77777777" w:rsidR="003F746E" w:rsidRDefault="003F746E" w:rsidP="003F746E">
      <w:pPr>
        <w:pStyle w:val="StandardWeb"/>
      </w:pPr>
      <w:r>
        <w:t>7. Nun Gott sei Dank, der uns den Sieg</w:t>
      </w:r>
      <w:r>
        <w:br/>
        <w:t>durch Jesum hat gegeben</w:t>
      </w:r>
      <w:r>
        <w:br/>
        <w:t>und uns den Frieden für den Krieg</w:t>
      </w:r>
      <w:r>
        <w:br/>
        <w:t>und für den Tod das Leben</w:t>
      </w:r>
      <w:r>
        <w:br/>
        <w:t>erworben, der die Sünd und Tod,</w:t>
      </w:r>
      <w:r>
        <w:br/>
        <w:t>Welt, Teufel, Höll und was in Not</w:t>
      </w:r>
      <w:r>
        <w:br/>
        <w:t>uns stürzet, überwunden.</w:t>
      </w:r>
    </w:p>
    <w:p w14:paraId="0436CA4D" w14:textId="77777777" w:rsidR="005E7400" w:rsidRDefault="005E7400" w:rsidP="005E7400">
      <w:pPr>
        <w:pStyle w:val="berschrift1"/>
      </w:pPr>
      <w:r w:rsidRPr="005E7400">
        <w:t>Sei mir tausendmal gegrüßet</w:t>
      </w:r>
      <w:r>
        <w:t xml:space="preserve"> </w:t>
      </w:r>
    </w:p>
    <w:p w14:paraId="44FBAE36" w14:textId="77777777" w:rsidR="005E7400" w:rsidRDefault="005E7400" w:rsidP="005E7400">
      <w:pPr>
        <w:pStyle w:val="StandardWeb"/>
      </w:pPr>
      <w:r>
        <w:t>Sei mir tausendmal gegrüßet,</w:t>
      </w:r>
      <w:r>
        <w:br/>
        <w:t>der mich je und je geliebt,</w:t>
      </w:r>
      <w:r>
        <w:br/>
        <w:t>Jesus, der du selbst gebüßet</w:t>
      </w:r>
      <w:r>
        <w:br/>
        <w:t>das, womit ich dich betrübt;</w:t>
      </w:r>
      <w:r>
        <w:br/>
        <w:t>ach, wie ist mir doch so wohl,</w:t>
      </w:r>
      <w:r>
        <w:br/>
        <w:t>wenn ich knien und liegen soll</w:t>
      </w:r>
      <w:r>
        <w:br/>
        <w:t>an dem Kreuze, da du stirbest</w:t>
      </w:r>
      <w:r>
        <w:br/>
        <w:t>und um meine Seele wirbest.</w:t>
      </w:r>
    </w:p>
    <w:p w14:paraId="065716FA" w14:textId="77777777" w:rsidR="005E7400" w:rsidRDefault="005E7400" w:rsidP="005E7400">
      <w:pPr>
        <w:pStyle w:val="StandardWeb"/>
      </w:pPr>
      <w:r>
        <w:t>Ich umfange, herz und küsse</w:t>
      </w:r>
      <w:r>
        <w:br/>
        <w:t>der gekränkten Wunden Zahl</w:t>
      </w:r>
      <w:r>
        <w:br/>
        <w:t>und die purpurroten Flüsse,</w:t>
      </w:r>
      <w:r>
        <w:br/>
        <w:t>deine Füß‘ und Nägelmal.</w:t>
      </w:r>
      <w:r>
        <w:br/>
        <w:t>O, wer kann doch, schönster Fürst,</w:t>
      </w:r>
      <w:r>
        <w:br/>
        <w:t>den so hoch nach uns gedürst’t,</w:t>
      </w:r>
      <w:r>
        <w:br/>
        <w:t>deinen Durst und Liebsverlangen</w:t>
      </w:r>
      <w:r>
        <w:br/>
        <w:t>völlig fassen und umfangen?</w:t>
      </w:r>
    </w:p>
    <w:p w14:paraId="561921A0" w14:textId="77777777" w:rsidR="005E7400" w:rsidRDefault="005E7400" w:rsidP="005E7400">
      <w:pPr>
        <w:pStyle w:val="StandardWeb"/>
      </w:pPr>
      <w:r>
        <w:t>Heile mich, o Heil der Seelen,</w:t>
      </w:r>
      <w:r>
        <w:br/>
        <w:t>der ich krank und traurig bin;</w:t>
      </w:r>
      <w:r>
        <w:br/>
        <w:t>nimm die Schmerzen, die mich quälen,</w:t>
      </w:r>
      <w:r>
        <w:br/>
        <w:t>und den ganzen Schaden hin,</w:t>
      </w:r>
      <w:r>
        <w:br/>
        <w:t>den mir Adams Fall gebracht,</w:t>
      </w:r>
      <w:r>
        <w:br/>
        <w:t>und ich selber mir gemacht;</w:t>
      </w:r>
      <w:r>
        <w:br/>
        <w:t>wird, o Arzt, dein Blut mich netzen,</w:t>
      </w:r>
      <w:r>
        <w:br/>
        <w:t>wird sich all mein Jammer setzen.</w:t>
      </w:r>
    </w:p>
    <w:p w14:paraId="1D2BE8CB" w14:textId="77777777" w:rsidR="005E7400" w:rsidRDefault="005E7400" w:rsidP="005E7400">
      <w:pPr>
        <w:pStyle w:val="StandardWeb"/>
      </w:pPr>
      <w:r>
        <w:t>Schreibe deine blutgen Wunden</w:t>
      </w:r>
      <w:r>
        <w:br/>
        <w:t>mir, Herr, in das Herz hinein,</w:t>
      </w:r>
      <w:r>
        <w:br/>
        <w:t>daß sie mögen alle Stunden</w:t>
      </w:r>
      <w:r>
        <w:br/>
        <w:t>bei mir unvergessen sein;</w:t>
      </w:r>
      <w:r>
        <w:br/>
        <w:t>du bist doch mein schönstes Gut,</w:t>
      </w:r>
      <w:r>
        <w:br/>
        <w:t>da mein ganzes Herze ruht.</w:t>
      </w:r>
      <w:r>
        <w:br/>
        <w:t>Laß mich hier zu deinen Füßen</w:t>
      </w:r>
      <w:r>
        <w:br/>
        <w:t>deiner Lieb und Gunst genießen.</w:t>
      </w:r>
    </w:p>
    <w:p w14:paraId="388E7C47" w14:textId="77777777" w:rsidR="005E7400" w:rsidRDefault="005E7400" w:rsidP="005E7400">
      <w:pPr>
        <w:pStyle w:val="StandardWeb"/>
      </w:pPr>
      <w:r>
        <w:t>Diese Füße will ich halten,</w:t>
      </w:r>
      <w:r>
        <w:br/>
        <w:t>Herr, so fest ich immer kann.</w:t>
      </w:r>
      <w:r>
        <w:br/>
        <w:t>Schau, o schau mein Händefalten</w:t>
      </w:r>
      <w:r>
        <w:br/>
        <w:t>und mich selber freundlich an</w:t>
      </w:r>
      <w:r>
        <w:br/>
        <w:t>von des hohen Kreuzes Baum</w:t>
      </w:r>
      <w:r>
        <w:br/>
        <w:t>und gib meiner Bitte Raum,</w:t>
      </w:r>
      <w:r>
        <w:br/>
        <w:t>sprich: Laß all dein Trauern schwinden;</w:t>
      </w:r>
      <w:r>
        <w:br/>
        <w:t>ich, ich tilg all deine Sünden.</w:t>
      </w:r>
    </w:p>
    <w:p w14:paraId="61AB59CC" w14:textId="77777777" w:rsidR="003F746E" w:rsidRDefault="003F746E" w:rsidP="003F746E">
      <w:pPr>
        <w:pStyle w:val="berschrift1"/>
      </w:pPr>
      <w:r w:rsidRPr="003F746E">
        <w:t>Sei wohl gegrüßet, guter Hirt</w:t>
      </w:r>
      <w:r>
        <w:t xml:space="preserve"> </w:t>
      </w:r>
    </w:p>
    <w:p w14:paraId="05A0D3FC" w14:textId="77777777" w:rsidR="003F746E" w:rsidRDefault="003F746E" w:rsidP="003F746E">
      <w:pPr>
        <w:pStyle w:val="StandardWeb"/>
      </w:pPr>
      <w:r>
        <w:t>Sei wohl gegrüßet, guter Hirt,</w:t>
      </w:r>
      <w:r>
        <w:br/>
        <w:t>Und ihr, o heil’gen Hände</w:t>
      </w:r>
      <w:r>
        <w:br/>
        <w:t>Voll Rosen, die man preisen wird</w:t>
      </w:r>
      <w:r>
        <w:br/>
        <w:t>Bis an des Himmels Ende.</w:t>
      </w:r>
      <w:r>
        <w:br/>
        <w:t>Die Rosen, die</w:t>
      </w:r>
      <w:r>
        <w:br/>
        <w:t>Ich mein allhie,</w:t>
      </w:r>
      <w:r>
        <w:br/>
        <w:t>Sind deine Mal und Plagen,</w:t>
      </w:r>
      <w:r>
        <w:br/>
        <w:t>Die dir am End</w:t>
      </w:r>
      <w:r>
        <w:br/>
        <w:t>In deine Händ</w:t>
      </w:r>
      <w:r>
        <w:br/>
        <w:t>Am Kreuze sind geschlagen.</w:t>
      </w:r>
    </w:p>
    <w:p w14:paraId="05F11B1B" w14:textId="77777777" w:rsidR="003F746E" w:rsidRDefault="003F746E" w:rsidP="003F746E">
      <w:pPr>
        <w:pStyle w:val="StandardWeb"/>
      </w:pPr>
      <w:r>
        <w:t>2. Du zahlst mit beiden Händen dar</w:t>
      </w:r>
      <w:r>
        <w:br/>
        <w:t>Die edlen roten Gülden</w:t>
      </w:r>
      <w:r>
        <w:br/>
        <w:t>Und bringst die ganze Menschenschar</w:t>
      </w:r>
      <w:r>
        <w:br/>
        <w:t>Dadurch aus allen Schulden.</w:t>
      </w:r>
      <w:r>
        <w:br/>
        <w:t>Ach laß von mir,</w:t>
      </w:r>
      <w:r>
        <w:br/>
        <w:t>O Liebster, dir</w:t>
      </w:r>
      <w:r>
        <w:br/>
        <w:t>Dies‘ Hände herzlich drücken</w:t>
      </w:r>
      <w:r>
        <w:br/>
        <w:t>Und mit dem Blut,</w:t>
      </w:r>
      <w:r>
        <w:br/>
        <w:t>Das mir zugut</w:t>
      </w:r>
      <w:r>
        <w:br/>
        <w:t>Vergossen, mich erquicken</w:t>
      </w:r>
    </w:p>
    <w:p w14:paraId="0DA982E6" w14:textId="77777777" w:rsidR="003F746E" w:rsidRDefault="003F746E" w:rsidP="003F746E">
      <w:pPr>
        <w:pStyle w:val="StandardWeb"/>
      </w:pPr>
      <w:r>
        <w:t>3. Wie freundlich tust du dich doch zu</w:t>
      </w:r>
      <w:r>
        <w:br/>
        <w:t>Und greifst mit beiden Armen</w:t>
      </w:r>
      <w:r>
        <w:br/>
        <w:t>Nach aller Welt, in Lieb und Ruh</w:t>
      </w:r>
      <w:r>
        <w:br/>
        <w:t>Uns ewig zu erwärmen.</w:t>
      </w:r>
      <w:r>
        <w:br/>
        <w:t>Ach Herr, sieh hier,</w:t>
      </w:r>
      <w:r>
        <w:br/>
        <w:t>Mit was Begier</w:t>
      </w:r>
      <w:r>
        <w:br/>
        <w:t>Ich Armer zu dir trete!</w:t>
      </w:r>
      <w:r>
        <w:br/>
        <w:t>Sei mir bereit</w:t>
      </w:r>
      <w:r>
        <w:br/>
        <w:t>Und gib mir Freud</w:t>
      </w:r>
      <w:r>
        <w:br/>
        <w:t>Und Trost, darum ich bete.</w:t>
      </w:r>
    </w:p>
    <w:p w14:paraId="3B0F6BD9" w14:textId="77777777" w:rsidR="003F746E" w:rsidRDefault="003F746E" w:rsidP="003F746E">
      <w:pPr>
        <w:pStyle w:val="StandardWeb"/>
      </w:pPr>
      <w:r>
        <w:t>4. Zeuch allen meinen Geist und Sinn</w:t>
      </w:r>
      <w:r>
        <w:br/>
        <w:t>Nach dir und deiner Höhe;</w:t>
      </w:r>
      <w:r>
        <w:br/>
        <w:t>Gib, daß mein Herz nur immerhin</w:t>
      </w:r>
      <w:r>
        <w:br/>
        <w:t>Nach deinem Kreuze stehe,</w:t>
      </w:r>
      <w:r>
        <w:br/>
        <w:t>Ja daß ich mich</w:t>
      </w:r>
      <w:r>
        <w:br/>
        <w:t>Selbst williglich</w:t>
      </w:r>
      <w:r>
        <w:br/>
        <w:t>Mit dir ans Kreuze binde</w:t>
      </w:r>
      <w:r>
        <w:br/>
        <w:t>Und mehr und mehr</w:t>
      </w:r>
      <w:r>
        <w:br/>
        <w:t>Töt und zerstör</w:t>
      </w:r>
      <w:r>
        <w:br/>
        <w:t>In mir des Fleisches Sünde.</w:t>
      </w:r>
    </w:p>
    <w:p w14:paraId="59A949CF" w14:textId="77777777" w:rsidR="003F746E" w:rsidRDefault="003F746E" w:rsidP="003F746E">
      <w:pPr>
        <w:pStyle w:val="StandardWeb"/>
      </w:pPr>
      <w:r>
        <w:t>5. Ich herz und küsse wiederum</w:t>
      </w:r>
      <w:r>
        <w:br/>
        <w:t>Aus rechten, treuen Herzen,</w:t>
      </w:r>
      <w:r>
        <w:br/>
        <w:t>Herr, deine Händ und sage Ruhm</w:t>
      </w:r>
      <w:r>
        <w:br/>
        <w:t>Und Dank für ihren Schmerzen;</w:t>
      </w:r>
      <w:r>
        <w:br/>
        <w:t>Darneben geb</w:t>
      </w:r>
      <w:r>
        <w:br/>
        <w:t>Ich, weil ich leb,</w:t>
      </w:r>
      <w:r>
        <w:br/>
        <w:t>In diese deine Hände</w:t>
      </w:r>
      <w:r>
        <w:br/>
        <w:t>Herz, Seel und Leib,</w:t>
      </w:r>
      <w:r>
        <w:br/>
        <w:t>Und also bleib</w:t>
      </w:r>
      <w:r>
        <w:br/>
        <w:t>Ich dein bis an mein Ende.</w:t>
      </w:r>
    </w:p>
    <w:p w14:paraId="6BBA8FC6" w14:textId="77777777" w:rsidR="005E7400" w:rsidRPr="005E7400" w:rsidRDefault="00C749AF" w:rsidP="005E7400">
      <w:pPr>
        <w:pStyle w:val="berschrift1"/>
        <w:rPr>
          <w:sz w:val="24"/>
          <w:szCs w:val="24"/>
        </w:rPr>
      </w:pPr>
      <w:hyperlink r:id="rId12" w:history="1">
        <w:r w:rsidR="005E7400" w:rsidRPr="005E7400">
          <w:rPr>
            <w:color w:val="auto"/>
          </w:rPr>
          <w:t>Sei wohl gemut, o Christenseel (Psalm 73)</w:t>
        </w:r>
      </w:hyperlink>
      <w:r w:rsidR="005E7400">
        <w:t xml:space="preserve"> </w:t>
      </w:r>
    </w:p>
    <w:p w14:paraId="6F2A9038" w14:textId="77777777" w:rsidR="005E7400" w:rsidRDefault="005E7400" w:rsidP="005E7400">
      <w:pPr>
        <w:pStyle w:val="StandardWeb"/>
      </w:pPr>
      <w:r>
        <w:t>Sei wohlgemut, o Christenseel,</w:t>
      </w:r>
      <w:r>
        <w:br/>
        <w:t>Im Hochmut deiner Feinde;</w:t>
      </w:r>
      <w:r>
        <w:br/>
        <w:t>Es hat das rechte Israel</w:t>
      </w:r>
      <w:r>
        <w:br/>
        <w:t>Noch dennoch Gott zum Freude,</w:t>
      </w:r>
      <w:r>
        <w:br/>
        <w:t>Wer glaubt und hofft, der wird geliebt</w:t>
      </w:r>
      <w:r>
        <w:br/>
        <w:t>Von dem, der unsern Herzen gibt</w:t>
      </w:r>
      <w:r>
        <w:br/>
        <w:t>Trost, Friede, Freund und Leben.</w:t>
      </w:r>
    </w:p>
    <w:p w14:paraId="4EEBA6C2" w14:textId="77777777" w:rsidR="005E7400" w:rsidRDefault="005E7400" w:rsidP="005E7400">
      <w:pPr>
        <w:pStyle w:val="StandardWeb"/>
      </w:pPr>
      <w:r>
        <w:t>Zwar tut es weh und ärgert sehr,</w:t>
      </w:r>
      <w:r>
        <w:br/>
        <w:t>Wenn man vor Augen siehet,</w:t>
      </w:r>
      <w:r>
        <w:br/>
        <w:t>Wie dieser Welt gottloses Heer</w:t>
      </w:r>
      <w:r>
        <w:br/>
        <w:t>So schön und herrlich blühet:</w:t>
      </w:r>
      <w:r>
        <w:br/>
        <w:t>Sie sind in keiner Todesfahr,</w:t>
      </w:r>
      <w:r>
        <w:br/>
        <w:t>Erleben hier so manches Jahr</w:t>
      </w:r>
      <w:r>
        <w:br/>
        <w:t>Und stehen wie Paläste.</w:t>
      </w:r>
    </w:p>
    <w:p w14:paraId="41694867" w14:textId="77777777" w:rsidR="005E7400" w:rsidRDefault="005E7400" w:rsidP="005E7400">
      <w:pPr>
        <w:pStyle w:val="StandardWeb"/>
      </w:pPr>
      <w:r>
        <w:t>Sie haben Glück und wissen nicht,</w:t>
      </w:r>
      <w:r>
        <w:br/>
        <w:t>Wie Armen sei zu Mute:</w:t>
      </w:r>
      <w:r>
        <w:br/>
        <w:t>Gold ist ihr Gott, Geld ist ihr Licht.</w:t>
      </w:r>
      <w:r>
        <w:br/>
        <w:t>Sind stolz bei großem Gute:</w:t>
      </w:r>
      <w:r>
        <w:br/>
        <w:t>Sie reden hoch, und das gilt schlecht:</w:t>
      </w:r>
      <w:r>
        <w:br/>
        <w:t>Was andre sagen, ist nicht recht,</w:t>
      </w:r>
      <w:r>
        <w:br/>
        <w:t>Es ist Ihnen viel wenig.</w:t>
      </w:r>
    </w:p>
    <w:p w14:paraId="7F0B6EC8" w14:textId="77777777" w:rsidR="005E7400" w:rsidRDefault="005E7400" w:rsidP="005E7400">
      <w:pPr>
        <w:pStyle w:val="StandardWeb"/>
      </w:pPr>
      <w:r>
        <w:t>Des Pöbelvolks unweiser Hauf</w:t>
      </w:r>
      <w:r>
        <w:br/>
        <w:t>Ist auch auf ihrer Seite;</w:t>
      </w:r>
      <w:r>
        <w:br/>
        <w:t>Sie sperren Maul und Nasen auf</w:t>
      </w:r>
      <w:r>
        <w:br/>
        <w:t>Und sprechen: Das sind Leute!</w:t>
      </w:r>
      <w:r>
        <w:br/>
        <w:t>Das sind ohn alle Zweifel die,</w:t>
      </w:r>
      <w:r>
        <w:br/>
        <w:t>Die Gott vor allen andern hie</w:t>
      </w:r>
      <w:r>
        <w:br/>
        <w:t>Zu Kindern auserkoren.</w:t>
      </w:r>
    </w:p>
    <w:p w14:paraId="74A5E6EA" w14:textId="77777777" w:rsidR="005E7400" w:rsidRDefault="005E7400" w:rsidP="005E7400">
      <w:pPr>
        <w:pStyle w:val="StandardWeb"/>
      </w:pPr>
      <w:r>
        <w:t>Was sollte doch der große Gott</w:t>
      </w:r>
      <w:r>
        <w:br/>
        <w:t>Nach jenen andern Fragen,</w:t>
      </w:r>
      <w:r>
        <w:br/>
        <w:t>Die sich mit Armut, Kreuz und Not</w:t>
      </w:r>
      <w:r>
        <w:br/>
        <w:t>Bis in die Gruben tragen?</w:t>
      </w:r>
      <w:r>
        <w:br/>
        <w:t>Wem hier des Glückes Gunst und Schein</w:t>
      </w:r>
      <w:r>
        <w:br/>
        <w:t>Nicht leuchtet, kann kein Christe sein,</w:t>
      </w:r>
      <w:r>
        <w:br/>
        <w:t>Er ist gewiß verstoßen.</w:t>
      </w:r>
    </w:p>
    <w:p w14:paraId="1B988D61" w14:textId="77777777" w:rsidR="005E7400" w:rsidRDefault="005E7400" w:rsidP="005E7400">
      <w:pPr>
        <w:pStyle w:val="StandardWeb"/>
      </w:pPr>
      <w:r>
        <w:t>Solls denn, mein Gott, vergebens sein,</w:t>
      </w:r>
      <w:r>
        <w:br/>
        <w:t>Daß dich mein Herze liebet?</w:t>
      </w:r>
      <w:r>
        <w:br/>
        <w:t>Ich liebet dich und leide Pein,</w:t>
      </w:r>
      <w:r>
        <w:br/>
        <w:t>Bin dein und doch betrübet.</w:t>
      </w:r>
      <w:r>
        <w:br/>
        <w:t>Ich hätte bald auch so gedacht</w:t>
      </w:r>
      <w:r>
        <w:br/>
        <w:t>Wie jene Rotte, die nichts achtet</w:t>
      </w:r>
      <w:r>
        <w:br/>
        <w:t>Als was vor Augen pranget.</w:t>
      </w:r>
    </w:p>
    <w:p w14:paraId="46748B25" w14:textId="77777777" w:rsidR="005E7400" w:rsidRDefault="005E7400" w:rsidP="005E7400">
      <w:pPr>
        <w:pStyle w:val="StandardWeb"/>
      </w:pPr>
      <w:r>
        <w:t>Sieh aber, sieh, in solchem Sinn</w:t>
      </w:r>
      <w:r>
        <w:br/>
        <w:t>Wär ich zu weit gekommen,</w:t>
      </w:r>
      <w:r>
        <w:br/>
        <w:t>Ich hätte bloß verdammt dahin</w:t>
      </w:r>
      <w:r>
        <w:br/>
        <w:t>Die ganze Schar der Frommen:</w:t>
      </w:r>
      <w:r>
        <w:br/>
        <w:t>Denn hat auch je einmal gelebt</w:t>
      </w:r>
      <w:r>
        <w:br/>
        <w:t>Ein frommer Mensch, der leicht geschwebt</w:t>
      </w:r>
      <w:r>
        <w:br/>
        <w:t>In großem Kreuz und Leiden?</w:t>
      </w:r>
    </w:p>
    <w:p w14:paraId="000ADA2B" w14:textId="77777777" w:rsidR="005E7400" w:rsidRDefault="005E7400" w:rsidP="005E7400">
      <w:pPr>
        <w:pStyle w:val="StandardWeb"/>
      </w:pPr>
      <w:r>
        <w:t>Ich dachte hin, ich dachte her,</w:t>
      </w:r>
      <w:r>
        <w:br/>
        <w:t>Ob ich ist es möcht ergründen,</w:t>
      </w:r>
      <w:r>
        <w:br/>
        <w:t>Es war mir aber viel zu schwer,</w:t>
      </w:r>
      <w:r>
        <w:br/>
        <w:t>Den rechten Schluß zu finden,</w:t>
      </w:r>
      <w:r>
        <w:br/>
        <w:t>Bis daß ich ging ins Heiligtum</w:t>
      </w:r>
      <w:r>
        <w:br/>
        <w:t>Und merkte, wie du, unser Ruhm,</w:t>
      </w:r>
      <w:r>
        <w:br/>
        <w:t>Die Bösen führst zu Ende.</w:t>
      </w:r>
    </w:p>
    <w:p w14:paraId="3B60614A" w14:textId="77777777" w:rsidR="005E7400" w:rsidRDefault="005E7400" w:rsidP="005E7400">
      <w:pPr>
        <w:pStyle w:val="StandardWeb"/>
      </w:pPr>
      <w:r>
        <w:t>Ihr Gang ist schlüpfrig, glatt ihr Pfad,</w:t>
      </w:r>
      <w:r>
        <w:br/>
        <w:t>Ihr Tritt ist ungewisse:</w:t>
      </w:r>
      <w:r>
        <w:br/>
        <w:t>Du suchst sie heim nach ihrer Tat</w:t>
      </w:r>
      <w:r>
        <w:br/>
        <w:t>Und stürzest ihre Füße.</w:t>
      </w:r>
      <w:r>
        <w:br/>
        <w:t>Im Hui ist alles umgewendt,</w:t>
      </w:r>
      <w:r>
        <w:br/>
        <w:t>Da nehmen sie ein plötzlich End</w:t>
      </w:r>
      <w:r>
        <w:br/>
        <w:t>Und fahren hin mit Schrecken.</w:t>
      </w:r>
    </w:p>
    <w:p w14:paraId="7B811A2A" w14:textId="77777777" w:rsidR="005E7400" w:rsidRDefault="005E7400" w:rsidP="005E7400">
      <w:pPr>
        <w:pStyle w:val="StandardWeb"/>
      </w:pPr>
      <w:r>
        <w:t>Heut grünen sie gleich wie ein Baum,</w:t>
      </w:r>
      <w:r>
        <w:br/>
        <w:t>Ihr Herz ist froh und lachet,</w:t>
      </w:r>
      <w:r>
        <w:br/>
        <w:t>Und morgen sind sie wie ein Traum,</w:t>
      </w:r>
      <w:r>
        <w:br/>
        <w:t>Von dem der Mensch aufwachet,</w:t>
      </w:r>
      <w:r>
        <w:br/>
        <w:t>Ein bloßer Schatt, ein totes Bild,</w:t>
      </w:r>
      <w:r>
        <w:br/>
        <w:t>Das weder Hand noch Augen füllt,</w:t>
      </w:r>
      <w:r>
        <w:br/>
        <w:t>Verschwindt im Augenblicke</w:t>
      </w:r>
    </w:p>
    <w:p w14:paraId="22D5B346" w14:textId="77777777" w:rsidR="005E7400" w:rsidRDefault="005E7400" w:rsidP="005E7400">
      <w:pPr>
        <w:pStyle w:val="StandardWeb"/>
      </w:pPr>
      <w:r>
        <w:t>Es mag drum sein; es wäre gleich</w:t>
      </w:r>
      <w:r>
        <w:br/>
        <w:t>Mein Kreuz, so lang ich lebe,</w:t>
      </w:r>
      <w:r>
        <w:br/>
        <w:t>Ich habe gnug an Himmelreich,</w:t>
      </w:r>
      <w:r>
        <w:br/>
        <w:t>Dahin ich täglich sterbe.</w:t>
      </w:r>
      <w:r>
        <w:br/>
        <w:t>Hält mich die Welt gleich als ein Tier,</w:t>
      </w:r>
      <w:r>
        <w:br/>
        <w:t>Ei, lebst du, Gott doch über mir,</w:t>
      </w:r>
      <w:r>
        <w:br/>
        <w:t>Du bist mein Ehr und Krone.</w:t>
      </w:r>
    </w:p>
    <w:p w14:paraId="7B4B3B33" w14:textId="77777777" w:rsidR="005E7400" w:rsidRDefault="005E7400" w:rsidP="005E7400">
      <w:pPr>
        <w:pStyle w:val="StandardWeb"/>
      </w:pPr>
      <w:r>
        <w:t>Du heilest meines Herzensstich</w:t>
      </w:r>
      <w:r>
        <w:br/>
        <w:t>Mit deiner süßer Liebe</w:t>
      </w:r>
      <w:r>
        <w:br/>
        <w:t>Und wehrest dem Unglück, daß es mich</w:t>
      </w:r>
      <w:r>
        <w:br/>
        <w:t>Nicht allzu hoch betrübe;</w:t>
      </w:r>
      <w:r>
        <w:br/>
        <w:t>Du leitest mich mit deiner Hand</w:t>
      </w:r>
      <w:r>
        <w:br/>
        <w:t>Und wirst mich endlich in den Stand</w:t>
      </w:r>
      <w:r>
        <w:br/>
        <w:t>Der rechten Ehren setzen.</w:t>
      </w:r>
    </w:p>
    <w:p w14:paraId="102B0B44" w14:textId="77777777" w:rsidR="005E7400" w:rsidRDefault="005E7400" w:rsidP="005E7400">
      <w:pPr>
        <w:pStyle w:val="StandardWeb"/>
      </w:pPr>
      <w:r>
        <w:t>Wenn ich nur dich, o starker Held,</w:t>
      </w:r>
      <w:r>
        <w:br/>
        <w:t>Behalt in meinem Leide,</w:t>
      </w:r>
      <w:r>
        <w:br/>
        <w:t>So acht ichs nicht, wenn gleich zerfällt</w:t>
      </w:r>
      <w:r>
        <w:br/>
        <w:t>Das große Weltgebäude.</w:t>
      </w:r>
      <w:r>
        <w:br/>
        <w:t>Du bist mein Himmel, und dein Schoß</w:t>
      </w:r>
      <w:r>
        <w:br/>
        <w:t>Bleibt allezeit mein Burg und Schloß,</w:t>
      </w:r>
      <w:r>
        <w:br/>
        <w:t>Wann diese Erd entweichet.</w:t>
      </w:r>
    </w:p>
    <w:p w14:paraId="5E5BED5E" w14:textId="77777777" w:rsidR="005E7400" w:rsidRDefault="005E7400" w:rsidP="005E7400">
      <w:pPr>
        <w:pStyle w:val="StandardWeb"/>
      </w:pPr>
      <w:r>
        <w:t>Wann mir gleich Leib und Seel verschmacht,</w:t>
      </w:r>
      <w:r>
        <w:br/>
        <w:t>So kann ich doch nicht sterben,</w:t>
      </w:r>
      <w:r>
        <w:br/>
        <w:t>Denn du bist meines Lebens Macht</w:t>
      </w:r>
      <w:r>
        <w:br/>
        <w:t>Und laßt mich nicht verderben.</w:t>
      </w:r>
      <w:r>
        <w:br/>
        <w:t>Was frag ich nach dem Erb und Teil</w:t>
      </w:r>
      <w:r>
        <w:br/>
        <w:t>Auf dieser Welt? du, du, mein Heil,</w:t>
      </w:r>
      <w:r>
        <w:br/>
        <w:t>Du bist mein Teil und Erbe.</w:t>
      </w:r>
    </w:p>
    <w:p w14:paraId="07AE1BCC" w14:textId="77777777" w:rsidR="005E7400" w:rsidRDefault="005E7400" w:rsidP="005E7400">
      <w:pPr>
        <w:pStyle w:val="StandardWeb"/>
      </w:pPr>
      <w:r>
        <w:t>Das kann die gottvergeßne Rott</w:t>
      </w:r>
      <w:r>
        <w:br/>
        <w:t>Mit Wahrheit nimmer sagen:</w:t>
      </w:r>
      <w:r>
        <w:br/>
        <w:t>Sie weicht von dir und wird zu Spott,</w:t>
      </w:r>
      <w:r>
        <w:br/>
        <w:t>Verdirbt in Großen Plagen.</w:t>
      </w:r>
      <w:r>
        <w:br/>
        <w:t>Mir aber ists, wie dir bewußt,</w:t>
      </w:r>
      <w:r>
        <w:br/>
        <w:t>Die größte Freud und höchste Lust,</w:t>
      </w:r>
      <w:r>
        <w:br/>
        <w:t>Daß ich mich zu halte.</w:t>
      </w:r>
    </w:p>
    <w:p w14:paraId="3D6D231F" w14:textId="77777777" w:rsidR="005E7400" w:rsidRDefault="005E7400" w:rsidP="005E7400">
      <w:pPr>
        <w:pStyle w:val="StandardWeb"/>
      </w:pPr>
      <w:r>
        <w:t>So will ich nun die Zuversicht</w:t>
      </w:r>
      <w:r>
        <w:br/>
        <w:t>Auf dich beständig setzen,</w:t>
      </w:r>
      <w:r>
        <w:br/>
        <w:t>Es werde Zeit ergetzen.</w:t>
      </w:r>
      <w:r>
        <w:br/>
        <w:t>Indessen will ich stille ruhn</w:t>
      </w:r>
      <w:r>
        <w:br/>
        <w:t>Und deiner weisen Hände tun</w:t>
      </w:r>
      <w:r>
        <w:br/>
        <w:t>Mit meinem Munde preisen.</w:t>
      </w:r>
    </w:p>
    <w:p w14:paraId="475BDE14" w14:textId="77777777" w:rsidR="00FD112D" w:rsidRPr="005E7400" w:rsidRDefault="00C749AF" w:rsidP="00FD112D">
      <w:pPr>
        <w:pStyle w:val="berschrift1"/>
        <w:rPr>
          <w:sz w:val="24"/>
          <w:szCs w:val="24"/>
        </w:rPr>
      </w:pPr>
      <w:hyperlink r:id="rId13" w:history="1">
        <w:r w:rsidR="00FD112D" w:rsidRPr="005E7400">
          <w:rPr>
            <w:color w:val="auto"/>
          </w:rPr>
          <w:t>Siehe, mein getreuer Knecht</w:t>
        </w:r>
      </w:hyperlink>
      <w:r w:rsidR="00FD112D">
        <w:t xml:space="preserve"> </w:t>
      </w:r>
    </w:p>
    <w:p w14:paraId="2A638267" w14:textId="77777777" w:rsidR="00FD112D" w:rsidRDefault="00FD112D" w:rsidP="00FD112D">
      <w:pPr>
        <w:pStyle w:val="StandardWeb"/>
      </w:pPr>
      <w:r>
        <w:t>Siehe, mein getreuer Knecht,</w:t>
      </w:r>
      <w:r>
        <w:br/>
        <w:t>Der wird weislich handeln,</w:t>
      </w:r>
      <w:r>
        <w:br/>
        <w:t>Ohne Tadel, schlecht und recht</w:t>
      </w:r>
      <w:r>
        <w:br/>
        <w:t>Auf der Erden wandeln;</w:t>
      </w:r>
      <w:r>
        <w:br/>
        <w:t>Sein getreuer, frommer Sinn</w:t>
      </w:r>
      <w:r>
        <w:br/>
        <w:t>Wird in Einfalt gehen,</w:t>
      </w:r>
      <w:r>
        <w:br/>
        <w:t>Und nach dennoch wird man ihn</w:t>
      </w:r>
      <w:r>
        <w:br/>
        <w:t>An das Kreuz erhöhen.</w:t>
      </w:r>
    </w:p>
    <w:p w14:paraId="468E7ACA" w14:textId="7DC12059" w:rsidR="00FD112D" w:rsidRDefault="00FD112D" w:rsidP="00FD112D">
      <w:pPr>
        <w:pStyle w:val="StandardWeb"/>
      </w:pPr>
      <w:r>
        <w:t>Hoch am Kreuz wird mein Sohn</w:t>
      </w:r>
      <w:r>
        <w:br/>
        <w:t>Große Marter leiden,</w:t>
      </w:r>
      <w:r>
        <w:br/>
        <w:t>Und viel werden ihn mit Hohn</w:t>
      </w:r>
      <w:r>
        <w:br/>
        <w:t>Als ein Scheusal meiden.</w:t>
      </w:r>
      <w:r>
        <w:br/>
        <w:t>Aber also wird sein Blut</w:t>
      </w:r>
      <w:r>
        <w:br/>
        <w:t>Auf die Heiden springen</w:t>
      </w:r>
      <w:r>
        <w:br/>
        <w:t xml:space="preserve">Und das </w:t>
      </w:r>
      <w:r w:rsidR="00E1584E">
        <w:t>ew’ge</w:t>
      </w:r>
      <w:r>
        <w:t xml:space="preserve"> wahre Gut</w:t>
      </w:r>
      <w:r>
        <w:br/>
        <w:t>In ihr Herze bringen.</w:t>
      </w:r>
    </w:p>
    <w:p w14:paraId="63097B43" w14:textId="77777777" w:rsidR="00FD112D" w:rsidRDefault="00FD112D" w:rsidP="00FD112D">
      <w:pPr>
        <w:pStyle w:val="StandardWeb"/>
      </w:pPr>
      <w:r>
        <w:t>Kön‘ge werden ihren Mund</w:t>
      </w:r>
      <w:r>
        <w:br/>
        <w:t>Gegen ihn verhalten</w:t>
      </w:r>
      <w:r>
        <w:br/>
        <w:t>Und aus innerm Herzensgrund</w:t>
      </w:r>
      <w:r>
        <w:br/>
        <w:t>Ihre Hände falten.</w:t>
      </w:r>
      <w:r>
        <w:br/>
        <w:t>Das verblend´te taube Heer</w:t>
      </w:r>
      <w:r>
        <w:br/>
        <w:t>Wird ihn sehn und hören</w:t>
      </w:r>
      <w:r>
        <w:br/>
        <w:t>Und mit Lust zu seiner Ehr</w:t>
      </w:r>
      <w:r>
        <w:br/>
        <w:t>Ihren Glauben mehren.</w:t>
      </w:r>
    </w:p>
    <w:p w14:paraId="7DCA980C" w14:textId="77777777" w:rsidR="00FD112D" w:rsidRDefault="00FD112D" w:rsidP="00FD112D">
      <w:pPr>
        <w:pStyle w:val="StandardWeb"/>
      </w:pPr>
      <w:r>
        <w:t>Aber da, wo Gottes Licht</w:t>
      </w:r>
      <w:r>
        <w:br/>
        <w:t>Reichlich wird gespüret,</w:t>
      </w:r>
      <w:r>
        <w:br/>
        <w:t>Hält man sich mit nichten nicht</w:t>
      </w:r>
      <w:r>
        <w:br/>
        <w:t>Wie es sich gebühret:</w:t>
      </w:r>
      <w:r>
        <w:br/>
        <w:t>Denn wer glaubt im Judenland</w:t>
      </w:r>
      <w:r>
        <w:br/>
        <w:t>Unser Predigt Worten!</w:t>
      </w:r>
      <w:r>
        <w:br/>
        <w:t>Wem wird Gottes Arm bekannt</w:t>
      </w:r>
      <w:r>
        <w:br/>
        <w:t>In Israels Orten?</w:t>
      </w:r>
    </w:p>
    <w:p w14:paraId="6037F4FA" w14:textId="77777777" w:rsidR="00FD112D" w:rsidRDefault="00FD112D" w:rsidP="00FD112D">
      <w:pPr>
        <w:pStyle w:val="StandardWeb"/>
      </w:pPr>
      <w:r>
        <w:t>Niemand will fast seinen Preis</w:t>
      </w:r>
      <w:r>
        <w:br/>
        <w:t>Ihm hie lassen werden,</w:t>
      </w:r>
      <w:r>
        <w:br/>
        <w:t>Denn er schießt auf wie ein Reis</w:t>
      </w:r>
      <w:r>
        <w:br/>
        <w:t>Aus der dürren Erden,</w:t>
      </w:r>
      <w:r>
        <w:br/>
        <w:t>Krank, verdorret, ungestalt,</w:t>
      </w:r>
      <w:r>
        <w:br/>
        <w:t>Voller Blut und Schmerzen,</w:t>
      </w:r>
      <w:r>
        <w:br/>
        <w:t>Daher scheut ihn jung und alt</w:t>
      </w:r>
      <w:r>
        <w:br/>
        <w:t>Mit gewandten Herzen.</w:t>
      </w:r>
    </w:p>
    <w:p w14:paraId="5DBDF4F5" w14:textId="77777777" w:rsidR="00FD112D" w:rsidRDefault="00FD112D" w:rsidP="00FD112D">
      <w:pPr>
        <w:pStyle w:val="StandardWeb"/>
      </w:pPr>
      <w:r>
        <w:t>Ei, was hat er denn getan?</w:t>
      </w:r>
      <w:r>
        <w:br/>
        <w:t>Was sind seine Schulden,</w:t>
      </w:r>
      <w:r>
        <w:br/>
        <w:t>Daß er da für jedermann</w:t>
      </w:r>
      <w:r>
        <w:br/>
        <w:t>Solche Schmach muß dulden?</w:t>
      </w:r>
      <w:r>
        <w:br/>
        <w:t>Hat er etwa Gott betrübt</w:t>
      </w:r>
      <w:r>
        <w:br/>
        <w:t>An gesunden Tagen,</w:t>
      </w:r>
      <w:r>
        <w:br/>
        <w:t>Daß er ihm anitzo gibt</w:t>
      </w:r>
      <w:r>
        <w:br/>
        <w:t>Seinen Lohn mit Plagen?</w:t>
      </w:r>
    </w:p>
    <w:p w14:paraId="5B6B488C" w14:textId="77777777" w:rsidR="00FD112D" w:rsidRDefault="00FD112D" w:rsidP="00FD112D">
      <w:pPr>
        <w:pStyle w:val="StandardWeb"/>
      </w:pPr>
      <w:r>
        <w:t>Nein, fürwahr! Wahrhaftig nein!</w:t>
      </w:r>
      <w:r>
        <w:br/>
        <w:t>Er ist ohne Sünden.</w:t>
      </w:r>
      <w:r>
        <w:br/>
        <w:t>Sondern was der Mensch an Pein</w:t>
      </w:r>
      <w:r>
        <w:br/>
        <w:t>Billig sollt empfanden,</w:t>
      </w:r>
      <w:r>
        <w:br/>
        <w:t>Was an Krankheit, Angst und Weh</w:t>
      </w:r>
      <w:r>
        <w:br/>
        <w:t>Uns von Recht gebühret,</w:t>
      </w:r>
      <w:r>
        <w:br/>
        <w:t>Das ist´s, was ihn in die Höh</w:t>
      </w:r>
      <w:r>
        <w:br/>
        <w:t>An das Kreuz geführet.</w:t>
      </w:r>
    </w:p>
    <w:p w14:paraId="3DCB1221" w14:textId="77777777" w:rsidR="00FD112D" w:rsidRDefault="00FD112D" w:rsidP="00FD112D">
      <w:pPr>
        <w:pStyle w:val="StandardWeb"/>
      </w:pPr>
      <w:r>
        <w:t>Daß ihn Gott so heftig schlägt,</w:t>
      </w:r>
      <w:r>
        <w:br/>
        <w:t>Tut er unsertwillen,</w:t>
      </w:r>
      <w:r>
        <w:br/>
        <w:t>Daß er solche Bürden trägt,</w:t>
      </w:r>
      <w:r>
        <w:br/>
        <w:t>Damit will er stillen</w:t>
      </w:r>
      <w:r>
        <w:br/>
        <w:t>Gottes Zorn und großen Grimm,</w:t>
      </w:r>
      <w:r>
        <w:br/>
        <w:t>Daß wir Frieden haben</w:t>
      </w:r>
      <w:r>
        <w:br/>
        <w:t>Durch sein Leiden und in ihm</w:t>
      </w:r>
      <w:r>
        <w:br/>
        <w:t>Leib und Seele laben.</w:t>
      </w:r>
    </w:p>
    <w:p w14:paraId="32834BB7" w14:textId="77777777" w:rsidR="00FD112D" w:rsidRDefault="00FD112D" w:rsidP="00FD112D">
      <w:pPr>
        <w:pStyle w:val="StandardWeb"/>
      </w:pPr>
      <w:r>
        <w:t>Wir sinds, die wir in der Irr</w:t>
      </w:r>
      <w:r>
        <w:br/>
        <w:t>Als die Schafe gingen</w:t>
      </w:r>
      <w:r>
        <w:br/>
        <w:t>Und noch stets zur Höllentür</w:t>
      </w:r>
      <w:r>
        <w:br/>
        <w:t>Als die Tollen dringen.</w:t>
      </w:r>
      <w:r>
        <w:br/>
        <w:t>Aber Gott, der fromm und treu,</w:t>
      </w:r>
      <w:r>
        <w:br/>
        <w:t>Nimmt, was wir verdienen</w:t>
      </w:r>
      <w:r>
        <w:br/>
        <w:t>Und legts seinem Sohne bei,</w:t>
      </w:r>
      <w:r>
        <w:br/>
        <w:t>Der muß uns versühnen.</w:t>
      </w:r>
    </w:p>
    <w:p w14:paraId="71FC6925" w14:textId="77777777" w:rsidR="00FD112D" w:rsidRDefault="00FD112D" w:rsidP="00FD112D">
      <w:pPr>
        <w:pStyle w:val="StandardWeb"/>
      </w:pPr>
      <w:r>
        <w:t>Nun, er tut es herzlich gern,</w:t>
      </w:r>
      <w:r>
        <w:br/>
        <w:t>Ach, des frommen Herzen!</w:t>
      </w:r>
      <w:r>
        <w:br/>
        <w:t>Er nimmt an den Zorn des Herrn</w:t>
      </w:r>
      <w:r>
        <w:br/>
        <w:t>Mit viel tausend Schmerzen</w:t>
      </w:r>
      <w:r>
        <w:br/>
        <w:t>Und ist allzeit voll Geduld,</w:t>
      </w:r>
      <w:r>
        <w:br/>
        <w:t>Laßt kein Wörtlein hören</w:t>
      </w:r>
      <w:r>
        <w:br/>
        <w:t>Wider die, so ohne Schuld</w:t>
      </w:r>
      <w:r>
        <w:br/>
        <w:t>Ihn so hoch beschweren.</w:t>
      </w:r>
    </w:p>
    <w:p w14:paraId="7B5A9D16" w14:textId="77777777" w:rsidR="00FD112D" w:rsidRDefault="00FD112D" w:rsidP="00FD112D">
      <w:pPr>
        <w:pStyle w:val="StandardWeb"/>
      </w:pPr>
      <w:r>
        <w:t>Wie ein Lämmlein sich dahin</w:t>
      </w:r>
      <w:r>
        <w:br/>
        <w:t>Läßt zur Schlachtbank selten</w:t>
      </w:r>
      <w:r>
        <w:br/>
        <w:t>Und hat in dem frommen Sinn</w:t>
      </w:r>
      <w:r>
        <w:br/>
        <w:t>Gar kein Widerstreiten,</w:t>
      </w:r>
      <w:r>
        <w:br/>
        <w:t>Läßt sich handeln, wie man will,</w:t>
      </w:r>
      <w:r>
        <w:br/>
        <w:t>Fangen, binden, zähmen</w:t>
      </w:r>
      <w:r>
        <w:br/>
        <w:t>Und dazu in großer Still</w:t>
      </w:r>
      <w:r>
        <w:br/>
        <w:t>Auch sein Leben nehmen.</w:t>
      </w:r>
    </w:p>
    <w:p w14:paraId="5E493D84" w14:textId="77777777" w:rsidR="00FD112D" w:rsidRDefault="00FD112D" w:rsidP="00FD112D">
      <w:pPr>
        <w:pStyle w:val="StandardWeb"/>
      </w:pPr>
      <w:r>
        <w:t>Also läßt auch Gottes Lamm</w:t>
      </w:r>
      <w:r>
        <w:br/>
        <w:t>Ohne Widersprechen</w:t>
      </w:r>
      <w:r>
        <w:br/>
        <w:t>Ihm sein Herz am Kreuzesstamm</w:t>
      </w:r>
      <w:r>
        <w:br/>
        <w:t>Unsertwegen brechen.</w:t>
      </w:r>
      <w:r>
        <w:br/>
        <w:t>Er sinkt in Tod hinab,</w:t>
      </w:r>
      <w:r>
        <w:br/>
        <w:t>Den er selbst doch bindet,</w:t>
      </w:r>
      <w:r>
        <w:br/>
        <w:t>Weil er sterbend Tod und Grab</w:t>
      </w:r>
      <w:r>
        <w:br/>
        <w:t>Mächtig überwindet.</w:t>
      </w:r>
    </w:p>
    <w:p w14:paraId="3AC9D9C7" w14:textId="77777777" w:rsidR="00FD112D" w:rsidRDefault="00FD112D" w:rsidP="00FD112D">
      <w:pPr>
        <w:pStyle w:val="StandardWeb"/>
      </w:pPr>
      <w:r>
        <w:t>Er wird aus der Angst und Qual</w:t>
      </w:r>
      <w:r>
        <w:br/>
        <w:t>Endlich ausgerissen,</w:t>
      </w:r>
      <w:r>
        <w:br/>
        <w:t>Tritt den Feinden allzumal</w:t>
      </w:r>
      <w:r>
        <w:br/>
        <w:t>Ihren Kopf mit Füßen.</w:t>
      </w:r>
      <w:r>
        <w:br/>
        <w:t>Wer will seines Lebens Läng</w:t>
      </w:r>
      <w:r>
        <w:br/>
        <w:t>Immer mehr ausrechnen?</w:t>
      </w:r>
      <w:r>
        <w:br/>
        <w:t>Seiner Tag und Jahre Meng</w:t>
      </w:r>
      <w:r>
        <w:br/>
        <w:t>Ist nicht auszusprechen.</w:t>
      </w:r>
    </w:p>
    <w:p w14:paraId="6CB4858D" w14:textId="77777777" w:rsidR="00FD112D" w:rsidRDefault="00FD112D" w:rsidP="00FD112D">
      <w:pPr>
        <w:pStyle w:val="StandardWeb"/>
      </w:pPr>
      <w:r>
        <w:t>Doch ist er wahrhaftig hier</w:t>
      </w:r>
      <w:r>
        <w:br/>
        <w:t>für sein Volk gestorben</w:t>
      </w:r>
      <w:r>
        <w:br/>
        <w:t>Und hat völlig mir und dir</w:t>
      </w:r>
      <w:r>
        <w:br/>
        <w:t>Heil und Gnad erworben,</w:t>
      </w:r>
      <w:r>
        <w:br/>
        <w:t>Kommt auch in das Grab hinein</w:t>
      </w:r>
      <w:r>
        <w:br/>
        <w:t>Herrlich eingehüllet,</w:t>
      </w:r>
      <w:r>
        <w:br/>
        <w:t>Wie die, so mit Reichtum sein</w:t>
      </w:r>
      <w:r>
        <w:br/>
        <w:t>In der Welt erfüllet.</w:t>
      </w:r>
    </w:p>
    <w:p w14:paraId="64745F64" w14:textId="7BEC02DE" w:rsidR="00FD112D" w:rsidRDefault="00FD112D" w:rsidP="00FD112D">
      <w:pPr>
        <w:pStyle w:val="StandardWeb"/>
      </w:pPr>
      <w:r>
        <w:t>Er wird als ein böser Mann</w:t>
      </w:r>
      <w:r>
        <w:br/>
        <w:t>Für die Welt geplaget,</w:t>
      </w:r>
      <w:r>
        <w:br/>
        <w:t>Da er doch nach nie getan,</w:t>
      </w:r>
      <w:r>
        <w:br/>
        <w:t>Auch noch nie gelogen,</w:t>
      </w:r>
      <w:r>
        <w:br/>
        <w:t>Was da bös und unrecht wär;</w:t>
      </w:r>
      <w:r>
        <w:br/>
        <w:t>Er hat nie betrogen.</w:t>
      </w:r>
      <w:r>
        <w:br/>
        <w:t>Nie verletzt Gottes Ehr,</w:t>
      </w:r>
      <w:r>
        <w:br/>
        <w:t xml:space="preserve">Seinem </w:t>
      </w:r>
      <w:r w:rsidR="00163CC6">
        <w:t>heil’gen</w:t>
      </w:r>
      <w:r>
        <w:t xml:space="preserve"> Namen.</w:t>
      </w:r>
    </w:p>
    <w:p w14:paraId="5F7C7231" w14:textId="77777777" w:rsidR="00FD112D" w:rsidRDefault="00FD112D" w:rsidP="00FD112D">
      <w:pPr>
        <w:pStyle w:val="StandardWeb"/>
      </w:pPr>
      <w:r>
        <w:t>Ach, er ist für fremde Sünd</w:t>
      </w:r>
      <w:r>
        <w:br/>
        <w:t>In den Tod gegeben,</w:t>
      </w:r>
      <w:r>
        <w:br/>
        <w:t>Auf daß du, o Menschenkind,</w:t>
      </w:r>
      <w:r>
        <w:br/>
        <w:t>Durch ihn möchtest leben,</w:t>
      </w:r>
      <w:r>
        <w:br/>
        <w:t>Daß er mehrte sein Geschlecht,</w:t>
      </w:r>
      <w:r>
        <w:br/>
        <w:t>Den gerechten Samen,</w:t>
      </w:r>
      <w:r>
        <w:br/>
        <w:t>Der Gott dient und Opfer brächt</w:t>
      </w:r>
      <w:r>
        <w:br/>
        <w:t>Seinem heiligen Namen.</w:t>
      </w:r>
    </w:p>
    <w:p w14:paraId="4435AD19" w14:textId="77777777" w:rsidR="00FD112D" w:rsidRDefault="00FD112D" w:rsidP="00FD112D">
      <w:pPr>
        <w:pStyle w:val="StandardWeb"/>
      </w:pPr>
      <w:r>
        <w:t>Denn das ist sein höchste Freud</w:t>
      </w:r>
      <w:r>
        <w:br/>
        <w:t>Und des Vaters Wille,</w:t>
      </w:r>
      <w:r>
        <w:br/>
        <w:t>Daß den Erdkreis weit und breit</w:t>
      </w:r>
      <w:r>
        <w:br/>
        <w:t>Sein Erkenntnis fülle,</w:t>
      </w:r>
      <w:r>
        <w:br/>
        <w:t>Damit der gerechte Knecht,</w:t>
      </w:r>
      <w:r>
        <w:br/>
        <w:t>Der vollkommne Sühner,</w:t>
      </w:r>
      <w:r>
        <w:br/>
        <w:t>Gläubig mach und recht gerecht</w:t>
      </w:r>
      <w:r>
        <w:br/>
        <w:t>Alle Sündendiener.</w:t>
      </w:r>
    </w:p>
    <w:p w14:paraId="5A3E761E" w14:textId="77777777" w:rsidR="00FD112D" w:rsidRDefault="00FD112D" w:rsidP="00FD112D">
      <w:pPr>
        <w:pStyle w:val="StandardWeb"/>
      </w:pPr>
      <w:r>
        <w:t>Große Menge wird ihm Gott</w:t>
      </w:r>
      <w:r>
        <w:br/>
        <w:t>Zur Verehrung schenken,</w:t>
      </w:r>
      <w:r>
        <w:br/>
        <w:t>Darum daß er sich mit Spott</w:t>
      </w:r>
      <w:r>
        <w:br/>
        <w:t>Für uns lassen kränken,</w:t>
      </w:r>
      <w:r>
        <w:br/>
        <w:t>Da er denen gleich gesetzt,</w:t>
      </w:r>
      <w:r>
        <w:br/>
        <w:t>Die sehr übertreten,</w:t>
      </w:r>
      <w:r>
        <w:br/>
        <w:t>auch die, so ihn hoch verletzt,</w:t>
      </w:r>
      <w:r>
        <w:br/>
        <w:t>Bei Gott selbst verbeten.</w:t>
      </w:r>
    </w:p>
    <w:p w14:paraId="4F213922" w14:textId="77777777" w:rsidR="005E7400" w:rsidRDefault="005E7400" w:rsidP="005E7400">
      <w:pPr>
        <w:pStyle w:val="berschrift1"/>
      </w:pPr>
      <w:r w:rsidRPr="005E7400">
        <w:t>So geht der alte liebe Herr nun auch dahin</w:t>
      </w:r>
      <w:r>
        <w:t xml:space="preserve"> </w:t>
      </w:r>
    </w:p>
    <w:p w14:paraId="4899A578" w14:textId="77777777" w:rsidR="005E7400" w:rsidRDefault="005E7400" w:rsidP="005E7400">
      <w:pPr>
        <w:pStyle w:val="StandardWeb"/>
      </w:pPr>
      <w:r>
        <w:t>So geht der alte liebe Herr nun auch dahin:</w:t>
      </w:r>
      <w:r>
        <w:br/>
        <w:t>Nach dem er achtzig und drüber ist gelebet.</w:t>
      </w:r>
      <w:r>
        <w:br/>
        <w:t>Er geht zu Gott: Und legt und schlägt aus seinem Sinn</w:t>
      </w:r>
      <w:r>
        <w:br/>
        <w:t>Das, was noch, wies Gott weiß, uns überm Haupte schwebet.</w:t>
      </w:r>
    </w:p>
    <w:p w14:paraId="496DB772" w14:textId="7BE570A2" w:rsidR="005E7400" w:rsidRDefault="005E7400" w:rsidP="005E7400">
      <w:pPr>
        <w:pStyle w:val="StandardWeb"/>
      </w:pPr>
      <w:r>
        <w:t>Die Kinder klagen ihn, ach Vater, unser Schutz!</w:t>
      </w:r>
      <w:r>
        <w:br/>
        <w:t>Die Ehgenossin läßt die Tränen häufig fließen.</w:t>
      </w:r>
      <w:r>
        <w:br/>
        <w:t>Was Kindeskinder sind, bedenken, was für Nutz</w:t>
      </w:r>
      <w:r>
        <w:br/>
        <w:t>Sie hiebe</w:t>
      </w:r>
      <w:r w:rsidR="00C73C26">
        <w:t xml:space="preserve">i </w:t>
      </w:r>
      <w:r>
        <w:t>vor gehabt und nun nicht mehr genießen.</w:t>
      </w:r>
    </w:p>
    <w:p w14:paraId="11237BDD" w14:textId="77777777" w:rsidR="005E7400" w:rsidRDefault="005E7400" w:rsidP="005E7400">
      <w:pPr>
        <w:pStyle w:val="StandardWeb"/>
      </w:pPr>
      <w:r>
        <w:t>Und weinen bitterlich. Die werte Bürgerschaft</w:t>
      </w:r>
      <w:r>
        <w:br/>
        <w:t>Folgt ihrem Haupte nach und gibt ihm das Geleite</w:t>
      </w:r>
      <w:r>
        <w:br/>
        <w:t>Zu seinem Schlafgemach, dahin der Tod ihn rafft</w:t>
      </w:r>
      <w:r>
        <w:br/>
        <w:t>Gleich wie uns allzumal. Ich aber seh ihm heute</w:t>
      </w:r>
    </w:p>
    <w:p w14:paraId="195392E5" w14:textId="77777777" w:rsidR="005E7400" w:rsidRDefault="005E7400" w:rsidP="005E7400">
      <w:pPr>
        <w:pStyle w:val="StandardWeb"/>
      </w:pPr>
      <w:r>
        <w:t>Zu Ehren diese Schrift: Ein Mann von alter Treu</w:t>
      </w:r>
      <w:r>
        <w:br/>
        <w:t>Und deutscher Redlichkeit, ein Mann von vielen Gaben</w:t>
      </w:r>
      <w:r>
        <w:br/>
        <w:t>Und großer Wissenschaft, ein Mann, der frisch und frei</w:t>
      </w:r>
      <w:r>
        <w:br/>
        <w:t>Das Recht geschützt, die Stadt regiert, wird jetzt begraben.</w:t>
      </w:r>
    </w:p>
    <w:p w14:paraId="583D9E66" w14:textId="77777777" w:rsidR="005E7400" w:rsidRDefault="005E7400" w:rsidP="005E7400">
      <w:pPr>
        <w:pStyle w:val="berschrift1"/>
      </w:pPr>
      <w:r w:rsidRPr="005E7400">
        <w:t>Sollt‘ ich meinem Gott nicht singen?</w:t>
      </w:r>
      <w:r>
        <w:t xml:space="preserve"> </w:t>
      </w:r>
    </w:p>
    <w:p w14:paraId="4EF2872B" w14:textId="77777777" w:rsidR="005E7400" w:rsidRDefault="005E7400" w:rsidP="005E7400">
      <w:pPr>
        <w:pStyle w:val="StandardWeb"/>
      </w:pPr>
      <w:r>
        <w:t>Sollt’ ich meinem Gott nicht singen?</w:t>
      </w:r>
      <w:r>
        <w:br/>
        <w:t>Sollt’ ich ihm nicht dankbar sein?</w:t>
      </w:r>
      <w:r>
        <w:br/>
        <w:t>Denn ich seh’ in allen Dingen,</w:t>
      </w:r>
      <w:r>
        <w:br/>
        <w:t>Wie so gut er’s mit mir mein’.</w:t>
      </w:r>
      <w:r>
        <w:br/>
        <w:t>Ist doch nichts als lauter Lieben,</w:t>
      </w:r>
      <w:r>
        <w:br/>
        <w:t>Das sein treues Herze regt,</w:t>
      </w:r>
      <w:r>
        <w:br/>
        <w:t>Das ohn’ Ende hebt und trägt,</w:t>
      </w:r>
      <w:r>
        <w:br/>
        <w:t>Die in seinem Dienst sich üben.</w:t>
      </w:r>
      <w:r>
        <w:br/>
        <w:t>Alles Ding währt seine Zeit,</w:t>
      </w:r>
      <w:r>
        <w:br/>
        <w:t>Gottes Lieb’ in Ewigkeit.</w:t>
      </w:r>
    </w:p>
    <w:p w14:paraId="49386DD6" w14:textId="77777777" w:rsidR="005E7400" w:rsidRDefault="005E7400" w:rsidP="005E7400">
      <w:pPr>
        <w:pStyle w:val="StandardWeb"/>
      </w:pPr>
      <w:r>
        <w:t>Wie ein Adler sein Gefieder</w:t>
      </w:r>
      <w:r>
        <w:br/>
        <w:t>Über seine Jungen streckt,</w:t>
      </w:r>
      <w:r>
        <w:br/>
        <w:t>Also hat auch hin und wieder</w:t>
      </w:r>
      <w:r>
        <w:br/>
        <w:t>Mich des Höchsten Arm bedeckt.</w:t>
      </w:r>
      <w:r>
        <w:br/>
        <w:t>Alsobald im Mutterleibe,</w:t>
      </w:r>
      <w:r>
        <w:br/>
        <w:t>Da er mir mein Wesen gab</w:t>
      </w:r>
      <w:r>
        <w:br/>
        <w:t>Und das Leben, das ich hab</w:t>
      </w:r>
      <w:r>
        <w:br/>
        <w:t>Und noch diese Stunde treibe.</w:t>
      </w:r>
      <w:r>
        <w:br/>
        <w:t>Alles Ding währt seine Zeit,</w:t>
      </w:r>
      <w:r>
        <w:br/>
        <w:t>Gottes Lieb in Ewigkeit.</w:t>
      </w:r>
    </w:p>
    <w:p w14:paraId="14DA9631" w14:textId="77777777" w:rsidR="005E7400" w:rsidRDefault="005E7400" w:rsidP="005E7400">
      <w:pPr>
        <w:pStyle w:val="StandardWeb"/>
      </w:pPr>
      <w:r>
        <w:t>Sein Sohn ist ihm nicht zu teuer,</w:t>
      </w:r>
      <w:r>
        <w:br/>
        <w:t>Nein, er gibt ihn für mich hin,</w:t>
      </w:r>
      <w:r>
        <w:br/>
        <w:t>Daß er mich vom ew’gen Feuer</w:t>
      </w:r>
      <w:r>
        <w:br/>
        <w:t>Durch sein teures Blut gewinn’.</w:t>
      </w:r>
      <w:r>
        <w:br/>
        <w:t>O du unergründ’ter Brunnen,</w:t>
      </w:r>
      <w:r>
        <w:br/>
        <w:t>Wie will doch mein schwacher Geist,</w:t>
      </w:r>
      <w:r>
        <w:br/>
        <w:t>Ob er sich gleich hoch befleißt,</w:t>
      </w:r>
      <w:r>
        <w:br/>
        <w:t>Deine Tief’ ergründen können?</w:t>
      </w:r>
      <w:r>
        <w:br/>
        <w:t>Alles Ding währt seine Zeit,</w:t>
      </w:r>
      <w:r>
        <w:br/>
        <w:t>Gottes Lieb’ in Ewigkeit.</w:t>
      </w:r>
    </w:p>
    <w:p w14:paraId="20C09B69" w14:textId="77777777" w:rsidR="005E7400" w:rsidRDefault="005E7400" w:rsidP="005E7400">
      <w:pPr>
        <w:pStyle w:val="StandardWeb"/>
      </w:pPr>
      <w:r>
        <w:t>Seinen Geist, den edlen Führer,</w:t>
      </w:r>
      <w:r>
        <w:br/>
        <w:t>Gibt er mir in seinem Wort,</w:t>
      </w:r>
      <w:r>
        <w:br/>
        <w:t>Daß er werde mein Regierer</w:t>
      </w:r>
      <w:r>
        <w:br/>
        <w:t>Durch die Welt zur Himmelspfort,</w:t>
      </w:r>
      <w:r>
        <w:br/>
        <w:t>Daß er mir mein Herz erfülle</w:t>
      </w:r>
      <w:r>
        <w:br/>
        <w:t>Mit dem hellen Glaubenslicht,</w:t>
      </w:r>
      <w:r>
        <w:br/>
        <w:t>Das des Todes Macht zerbricht</w:t>
      </w:r>
      <w:r>
        <w:br/>
        <w:t>Und die Hölle selbst macht stille.</w:t>
      </w:r>
      <w:r>
        <w:br/>
        <w:t>Alles Ding währt seine Zeit,</w:t>
      </w:r>
      <w:r>
        <w:br/>
        <w:t>Gottes Lieb in Ewigkeit.</w:t>
      </w:r>
    </w:p>
    <w:p w14:paraId="1816DB2C" w14:textId="77777777" w:rsidR="005E7400" w:rsidRDefault="005E7400" w:rsidP="005E7400">
      <w:pPr>
        <w:pStyle w:val="StandardWeb"/>
      </w:pPr>
      <w:r>
        <w:t>Meiner Seele Wohlergehen</w:t>
      </w:r>
      <w:r>
        <w:br/>
        <w:t>Hat er ja recht wohl bedacht.</w:t>
      </w:r>
      <w:r>
        <w:br/>
        <w:t>Will dem Leibe Not zustehen,</w:t>
      </w:r>
      <w:r>
        <w:br/>
        <w:t>Nimmt er’s gleichfalls wohl in acht.</w:t>
      </w:r>
      <w:r>
        <w:br/>
        <w:t>Wenn mein Können, mein Vermögen</w:t>
      </w:r>
      <w:r>
        <w:br/>
        <w:t>Nichts vermag, nichts helfen kann,</w:t>
      </w:r>
      <w:r>
        <w:br/>
        <w:t>Kommt mein Gott und hebt mir an</w:t>
      </w:r>
      <w:r>
        <w:br/>
        <w:t>Sein Vermögen beizulegen.</w:t>
      </w:r>
      <w:r>
        <w:br/>
        <w:t>Alles Ding währt seine Zeit,</w:t>
      </w:r>
      <w:r>
        <w:br/>
        <w:t>Gottes Lieb’ in Ewigkeit.</w:t>
      </w:r>
    </w:p>
    <w:p w14:paraId="3FE2DA29" w14:textId="77777777" w:rsidR="005E7400" w:rsidRDefault="005E7400" w:rsidP="005E7400">
      <w:pPr>
        <w:pStyle w:val="StandardWeb"/>
      </w:pPr>
      <w:r>
        <w:t>Himmel, Erd und ihre Heere</w:t>
      </w:r>
      <w:r>
        <w:br/>
        <w:t>Hat er mir zum Dienst bestellt;</w:t>
      </w:r>
      <w:r>
        <w:br/>
        <w:t>Wo ich nur mein Aug hinkehre,</w:t>
      </w:r>
      <w:r>
        <w:br/>
        <w:t>Find ich, was mich nährt und hält:</w:t>
      </w:r>
      <w:r>
        <w:br/>
        <w:t>Tier und Kräuter und Getreide</w:t>
      </w:r>
      <w:r>
        <w:br/>
        <w:t>In den Gründen, in der Höh,</w:t>
      </w:r>
      <w:r>
        <w:br/>
        <w:t>In den Büschen, in der See,</w:t>
      </w:r>
      <w:r>
        <w:br/>
        <w:t>Überall ist meine Weide.</w:t>
      </w:r>
      <w:r>
        <w:br/>
        <w:t>Alles Ding währt seine Zeit,</w:t>
      </w:r>
      <w:r>
        <w:br/>
        <w:t>Gottes Lieb in Ewigkeit.</w:t>
      </w:r>
    </w:p>
    <w:p w14:paraId="7CD8330E" w14:textId="77777777" w:rsidR="005E7400" w:rsidRDefault="005E7400" w:rsidP="005E7400">
      <w:pPr>
        <w:pStyle w:val="StandardWeb"/>
      </w:pPr>
      <w:r>
        <w:t>Wenn ich schlafe, wacht sein Sorgen</w:t>
      </w:r>
      <w:r>
        <w:br/>
        <w:t>Und ermuntert mein Gemüt,</w:t>
      </w:r>
      <w:r>
        <w:br/>
        <w:t>Daß ich alle lieben Morgen</w:t>
      </w:r>
      <w:r>
        <w:br/>
        <w:t>Schaue neue Lieb’ und Güt’.</w:t>
      </w:r>
      <w:r>
        <w:br/>
        <w:t>Wäre mein Gott nicht gewesen,</w:t>
      </w:r>
      <w:r>
        <w:br/>
        <w:t>Hätte mich sein Angesicht</w:t>
      </w:r>
      <w:r>
        <w:br/>
        <w:t>Nicht geleitet, wär’ ich nicht</w:t>
      </w:r>
      <w:r>
        <w:br/>
        <w:t>Aus so mancher Angst genesen.</w:t>
      </w:r>
      <w:r>
        <w:br/>
        <w:t>Alles Ding währt seine Zeit,</w:t>
      </w:r>
      <w:r>
        <w:br/>
        <w:t>Gottes Lieb’ in Ewigkeit.</w:t>
      </w:r>
    </w:p>
    <w:p w14:paraId="0D2B89F7" w14:textId="77777777" w:rsidR="005E7400" w:rsidRDefault="005E7400" w:rsidP="005E7400">
      <w:pPr>
        <w:pStyle w:val="StandardWeb"/>
      </w:pPr>
      <w:r>
        <w:t>Wie so manche schwere Plage</w:t>
      </w:r>
      <w:r>
        <w:br/>
        <w:t>Wird vom Satan umgeführt,</w:t>
      </w:r>
      <w:r>
        <w:br/>
        <w:t>Die mich doch mein Lebetage</w:t>
      </w:r>
      <w:r>
        <w:br/>
        <w:t>Niemals noch bisher gerührt.</w:t>
      </w:r>
      <w:r>
        <w:br/>
        <w:t>Gottes Engel, den er sendet,</w:t>
      </w:r>
      <w:r>
        <w:br/>
        <w:t>Hat das Böse, was der Feind</w:t>
      </w:r>
      <w:r>
        <w:br/>
        <w:t>Anzurichten war gemeint,</w:t>
      </w:r>
      <w:r>
        <w:br/>
        <w:t>In die Ferne weggewendet.</w:t>
      </w:r>
      <w:r>
        <w:br/>
        <w:t>Alles Ding währt seine Zeit,</w:t>
      </w:r>
      <w:r>
        <w:br/>
        <w:t>Gottes Lieb in Ewigkeit.</w:t>
      </w:r>
    </w:p>
    <w:p w14:paraId="5A586F2B" w14:textId="77777777" w:rsidR="005E7400" w:rsidRDefault="005E7400" w:rsidP="005E7400">
      <w:pPr>
        <w:pStyle w:val="StandardWeb"/>
      </w:pPr>
      <w:r>
        <w:t>Wie ein Vater seinem Kinde</w:t>
      </w:r>
      <w:r>
        <w:br/>
        <w:t>Sein Herz niemals ganz entzeucht,</w:t>
      </w:r>
      <w:r>
        <w:br/>
        <w:t>Ob es gleich bisweilen Sünde</w:t>
      </w:r>
      <w:r>
        <w:br/>
        <w:t>Tut und aus der Bahne weicht:</w:t>
      </w:r>
      <w:r>
        <w:br/>
        <w:t>Also hält auch mein Verbrechen</w:t>
      </w:r>
      <w:r>
        <w:br/>
        <w:t>Mir mein frommer Gott zugut,</w:t>
      </w:r>
      <w:r>
        <w:br/>
        <w:t>Will mein Fehlen mit der Rut’</w:t>
      </w:r>
      <w:r>
        <w:br/>
        <w:t>Und nicht mit dem Schwerte rächen.</w:t>
      </w:r>
      <w:r>
        <w:br/>
        <w:t>Alles Ding währt seine Zeit,</w:t>
      </w:r>
      <w:r>
        <w:br/>
        <w:t>Gottes Lieb’ in Ewigkeit.</w:t>
      </w:r>
    </w:p>
    <w:p w14:paraId="0DADA56F" w14:textId="77777777" w:rsidR="005E7400" w:rsidRDefault="005E7400" w:rsidP="005E7400">
      <w:pPr>
        <w:pStyle w:val="StandardWeb"/>
      </w:pPr>
      <w:r>
        <w:t>Seine Strafen, seine Schläge,</w:t>
      </w:r>
      <w:r>
        <w:br/>
        <w:t>Ob sie mir gleich bitter seind,</w:t>
      </w:r>
      <w:r>
        <w:br/>
        <w:t>Dennoch, wenn ichs recht erwäge,</w:t>
      </w:r>
      <w:r>
        <w:br/>
        <w:t>Sind es Zeichen, daß mein Freund,</w:t>
      </w:r>
      <w:r>
        <w:br/>
        <w:t>Der mich liebet, mein gedenke</w:t>
      </w:r>
      <w:r>
        <w:br/>
        <w:t>Und mich von der schnöden Welt,</w:t>
      </w:r>
      <w:r>
        <w:br/>
        <w:t>Die uns hart gefangen hält,</w:t>
      </w:r>
      <w:r>
        <w:br/>
        <w:t>Durch das Kreuze zu ihm lenke.</w:t>
      </w:r>
      <w:r>
        <w:br/>
        <w:t>Alles Ding währt seine Zeit,</w:t>
      </w:r>
      <w:r>
        <w:br/>
        <w:t>Gottes Lieb in Ewigkeit.</w:t>
      </w:r>
    </w:p>
    <w:p w14:paraId="59B03A83" w14:textId="77777777" w:rsidR="005E7400" w:rsidRDefault="005E7400" w:rsidP="005E7400">
      <w:pPr>
        <w:pStyle w:val="StandardWeb"/>
      </w:pPr>
      <w:r>
        <w:t>Das weiß ich fürwahr und lasse</w:t>
      </w:r>
      <w:r>
        <w:br/>
        <w:t>Mirs nicht aus dem Sinne gehen:</w:t>
      </w:r>
      <w:r>
        <w:br/>
        <w:t>Christenkreuz hat seine Maße</w:t>
      </w:r>
      <w:r>
        <w:br/>
        <w:t>Und muß endlich stillen stehn;</w:t>
      </w:r>
      <w:r>
        <w:br/>
        <w:t>Wenn der Winter ausgeschneiet,</w:t>
      </w:r>
      <w:r>
        <w:br/>
        <w:t>Tritt der schöne Sommer ein:</w:t>
      </w:r>
      <w:r>
        <w:br/>
        <w:t>Also wird auch nach der Pein,</w:t>
      </w:r>
      <w:r>
        <w:br/>
        <w:t>Wers erwarten kann, erfreuet.</w:t>
      </w:r>
      <w:r>
        <w:br/>
        <w:t>Alles Ding währt seine Zeit,</w:t>
      </w:r>
      <w:r>
        <w:br/>
        <w:t>Gottes Lieb in Ewigkeit.</w:t>
      </w:r>
    </w:p>
    <w:p w14:paraId="58C18D5A" w14:textId="77777777" w:rsidR="005E7400" w:rsidRDefault="005E7400" w:rsidP="005E7400">
      <w:pPr>
        <w:pStyle w:val="StandardWeb"/>
      </w:pPr>
      <w:r>
        <w:t>Weil denn weder Ziel noch Ende</w:t>
      </w:r>
      <w:r>
        <w:br/>
        <w:t>Sich in Gottes Liebe find’t,</w:t>
      </w:r>
      <w:r>
        <w:br/>
        <w:t>Ei, so heb’ ich meine Hände</w:t>
      </w:r>
      <w:r>
        <w:br/>
        <w:t>Zu dir, Vater, als dein Kind,</w:t>
      </w:r>
      <w:r>
        <w:br/>
        <w:t>Bitte, woll’st mir Gnade geben,</w:t>
      </w:r>
      <w:r>
        <w:br/>
        <w:t>Dich aus aller meiner Macht</w:t>
      </w:r>
      <w:r>
        <w:br/>
        <w:t>Zu umfangen Tag und Nacht</w:t>
      </w:r>
      <w:r>
        <w:br/>
        <w:t>Hier in meinem ganzen Leben,</w:t>
      </w:r>
      <w:r>
        <w:br/>
        <w:t>Bis ich dich nach dieser Zeit</w:t>
      </w:r>
      <w:r>
        <w:br/>
        <w:t>Lob’ und lieb’ in Ewigkeit.</w:t>
      </w:r>
    </w:p>
    <w:p w14:paraId="0A8AB3DB" w14:textId="77777777" w:rsidR="00FD112D" w:rsidRDefault="00FD112D" w:rsidP="00FD112D">
      <w:pPr>
        <w:pStyle w:val="berschrift1"/>
      </w:pPr>
      <w:r w:rsidRPr="00FD112D">
        <w:t>Tapfre Leute soll man loben</w:t>
      </w:r>
      <w:r>
        <w:t xml:space="preserve"> </w:t>
      </w:r>
    </w:p>
    <w:p w14:paraId="06229C86" w14:textId="77777777" w:rsidR="00FD112D" w:rsidRDefault="00FD112D" w:rsidP="00FD112D">
      <w:pPr>
        <w:pStyle w:val="StandardWeb"/>
      </w:pPr>
      <w:r>
        <w:t>1. Tapfre Leute soll man loben,</w:t>
      </w:r>
      <w:r>
        <w:br/>
        <w:t>Und was Tugend hat erhoben,</w:t>
      </w:r>
      <w:r>
        <w:br/>
        <w:t>Hebt auch billig unser Fleiß.</w:t>
      </w:r>
      <w:r>
        <w:br/>
        <w:t>Laß, was schnöd ist, unten liegen,</w:t>
      </w:r>
      <w:r>
        <w:br/>
        <w:t>Was die Welt hat überstiegen,</w:t>
      </w:r>
      <w:r>
        <w:br/>
        <w:t>Deme bleibt sein Ruhm und Preis.</w:t>
      </w:r>
    </w:p>
    <w:p w14:paraId="78DB6A7D" w14:textId="77777777" w:rsidR="00FD112D" w:rsidRDefault="00FD112D" w:rsidP="00FD112D">
      <w:pPr>
        <w:pStyle w:val="StandardWeb"/>
      </w:pPr>
      <w:r>
        <w:t>2. Also wer, was andre haben</w:t>
      </w:r>
      <w:r>
        <w:br/>
        <w:t>Von des edlen Himmels Gaben,</w:t>
      </w:r>
      <w:r>
        <w:br/>
        <w:t>Weiß gebührlich anzuziehen,</w:t>
      </w:r>
      <w:r>
        <w:br/>
        <w:t>Dem gebührt vor andern allen,</w:t>
      </w:r>
      <w:r>
        <w:br/>
        <w:t>Daß zu seinem Wohlgefallen</w:t>
      </w:r>
      <w:r>
        <w:br/>
        <w:t>Harf und Sotten sich bemühn.</w:t>
      </w:r>
    </w:p>
    <w:p w14:paraId="149124E4" w14:textId="77777777" w:rsidR="00FD112D" w:rsidRDefault="00FD112D" w:rsidP="00FD112D">
      <w:pPr>
        <w:pStyle w:val="StandardWeb"/>
      </w:pPr>
      <w:r>
        <w:t>3. Er, Herr Sturm, pflanzt Palmenbäume;</w:t>
      </w:r>
      <w:r>
        <w:br/>
        <w:t>Billig, daß hier keiner Säume,</w:t>
      </w:r>
      <w:r>
        <w:br/>
        <w:t>Ihm ein Ehr und Dank zu tun.</w:t>
      </w:r>
      <w:r>
        <w:br/>
        <w:t>Ich kann nichts mehr als nur bitten,</w:t>
      </w:r>
      <w:r>
        <w:br/>
        <w:t>Daß er stets mög in der Mitten</w:t>
      </w:r>
      <w:r>
        <w:br/>
        <w:t>Aller Tugendpalmen ruhn.</w:t>
      </w:r>
    </w:p>
    <w:p w14:paraId="022627C8" w14:textId="77777777" w:rsidR="00FD112D" w:rsidRDefault="00FD112D" w:rsidP="00FD112D">
      <w:pPr>
        <w:pStyle w:val="berschrift1"/>
      </w:pPr>
      <w:r w:rsidRPr="00FD112D">
        <w:t>Unter allen, die da leben</w:t>
      </w:r>
      <w:r>
        <w:t xml:space="preserve"> </w:t>
      </w:r>
    </w:p>
    <w:p w14:paraId="0CD0E213" w14:textId="77777777" w:rsidR="00FD112D" w:rsidRDefault="00FD112D" w:rsidP="00FD112D">
      <w:pPr>
        <w:pStyle w:val="StandardWeb"/>
      </w:pPr>
      <w:r>
        <w:t>1. Unter allen, die da leben,</w:t>
      </w:r>
      <w:r>
        <w:br/>
        <w:t>Hat ein jeder seinen Fleiß</w:t>
      </w:r>
      <w:r>
        <w:br/>
        <w:t>Und weiß dessen Frucht zu geben;</w:t>
      </w:r>
      <w:r>
        <w:br/>
        <w:t>Doch hat der den größten Preis,</w:t>
      </w:r>
      <w:r>
        <w:br/>
        <w:t>Der dem Höchsten Ehre bringt</w:t>
      </w:r>
      <w:r>
        <w:br/>
        <w:t>Und von Gottes Namen singt.</w:t>
      </w:r>
    </w:p>
    <w:p w14:paraId="447DB225" w14:textId="77777777" w:rsidR="00FD112D" w:rsidRDefault="00FD112D" w:rsidP="00FD112D">
      <w:pPr>
        <w:pStyle w:val="StandardWeb"/>
      </w:pPr>
      <w:r>
        <w:t>2. Unter allen, die da singen</w:t>
      </w:r>
      <w:r>
        <w:br/>
        <w:t>Und mit wohlgefaßter Kunst</w:t>
      </w:r>
      <w:r>
        <w:br/>
        <w:t>Ihrem Schöpfer Opfer bringen,</w:t>
      </w:r>
      <w:r>
        <w:br/>
        <w:t>Hat ein jeder seine Gunst;</w:t>
      </w:r>
      <w:r>
        <w:br/>
        <w:t>Doch ist der am besten dran,</w:t>
      </w:r>
      <w:r>
        <w:br/>
        <w:t>Der mit Andacht singen kann.</w:t>
      </w:r>
    </w:p>
    <w:p w14:paraId="1C6EC718" w14:textId="77777777" w:rsidR="003F746E" w:rsidRDefault="003F746E" w:rsidP="003F746E">
      <w:pPr>
        <w:pStyle w:val="berschrift1"/>
      </w:pPr>
      <w:r>
        <w:rPr>
          <w:rStyle w:val="screen-reader-text"/>
        </w:rPr>
        <w:t>Voller Wunder, voller Kunst</w:t>
      </w:r>
      <w:r>
        <w:t xml:space="preserve"> </w:t>
      </w:r>
    </w:p>
    <w:p w14:paraId="60D89F49" w14:textId="77777777" w:rsidR="003F746E" w:rsidRDefault="003F746E" w:rsidP="003F746E">
      <w:pPr>
        <w:pStyle w:val="StandardWeb"/>
      </w:pPr>
      <w:r>
        <w:t>1. Voller Wunder, voller Kunst,</w:t>
      </w:r>
      <w:r>
        <w:br/>
        <w:t>voller Weisheit, voller Kraft,</w:t>
      </w:r>
      <w:r>
        <w:br/>
        <w:t>voller Hulde, Gnad und Gunst,</w:t>
      </w:r>
      <w:r>
        <w:br/>
        <w:t>Voller Labsal, Trost und Saft,</w:t>
      </w:r>
      <w:r>
        <w:br/>
        <w:t>voller Wunder, sag ich nach,</w:t>
      </w:r>
      <w:r>
        <w:br/>
        <w:t>ist der keuschen Liebe Joch.</w:t>
      </w:r>
    </w:p>
    <w:p w14:paraId="71639CDE" w14:textId="77777777" w:rsidR="003F746E" w:rsidRDefault="003F746E" w:rsidP="003F746E">
      <w:pPr>
        <w:pStyle w:val="StandardWeb"/>
      </w:pPr>
      <w:r>
        <w:t>2. Die sich nach dem Angesicht</w:t>
      </w:r>
      <w:r>
        <w:br/>
        <w:t>niemals hiebei vor gekannt,</w:t>
      </w:r>
      <w:r>
        <w:br/>
        <w:t>auch sonst im geringsten nicht</w:t>
      </w:r>
      <w:r>
        <w:br/>
        <w:t>mit Gedanken zugewandt,</w:t>
      </w:r>
      <w:r>
        <w:br/>
        <w:t>Deren Herzen, deren Hand</w:t>
      </w:r>
      <w:r>
        <w:br/>
        <w:t>knüpft Gott in ein Liebensband.</w:t>
      </w:r>
    </w:p>
    <w:p w14:paraId="1585D954" w14:textId="77777777" w:rsidR="003F746E" w:rsidRDefault="003F746E" w:rsidP="003F746E">
      <w:pPr>
        <w:pStyle w:val="StandardWeb"/>
      </w:pPr>
      <w:r>
        <w:t>3. Dieser Vater zeucht sein Kind,</w:t>
      </w:r>
      <w:r>
        <w:br/>
        <w:t>jener seins dagegen auf,</w:t>
      </w:r>
      <w:r>
        <w:br/>
        <w:t>beide treibt ihr sonder Wind,</w:t>
      </w:r>
      <w:r>
        <w:br/>
        <w:t>ihre sondre Bahn und Lauf.</w:t>
      </w:r>
      <w:r>
        <w:br/>
        <w:t>Aber wenn die Zeit nun dar,</w:t>
      </w:r>
      <w:r>
        <w:br/>
        <w:t>wirds ein wohlgeratnes Paar.</w:t>
      </w:r>
    </w:p>
    <w:p w14:paraId="4AEF158D" w14:textId="77777777" w:rsidR="003F746E" w:rsidRDefault="003F746E" w:rsidP="003F746E">
      <w:pPr>
        <w:pStyle w:val="StandardWeb"/>
      </w:pPr>
      <w:r>
        <w:t>4. Hier wächst ein geschickter Sohn,</w:t>
      </w:r>
      <w:r>
        <w:br/>
        <w:t>dort ein edle Tochter zu,</w:t>
      </w:r>
      <w:r>
        <w:br/>
        <w:t>eines ist andern Kron,</w:t>
      </w:r>
      <w:r>
        <w:br/>
        <w:t>eines ist andern Ruh,</w:t>
      </w:r>
      <w:r>
        <w:br/>
        <w:t>eines ist andern Licht,</w:t>
      </w:r>
      <w:r>
        <w:br/>
        <w:t>Wissens aber beide nicht.</w:t>
      </w:r>
    </w:p>
    <w:p w14:paraId="511A983D" w14:textId="77777777" w:rsidR="003F746E" w:rsidRDefault="003F746E" w:rsidP="003F746E">
      <w:pPr>
        <w:pStyle w:val="StandardWeb"/>
      </w:pPr>
      <w:r>
        <w:t>5. Bis so lang es dem beliebt,</w:t>
      </w:r>
      <w:r>
        <w:br/>
        <w:t>der die Welt im Schoße hält,</w:t>
      </w:r>
      <w:r>
        <w:br/>
        <w:t>und zur rechten Stunde gibt</w:t>
      </w:r>
      <w:r>
        <w:br/>
        <w:t>jedem, der ihm wohlgefällt;</w:t>
      </w:r>
      <w:r>
        <w:br/>
        <w:t>Da erscheint im Werk und Tat</w:t>
      </w:r>
      <w:r>
        <w:br/>
        <w:t>der so tief verborgne Rat.</w:t>
      </w:r>
    </w:p>
    <w:p w14:paraId="044F4A15" w14:textId="77777777" w:rsidR="003F746E" w:rsidRDefault="003F746E" w:rsidP="003F746E">
      <w:pPr>
        <w:pStyle w:val="StandardWeb"/>
      </w:pPr>
      <w:r>
        <w:t>6. Da wählt Ahasverus Blick</w:t>
      </w:r>
      <w:r>
        <w:br/>
        <w:t>ihm die stille Esther aus,</w:t>
      </w:r>
      <w:r>
        <w:br/>
        <w:t>Den Tobias führt das Glück</w:t>
      </w:r>
      <w:r>
        <w:br/>
        <w:t>in der frommen Sara Haus,</w:t>
      </w:r>
      <w:r>
        <w:br/>
        <w:t>Davids bald gewandter Will</w:t>
      </w:r>
      <w:r>
        <w:br/>
        <w:t>holt die klug Abigail.</w:t>
      </w:r>
    </w:p>
    <w:p w14:paraId="70D9CD03" w14:textId="77777777" w:rsidR="003F746E" w:rsidRDefault="003F746E" w:rsidP="003F746E">
      <w:pPr>
        <w:pStyle w:val="StandardWeb"/>
      </w:pPr>
      <w:r>
        <w:t>7. Jakob fleucht vor Esaus Schwert</w:t>
      </w:r>
      <w:r>
        <w:br/>
        <w:t>und trifft seine Rahel an,</w:t>
      </w:r>
      <w:r>
        <w:br/>
        <w:t>Joseph dient auf fremder Erd</w:t>
      </w:r>
      <w:r>
        <w:br/>
        <w:t>und wird Asnath Herr und Mann,</w:t>
      </w:r>
      <w:r>
        <w:br/>
        <w:t>Mose spricht bei Jethro ein,</w:t>
      </w:r>
      <w:r>
        <w:br/>
        <w:t>da wird die Zipora sein.</w:t>
      </w:r>
    </w:p>
    <w:p w14:paraId="6E9ACD92" w14:textId="77777777" w:rsidR="003F746E" w:rsidRDefault="003F746E" w:rsidP="003F746E">
      <w:pPr>
        <w:pStyle w:val="StandardWeb"/>
      </w:pPr>
      <w:r>
        <w:t>8. Jeder findet, jeder nimmt,</w:t>
      </w:r>
      <w:r>
        <w:br/>
        <w:t>was der Höchst ihm ausersehn,</w:t>
      </w:r>
      <w:r>
        <w:br/>
        <w:t>was im Himmel ist bestimmt,</w:t>
      </w:r>
      <w:r>
        <w:br/>
        <w:t>Pflegt auf Erden zu geschehn,</w:t>
      </w:r>
      <w:r>
        <w:br/>
        <w:t>und was denn nun so geschicht,</w:t>
      </w:r>
      <w:r>
        <w:br/>
        <w:t>das ist sehr wohl ausgericht.</w:t>
      </w:r>
    </w:p>
    <w:p w14:paraId="43CD4004" w14:textId="77777777" w:rsidR="003F746E" w:rsidRDefault="003F746E" w:rsidP="003F746E">
      <w:pPr>
        <w:pStyle w:val="StandardWeb"/>
      </w:pPr>
      <w:r>
        <w:t>9. Öfters denkt man, dies und dies</w:t>
      </w:r>
      <w:r>
        <w:br/>
        <w:t>hätte können besser sein,</w:t>
      </w:r>
      <w:r>
        <w:br/>
        <w:t>aber wie die Finsternis</w:t>
      </w:r>
      <w:r>
        <w:br/>
        <w:t>nicht erreicht der Sonnen Schein,</w:t>
      </w:r>
      <w:r>
        <w:br/>
        <w:t>Also geht auch Menschensinn</w:t>
      </w:r>
      <w:r>
        <w:br/>
        <w:t>hinter Gottes Weisheit hin</w:t>
      </w:r>
    </w:p>
    <w:p w14:paraId="341DBB89" w14:textId="77777777" w:rsidR="003F746E" w:rsidRDefault="003F746E" w:rsidP="003F746E">
      <w:pPr>
        <w:pStyle w:val="StandardWeb"/>
      </w:pPr>
      <w:r>
        <w:t>10. Laß zusammen, was Gott fügt,</w:t>
      </w:r>
      <w:r>
        <w:br/>
        <w:t>der weiß, was am besten sei,</w:t>
      </w:r>
      <w:r>
        <w:br/>
        <w:t>unser Denken fehlt und trügt,</w:t>
      </w:r>
      <w:r>
        <w:br/>
        <w:t>sein Gedank ist mangelfrei.</w:t>
      </w:r>
      <w:r>
        <w:br/>
        <w:t>Gottes Werk hat festen Fuß,</w:t>
      </w:r>
      <w:r>
        <w:br/>
        <w:t>wann sonst alles fallen muß.</w:t>
      </w:r>
    </w:p>
    <w:p w14:paraId="73B047B0" w14:textId="27585902" w:rsidR="003F746E" w:rsidRDefault="003F746E" w:rsidP="003F746E">
      <w:pPr>
        <w:pStyle w:val="StandardWeb"/>
      </w:pPr>
      <w:r>
        <w:t>11. Siehe frommen Kindern zu,</w:t>
      </w:r>
      <w:r>
        <w:br/>
        <w:t xml:space="preserve">die im </w:t>
      </w:r>
      <w:r w:rsidR="00163CC6">
        <w:t>heil’gen</w:t>
      </w:r>
      <w:r>
        <w:t xml:space="preserve"> Stande stehn,</w:t>
      </w:r>
      <w:r>
        <w:br/>
        <w:t>Wie so wohl Gott Ihnen tu,</w:t>
      </w:r>
      <w:r>
        <w:br/>
        <w:t>wie so schön er lasse gehn</w:t>
      </w:r>
      <w:r>
        <w:br/>
        <w:t>alle Taten ihrer Händ</w:t>
      </w:r>
      <w:r>
        <w:br/>
        <w:t>auf ein gutes selges End.</w:t>
      </w:r>
    </w:p>
    <w:p w14:paraId="4CBB31BC" w14:textId="77777777" w:rsidR="003F746E" w:rsidRDefault="003F746E" w:rsidP="003F746E">
      <w:pPr>
        <w:pStyle w:val="StandardWeb"/>
      </w:pPr>
      <w:r>
        <w:t>12. Ihrer Tugend werter Ruhm</w:t>
      </w:r>
      <w:r>
        <w:br/>
        <w:t>steht in steter voller Blüt,</w:t>
      </w:r>
      <w:r>
        <w:br/>
        <w:t>Wann sonst aller Liebe Blum,</w:t>
      </w:r>
      <w:r>
        <w:br/>
        <w:t>Als ein Schatten, sich verzeicht;</w:t>
      </w:r>
      <w:r>
        <w:br/>
        <w:t>und wenn aufhört alle Treu,</w:t>
      </w:r>
      <w:r>
        <w:br/>
        <w:t>ist doch ihre Treu neu.</w:t>
      </w:r>
    </w:p>
    <w:p w14:paraId="446FCA72" w14:textId="77777777" w:rsidR="003F746E" w:rsidRDefault="003F746E" w:rsidP="003F746E">
      <w:pPr>
        <w:pStyle w:val="StandardWeb"/>
      </w:pPr>
      <w:r>
        <w:t>13. Ihre Lieb ist immer frisch</w:t>
      </w:r>
      <w:r>
        <w:br/>
        <w:t>und verjüngt sich fort und fort,</w:t>
      </w:r>
      <w:r>
        <w:br/>
        <w:t>Liebe zieret ihren Tisch</w:t>
      </w:r>
      <w:r>
        <w:br/>
        <w:t>und verzuckert alle Wort;</w:t>
      </w:r>
      <w:r>
        <w:br/>
        <w:t>Liebe gibt dem Herzensrast</w:t>
      </w:r>
      <w:r>
        <w:br/>
        <w:t>in der Müh= und Sorgenlast.</w:t>
      </w:r>
    </w:p>
    <w:p w14:paraId="0FB64664" w14:textId="77777777" w:rsidR="003F746E" w:rsidRDefault="003F746E" w:rsidP="003F746E">
      <w:pPr>
        <w:pStyle w:val="StandardWeb"/>
      </w:pPr>
      <w:r>
        <w:t>14. Gehts nicht allzeit wie es soll,</w:t>
      </w:r>
      <w:r>
        <w:br/>
        <w:t>ist doch diese Liebe still,</w:t>
      </w:r>
      <w:r>
        <w:br/>
        <w:t>Hält sich in dem Kreuze wohl,</w:t>
      </w:r>
      <w:r>
        <w:br/>
        <w:t>denkt, es sei des Herren Will,</w:t>
      </w:r>
      <w:r>
        <w:br/>
        <w:t>und versichert sich mit freu</w:t>
      </w:r>
      <w:r>
        <w:br/>
        <w:t>einer künftig bessern Zeit.</w:t>
      </w:r>
    </w:p>
    <w:p w14:paraId="5EB72F09" w14:textId="77777777" w:rsidR="003F746E" w:rsidRDefault="003F746E" w:rsidP="003F746E">
      <w:pPr>
        <w:pStyle w:val="StandardWeb"/>
      </w:pPr>
      <w:r>
        <w:t>15. Unterdessen geht und fließt</w:t>
      </w:r>
      <w:r>
        <w:br/>
        <w:t>Gottes reicher Segenbach,</w:t>
      </w:r>
      <w:r>
        <w:br/>
        <w:t>speilt die Leiber, tränkt den Geist,</w:t>
      </w:r>
      <w:r>
        <w:br/>
        <w:t>stärkt des Hauses=Grund und Dach,</w:t>
      </w:r>
      <w:r>
        <w:br/>
        <w:t>und was klein, gering und blaß,</w:t>
      </w:r>
      <w:r>
        <w:br/>
        <w:t>macht er mächtig, viel und groß.</w:t>
      </w:r>
    </w:p>
    <w:p w14:paraId="34945BC4" w14:textId="3BFE3A24" w:rsidR="003F746E" w:rsidRDefault="003F746E" w:rsidP="003F746E">
      <w:pPr>
        <w:pStyle w:val="StandardWeb"/>
      </w:pPr>
      <w:r>
        <w:t>16. Endlich wenn nun ganz vollbracht,</w:t>
      </w:r>
      <w:r>
        <w:br/>
        <w:t>was Gott hier in dieser Welt</w:t>
      </w:r>
      <w:r>
        <w:br/>
        <w:t>frommen Kindern zugedacht,</w:t>
      </w:r>
      <w:r>
        <w:br/>
        <w:t>Nimmt er sie ins Himmelszelt</w:t>
      </w:r>
      <w:r>
        <w:br/>
        <w:t>und drüc</w:t>
      </w:r>
      <w:r w:rsidR="00C73C26">
        <w:t>k</w:t>
      </w:r>
      <w:r>
        <w:t>t sie mit großer Lust</w:t>
      </w:r>
      <w:r>
        <w:br/>
        <w:t>selbst an seinen Mund und Brust.</w:t>
      </w:r>
    </w:p>
    <w:p w14:paraId="3A912C78" w14:textId="77777777" w:rsidR="003F746E" w:rsidRDefault="003F746E" w:rsidP="003F746E">
      <w:pPr>
        <w:pStyle w:val="StandardWeb"/>
      </w:pPr>
      <w:r>
        <w:t>17. Nun so bleibt ja voller Gunst,</w:t>
      </w:r>
      <w:r>
        <w:br/>
        <w:t>Voller Labsal, Trost und Saft,</w:t>
      </w:r>
      <w:r>
        <w:br/>
        <w:t>voller Wunder, voller Kunst,</w:t>
      </w:r>
      <w:r>
        <w:br/>
        <w:t>voller Weisheit, voller Kraft,</w:t>
      </w:r>
      <w:r>
        <w:br/>
        <w:t>voller Wunder, sag ich nach,</w:t>
      </w:r>
      <w:r>
        <w:br/>
        <w:t>bleibt der keuschen Liebe Joch.</w:t>
      </w:r>
    </w:p>
    <w:p w14:paraId="2ED7FE16" w14:textId="77777777" w:rsidR="00FD112D" w:rsidRDefault="00FD112D" w:rsidP="00FD112D">
      <w:pPr>
        <w:pStyle w:val="berschrift1"/>
      </w:pPr>
      <w:r w:rsidRPr="00FD112D">
        <w:t>Wach auf, mein Herz, und singe</w:t>
      </w:r>
      <w:r>
        <w:t xml:space="preserve"> </w:t>
      </w:r>
    </w:p>
    <w:p w14:paraId="2F3B622B" w14:textId="77777777" w:rsidR="00FD112D" w:rsidRDefault="00FD112D" w:rsidP="00FD112D">
      <w:pPr>
        <w:pStyle w:val="StandardWeb"/>
      </w:pPr>
      <w:r>
        <w:t>Wach auf, mein Herz, und singe</w:t>
      </w:r>
      <w:r>
        <w:br/>
        <w:t>dem Schöpfer aller Dinge,</w:t>
      </w:r>
      <w:r>
        <w:br/>
        <w:t>dem Geber aller Güter,</w:t>
      </w:r>
      <w:r>
        <w:br/>
        <w:t>dem frommen Menschenhüter.</w:t>
      </w:r>
    </w:p>
    <w:p w14:paraId="1431CCBD" w14:textId="77777777" w:rsidR="00FD112D" w:rsidRDefault="00FD112D" w:rsidP="00FD112D">
      <w:pPr>
        <w:pStyle w:val="StandardWeb"/>
      </w:pPr>
      <w:r>
        <w:t>Heut, als die dunklen Schatten</w:t>
      </w:r>
      <w:r>
        <w:br/>
        <w:t>mich ganz umgeben hatten,</w:t>
      </w:r>
      <w:r>
        <w:br/>
        <w:t>hat Satan mein begehret;</w:t>
      </w:r>
      <w:r>
        <w:br/>
        <w:t>Gott aber hat’s gewehret.</w:t>
      </w:r>
    </w:p>
    <w:p w14:paraId="55881C37" w14:textId="77777777" w:rsidR="00FD112D" w:rsidRDefault="00FD112D" w:rsidP="00FD112D">
      <w:pPr>
        <w:pStyle w:val="StandardWeb"/>
      </w:pPr>
      <w:r>
        <w:t>Ja, Vater, als er suchte,</w:t>
      </w:r>
      <w:r>
        <w:br/>
        <w:t>daß er mich fressen möchte,</w:t>
      </w:r>
      <w:r>
        <w:br/>
        <w:t>war ich in deinem Schoße,</w:t>
      </w:r>
      <w:r>
        <w:br/>
        <w:t>dein Flügel mich beschlosse.</w:t>
      </w:r>
    </w:p>
    <w:p w14:paraId="61AF549A" w14:textId="77777777" w:rsidR="00FD112D" w:rsidRDefault="00FD112D" w:rsidP="00FD112D">
      <w:pPr>
        <w:pStyle w:val="StandardWeb"/>
      </w:pPr>
      <w:r>
        <w:t>Du sprachst: Mein Kind, nun liege,</w:t>
      </w:r>
      <w:r>
        <w:br/>
        <w:t>trotz dem, der dich betrüge;</w:t>
      </w:r>
      <w:r>
        <w:br/>
        <w:t>schlaf wohl, laß dir nicht grauen,</w:t>
      </w:r>
      <w:r>
        <w:br/>
        <w:t>du sollst die Sonne schauen.</w:t>
      </w:r>
    </w:p>
    <w:p w14:paraId="1E4D83FF" w14:textId="77777777" w:rsidR="00FD112D" w:rsidRDefault="00FD112D" w:rsidP="00FD112D">
      <w:pPr>
        <w:pStyle w:val="StandardWeb"/>
      </w:pPr>
      <w:r>
        <w:t>Dein Wort, das ist geschehen:</w:t>
      </w:r>
      <w:r>
        <w:br/>
        <w:t>Ich kann das Licht noch sehen,</w:t>
      </w:r>
      <w:r>
        <w:br/>
        <w:t>von Not bin ich befreiet,</w:t>
      </w:r>
      <w:r>
        <w:br/>
        <w:t>dein Schutz hat mich erneuet.</w:t>
      </w:r>
    </w:p>
    <w:p w14:paraId="1ECD7E44" w14:textId="77777777" w:rsidR="00FD112D" w:rsidRDefault="00FD112D" w:rsidP="00FD112D">
      <w:pPr>
        <w:pStyle w:val="StandardWeb"/>
      </w:pPr>
      <w:r>
        <w:t>Du willst ein Opfer haben,</w:t>
      </w:r>
      <w:r>
        <w:br/>
        <w:t>hier bring ich meine Gaben:</w:t>
      </w:r>
      <w:r>
        <w:br/>
        <w:t>mein Weihrauch und mein Widder</w:t>
      </w:r>
      <w:r>
        <w:br/>
        <w:t>sind mein Gebet und Lieder.</w:t>
      </w:r>
    </w:p>
    <w:p w14:paraId="4C71CC1F" w14:textId="77777777" w:rsidR="00FD112D" w:rsidRDefault="00FD112D" w:rsidP="00FD112D">
      <w:pPr>
        <w:pStyle w:val="StandardWeb"/>
      </w:pPr>
      <w:r>
        <w:t>Die wirst du nicht verschmähen;</w:t>
      </w:r>
      <w:r>
        <w:br/>
        <w:t>du kannst ins Herze sehen;</w:t>
      </w:r>
      <w:r>
        <w:br/>
        <w:t>denn du weißt, daß zur Gabe</w:t>
      </w:r>
      <w:r>
        <w:br/>
        <w:t>ich ja nichts Bessers habe.</w:t>
      </w:r>
    </w:p>
    <w:p w14:paraId="44B09DCC" w14:textId="77777777" w:rsidR="00FD112D" w:rsidRDefault="00FD112D" w:rsidP="00FD112D">
      <w:pPr>
        <w:pStyle w:val="StandardWeb"/>
      </w:pPr>
      <w:r>
        <w:t>So wollst du nun vollenden</w:t>
      </w:r>
      <w:r>
        <w:br/>
        <w:t>dein Werk an mir und senden,</w:t>
      </w:r>
      <w:r>
        <w:br/>
        <w:t>der mich an diesem Tage</w:t>
      </w:r>
      <w:r>
        <w:br/>
        <w:t>auf seinen Händen trage.</w:t>
      </w:r>
    </w:p>
    <w:p w14:paraId="46A28176" w14:textId="77777777" w:rsidR="00FD112D" w:rsidRDefault="00FD112D" w:rsidP="00FD112D">
      <w:pPr>
        <w:pStyle w:val="StandardWeb"/>
      </w:pPr>
      <w:r>
        <w:t>Sprich Ja zu meinen Taten,</w:t>
      </w:r>
      <w:r>
        <w:br/>
        <w:t>hilf selbst das Beste raten;</w:t>
      </w:r>
      <w:r>
        <w:br/>
        <w:t>den Anfang, Mitt und Ende,</w:t>
      </w:r>
      <w:r>
        <w:br/>
        <w:t>ach Herr, zum besten wende.</w:t>
      </w:r>
    </w:p>
    <w:p w14:paraId="634D6A5A" w14:textId="77777777" w:rsidR="00FD112D" w:rsidRDefault="00FD112D" w:rsidP="00FD112D">
      <w:pPr>
        <w:pStyle w:val="StandardWeb"/>
      </w:pPr>
      <w:r>
        <w:t>Mich segne, mich behüte,</w:t>
      </w:r>
      <w:r>
        <w:br/>
        <w:t>mein Herz sei deine Hütte,</w:t>
      </w:r>
      <w:r>
        <w:br/>
        <w:t>dein Wort sei meine Speise,</w:t>
      </w:r>
      <w:r>
        <w:br/>
        <w:t>bis ich gen Himmel reise.</w:t>
      </w:r>
    </w:p>
    <w:p w14:paraId="4B8896C0" w14:textId="77777777" w:rsidR="003F746E" w:rsidRDefault="003F746E" w:rsidP="003F746E">
      <w:pPr>
        <w:pStyle w:val="berschrift1"/>
      </w:pPr>
      <w:r w:rsidRPr="003F746E">
        <w:t>Warum machte solche Schmerzen</w:t>
      </w:r>
      <w:r>
        <w:t xml:space="preserve"> </w:t>
      </w:r>
    </w:p>
    <w:p w14:paraId="520C2EAC" w14:textId="77777777" w:rsidR="003F746E" w:rsidRDefault="003F746E" w:rsidP="003F746E">
      <w:pPr>
        <w:pStyle w:val="StandardWeb"/>
      </w:pPr>
      <w:r>
        <w:t>1. Warum machte solche Schmerzen,</w:t>
      </w:r>
      <w:r>
        <w:br/>
        <w:t>warum machte solche Pein,</w:t>
      </w:r>
      <w:r>
        <w:br/>
        <w:t>Der von unbeschnittnem Herzen,</w:t>
      </w:r>
      <w:r>
        <w:br/>
        <w:t>dir, herzliebstes Jesulein,</w:t>
      </w:r>
      <w:r>
        <w:br/>
        <w:t>Mit Beschneidung, da du doch</w:t>
      </w:r>
      <w:r>
        <w:br/>
        <w:t>frei von des Gesetzes Joch.</w:t>
      </w:r>
      <w:r>
        <w:br/>
        <w:t>Weil du, einem Menschenkinde</w:t>
      </w:r>
      <w:r>
        <w:br/>
        <w:t>zwar gleich, doch ganz ohne Sünde?</w:t>
      </w:r>
    </w:p>
    <w:p w14:paraId="38675E0B" w14:textId="77777777" w:rsidR="003F746E" w:rsidRDefault="003F746E" w:rsidP="003F746E">
      <w:pPr>
        <w:pStyle w:val="StandardWeb"/>
      </w:pPr>
      <w:r>
        <w:t>2. Für dich darfst du dies nicht dulden,</w:t>
      </w:r>
      <w:r>
        <w:br/>
        <w:t>du bist ja des Bundes Herr,</w:t>
      </w:r>
      <w:r>
        <w:br/>
        <w:t>Unsre, unsre große Schulden,</w:t>
      </w:r>
      <w:r>
        <w:br/>
        <w:t>die so grausam, die so schwer</w:t>
      </w:r>
      <w:r>
        <w:br/>
        <w:t>Auf uns liegen, daß es dich</w:t>
      </w:r>
      <w:r>
        <w:br/>
        <w:t>jammert Herz und inniglich,</w:t>
      </w:r>
      <w:r>
        <w:br/>
        <w:t>Die trägst du ob, uns zu retten,</w:t>
      </w:r>
      <w:r>
        <w:br/>
        <w:t>die sonst nichts zu zahlen hätten.</w:t>
      </w:r>
    </w:p>
    <w:p w14:paraId="708F9280" w14:textId="77777777" w:rsidR="003F746E" w:rsidRDefault="003F746E" w:rsidP="003F746E">
      <w:pPr>
        <w:pStyle w:val="StandardWeb"/>
      </w:pPr>
      <w:r>
        <w:t>3. Freut, ihr Schuldner, euch deswegen,</w:t>
      </w:r>
      <w:r>
        <w:br/>
        <w:t>ja, sei fröhlich alle Welt,</w:t>
      </w:r>
      <w:r>
        <w:br/>
        <w:t>Weil Heut anhebt zu erlegen</w:t>
      </w:r>
      <w:r>
        <w:br/>
        <w:t>Gottes Sohn das Lösegeld;</w:t>
      </w:r>
      <w:r>
        <w:br/>
        <w:t>Das Gesetz wird Heut erfüllt,</w:t>
      </w:r>
      <w:r>
        <w:br/>
        <w:t>Heut wird Gottes Zorn gestillt.</w:t>
      </w:r>
      <w:r>
        <w:br/>
        <w:t>Heut macht uns, so sollten sterben,</w:t>
      </w:r>
      <w:r>
        <w:br/>
        <w:t>Gottes Blut zu Gottes Erben.</w:t>
      </w:r>
    </w:p>
    <w:p w14:paraId="4EF435C8" w14:textId="77777777" w:rsidR="003F746E" w:rsidRDefault="003F746E" w:rsidP="003F746E">
      <w:pPr>
        <w:pStyle w:val="StandardWeb"/>
      </w:pPr>
      <w:r>
        <w:t>4. Wer mag recht die Gnad erkennen?</w:t>
      </w:r>
      <w:r>
        <w:br/>
        <w:t>Wer kann dafür dankbar sein?</w:t>
      </w:r>
      <w:r>
        <w:br/>
        <w:t>Herz und Mund soll stets dich nennen</w:t>
      </w:r>
      <w:r>
        <w:br/>
        <w:t>unsern Heiland, Jesulein!</w:t>
      </w:r>
      <w:r>
        <w:br/>
        <w:t>Deine Güte wollen wir</w:t>
      </w:r>
      <w:r>
        <w:br/>
        <w:t>nach Vermögen preisen hier,</w:t>
      </w:r>
      <w:r>
        <w:br/>
        <w:t>Weil wir in der Schwachheit wollen;</w:t>
      </w:r>
      <w:r>
        <w:br/>
        <w:t>dort soll daß dein Lob erschallen</w:t>
      </w:r>
    </w:p>
    <w:p w14:paraId="19A4BBD1" w14:textId="0523E2E3" w:rsidR="00833CF4" w:rsidRDefault="00833CF4" w:rsidP="005E7400">
      <w:pPr>
        <w:pStyle w:val="berschrift1"/>
      </w:pPr>
      <w:r w:rsidRPr="005E7400">
        <w:t>Warum sollte ich mich grämen?</w:t>
      </w:r>
      <w:r>
        <w:t xml:space="preserve"> </w:t>
      </w:r>
    </w:p>
    <w:p w14:paraId="0BAF9B07" w14:textId="77777777" w:rsidR="00833CF4" w:rsidRDefault="00833CF4" w:rsidP="005E7400">
      <w:pPr>
        <w:pStyle w:val="StandardWeb"/>
      </w:pPr>
      <w:r>
        <w:t>Warum sollte ich mich grämen?</w:t>
      </w:r>
      <w:r>
        <w:br/>
        <w:t>Hab’ ich doch</w:t>
      </w:r>
      <w:r>
        <w:br/>
        <w:t>Christum noch,</w:t>
      </w:r>
      <w:r>
        <w:br/>
        <w:t>Wer will mir den nehmen?</w:t>
      </w:r>
      <w:r>
        <w:br/>
        <w:t>Wer will mir den Himmel rauben,</w:t>
      </w:r>
      <w:r>
        <w:br/>
        <w:t>Den mir schon</w:t>
      </w:r>
      <w:r>
        <w:br/>
        <w:t>Gottes Sohn</w:t>
      </w:r>
      <w:r>
        <w:br/>
        <w:t>Beigelegt im Glauben?</w:t>
      </w:r>
    </w:p>
    <w:p w14:paraId="6ADB068D" w14:textId="77777777" w:rsidR="00833CF4" w:rsidRDefault="00833CF4" w:rsidP="005E7400">
      <w:pPr>
        <w:pStyle w:val="StandardWeb"/>
      </w:pPr>
      <w:r>
        <w:t>Nackend lag ich auf dem Boden,</w:t>
      </w:r>
      <w:r>
        <w:br/>
        <w:t>Da ich kam,</w:t>
      </w:r>
      <w:r>
        <w:br/>
        <w:t>Da ich nahm</w:t>
      </w:r>
      <w:r>
        <w:br/>
        <w:t>Meinen ersten Odem;</w:t>
      </w:r>
      <w:r>
        <w:br/>
        <w:t>Nackend wird ich auch hinziehen,</w:t>
      </w:r>
      <w:r>
        <w:br/>
        <w:t>Wann ich wird</w:t>
      </w:r>
      <w:r>
        <w:br/>
        <w:t>Von der Erd</w:t>
      </w:r>
      <w:r>
        <w:br/>
        <w:t>Als ein Schatten fliehen.</w:t>
      </w:r>
    </w:p>
    <w:p w14:paraId="6F973319" w14:textId="77777777" w:rsidR="00833CF4" w:rsidRDefault="00833CF4" w:rsidP="005E7400">
      <w:pPr>
        <w:pStyle w:val="StandardWeb"/>
      </w:pPr>
      <w:r>
        <w:t>Gut und Blut, Leib, Seel und Leben</w:t>
      </w:r>
      <w:r>
        <w:br/>
        <w:t>Ist nicht mein;</w:t>
      </w:r>
      <w:r>
        <w:br/>
        <w:t>Gott allein</w:t>
      </w:r>
      <w:r>
        <w:br/>
        <w:t>Ist es, ders gegeben.</w:t>
      </w:r>
      <w:r>
        <w:br/>
        <w:t>Will ers wieder zu sich kehren,</w:t>
      </w:r>
      <w:r>
        <w:br/>
        <w:t>Nehm ers hin!</w:t>
      </w:r>
      <w:r>
        <w:br/>
        <w:t>Ich will ihn</w:t>
      </w:r>
      <w:r>
        <w:br/>
        <w:t>Dennoch fröhlich ehren.</w:t>
      </w:r>
    </w:p>
    <w:p w14:paraId="16904B3C" w14:textId="77777777" w:rsidR="00833CF4" w:rsidRDefault="00833CF4" w:rsidP="005E7400">
      <w:pPr>
        <w:pStyle w:val="StandardWeb"/>
      </w:pPr>
      <w:r>
        <w:t>Schickt er mir ein Kreuz zu tragen,</w:t>
      </w:r>
      <w:r>
        <w:br/>
        <w:t>Dringt herein</w:t>
      </w:r>
      <w:r>
        <w:br/>
        <w:t>Angst und Pein,</w:t>
      </w:r>
      <w:r>
        <w:br/>
        <w:t>Sollt’ ich drum verzagen?</w:t>
      </w:r>
      <w:r>
        <w:br/>
        <w:t>Der es schickt, der wird es wenden!</w:t>
      </w:r>
      <w:r>
        <w:br/>
        <w:t>Er weiß wohl,</w:t>
      </w:r>
      <w:r>
        <w:br/>
        <w:t>Wie er soll</w:t>
      </w:r>
      <w:r>
        <w:br/>
        <w:t>All mein Unglück enden.</w:t>
      </w:r>
    </w:p>
    <w:p w14:paraId="38A2E7BB" w14:textId="77777777" w:rsidR="00833CF4" w:rsidRDefault="00833CF4" w:rsidP="005E7400">
      <w:pPr>
        <w:pStyle w:val="StandardWeb"/>
      </w:pPr>
      <w:r>
        <w:t>Gott hat mich bei guten Tagen</w:t>
      </w:r>
      <w:r>
        <w:br/>
        <w:t>Oft ergötzt:</w:t>
      </w:r>
      <w:r>
        <w:br/>
        <w:t>Sollt’ ich jetzt</w:t>
      </w:r>
      <w:r>
        <w:br/>
        <w:t>Nicht auch etwas tragen?</w:t>
      </w:r>
      <w:r>
        <w:br/>
        <w:t>Fromm ist Gott und schärft mit Massen</w:t>
      </w:r>
      <w:r>
        <w:br/>
        <w:t>Sein Gericht,</w:t>
      </w:r>
      <w:r>
        <w:br/>
        <w:t>Kann mich nicht</w:t>
      </w:r>
      <w:r>
        <w:br/>
        <w:t>Ganz und gar verlassen.</w:t>
      </w:r>
    </w:p>
    <w:p w14:paraId="5CA0CDD8" w14:textId="77777777" w:rsidR="00833CF4" w:rsidRDefault="00833CF4" w:rsidP="005E7400">
      <w:pPr>
        <w:pStyle w:val="StandardWeb"/>
      </w:pPr>
      <w:r>
        <w:t>Satan, Welt und ihre Rotten</w:t>
      </w:r>
      <w:r>
        <w:br/>
        <w:t>Können mir</w:t>
      </w:r>
      <w:r>
        <w:br/>
        <w:t>Nichts mehr hier</w:t>
      </w:r>
      <w:r>
        <w:br/>
        <w:t>Tun, als meiner spotten.</w:t>
      </w:r>
      <w:r>
        <w:br/>
        <w:t>Laß sie spotten, laß sie lachen!</w:t>
      </w:r>
      <w:r>
        <w:br/>
        <w:t>Gott, mein Heil,</w:t>
      </w:r>
      <w:r>
        <w:br/>
        <w:t>Wird in Eil</w:t>
      </w:r>
      <w:r>
        <w:br/>
        <w:t>Sie zu Schanden machen.</w:t>
      </w:r>
    </w:p>
    <w:p w14:paraId="2005BA4D" w14:textId="77777777" w:rsidR="00833CF4" w:rsidRDefault="00833CF4" w:rsidP="005E7400">
      <w:pPr>
        <w:pStyle w:val="StandardWeb"/>
      </w:pPr>
      <w:r>
        <w:t>Unverzagt und ohne Grauen</w:t>
      </w:r>
      <w:r>
        <w:br/>
        <w:t>Soll ein Christ,</w:t>
      </w:r>
      <w:r>
        <w:br/>
        <w:t>Wo er ist,</w:t>
      </w:r>
      <w:r>
        <w:br/>
        <w:t>Stets sich lassen schauen.</w:t>
      </w:r>
      <w:r>
        <w:br/>
        <w:t>Wollt’ ihn auch der Tod aufreiben,</w:t>
      </w:r>
      <w:r>
        <w:br/>
        <w:t>Soll der Mut</w:t>
      </w:r>
      <w:r>
        <w:br/>
        <w:t>Dennoch gut</w:t>
      </w:r>
      <w:r>
        <w:br/>
        <w:t>Und fein stille bleiben.</w:t>
      </w:r>
    </w:p>
    <w:p w14:paraId="16C8E5DB" w14:textId="77777777" w:rsidR="00833CF4" w:rsidRDefault="00833CF4" w:rsidP="005E7400">
      <w:pPr>
        <w:pStyle w:val="StandardWeb"/>
      </w:pPr>
      <w:r>
        <w:t>Kann uns doch kein Tod nicht töten,</w:t>
      </w:r>
      <w:r>
        <w:br/>
        <w:t>Sondern reißt</w:t>
      </w:r>
      <w:r>
        <w:br/>
        <w:t>Unsern Geist</w:t>
      </w:r>
      <w:r>
        <w:br/>
        <w:t>Aus viel tausend Nöten,</w:t>
      </w:r>
      <w:r>
        <w:br/>
        <w:t>Schleusst das Tor der bittern Leiden</w:t>
      </w:r>
      <w:r>
        <w:br/>
        <w:t>Und macht Bahn,</w:t>
      </w:r>
      <w:r>
        <w:br/>
        <w:t>Da man kann</w:t>
      </w:r>
      <w:r>
        <w:br/>
        <w:t>Gehn zu Himmelsfreuden.</w:t>
      </w:r>
    </w:p>
    <w:p w14:paraId="3426B9C8" w14:textId="77777777" w:rsidR="00833CF4" w:rsidRDefault="00833CF4" w:rsidP="005E7400">
      <w:pPr>
        <w:pStyle w:val="StandardWeb"/>
      </w:pPr>
      <w:r>
        <w:t>Allda will in süßen Schätzen</w:t>
      </w:r>
      <w:r>
        <w:br/>
        <w:t>Ich mein Herz</w:t>
      </w:r>
      <w:r>
        <w:br/>
        <w:t>Auf den Schmerz</w:t>
      </w:r>
      <w:r>
        <w:br/>
        <w:t>Ewiglich ergötzen.</w:t>
      </w:r>
      <w:r>
        <w:br/>
        <w:t>Hier ist kein recht Gut zu finden.</w:t>
      </w:r>
      <w:r>
        <w:br/>
        <w:t>Was die Welt</w:t>
      </w:r>
      <w:r>
        <w:br/>
        <w:t>In sich hält,</w:t>
      </w:r>
      <w:r>
        <w:br/>
        <w:t>Muß im Hui verschwinden.</w:t>
      </w:r>
    </w:p>
    <w:p w14:paraId="4CB2027A" w14:textId="77777777" w:rsidR="00833CF4" w:rsidRDefault="00833CF4" w:rsidP="005E7400">
      <w:pPr>
        <w:pStyle w:val="StandardWeb"/>
      </w:pPr>
      <w:r>
        <w:t>Was sind dieses Lebens Güter?</w:t>
      </w:r>
      <w:r>
        <w:br/>
        <w:t>Eine Hand</w:t>
      </w:r>
      <w:r>
        <w:br/>
        <w:t>Voller Sand,</w:t>
      </w:r>
      <w:r>
        <w:br/>
        <w:t>Kummer der Gemüter.</w:t>
      </w:r>
      <w:r>
        <w:br/>
        <w:t>Dort, dort sind die edlen Gaben,</w:t>
      </w:r>
      <w:r>
        <w:br/>
        <w:t>Da mein Hirt,</w:t>
      </w:r>
      <w:r>
        <w:br/>
        <w:t>Christus, wird</w:t>
      </w:r>
      <w:r>
        <w:br/>
        <w:t>Mich ohn’ Ende laben.</w:t>
      </w:r>
    </w:p>
    <w:p w14:paraId="6415CD79" w14:textId="77777777" w:rsidR="00833CF4" w:rsidRDefault="00833CF4" w:rsidP="005E7400">
      <w:pPr>
        <w:pStyle w:val="StandardWeb"/>
      </w:pPr>
      <w:r>
        <w:t>Herr, mein Hirt, Brunn aller Freuden,</w:t>
      </w:r>
      <w:r>
        <w:br/>
        <w:t>Du bist mein,</w:t>
      </w:r>
      <w:r>
        <w:br/>
        <w:t>Ich bin dein,</w:t>
      </w:r>
      <w:r>
        <w:br/>
        <w:t>Niemand kann uns scheiden:</w:t>
      </w:r>
      <w:r>
        <w:br/>
        <w:t>Ich bin dein, weil du dein Leben</w:t>
      </w:r>
      <w:r>
        <w:br/>
        <w:t>Und dein Blut</w:t>
      </w:r>
      <w:r>
        <w:br/>
        <w:t>Mir zugut</w:t>
      </w:r>
      <w:r>
        <w:br/>
        <w:t>In den Tod gegeben.</w:t>
      </w:r>
    </w:p>
    <w:p w14:paraId="33787BEA" w14:textId="77777777" w:rsidR="00833CF4" w:rsidRDefault="00833CF4" w:rsidP="005E7400">
      <w:pPr>
        <w:pStyle w:val="StandardWeb"/>
      </w:pPr>
      <w:r>
        <w:t>Du bist mein, weil ich dich fasse</w:t>
      </w:r>
      <w:r>
        <w:br/>
        <w:t>Und dich nicht,</w:t>
      </w:r>
      <w:r>
        <w:br/>
        <w:t>O mein Licht,</w:t>
      </w:r>
      <w:r>
        <w:br/>
        <w:t>Aus dem Herzen lasse.</w:t>
      </w:r>
      <w:r>
        <w:br/>
        <w:t>Laß mich, laß mich hingelangen,</w:t>
      </w:r>
      <w:r>
        <w:br/>
        <w:t>Da du mich</w:t>
      </w:r>
      <w:r>
        <w:br/>
        <w:t>Und ich dich</w:t>
      </w:r>
      <w:r>
        <w:br/>
        <w:t>Leiblich werd’ umfangen!</w:t>
      </w:r>
    </w:p>
    <w:p w14:paraId="2EF7B180" w14:textId="77777777" w:rsidR="00FD112D" w:rsidRDefault="00FD112D" w:rsidP="00FD112D">
      <w:pPr>
        <w:pStyle w:val="berschrift1"/>
      </w:pPr>
      <w:r w:rsidRPr="00FD112D">
        <w:t>Warum willst du draußen stehen</w:t>
      </w:r>
      <w:r>
        <w:t xml:space="preserve"> </w:t>
      </w:r>
    </w:p>
    <w:p w14:paraId="6F6153FD" w14:textId="77777777" w:rsidR="00FD112D" w:rsidRDefault="00FD112D" w:rsidP="00FD112D">
      <w:pPr>
        <w:pStyle w:val="StandardWeb"/>
      </w:pPr>
      <w:r>
        <w:t>Warum willst du draußen stehen,</w:t>
      </w:r>
      <w:r>
        <w:br/>
        <w:t>du Gesegneter des Herrn?</w:t>
      </w:r>
      <w:r>
        <w:br/>
        <w:t>Laß dir bei mir einzugehen</w:t>
      </w:r>
      <w:r>
        <w:br/>
        <w:t>wohlgefallen, du mein Stern!</w:t>
      </w:r>
      <w:r>
        <w:br/>
        <w:t>Du mein Jesus, meine Freud,</w:t>
      </w:r>
      <w:r>
        <w:br/>
        <w:t>Helfer in der rechten Zeit,</w:t>
      </w:r>
      <w:r>
        <w:br/>
        <w:t>hilf, o Heiland, meinem Herzen,</w:t>
      </w:r>
      <w:r>
        <w:br/>
        <w:t>von den Wunden, die mich schmerzen.</w:t>
      </w:r>
    </w:p>
    <w:p w14:paraId="03DFFE9C" w14:textId="77777777" w:rsidR="00FD112D" w:rsidRDefault="00FD112D" w:rsidP="00FD112D">
      <w:pPr>
        <w:pStyle w:val="StandardWeb"/>
      </w:pPr>
      <w:r>
        <w:t>Meine Wunden sind der Jammer,</w:t>
      </w:r>
      <w:r>
        <w:br/>
        <w:t>Welchen oftmals Tag und Nacht</w:t>
      </w:r>
      <w:r>
        <w:br/>
        <w:t>Des Gesetzes starker Hammer</w:t>
      </w:r>
      <w:r>
        <w:br/>
        <w:t>Mir mit seinem Schrecken macht.</w:t>
      </w:r>
      <w:r>
        <w:br/>
        <w:t>O der schweren Donnerstimm,</w:t>
      </w:r>
      <w:r>
        <w:br/>
        <w:t>Die mit Gottes Zorn und Grimm</w:t>
      </w:r>
      <w:r>
        <w:br/>
        <w:t>Also tief ins Herze schläget,</w:t>
      </w:r>
      <w:r>
        <w:br/>
        <w:t>Daß sich all mein Blut beweget.</w:t>
      </w:r>
    </w:p>
    <w:p w14:paraId="43375727" w14:textId="77777777" w:rsidR="00FD112D" w:rsidRDefault="00FD112D" w:rsidP="00FD112D">
      <w:pPr>
        <w:pStyle w:val="StandardWeb"/>
      </w:pPr>
      <w:r>
        <w:t>Dazu kommt des Teufels Lügen,</w:t>
      </w:r>
      <w:r>
        <w:br/>
        <w:t>Der mir alle Gnad absagt,</w:t>
      </w:r>
      <w:r>
        <w:br/>
        <w:t>Als müßt ich nun ewig liegen</w:t>
      </w:r>
      <w:r>
        <w:br/>
        <w:t>In der Höllen, die ihn plagt:</w:t>
      </w:r>
      <w:r>
        <w:br/>
        <w:t>Ja auch, was noch ärger ist,</w:t>
      </w:r>
      <w:r>
        <w:br/>
        <w:t>So zermartert und zerfrißt</w:t>
      </w:r>
      <w:r>
        <w:br/>
        <w:t>Mich mein eigenes Gewissen</w:t>
      </w:r>
      <w:r>
        <w:br/>
        <w:t>Mit vergift’ten Schlangenbissen.</w:t>
      </w:r>
    </w:p>
    <w:p w14:paraId="3D173AA6" w14:textId="77777777" w:rsidR="00FD112D" w:rsidRDefault="00FD112D" w:rsidP="00FD112D">
      <w:pPr>
        <w:pStyle w:val="StandardWeb"/>
      </w:pPr>
      <w:r>
        <w:t>Will ich denn mein Elend lindern</w:t>
      </w:r>
      <w:r>
        <w:br/>
        <w:t>und erleichtern meine Not</w:t>
      </w:r>
      <w:r>
        <w:br/>
        <w:t>bei der Welt und ihren Kindern,</w:t>
      </w:r>
      <w:r>
        <w:br/>
        <w:t>fall ich nur in neue Not:</w:t>
      </w:r>
      <w:r>
        <w:br/>
        <w:t>da ist Trost, der mich betrübt,</w:t>
      </w:r>
      <w:r>
        <w:br/>
        <w:t>Freude, die mein Unglück liebt,</w:t>
      </w:r>
      <w:r>
        <w:br/>
        <w:t>Helfer, die mir Herzleid machen,</w:t>
      </w:r>
      <w:r>
        <w:br/>
        <w:t>gute Freunde, die mein lachen.</w:t>
      </w:r>
    </w:p>
    <w:p w14:paraId="3F31D715" w14:textId="77777777" w:rsidR="00FD112D" w:rsidRDefault="00FD112D" w:rsidP="00FD112D">
      <w:pPr>
        <w:pStyle w:val="StandardWeb"/>
      </w:pPr>
      <w:r>
        <w:t>In der Welt ist alles nichtig,</w:t>
      </w:r>
      <w:r>
        <w:br/>
        <w:t>nichts ist, das nicht kraftlos wär.</w:t>
      </w:r>
      <w:r>
        <w:br/>
        <w:t>Hab ich Hoheit, die ist flüchtig;</w:t>
      </w:r>
      <w:r>
        <w:br/>
        <w:t>Hab ich Reichtum, was ists mehr</w:t>
      </w:r>
      <w:r>
        <w:br/>
        <w:t>als ein Stücklein armer Erd?</w:t>
      </w:r>
      <w:r>
        <w:br/>
        <w:t>Hab ich Lust, was ist sie wert?</w:t>
      </w:r>
      <w:r>
        <w:br/>
        <w:t>was ists, das mich heut erfreuet,</w:t>
      </w:r>
      <w:r>
        <w:br/>
        <w:t>das mich morgen nicht gereuet?</w:t>
      </w:r>
    </w:p>
    <w:p w14:paraId="7615263B" w14:textId="77777777" w:rsidR="00FD112D" w:rsidRDefault="00FD112D" w:rsidP="00FD112D">
      <w:pPr>
        <w:pStyle w:val="StandardWeb"/>
      </w:pPr>
      <w:r>
        <w:t>Aller Trost und alle Freude</w:t>
      </w:r>
      <w:r>
        <w:br/>
        <w:t>ruht in dir, Herr Jesus Christ:</w:t>
      </w:r>
      <w:r>
        <w:br/>
        <w:t>dein Erfreuen ist die Weide,</w:t>
      </w:r>
      <w:r>
        <w:br/>
        <w:t>da man immer fröhlich ist.</w:t>
      </w:r>
      <w:r>
        <w:br/>
        <w:t>Leuchte mir, o Freudenlicht,</w:t>
      </w:r>
      <w:r>
        <w:br/>
        <w:t>ehe mir mein Herze bricht,</w:t>
      </w:r>
      <w:r>
        <w:br/>
        <w:t>laß mich, Herr, an dir erquicken,</w:t>
      </w:r>
      <w:r>
        <w:br/>
        <w:t>Jesus, komm, laß dich erblicken.</w:t>
      </w:r>
    </w:p>
    <w:p w14:paraId="24688AF7" w14:textId="77777777" w:rsidR="00FD112D" w:rsidRDefault="00FD112D" w:rsidP="00FD112D">
      <w:pPr>
        <w:pStyle w:val="StandardWeb"/>
      </w:pPr>
      <w:r>
        <w:t>Freu dich, Herz, du bist erhöret,</w:t>
      </w:r>
      <w:r>
        <w:br/>
        <w:t>jetzo zeucht er bei dir ein;</w:t>
      </w:r>
      <w:r>
        <w:br/>
        <w:t>sein Gang ist zu dir gekehret,</w:t>
      </w:r>
      <w:r>
        <w:br/>
        <w:t>heiß ihn nur willkommen fein</w:t>
      </w:r>
      <w:r>
        <w:br/>
        <w:t>und bereite dich ihm zu,</w:t>
      </w:r>
      <w:r>
        <w:br/>
        <w:t>gib dich ganz zu seiner Ruh,</w:t>
      </w:r>
      <w:r>
        <w:br/>
        <w:t>öffne dein Gemüt und Seele,</w:t>
      </w:r>
      <w:r>
        <w:br/>
        <w:t>klag ihm, was dich drück und quäle.</w:t>
      </w:r>
    </w:p>
    <w:p w14:paraId="59A7DE00" w14:textId="77777777" w:rsidR="00FD112D" w:rsidRDefault="00FD112D" w:rsidP="00FD112D">
      <w:pPr>
        <w:pStyle w:val="StandardWeb"/>
      </w:pPr>
      <w:r>
        <w:t>Siehest du, wie sich alles setzet,</w:t>
      </w:r>
      <w:r>
        <w:br/>
        <w:t>Was dir vor zuwider stund?</w:t>
      </w:r>
      <w:r>
        <w:br/>
        <w:t>Hörst du, wie er dich ergötzet</w:t>
      </w:r>
      <w:r>
        <w:br/>
        <w:t>Mit dem zuckersüßen Mund?</w:t>
      </w:r>
      <w:r>
        <w:br/>
        <w:t>Ei, wie läßt der große Drach</w:t>
      </w:r>
      <w:r>
        <w:br/>
        <w:t>All sein Tun und Toben nach!</w:t>
      </w:r>
      <w:r>
        <w:br/>
        <w:t>Er muß aus dem Vorteil ziehen</w:t>
      </w:r>
      <w:r>
        <w:br/>
        <w:t>Und in seinen Abgrund fliehen.</w:t>
      </w:r>
    </w:p>
    <w:p w14:paraId="17FC8FA7" w14:textId="77777777" w:rsidR="00FD112D" w:rsidRDefault="00FD112D" w:rsidP="00FD112D">
      <w:pPr>
        <w:pStyle w:val="StandardWeb"/>
      </w:pPr>
      <w:r>
        <w:t>Nun, du hast ein süßes Leben;</w:t>
      </w:r>
      <w:r>
        <w:br/>
        <w:t>Alles, was du willst, ist dein.</w:t>
      </w:r>
      <w:r>
        <w:br/>
        <w:t>Christus, der sich dir ergeben,</w:t>
      </w:r>
      <w:r>
        <w:br/>
        <w:t>Legt sein Reichtum bei dir ein.</w:t>
      </w:r>
      <w:r>
        <w:br/>
        <w:t>Seine Gnad ist deine Kron</w:t>
      </w:r>
      <w:r>
        <w:br/>
        <w:t>Und du bist sein Hütt‘ und Thron.</w:t>
      </w:r>
      <w:r>
        <w:br/>
        <w:t>er hat dich in sich geschlossen,</w:t>
      </w:r>
      <w:r>
        <w:br/>
        <w:t>Nennt dich seinen Hausgenossen.</w:t>
      </w:r>
    </w:p>
    <w:p w14:paraId="4F1FB17D" w14:textId="77777777" w:rsidR="00FD112D" w:rsidRDefault="00FD112D" w:rsidP="00FD112D">
      <w:pPr>
        <w:pStyle w:val="StandardWeb"/>
      </w:pPr>
      <w:r>
        <w:t>Seines Himmels güldne Decke</w:t>
      </w:r>
      <w:r>
        <w:br/>
        <w:t>Spannt er um dich ringsherum,</w:t>
      </w:r>
      <w:r>
        <w:br/>
        <w:t>Daß dich fort nicht mehr erschrecke</w:t>
      </w:r>
      <w:r>
        <w:br/>
        <w:t>Deines Feindes Ungestüm.</w:t>
      </w:r>
      <w:r>
        <w:br/>
        <w:t>Seine Engel stellen sich</w:t>
      </w:r>
      <w:r>
        <w:br/>
        <w:t>Dir zur Seiten, wann du dich</w:t>
      </w:r>
      <w:r>
        <w:br/>
        <w:t>Hier willst oder dorthin wenden,</w:t>
      </w:r>
      <w:r>
        <w:br/>
        <w:t>Tragen sie dich auf den Händen.</w:t>
      </w:r>
    </w:p>
    <w:p w14:paraId="0DE8EE9E" w14:textId="77777777" w:rsidR="00FD112D" w:rsidRDefault="00FD112D" w:rsidP="00FD112D">
      <w:pPr>
        <w:pStyle w:val="StandardWeb"/>
      </w:pPr>
      <w:r>
        <w:t>Was du Böses hast begangen,</w:t>
      </w:r>
      <w:r>
        <w:br/>
        <w:t>das ist alles abgeschafft;</w:t>
      </w:r>
      <w:r>
        <w:br/>
        <w:t>Gottes Liebe nimmt gefangen</w:t>
      </w:r>
      <w:r>
        <w:br/>
        <w:t>deiner Sünden Macht und Kraft.</w:t>
      </w:r>
      <w:r>
        <w:br/>
        <w:t>Christi Sieg behält das Feld,</w:t>
      </w:r>
      <w:r>
        <w:br/>
        <w:t>und was Böses in der Welt</w:t>
      </w:r>
      <w:r>
        <w:br/>
        <w:t>sich will wider dich erregen,</w:t>
      </w:r>
      <w:r>
        <w:br/>
        <w:t>wird zu lauter Glück und Segen.</w:t>
      </w:r>
    </w:p>
    <w:p w14:paraId="3C16CD95" w14:textId="77777777" w:rsidR="00FD112D" w:rsidRDefault="00FD112D" w:rsidP="00FD112D">
      <w:pPr>
        <w:pStyle w:val="StandardWeb"/>
      </w:pPr>
      <w:r>
        <w:t>Alles dient zu deinem Frommen,</w:t>
      </w:r>
      <w:r>
        <w:br/>
        <w:t>was dir bös und schädlich scheint,</w:t>
      </w:r>
      <w:r>
        <w:br/>
        <w:t>weil dich Christus angenommen</w:t>
      </w:r>
      <w:r>
        <w:br/>
        <w:t>und es treulich mit dir meint.</w:t>
      </w:r>
      <w:r>
        <w:br/>
        <w:t>Bleibst du dem nur wieder treu,</w:t>
      </w:r>
      <w:r>
        <w:br/>
        <w:t>ists gewiß und bleibt dabei,</w:t>
      </w:r>
      <w:r>
        <w:br/>
        <w:t>daß du mit den Engeln droben</w:t>
      </w:r>
      <w:r>
        <w:br/>
        <w:t>ihn dort ewig werdest loben.</w:t>
      </w:r>
    </w:p>
    <w:p w14:paraId="114B930D" w14:textId="77777777" w:rsidR="003F746E" w:rsidRPr="003F746E" w:rsidRDefault="00C749AF" w:rsidP="003F746E">
      <w:pPr>
        <w:pStyle w:val="berschrift1"/>
        <w:rPr>
          <w:sz w:val="24"/>
          <w:szCs w:val="24"/>
        </w:rPr>
      </w:pPr>
      <w:hyperlink r:id="rId14" w:history="1">
        <w:r w:rsidR="003F746E" w:rsidRPr="003F746E">
          <w:rPr>
            <w:color w:val="auto"/>
          </w:rPr>
          <w:t>Was alle Weisheit in der Welt</w:t>
        </w:r>
      </w:hyperlink>
      <w:r w:rsidR="003F746E">
        <w:t xml:space="preserve"> </w:t>
      </w:r>
    </w:p>
    <w:p w14:paraId="1B5511B2" w14:textId="77777777" w:rsidR="003F746E" w:rsidRDefault="003F746E" w:rsidP="003F746E">
      <w:pPr>
        <w:pStyle w:val="StandardWeb"/>
      </w:pPr>
      <w:r>
        <w:t>1. Was alle Weisheit in der Welt</w:t>
      </w:r>
      <w:r>
        <w:br/>
        <w:t>bei uns hier kaum kann lallen,</w:t>
      </w:r>
      <w:r>
        <w:br/>
        <w:t>das läßt Gott aus dem Himmelszelt</w:t>
      </w:r>
      <w:r>
        <w:br/>
        <w:t>in aller Welt erschallen:</w:t>
      </w:r>
      <w:r>
        <w:br/>
        <w:t>Daß er alleine König sei,</w:t>
      </w:r>
      <w:r>
        <w:br/>
        <w:t>hoch über alle Götter,</w:t>
      </w:r>
      <w:r>
        <w:br/>
        <w:t>Groß, mächtig, freundlich, fromm und treu,</w:t>
      </w:r>
      <w:r>
        <w:br/>
        <w:t>der Frommen Schutz und Retter,</w:t>
      </w:r>
      <w:r>
        <w:br/>
        <w:t>ein Wesen drei Personen.</w:t>
      </w:r>
    </w:p>
    <w:p w14:paraId="2994A771" w14:textId="77777777" w:rsidR="003F746E" w:rsidRDefault="003F746E" w:rsidP="003F746E">
      <w:pPr>
        <w:pStyle w:val="StandardWeb"/>
      </w:pPr>
      <w:r>
        <w:t>2. Gott Vater, Sohn und heilger Geist</w:t>
      </w:r>
      <w:r>
        <w:br/>
        <w:t>heißt sein hochheilger Name,</w:t>
      </w:r>
      <w:r>
        <w:br/>
        <w:t>so kennt, so nennt, so rühmt und preist</w:t>
      </w:r>
      <w:r>
        <w:br/>
        <w:t>ihn der gerechte Same,</w:t>
      </w:r>
      <w:r>
        <w:br/>
        <w:t>Gott Abraham, Gott Isaak,</w:t>
      </w:r>
      <w:r>
        <w:br/>
        <w:t>Gott Jakob, den er liebet,</w:t>
      </w:r>
      <w:r>
        <w:br/>
        <w:t>Herr Zebaoth, der Nacht und Tag</w:t>
      </w:r>
      <w:r>
        <w:br/>
        <w:t>uns alle Gaben gibet</w:t>
      </w:r>
      <w:r>
        <w:br/>
        <w:t>und Wunder tut alleine.</w:t>
      </w:r>
    </w:p>
    <w:p w14:paraId="46E8625B" w14:textId="230940A9" w:rsidR="003F746E" w:rsidRDefault="003F746E" w:rsidP="003F746E">
      <w:pPr>
        <w:pStyle w:val="StandardWeb"/>
      </w:pPr>
      <w:r>
        <w:t>3. Der Vater hat von Ewigkeit</w:t>
      </w:r>
      <w:r>
        <w:br/>
        <w:t>den Sohn, sein Bild, erzeuget;</w:t>
      </w:r>
      <w:r>
        <w:br/>
        <w:t>Der Sohn hat in der Füll der Zeit</w:t>
      </w:r>
      <w:r>
        <w:br/>
        <w:t>im Fleische sich gezeiget.</w:t>
      </w:r>
      <w:r>
        <w:br/>
        <w:t>Der Geist geht ohne Zeit herfür</w:t>
      </w:r>
      <w:r>
        <w:br/>
        <w:t>vom Vater und vom Sohne,</w:t>
      </w:r>
      <w:r>
        <w:br/>
        <w:t>mit beiden gleicher Ehr und Zier,</w:t>
      </w:r>
      <w:r>
        <w:br/>
        <w:t>gleich ewig, gleicher Krone</w:t>
      </w:r>
      <w:r>
        <w:br/>
        <w:t>und ungeteil</w:t>
      </w:r>
      <w:r w:rsidR="00C73C26">
        <w:t>t</w:t>
      </w:r>
      <w:r>
        <w:t>er Stärke.</w:t>
      </w:r>
    </w:p>
    <w:p w14:paraId="5C1221C3" w14:textId="2F6497DC" w:rsidR="003F746E" w:rsidRDefault="003F746E" w:rsidP="003F746E">
      <w:pPr>
        <w:pStyle w:val="StandardWeb"/>
      </w:pPr>
      <w:r>
        <w:t>4. Sieh hier, mein Herz, das ist mein Gut,</w:t>
      </w:r>
      <w:r>
        <w:br/>
        <w:t>dein Schatz, dem keiner gleichet!</w:t>
      </w:r>
      <w:r>
        <w:br/>
        <w:t>Das ist dein Freund, der alles tut,</w:t>
      </w:r>
      <w:r>
        <w:br/>
        <w:t>Was dir zum Heil gereichet,</w:t>
      </w:r>
      <w:r>
        <w:br/>
        <w:t>Der dich gebaut nach seinem Bild,</w:t>
      </w:r>
      <w:r>
        <w:br/>
        <w:t>für deine Schuld gebüßet,</w:t>
      </w:r>
      <w:r>
        <w:br/>
        <w:t>Der dich mit wahrem Glauben füllt</w:t>
      </w:r>
      <w:r>
        <w:br/>
        <w:t>und all dein Kreuz durchsüßet</w:t>
      </w:r>
      <w:r>
        <w:br/>
        <w:t xml:space="preserve">mit seinen </w:t>
      </w:r>
      <w:r w:rsidR="00163CC6">
        <w:t>heil’gen</w:t>
      </w:r>
      <w:r>
        <w:t xml:space="preserve"> Worten.</w:t>
      </w:r>
    </w:p>
    <w:p w14:paraId="3EA6147A" w14:textId="77777777" w:rsidR="003F746E" w:rsidRDefault="003F746E" w:rsidP="003F746E">
      <w:pPr>
        <w:pStyle w:val="StandardWeb"/>
      </w:pPr>
      <w:r>
        <w:t>5. Erhebe dich! Steig zu ihm zu</w:t>
      </w:r>
      <w:r>
        <w:br/>
        <w:t>und lern ihn recht erkennen!</w:t>
      </w:r>
      <w:r>
        <w:br/>
        <w:t>Denn solch Erkenntnis bringt dir Ruh</w:t>
      </w:r>
      <w:r>
        <w:br/>
        <w:t>und macht die Seele brennen</w:t>
      </w:r>
      <w:r>
        <w:br/>
        <w:t>in reiner Liebe, die uns nährt</w:t>
      </w:r>
      <w:r>
        <w:br/>
        <w:t>zum ewigen Freundenleben,</w:t>
      </w:r>
      <w:r>
        <w:br/>
        <w:t>Da, was allhier kein Ohr gehört.</w:t>
      </w:r>
      <w:r>
        <w:br/>
        <w:t>Gott wird zu schauen geben</w:t>
      </w:r>
      <w:r>
        <w:br/>
        <w:t>den Augen seiner Kinder.</w:t>
      </w:r>
    </w:p>
    <w:p w14:paraId="046C4F9C" w14:textId="0336D1B7" w:rsidR="003F746E" w:rsidRDefault="003F746E" w:rsidP="003F746E">
      <w:pPr>
        <w:pStyle w:val="StandardWeb"/>
      </w:pPr>
      <w:r>
        <w:t>6. Weh aber dem verstockten Heer,</w:t>
      </w:r>
      <w:r>
        <w:br/>
        <w:t>das sich hier selbst verblendet,</w:t>
      </w:r>
      <w:r>
        <w:br/>
        <w:t>Gott von sich stößt und seine Ehr</w:t>
      </w:r>
      <w:r>
        <w:br/>
        <w:t>auf Kreaturen wendet!</w:t>
      </w:r>
      <w:r>
        <w:br/>
        <w:t>Dem wird gewiß des Himmels Tür</w:t>
      </w:r>
      <w:r>
        <w:br/>
        <w:t>einmal verschlossen bleiben;</w:t>
      </w:r>
      <w:r>
        <w:br/>
        <w:t>Denn wer Gott von sich treibt allhier,</w:t>
      </w:r>
      <w:r>
        <w:br/>
        <w:t>den wird er dort auch treiben</w:t>
      </w:r>
      <w:r>
        <w:br/>
        <w:t xml:space="preserve">von seinem </w:t>
      </w:r>
      <w:r w:rsidR="00163CC6">
        <w:t>heil’gen</w:t>
      </w:r>
      <w:r>
        <w:t xml:space="preserve"> Throne.</w:t>
      </w:r>
    </w:p>
    <w:p w14:paraId="4A36CB7E" w14:textId="77777777" w:rsidR="003F746E" w:rsidRDefault="003F746E" w:rsidP="003F746E">
      <w:pPr>
        <w:pStyle w:val="StandardWeb"/>
      </w:pPr>
      <w:r>
        <w:t>7. Ei nun so gib, du großer Held,</w:t>
      </w:r>
      <w:r>
        <w:br/>
        <w:t>Gott Himmels und der Erden,</w:t>
      </w:r>
      <w:r>
        <w:br/>
        <w:t>daß alle Menschen in der Welt</w:t>
      </w:r>
      <w:r>
        <w:br/>
        <w:t>zu dir bekehret werden.</w:t>
      </w:r>
      <w:r>
        <w:br/>
        <w:t>Erleuchte, was verblendet geht,</w:t>
      </w:r>
      <w:r>
        <w:br/>
        <w:t>bring wieder, was verirret,</w:t>
      </w:r>
      <w:r>
        <w:br/>
        <w:t>Reiß aus, was uns im Wege steht</w:t>
      </w:r>
      <w:r>
        <w:br/>
        <w:t>und freventlich verwirret</w:t>
      </w:r>
      <w:r>
        <w:br/>
        <w:t>die Schwachen in dem Glauben.</w:t>
      </w:r>
    </w:p>
    <w:p w14:paraId="332986FA" w14:textId="77777777" w:rsidR="003F746E" w:rsidRDefault="003F746E" w:rsidP="003F746E">
      <w:pPr>
        <w:pStyle w:val="StandardWeb"/>
      </w:pPr>
      <w:r>
        <w:t>8. Auf daß wir also allzugleich</w:t>
      </w:r>
      <w:r>
        <w:br/>
        <w:t>zur Himmelspforte dringen</w:t>
      </w:r>
      <w:r>
        <w:br/>
        <w:t>und dermaleinst in deinem Reich</w:t>
      </w:r>
      <w:r>
        <w:br/>
        <w:t>ohn alles Ende singen,</w:t>
      </w:r>
      <w:r>
        <w:br/>
        <w:t>Daß du alleine König seist</w:t>
      </w:r>
      <w:r>
        <w:br/>
        <w:t>hoch über alle Götter,</w:t>
      </w:r>
      <w:r>
        <w:br/>
        <w:t>Gott Vater, Sohn und heilger Geist,</w:t>
      </w:r>
      <w:r>
        <w:br/>
        <w:t>der Frommen Schutz und Retter,</w:t>
      </w:r>
      <w:r>
        <w:br/>
        <w:t>ein Wesen drei Personen.</w:t>
      </w:r>
    </w:p>
    <w:p w14:paraId="4CEEAF0E" w14:textId="1458A6C4" w:rsidR="00833CF4" w:rsidRDefault="00833CF4" w:rsidP="005E7400">
      <w:pPr>
        <w:pStyle w:val="berschrift1"/>
      </w:pPr>
      <w:r w:rsidRPr="005E7400">
        <w:t>Was Gott gefällt, mein frommes Kind</w:t>
      </w:r>
      <w:r>
        <w:t xml:space="preserve"> </w:t>
      </w:r>
    </w:p>
    <w:p w14:paraId="657DA73B" w14:textId="77777777" w:rsidR="00833CF4" w:rsidRDefault="00833CF4" w:rsidP="005E7400">
      <w:pPr>
        <w:pStyle w:val="StandardWeb"/>
      </w:pPr>
      <w:r>
        <w:t>Was Gott gefällt, mein frommes Kind,</w:t>
      </w:r>
      <w:r>
        <w:br/>
        <w:t>nimm fröhlich an! Stürmt gleich der Wind</w:t>
      </w:r>
      <w:r>
        <w:br/>
        <w:t>und braust, daß alles kracht und bricht,</w:t>
      </w:r>
      <w:r>
        <w:br/>
        <w:t>so sei getröst, denn dir geschicht</w:t>
      </w:r>
      <w:r>
        <w:br/>
        <w:t>Was Gott gefällt.</w:t>
      </w:r>
    </w:p>
    <w:p w14:paraId="208561E5" w14:textId="77777777" w:rsidR="00833CF4" w:rsidRDefault="00833CF4" w:rsidP="005E7400">
      <w:pPr>
        <w:pStyle w:val="StandardWeb"/>
      </w:pPr>
      <w:r>
        <w:t>Der beste Will ist Gottes Will,</w:t>
      </w:r>
      <w:r>
        <w:br/>
        <w:t>auf diesem ruht man sanft und still,</w:t>
      </w:r>
      <w:r>
        <w:br/>
        <w:t>da gib dich allzeit frisch hinein,</w:t>
      </w:r>
      <w:r>
        <w:br/>
        <w:t>begehre nichts, als nur allein</w:t>
      </w:r>
      <w:r>
        <w:br/>
        <w:t>Was Gott gefällt.</w:t>
      </w:r>
    </w:p>
    <w:p w14:paraId="38095167" w14:textId="77777777" w:rsidR="00833CF4" w:rsidRDefault="00833CF4" w:rsidP="005E7400">
      <w:pPr>
        <w:pStyle w:val="StandardWeb"/>
      </w:pPr>
      <w:r>
        <w:t>Der klügste Sinn ist Gottes Sinn,</w:t>
      </w:r>
      <w:r>
        <w:br/>
        <w:t>was Menschen sinnen, fället hin,</w:t>
      </w:r>
      <w:r>
        <w:br/>
        <w:t>wird plötzlich kraftlos, müd und laß,</w:t>
      </w:r>
      <w:r>
        <w:br/>
        <w:t>tut oft, was bös, und selten das,</w:t>
      </w:r>
      <w:r>
        <w:br/>
        <w:t>Was Gott gefällt.</w:t>
      </w:r>
    </w:p>
    <w:p w14:paraId="5884B3A2" w14:textId="77777777" w:rsidR="00833CF4" w:rsidRDefault="00833CF4" w:rsidP="005E7400">
      <w:pPr>
        <w:pStyle w:val="StandardWeb"/>
      </w:pPr>
      <w:r>
        <w:t>Der frömmste Mut ist Gottes Mut,</w:t>
      </w:r>
      <w:r>
        <w:br/>
        <w:t>der niemand Arges gönnt und tut,</w:t>
      </w:r>
      <w:r>
        <w:br/>
        <w:t>Er segnet, wenn uns schilt und flucht</w:t>
      </w:r>
      <w:r>
        <w:br/>
        <w:t>die böse Welt, die nimmer sucht</w:t>
      </w:r>
      <w:r>
        <w:br/>
        <w:t>Was Gott gefällt.</w:t>
      </w:r>
    </w:p>
    <w:p w14:paraId="75EC382C" w14:textId="77777777" w:rsidR="00833CF4" w:rsidRDefault="00833CF4" w:rsidP="005E7400">
      <w:pPr>
        <w:pStyle w:val="StandardWeb"/>
      </w:pPr>
      <w:r>
        <w:t>Das treuste Herz ist Gottes Herz,</w:t>
      </w:r>
      <w:r>
        <w:br/>
        <w:t>treibt alles Unglück hinterwärts,</w:t>
      </w:r>
      <w:r>
        <w:br/>
        <w:t>beschirmt und schützet Tag und Nacht</w:t>
      </w:r>
      <w:r>
        <w:br/>
        <w:t>den, der stets hoch und herrlich acht</w:t>
      </w:r>
      <w:r>
        <w:br/>
        <w:t>Was Gott gefällt.</w:t>
      </w:r>
    </w:p>
    <w:p w14:paraId="0233E686" w14:textId="77777777" w:rsidR="00833CF4" w:rsidRDefault="00833CF4" w:rsidP="005E7400">
      <w:pPr>
        <w:pStyle w:val="StandardWeb"/>
      </w:pPr>
      <w:r>
        <w:t>Ach könnt ich singen, wie ich wohl</w:t>
      </w:r>
      <w:r>
        <w:br/>
        <w:t>im Herzen wünsch und billig soll,</w:t>
      </w:r>
      <w:r>
        <w:br/>
        <w:t>So wollt ich öffnen meinen Mund</w:t>
      </w:r>
      <w:r>
        <w:br/>
        <w:t>und singen jetzo diese Stund</w:t>
      </w:r>
      <w:r>
        <w:br/>
        <w:t>Was Gott gefällt.</w:t>
      </w:r>
    </w:p>
    <w:p w14:paraId="1C1F63F2" w14:textId="77777777" w:rsidR="00833CF4" w:rsidRDefault="00833CF4" w:rsidP="005E7400">
      <w:pPr>
        <w:pStyle w:val="StandardWeb"/>
      </w:pPr>
      <w:r>
        <w:t>Ich wollt erzählen seinen Rat</w:t>
      </w:r>
      <w:r>
        <w:br/>
        <w:t>und übergroße Wundertat,</w:t>
      </w:r>
      <w:r>
        <w:br/>
        <w:t>Das süße Heil, die ewige Kraft,</w:t>
      </w:r>
      <w:r>
        <w:br/>
        <w:t>die allenthalben wirkt und schafft</w:t>
      </w:r>
      <w:r>
        <w:br/>
        <w:t>Was Gott gefällt.</w:t>
      </w:r>
    </w:p>
    <w:p w14:paraId="7B49F668" w14:textId="77777777" w:rsidR="00833CF4" w:rsidRDefault="00833CF4" w:rsidP="005E7400">
      <w:pPr>
        <w:pStyle w:val="StandardWeb"/>
      </w:pPr>
      <w:r>
        <w:t>Er ist der Herrscher in der Höh,</w:t>
      </w:r>
      <w:r>
        <w:br/>
        <w:t>auf ihm steht unser Wohl und Weh,</w:t>
      </w:r>
      <w:r>
        <w:br/>
        <w:t>Er trägt die Welt in seiner Hand,</w:t>
      </w:r>
      <w:r>
        <w:br/>
        <w:t>hinwieder trägt uns See und Land</w:t>
      </w:r>
      <w:r>
        <w:br/>
        <w:t>Was Gott gefällt.</w:t>
      </w:r>
    </w:p>
    <w:p w14:paraId="5F7EED2A" w14:textId="77777777" w:rsidR="00833CF4" w:rsidRDefault="00833CF4" w:rsidP="005E7400">
      <w:pPr>
        <w:pStyle w:val="StandardWeb"/>
      </w:pPr>
      <w:r>
        <w:t>Er hält der Elemente Lauf,</w:t>
      </w:r>
      <w:r>
        <w:br/>
        <w:t>und damit hält er uns auch auf,</w:t>
      </w:r>
      <w:r>
        <w:br/>
        <w:t>gibt Sommer, Winter, Tag und Nacht</w:t>
      </w:r>
      <w:r>
        <w:br/>
        <w:t>und alles, davon lebt und lacht</w:t>
      </w:r>
      <w:r>
        <w:br/>
        <w:t>Was Gott gefällt.</w:t>
      </w:r>
    </w:p>
    <w:p w14:paraId="235D47FD" w14:textId="77777777" w:rsidR="00833CF4" w:rsidRDefault="00833CF4" w:rsidP="005E7400">
      <w:pPr>
        <w:pStyle w:val="StandardWeb"/>
      </w:pPr>
      <w:r>
        <w:t>Sein Heer, die Sternen, Sonn und Mond</w:t>
      </w:r>
      <w:r>
        <w:br/>
        <w:t>gehn ab und zu, wie sie gewohnt,</w:t>
      </w:r>
      <w:r>
        <w:br/>
        <w:t>Die Erd ist fruchtbar, bringt herfür</w:t>
      </w:r>
      <w:r>
        <w:br/>
        <w:t>Korn, Öl und Mast, Brot, Wein und Bier,</w:t>
      </w:r>
      <w:r>
        <w:br/>
        <w:t>Was Gott gefällt.</w:t>
      </w:r>
    </w:p>
    <w:p w14:paraId="4C9F85AF" w14:textId="77777777" w:rsidR="00833CF4" w:rsidRDefault="00833CF4" w:rsidP="005E7400">
      <w:pPr>
        <w:pStyle w:val="StandardWeb"/>
      </w:pPr>
      <w:r>
        <w:t>Sein ist Weisheit und Verstand,</w:t>
      </w:r>
      <w:r>
        <w:br/>
        <w:t>ihm ist bewußt und wohlbekannt</w:t>
      </w:r>
      <w:r>
        <w:br/>
        <w:t>sowohl wer Böses tut und übt</w:t>
      </w:r>
      <w:r>
        <w:br/>
        <w:t>als auch wer Gutes tu und liebt</w:t>
      </w:r>
      <w:r>
        <w:br/>
        <w:t>Was Gott gefällt.</w:t>
      </w:r>
    </w:p>
    <w:p w14:paraId="1ED85D13" w14:textId="77777777" w:rsidR="00833CF4" w:rsidRDefault="00833CF4" w:rsidP="005E7400">
      <w:pPr>
        <w:pStyle w:val="StandardWeb"/>
      </w:pPr>
      <w:r>
        <w:t>Sein Häuflein ist ihm lieb und wert;</w:t>
      </w:r>
      <w:r>
        <w:br/>
        <w:t>sobald es sich zu Sünden kehrt,</w:t>
      </w:r>
      <w:r>
        <w:br/>
        <w:t>so winkt er mit der Vaterrut</w:t>
      </w:r>
      <w:r>
        <w:br/>
        <w:t>und locket, bis man wieder tut</w:t>
      </w:r>
      <w:r>
        <w:br/>
        <w:t>Was Gott gefällt.</w:t>
      </w:r>
    </w:p>
    <w:p w14:paraId="6D7754DA" w14:textId="77777777" w:rsidR="00833CF4" w:rsidRDefault="00833CF4" w:rsidP="005E7400">
      <w:pPr>
        <w:pStyle w:val="StandardWeb"/>
      </w:pPr>
      <w:r>
        <w:t>Was unsern Herzen dienlich sei,</w:t>
      </w:r>
      <w:r>
        <w:br/>
        <w:t>das weiß sein Herz, ist fromm dabei,</w:t>
      </w:r>
      <w:r>
        <w:br/>
        <w:t>der keinem jemals Guts versagt,</w:t>
      </w:r>
      <w:r>
        <w:br/>
        <w:t>Der Guts gesucht, dem nachgejagt,</w:t>
      </w:r>
      <w:r>
        <w:br/>
        <w:t>Was Gott gefällt.</w:t>
      </w:r>
    </w:p>
    <w:p w14:paraId="15FF1CD1" w14:textId="77777777" w:rsidR="00833CF4" w:rsidRDefault="00833CF4" w:rsidP="005E7400">
      <w:pPr>
        <w:pStyle w:val="StandardWeb"/>
      </w:pPr>
      <w:r>
        <w:t>Ist dem also, so mag die Welt</w:t>
      </w:r>
      <w:r>
        <w:br/>
        <w:t>behalten, was ihr wohlgefällt;</w:t>
      </w:r>
      <w:r>
        <w:br/>
        <w:t>Du aber mein Herz, halt genehm</w:t>
      </w:r>
      <w:r>
        <w:br/>
        <w:t>und nimm fürlieb mit Gott und dem,</w:t>
      </w:r>
      <w:r>
        <w:br/>
        <w:t>Was Gott gefällt.</w:t>
      </w:r>
    </w:p>
    <w:p w14:paraId="77014DDF" w14:textId="77777777" w:rsidR="00833CF4" w:rsidRDefault="00833CF4" w:rsidP="005E7400">
      <w:pPr>
        <w:pStyle w:val="StandardWeb"/>
      </w:pPr>
      <w:r>
        <w:t>Laß andere sich mit stolzem Mut</w:t>
      </w:r>
      <w:r>
        <w:br/>
        <w:t>erfreuen über größres Gut,</w:t>
      </w:r>
      <w:r>
        <w:br/>
        <w:t>Du aber nimm des Kreuzeslast</w:t>
      </w:r>
      <w:r>
        <w:br/>
        <w:t>und sei geduldig, wenn du hast</w:t>
      </w:r>
      <w:r>
        <w:br/>
        <w:t>Was Gott gefällt.</w:t>
      </w:r>
    </w:p>
    <w:p w14:paraId="08155CF3" w14:textId="77777777" w:rsidR="00833CF4" w:rsidRDefault="00833CF4" w:rsidP="005E7400">
      <w:pPr>
        <w:pStyle w:val="StandardWeb"/>
      </w:pPr>
      <w:r>
        <w:t>Lebst du in Sorg und großem Leid,</w:t>
      </w:r>
      <w:r>
        <w:br/>
        <w:t>hast lauter Gram und Herzleid,</w:t>
      </w:r>
      <w:r>
        <w:br/>
        <w:t>Ei, sei zufrieden: Trägst du doch</w:t>
      </w:r>
      <w:r>
        <w:br/>
        <w:t>in diesem sauren Lebensjoch</w:t>
      </w:r>
      <w:r>
        <w:br/>
        <w:t>Was Gott gefällt.</w:t>
      </w:r>
    </w:p>
    <w:p w14:paraId="369B9059" w14:textId="77777777" w:rsidR="00833CF4" w:rsidRDefault="00833CF4" w:rsidP="005E7400">
      <w:pPr>
        <w:pStyle w:val="StandardWeb"/>
      </w:pPr>
      <w:r>
        <w:t>Mußt du viel leiden hier und dort,</w:t>
      </w:r>
      <w:r>
        <w:br/>
        <w:t>so bleibe fest an deinem Hort,</w:t>
      </w:r>
      <w:r>
        <w:br/>
        <w:t>Denn alle Welt und Kreatur</w:t>
      </w:r>
      <w:r>
        <w:br/>
        <w:t>ist unter Gott, kann nichts als nur</w:t>
      </w:r>
      <w:r>
        <w:br/>
        <w:t>Was Gott gefällt.</w:t>
      </w:r>
    </w:p>
    <w:p w14:paraId="08FD7768" w14:textId="77777777" w:rsidR="00833CF4" w:rsidRDefault="00833CF4" w:rsidP="005E7400">
      <w:pPr>
        <w:pStyle w:val="StandardWeb"/>
      </w:pPr>
      <w:r>
        <w:t>Wirst du veracht´t von jedermann,</w:t>
      </w:r>
      <w:r>
        <w:br/>
        <w:t>höhnt dich dein Feind und speit dich an:</w:t>
      </w:r>
      <w:r>
        <w:br/>
        <w:t>Sei wohlgemut, denn Jesus Christ</w:t>
      </w:r>
      <w:r>
        <w:br/>
        <w:t>erhöhet dich, weil in dir ist</w:t>
      </w:r>
      <w:r>
        <w:br/>
        <w:t>Was Gott gefällt.</w:t>
      </w:r>
    </w:p>
    <w:p w14:paraId="7EDA98C9" w14:textId="77777777" w:rsidR="00833CF4" w:rsidRDefault="00833CF4" w:rsidP="005E7400">
      <w:pPr>
        <w:pStyle w:val="StandardWeb"/>
      </w:pPr>
      <w:r>
        <w:t>Glaub, Hoffnung Sanftmut und Geduld</w:t>
      </w:r>
      <w:r>
        <w:br/>
        <w:t>erhalten Gottes Gnad und Huld;</w:t>
      </w:r>
      <w:r>
        <w:br/>
        <w:t>Die schleuß in deines Herzens Schrein,</w:t>
      </w:r>
      <w:r>
        <w:br/>
        <w:t>So wird dein ewige Erbe sein</w:t>
      </w:r>
      <w:r>
        <w:br/>
        <w:t>Was Gott gefällt.</w:t>
      </w:r>
    </w:p>
    <w:p w14:paraId="23244637" w14:textId="77777777" w:rsidR="00833CF4" w:rsidRDefault="00833CF4" w:rsidP="005E7400">
      <w:pPr>
        <w:pStyle w:val="StandardWeb"/>
      </w:pPr>
      <w:r>
        <w:t>Dein Erb ist in dem Himmelsthron,</w:t>
      </w:r>
      <w:r>
        <w:br/>
        <w:t>hier ist dein Zepter, Reich und Kron,</w:t>
      </w:r>
      <w:r>
        <w:br/>
        <w:t>hier wirst du schmecken, hören, sehn,</w:t>
      </w:r>
      <w:r>
        <w:br/>
        <w:t>hier wird ohn Ende dir geschehn</w:t>
      </w:r>
      <w:r>
        <w:br/>
        <w:t>Was Gott gefällt.</w:t>
      </w:r>
    </w:p>
    <w:p w14:paraId="293EBA0C" w14:textId="77777777" w:rsidR="003F746E" w:rsidRDefault="003F746E" w:rsidP="003F746E">
      <w:pPr>
        <w:pStyle w:val="berschrift1"/>
      </w:pPr>
      <w:r w:rsidRPr="003F746E">
        <w:t>Was soll ich doch, o Ephraim</w:t>
      </w:r>
      <w:r>
        <w:t xml:space="preserve"> </w:t>
      </w:r>
    </w:p>
    <w:p w14:paraId="6674276A" w14:textId="77777777" w:rsidR="003F746E" w:rsidRDefault="003F746E" w:rsidP="003F746E">
      <w:pPr>
        <w:pStyle w:val="StandardWeb"/>
      </w:pPr>
      <w:r>
        <w:t>1. Was soll ich doch, o Ephraim,</w:t>
      </w:r>
      <w:r>
        <w:br/>
        <w:t>Was soll ich aus dir machen?</w:t>
      </w:r>
      <w:r>
        <w:br/>
        <w:t>Der du so oftmals meinen Grimm</w:t>
      </w:r>
      <w:r>
        <w:br/>
        <w:t>Hast pfleget zu verlachen?</w:t>
      </w:r>
      <w:r>
        <w:br/>
        <w:t>Soll ich dich schützen, Israel?</w:t>
      </w:r>
      <w:r>
        <w:br/>
        <w:t>Soll ich dir deine frohe Seel</w:t>
      </w:r>
      <w:r>
        <w:br/>
        <w:t>Hinfürder noch bewahren?</w:t>
      </w:r>
      <w:r>
        <w:br/>
        <w:t>Aus welcher doch von Jugend auf</w:t>
      </w:r>
      <w:r>
        <w:br/>
        <w:t>Ein solcher großer Sündenhauf</w:t>
      </w:r>
      <w:r>
        <w:br/>
        <w:t>Ohn alle Scheu gefahren.</w:t>
      </w:r>
    </w:p>
    <w:p w14:paraId="1118EB2C" w14:textId="77777777" w:rsidR="003F746E" w:rsidRDefault="003F746E" w:rsidP="003F746E">
      <w:pPr>
        <w:pStyle w:val="StandardWeb"/>
      </w:pPr>
      <w:r>
        <w:t>2. Sollt ich nicht billig deiner Tat</w:t>
      </w:r>
      <w:r>
        <w:br/>
        <w:t>Und Leben gleich mich stellen?</w:t>
      </w:r>
      <w:r>
        <w:br/>
        <w:t>Und dich wie Adama fällen?</w:t>
      </w:r>
      <w:r>
        <w:br/>
        <w:t>Sollt ich nicht billig meine Glut</w:t>
      </w:r>
      <w:r>
        <w:br/>
        <w:t>Auf dein verfluchtes Gut und Blut</w:t>
      </w:r>
      <w:r>
        <w:br/>
        <w:t>Wie auf Zeboim schütten?</w:t>
      </w:r>
      <w:r>
        <w:br/>
        <w:t>Dieweil du ja mein Wort und und Bahn</w:t>
      </w:r>
      <w:r>
        <w:br/>
        <w:t>Hast ärger noch, als sie getan,</w:t>
      </w:r>
      <w:r>
        <w:br/>
        <w:t>Bis hieher überschritten.</w:t>
      </w:r>
    </w:p>
    <w:p w14:paraId="0402AC6A" w14:textId="77777777" w:rsidR="003F746E" w:rsidRDefault="003F746E" w:rsidP="003F746E">
      <w:pPr>
        <w:pStyle w:val="StandardWeb"/>
      </w:pPr>
      <w:r>
        <w:t>3. Ja, billig sollt dich dahin</w:t>
      </w:r>
      <w:r>
        <w:br/>
        <w:t>In alles Herzleid senken,</w:t>
      </w:r>
      <w:r>
        <w:br/>
        <w:t>Allein es will mir nicht zu Sinn,</w:t>
      </w:r>
      <w:r>
        <w:br/>
        <w:t>Ich hab ein anderes Denken;</w:t>
      </w:r>
      <w:r>
        <w:br/>
        <w:t>Mein Herze will durchaus nicht dran,</w:t>
      </w:r>
      <w:r>
        <w:br/>
        <w:t>Daß es dir tu, wie du getan,</w:t>
      </w:r>
      <w:r>
        <w:br/>
        <w:t>Es brennt für Gnad und Liebe;</w:t>
      </w:r>
      <w:r>
        <w:br/>
        <w:t>Mich jammert dein von Herzen sehr</w:t>
      </w:r>
      <w:r>
        <w:br/>
        <w:t>Und kann nicht sehen, daß das Heer</w:t>
      </w:r>
      <w:r>
        <w:br/>
        <w:t>Der Höllen dich betrübe.</w:t>
      </w:r>
    </w:p>
    <w:p w14:paraId="759CFF2C" w14:textId="77777777" w:rsidR="003F746E" w:rsidRDefault="003F746E" w:rsidP="003F746E">
      <w:pPr>
        <w:pStyle w:val="StandardWeb"/>
      </w:pPr>
      <w:r>
        <w:t>4. Ich kann und mag nicht, wie du wohl</w:t>
      </w:r>
      <w:r>
        <w:br/>
        <w:t>Verdienet, dich verderben;</w:t>
      </w:r>
      <w:r>
        <w:br/>
        <w:t>Ich bin und bleib Erbarmens voll</w:t>
      </w:r>
      <w:r>
        <w:br/>
        <w:t>Und halte nichts vom Sterben:</w:t>
      </w:r>
      <w:r>
        <w:br/>
        <w:t>Denn ich bin Gott, der treue Gott,</w:t>
      </w:r>
      <w:r>
        <w:br/>
        <w:t>Mitnichten einer aus der Rott</w:t>
      </w:r>
      <w:r>
        <w:br/>
        <w:t>Der bösen Adamskinder,</w:t>
      </w:r>
      <w:r>
        <w:br/>
        <w:t>Die ohne Treu und Glauben seind</w:t>
      </w:r>
      <w:r>
        <w:br/>
        <w:t>Und werden ihren Feinden Feind</w:t>
      </w:r>
      <w:r>
        <w:br/>
        <w:t>und täglich größre Sünder.</w:t>
      </w:r>
    </w:p>
    <w:p w14:paraId="22F642AE" w14:textId="77777777" w:rsidR="003F746E" w:rsidRDefault="003F746E" w:rsidP="003F746E">
      <w:pPr>
        <w:pStyle w:val="StandardWeb"/>
      </w:pPr>
      <w:r>
        <w:t>5. So bin ich nicht, das glaube mir,</w:t>
      </w:r>
      <w:r>
        <w:br/>
        <w:t>Und nimme recht zu Gemüte,</w:t>
      </w:r>
      <w:r>
        <w:br/>
        <w:t>Ich bin der Heilge unter dir,</w:t>
      </w:r>
      <w:r>
        <w:br/>
        <w:t>Der ich aus lauter Güte</w:t>
      </w:r>
      <w:r>
        <w:br/>
        <w:t>Für meine Feinde in den Tod</w:t>
      </w:r>
      <w:r>
        <w:br/>
        <w:t>Und in des bittern Kreuzes Not</w:t>
      </w:r>
      <w:r>
        <w:br/>
        <w:t>Mich als ein Lamm begeben;</w:t>
      </w:r>
      <w:r>
        <w:br/>
        <w:t>Ich, ich will tragen deine Last,</w:t>
      </w:r>
      <w:r>
        <w:br/>
        <w:t>Die du dir, Mensch gehäufet hast,</w:t>
      </w:r>
      <w:r>
        <w:br/>
        <w:t>Auf daß du mögest leben.</w:t>
      </w:r>
    </w:p>
    <w:p w14:paraId="5C68E540" w14:textId="77777777" w:rsidR="003F746E" w:rsidRDefault="003F746E" w:rsidP="003F746E">
      <w:pPr>
        <w:pStyle w:val="StandardWeb"/>
      </w:pPr>
      <w:r>
        <w:t>6. O heilger Herr, o ewges Heil,</w:t>
      </w:r>
      <w:r>
        <w:br/>
        <w:t>Versöhner meiner Sünden,</w:t>
      </w:r>
      <w:r>
        <w:br/>
        <w:t>Ach, heilge mich und laß mich teil</w:t>
      </w:r>
      <w:r>
        <w:br/>
        <w:t>In, bei und an dir finden!</w:t>
      </w:r>
      <w:r>
        <w:br/>
        <w:t>Erwecke mich zur wahren Reu</w:t>
      </w:r>
      <w:r>
        <w:br/>
        <w:t>Und gib, daß ich dein edle Treu</w:t>
      </w:r>
      <w:r>
        <w:br/>
        <w:t>Im festen Glauben fasse;</w:t>
      </w:r>
      <w:r>
        <w:br/>
        <w:t>Auch töte mich durch deinen Tod,</w:t>
      </w:r>
      <w:r>
        <w:br/>
        <w:t>Damit ich allen Sündenkot</w:t>
      </w:r>
      <w:r>
        <w:br/>
        <w:t>Hinfort von Herzen hasse.</w:t>
      </w:r>
    </w:p>
    <w:p w14:paraId="17E0B77E" w14:textId="77777777" w:rsidR="003F746E" w:rsidRDefault="003F746E" w:rsidP="003F746E">
      <w:pPr>
        <w:pStyle w:val="berschrift1"/>
      </w:pPr>
      <w:r w:rsidRPr="003F746E">
        <w:t>Was trauerst du, mein Angesicht</w:t>
      </w:r>
      <w:r>
        <w:t xml:space="preserve"> </w:t>
      </w:r>
    </w:p>
    <w:p w14:paraId="22EC0F47" w14:textId="77777777" w:rsidR="003F746E" w:rsidRDefault="003F746E" w:rsidP="003F746E">
      <w:pPr>
        <w:pStyle w:val="StandardWeb"/>
      </w:pPr>
      <w:r>
        <w:t>1. Was trauerst du, mein Angesicht,</w:t>
      </w:r>
      <w:r>
        <w:br/>
        <w:t>Wann den Tod hörst nennen?</w:t>
      </w:r>
      <w:r>
        <w:br/>
        <w:t>Sei ohne Furcht: Er schadt dir nicht,</w:t>
      </w:r>
      <w:r>
        <w:br/>
        <w:t>Lern ihn nur recht erkennen.</w:t>
      </w:r>
      <w:r>
        <w:br/>
        <w:t>Kennst du den Tod,</w:t>
      </w:r>
      <w:r>
        <w:br/>
        <w:t>So hats nicht Not,</w:t>
      </w:r>
      <w:r>
        <w:br/>
        <w:t>All Angst wird sich zertrennen.</w:t>
      </w:r>
    </w:p>
    <w:p w14:paraId="5512DA9A" w14:textId="77777777" w:rsidR="003F746E" w:rsidRDefault="003F746E" w:rsidP="003F746E">
      <w:pPr>
        <w:pStyle w:val="StandardWeb"/>
      </w:pPr>
      <w:r>
        <w:t>2. Vor erste, Zeuch die Larve ab</w:t>
      </w:r>
      <w:r>
        <w:br/>
        <w:t>Der alten roten Schlangen:</w:t>
      </w:r>
      <w:r>
        <w:br/>
        <w:t>Sieh an, daß sie kein Gift mehr hab,</w:t>
      </w:r>
      <w:r>
        <w:br/>
        <w:t>Es ist ihr angefangen</w:t>
      </w:r>
      <w:r>
        <w:br/>
        <w:t>Durch Jesum Christ,</w:t>
      </w:r>
      <w:r>
        <w:br/>
        <w:t>Der vor uns ist</w:t>
      </w:r>
      <w:r>
        <w:br/>
        <w:t>Ins Grab und Tod gegangen.</w:t>
      </w:r>
    </w:p>
    <w:p w14:paraId="4F592E8B" w14:textId="77777777" w:rsidR="003F746E" w:rsidRDefault="003F746E" w:rsidP="003F746E">
      <w:pPr>
        <w:pStyle w:val="StandardWeb"/>
      </w:pPr>
      <w:r>
        <w:t>3. Ja Herr, du tratst ihm an das Herz,</w:t>
      </w:r>
      <w:r>
        <w:br/>
        <w:t>Brachst seines Stachels Spitzen:</w:t>
      </w:r>
      <w:r>
        <w:br/>
        <w:t>Nunmehr ist er lauter Scherz</w:t>
      </w:r>
      <w:r>
        <w:br/>
        <w:t>Und kann uns gar nicht ritzen</w:t>
      </w:r>
      <w:r>
        <w:br/>
        <w:t>Dein edles Blut</w:t>
      </w:r>
      <w:r>
        <w:br/>
        <w:t>Dämpft seine Glut,</w:t>
      </w:r>
      <w:r>
        <w:br/>
        <w:t>Dein Flammen zwingt sein Hitzen.</w:t>
      </w:r>
    </w:p>
    <w:p w14:paraId="2B5B7A37" w14:textId="77777777" w:rsidR="003F746E" w:rsidRDefault="003F746E" w:rsidP="003F746E">
      <w:pPr>
        <w:pStyle w:val="StandardWeb"/>
      </w:pPr>
      <w:r>
        <w:t>4. Die Sünde war des Todes Kraft,</w:t>
      </w:r>
      <w:r>
        <w:br/>
        <w:t>Die uns zum sterben triebe,</w:t>
      </w:r>
      <w:r>
        <w:br/>
        <w:t>Nun ist die Sünd all abgeschafft</w:t>
      </w:r>
      <w:r>
        <w:br/>
        <w:t>Durch Christi Treu und Liebe;</w:t>
      </w:r>
      <w:r>
        <w:br/>
        <w:t>Ihr Ernst und Macht</w:t>
      </w:r>
      <w:r>
        <w:br/>
        <w:t>Ist matt gemacht;</w:t>
      </w:r>
      <w:r>
        <w:br/>
        <w:t>Trotz daß sie uns betrübe.</w:t>
      </w:r>
    </w:p>
    <w:p w14:paraId="6F6C6326" w14:textId="77777777" w:rsidR="003F746E" w:rsidRDefault="003F746E" w:rsidP="003F746E">
      <w:pPr>
        <w:pStyle w:val="StandardWeb"/>
      </w:pPr>
      <w:r>
        <w:t>5. Die Sünd ist tot, Gott ist versöhnt,</w:t>
      </w:r>
      <w:r>
        <w:br/>
        <w:t>Durch seines Sohnes Dulden,</w:t>
      </w:r>
      <w:r>
        <w:br/>
        <w:t>Der Grimm ist hin, den wir verdient</w:t>
      </w:r>
      <w:r>
        <w:br/>
        <w:t>Mit unsers Lebens Schulden;</w:t>
      </w:r>
      <w:r>
        <w:br/>
        <w:t>Der vor war Feind,</w:t>
      </w:r>
      <w:r>
        <w:br/>
        <w:t>Ist nunmehr Freund</w:t>
      </w:r>
      <w:r>
        <w:br/>
        <w:t>Voll süßer Gnad und Hulden.</w:t>
      </w:r>
    </w:p>
    <w:p w14:paraId="2C249A79" w14:textId="77777777" w:rsidR="003F746E" w:rsidRDefault="003F746E" w:rsidP="003F746E">
      <w:pPr>
        <w:pStyle w:val="StandardWeb"/>
      </w:pPr>
      <w:r>
        <w:t>6. Bist du denn Freund, so kannst du mich,</w:t>
      </w:r>
      <w:r>
        <w:br/>
        <w:t>Mein Gott, ja nicht umbringen:</w:t>
      </w:r>
      <w:r>
        <w:br/>
        <w:t>Dein Vaterherze lässet sich</w:t>
      </w:r>
      <w:r>
        <w:br/>
        <w:t>Zum Mord und Tod nicht dringen.</w:t>
      </w:r>
      <w:r>
        <w:br/>
        <w:t>Wer sich befindt</w:t>
      </w:r>
      <w:r>
        <w:br/>
        <w:t>Dein Erb und Kind,</w:t>
      </w:r>
      <w:r>
        <w:br/>
        <w:t>Ist frei von bösen Dingen.</w:t>
      </w:r>
    </w:p>
    <w:p w14:paraId="1346DC91" w14:textId="77777777" w:rsidR="003F746E" w:rsidRDefault="003F746E" w:rsidP="003F746E">
      <w:pPr>
        <w:pStyle w:val="StandardWeb"/>
      </w:pPr>
      <w:r>
        <w:t>7. Das aber Vater tust du wohl,</w:t>
      </w:r>
      <w:r>
        <w:br/>
        <w:t>Wann uns die Trübsal kränket,</w:t>
      </w:r>
      <w:r>
        <w:br/>
        <w:t>Wann wir des Lebens satt und voll</w:t>
      </w:r>
      <w:r>
        <w:br/>
        <w:t>Des Jammers, der uns tränket,</w:t>
      </w:r>
      <w:r>
        <w:br/>
        <w:t>Daß dann dein Hand</w:t>
      </w:r>
      <w:r>
        <w:br/>
        <w:t>Ans Vaterland</w:t>
      </w:r>
      <w:r>
        <w:br/>
        <w:t>Uns aus den Fluten lenket.</w:t>
      </w:r>
    </w:p>
    <w:p w14:paraId="20885A87" w14:textId="77777777" w:rsidR="003F746E" w:rsidRDefault="003F746E" w:rsidP="003F746E">
      <w:pPr>
        <w:pStyle w:val="StandardWeb"/>
      </w:pPr>
      <w:r>
        <w:t>8. Wann sich das starke Wetter regt,</w:t>
      </w:r>
      <w:r>
        <w:br/>
        <w:t>Davon die Höhen halten,</w:t>
      </w:r>
      <w:r>
        <w:br/>
        <w:t>Wann deines Zornes Donner schlägt,</w:t>
      </w:r>
      <w:r>
        <w:br/>
        <w:t>Daß Berg und Tal erschallen:</w:t>
      </w:r>
      <w:r>
        <w:br/>
        <w:t>So trittst du zu</w:t>
      </w:r>
      <w:r>
        <w:br/>
        <w:t>Und bringst zur Ruh</w:t>
      </w:r>
      <w:r>
        <w:br/>
        <w:t>Uns, die dir wohlgefallen.</w:t>
      </w:r>
    </w:p>
    <w:p w14:paraId="2A05BB32" w14:textId="77777777" w:rsidR="003F746E" w:rsidRDefault="003F746E" w:rsidP="003F746E">
      <w:pPr>
        <w:pStyle w:val="StandardWeb"/>
      </w:pPr>
      <w:r>
        <w:t>9. Wann unsre Feinde um uns her</w:t>
      </w:r>
      <w:r>
        <w:br/>
        <w:t>Uns bringen in die Mitten,</w:t>
      </w:r>
      <w:r>
        <w:br/>
        <w:t>Wann Ottern, Löwen, Wölf und Bär</w:t>
      </w:r>
      <w:r>
        <w:br/>
        <w:t>Ihr Gift auf uns ausschütten:</w:t>
      </w:r>
      <w:r>
        <w:br/>
        <w:t>Nimmst du dein Schaf,</w:t>
      </w:r>
      <w:r>
        <w:br/>
        <w:t>Bringst in den Schlaf</w:t>
      </w:r>
      <w:r>
        <w:br/>
        <w:t>Bei dir in deiner Hütten.</w:t>
      </w:r>
    </w:p>
    <w:p w14:paraId="38EB31F3" w14:textId="77777777" w:rsidR="003F746E" w:rsidRDefault="003F746E" w:rsidP="003F746E">
      <w:pPr>
        <w:pStyle w:val="StandardWeb"/>
      </w:pPr>
      <w:r>
        <w:t>10. Wann diese Welt gibt bösen Lohn,</w:t>
      </w:r>
      <w:r>
        <w:br/>
        <w:t>Dem, der dich treulich ehret,</w:t>
      </w:r>
      <w:r>
        <w:br/>
        <w:t>So sprichst du: Komm zu mir, mein Sohn,</w:t>
      </w:r>
      <w:r>
        <w:br/>
        <w:t>Hier hab ich, was dich nähret:</w:t>
      </w:r>
      <w:r>
        <w:br/>
        <w:t>Lust, Ehr und Freud,</w:t>
      </w:r>
      <w:r>
        <w:br/>
        <w:t>Die keine Zeit</w:t>
      </w:r>
      <w:r>
        <w:br/>
        <w:t>In Ewigkeit verzehret.</w:t>
      </w:r>
    </w:p>
    <w:p w14:paraId="31E80760" w14:textId="77777777" w:rsidR="003F746E" w:rsidRDefault="003F746E" w:rsidP="003F746E">
      <w:pPr>
        <w:pStyle w:val="StandardWeb"/>
      </w:pPr>
      <w:r>
        <w:t>11. Alsbald schließt der Engelschar</w:t>
      </w:r>
      <w:r>
        <w:br/>
        <w:t>Mit Freud in ihrem Bogen</w:t>
      </w:r>
      <w:r>
        <w:br/>
        <w:t>Und nehmen unsrer Seelen wahr,</w:t>
      </w:r>
      <w:r>
        <w:br/>
        <w:t>Die, wann sie ausgeflogen,</w:t>
      </w:r>
      <w:r>
        <w:br/>
        <w:t>In ihre Hut</w:t>
      </w:r>
      <w:r>
        <w:br/>
        <w:t>Mit stillem Mut</w:t>
      </w:r>
      <w:r>
        <w:br/>
        <w:t>Zu Gott kommt angezogen.</w:t>
      </w:r>
    </w:p>
    <w:p w14:paraId="2D6FCE62" w14:textId="77777777" w:rsidR="003F746E" w:rsidRDefault="003F746E" w:rsidP="003F746E">
      <w:pPr>
        <w:pStyle w:val="StandardWeb"/>
      </w:pPr>
      <w:r>
        <w:t>12. Der Herr empfänget seine Braut</w:t>
      </w:r>
      <w:r>
        <w:br/>
        <w:t>Und spricht: Sei mir willkommen!</w:t>
      </w:r>
      <w:r>
        <w:br/>
        <w:t>Du bists, die ich mir anvertraut,</w:t>
      </w:r>
      <w:r>
        <w:br/>
        <w:t>Komm, wohne bei den Frommen,</w:t>
      </w:r>
      <w:r>
        <w:br/>
        <w:t>Die ich vor dir</w:t>
      </w:r>
      <w:r>
        <w:br/>
        <w:t>Anher zu mir</w:t>
      </w:r>
      <w:r>
        <w:br/>
        <w:t>Aus jener Welt genommen.</w:t>
      </w:r>
    </w:p>
    <w:p w14:paraId="354D5DA5" w14:textId="77777777" w:rsidR="003F746E" w:rsidRDefault="003F746E" w:rsidP="003F746E">
      <w:pPr>
        <w:pStyle w:val="StandardWeb"/>
      </w:pPr>
      <w:r>
        <w:t>13. Du hast behalten Glaub und Treu</w:t>
      </w:r>
      <w:r>
        <w:br/>
        <w:t>Im Herzen, da ich wahre:</w:t>
      </w:r>
      <w:r>
        <w:br/>
        <w:t>So geb und leg ich dir nun bei</w:t>
      </w:r>
      <w:r>
        <w:br/>
        <w:t>Die schöne Freudenkrone.</w:t>
      </w:r>
      <w:r>
        <w:br/>
        <w:t>Ich bin dein Heil,</w:t>
      </w:r>
      <w:r>
        <w:br/>
        <w:t>Dein Erb und Teil,</w:t>
      </w:r>
      <w:r>
        <w:br/>
        <w:t>Tritt her meinem Throne.</w:t>
      </w:r>
    </w:p>
    <w:p w14:paraId="740E46D3" w14:textId="77777777" w:rsidR="003F746E" w:rsidRDefault="003F746E" w:rsidP="003F746E">
      <w:pPr>
        <w:pStyle w:val="StandardWeb"/>
      </w:pPr>
      <w:r>
        <w:t>14. Hier trockn ich deiner Augenflut,</w:t>
      </w:r>
      <w:r>
        <w:br/>
        <w:t>Hier still ich deine Tränen,</w:t>
      </w:r>
      <w:r>
        <w:br/>
        <w:t>Hier setzt sich in dem höchsten Gut</w:t>
      </w:r>
      <w:r>
        <w:br/>
        <w:t>Dein Seufzen, Klag und Sehnen;</w:t>
      </w:r>
      <w:r>
        <w:br/>
        <w:t>Dein Jammermeer</w:t>
      </w:r>
      <w:r>
        <w:br/>
        <w:t>Wird niemand mehr,</w:t>
      </w:r>
      <w:r>
        <w:br/>
        <w:t>Als nur in Freud, erwählen.</w:t>
      </w:r>
    </w:p>
    <w:p w14:paraId="62BFFC38" w14:textId="77777777" w:rsidR="003F746E" w:rsidRDefault="003F746E" w:rsidP="003F746E">
      <w:pPr>
        <w:pStyle w:val="StandardWeb"/>
      </w:pPr>
      <w:r>
        <w:t>15. Hier kleid ich meiner Christenzahl</w:t>
      </w:r>
      <w:r>
        <w:br/>
        <w:t>Mit reiner weißer Seide;</w:t>
      </w:r>
      <w:r>
        <w:br/>
        <w:t>Hier springen sie im Himmelsaal,</w:t>
      </w:r>
      <w:r>
        <w:br/>
        <w:t>Und ist nicht, der sie neide;</w:t>
      </w:r>
      <w:r>
        <w:br/>
        <w:t>Hier ist kein Tod,</w:t>
      </w:r>
      <w:r>
        <w:br/>
        <w:t>Kein Kreuz und Not,</w:t>
      </w:r>
      <w:r>
        <w:br/>
        <w:t>Das gute Freunde scheide.</w:t>
      </w:r>
    </w:p>
    <w:p w14:paraId="7A3BDC03" w14:textId="77777777" w:rsidR="003F746E" w:rsidRDefault="003F746E" w:rsidP="003F746E">
      <w:pPr>
        <w:pStyle w:val="StandardWeb"/>
      </w:pPr>
      <w:r>
        <w:t>16. Ach, Gott mein Herr, was will ich doch</w:t>
      </w:r>
      <w:r>
        <w:br/>
        <w:t>Mich vor dem Tode scheuen?</w:t>
      </w:r>
      <w:r>
        <w:br/>
        <w:t>Er ists ja, der mich von dem Joch</w:t>
      </w:r>
      <w:r>
        <w:br/>
        <w:t>Des Elends will befreien:</w:t>
      </w:r>
      <w:r>
        <w:br/>
        <w:t>Er nimmt mich aus</w:t>
      </w:r>
      <w:r>
        <w:br/>
        <w:t>Dem Marterhaus,</w:t>
      </w:r>
      <w:r>
        <w:br/>
        <w:t>Das kann mich nicht gereuen.</w:t>
      </w:r>
    </w:p>
    <w:p w14:paraId="65745FF7" w14:textId="77777777" w:rsidR="003F746E" w:rsidRDefault="003F746E" w:rsidP="003F746E">
      <w:pPr>
        <w:pStyle w:val="StandardWeb"/>
      </w:pPr>
      <w:r>
        <w:t>17. Der Tod, der ist mein Rotes Meer,</w:t>
      </w:r>
      <w:r>
        <w:br/>
        <w:t>Dadurch auf trocknem Sande</w:t>
      </w:r>
      <w:r>
        <w:br/>
        <w:t>Dein Israel, das fromme Heer,</w:t>
      </w:r>
      <w:r>
        <w:br/>
        <w:t>Geht zum Gelobten Lande,</w:t>
      </w:r>
      <w:r>
        <w:br/>
        <w:t>Da Milch und Wein</w:t>
      </w:r>
      <w:r>
        <w:br/>
        <w:t>Stets fleußt herein</w:t>
      </w:r>
      <w:r>
        <w:br/>
        <w:t>Wie Ström in ihrem Rande.</w:t>
      </w:r>
    </w:p>
    <w:p w14:paraId="3C9270C1" w14:textId="77777777" w:rsidR="003F746E" w:rsidRDefault="003F746E" w:rsidP="003F746E">
      <w:pPr>
        <w:pStyle w:val="StandardWeb"/>
      </w:pPr>
      <w:r>
        <w:t>18. Er ist das güldne Himmelstor</w:t>
      </w:r>
      <w:r>
        <w:br/>
        <w:t>Und des Eliä Wagen,</w:t>
      </w:r>
      <w:r>
        <w:br/>
        <w:t>Darauf mich Gott zum Engelchor</w:t>
      </w:r>
      <w:r>
        <w:br/>
        <w:t>Gar bald wird lassen tragen,</w:t>
      </w:r>
      <w:r>
        <w:br/>
        <w:t>Wann er, der Letzt</w:t>
      </w:r>
      <w:r>
        <w:br/>
        <w:t>Und Erste, setzt</w:t>
      </w:r>
      <w:r>
        <w:br/>
        <w:t>Ein End an meinen Tagen.</w:t>
      </w:r>
    </w:p>
    <w:p w14:paraId="58FC76C6" w14:textId="77777777" w:rsidR="003F746E" w:rsidRDefault="003F746E" w:rsidP="003F746E">
      <w:pPr>
        <w:pStyle w:val="StandardWeb"/>
      </w:pPr>
      <w:r>
        <w:t>19. O süße Lust, o edle Ruh,</w:t>
      </w:r>
      <w:r>
        <w:br/>
        <w:t>O frommer Seelen Freude,</w:t>
      </w:r>
      <w:r>
        <w:br/>
        <w:t>Komm, schleuß mir meine Augen zu,</w:t>
      </w:r>
      <w:r>
        <w:br/>
        <w:t>Daß ich mit Fried abscheide</w:t>
      </w:r>
      <w:r>
        <w:br/>
        <w:t>Hin, da mein Hirt</w:t>
      </w:r>
      <w:r>
        <w:br/>
        <w:t>Mich leiten wird</w:t>
      </w:r>
      <w:r>
        <w:br/>
        <w:t>Zur immergrünen Weide.</w:t>
      </w:r>
    </w:p>
    <w:p w14:paraId="686581E3" w14:textId="77777777" w:rsidR="003F746E" w:rsidRDefault="003F746E" w:rsidP="003F746E">
      <w:pPr>
        <w:pStyle w:val="StandardWeb"/>
      </w:pPr>
      <w:r>
        <w:t>20. Daselbst wird er mit vollem Maß,</w:t>
      </w:r>
      <w:r>
        <w:br/>
        <w:t>Was hier gefehlt, einbringen:</w:t>
      </w:r>
      <w:r>
        <w:br/>
        <w:t>Dafür wird ihm ohn Unterlaß</w:t>
      </w:r>
      <w:r>
        <w:br/>
        <w:t>Sein Alleluja klingen,</w:t>
      </w:r>
      <w:r>
        <w:br/>
        <w:t>Das will auch ich</w:t>
      </w:r>
      <w:r>
        <w:br/>
        <w:t>Ihm williglich</w:t>
      </w:r>
      <w:r>
        <w:br/>
        <w:t>Eine nach dem andern singen.</w:t>
      </w:r>
    </w:p>
    <w:p w14:paraId="41A674BC" w14:textId="43786E21" w:rsidR="00833CF4" w:rsidRDefault="00833CF4" w:rsidP="005E7400">
      <w:pPr>
        <w:pStyle w:val="berschrift1"/>
      </w:pPr>
      <w:r w:rsidRPr="005E7400">
        <w:t>Was trotzest du, stolzer Tyrann</w:t>
      </w:r>
      <w:r>
        <w:t xml:space="preserve"> </w:t>
      </w:r>
    </w:p>
    <w:p w14:paraId="6B187A78" w14:textId="77777777" w:rsidR="00833CF4" w:rsidRDefault="00833CF4" w:rsidP="005E7400">
      <w:pPr>
        <w:pStyle w:val="StandardWeb"/>
      </w:pPr>
      <w:r>
        <w:t>Was trotzest du, stolzer Tyrann,</w:t>
      </w:r>
      <w:r>
        <w:br/>
        <w:t>Daß deine verkehrte Gewalt</w:t>
      </w:r>
      <w:r>
        <w:br/>
        <w:t>Den Armen viel Schaden tun kann?</w:t>
      </w:r>
      <w:r>
        <w:br/>
        <w:t>Verkreuch dich und schweige nur bald!</w:t>
      </w:r>
      <w:r>
        <w:br/>
        <w:t>Denn Gottes, des Ewigen Güte</w:t>
      </w:r>
      <w:r>
        <w:br/>
        <w:t>Bleibt immer in völliger Blüte</w:t>
      </w:r>
      <w:r>
        <w:br/>
        <w:t>Und währet noch täglich und stehet,</w:t>
      </w:r>
      <w:r>
        <w:br/>
        <w:t>Ob alles gleich sonsten vergehet.</w:t>
      </w:r>
    </w:p>
    <w:p w14:paraId="251F3D04" w14:textId="77777777" w:rsidR="00833CF4" w:rsidRDefault="00833CF4" w:rsidP="005E7400">
      <w:pPr>
        <w:pStyle w:val="StandardWeb"/>
      </w:pPr>
      <w:r>
        <w:t>Die Zunge, dein schädliches Glied,</w:t>
      </w:r>
      <w:r>
        <w:br/>
        <w:t>Du falscher verlogener Mund,</w:t>
      </w:r>
      <w:r>
        <w:br/>
        <w:t>Tut manchen gefährlichen Schnitt,</w:t>
      </w:r>
      <w:r>
        <w:br/>
        <w:t>Schlägt alles zu Schanden und wund:</w:t>
      </w:r>
      <w:r>
        <w:br/>
        <w:t>Was unrecht, das sprichst du mit Freuden,</w:t>
      </w:r>
      <w:r>
        <w:br/>
        <w:t>Was recht ist, das kannst du, die Lügen</w:t>
      </w:r>
      <w:r>
        <w:br/>
        <w:t>Muß Oberhand haben und siegen.</w:t>
      </w:r>
    </w:p>
    <w:p w14:paraId="3A7479D3" w14:textId="77777777" w:rsidR="00833CF4" w:rsidRDefault="00833CF4" w:rsidP="005E7400">
      <w:pPr>
        <w:pStyle w:val="StandardWeb"/>
      </w:pPr>
      <w:r>
        <w:t>Dein Dichten, dein Trachten, dein Tun</w:t>
      </w:r>
      <w:r>
        <w:br/>
        <w:t>Ist einzig auf Schaden bedacht;</w:t>
      </w:r>
      <w:r>
        <w:br/>
        <w:t>Da ist dir unmöglich zu ruhn,</w:t>
      </w:r>
      <w:r>
        <w:br/>
        <w:t>Du habest denn Böses verbracht;</w:t>
      </w:r>
      <w:r>
        <w:br/>
        <w:t>Dein Rachen sucht lauter Verderben,</w:t>
      </w:r>
      <w:r>
        <w:br/>
        <w:t>Und wenn nur viel Fromme ersterben</w:t>
      </w:r>
      <w:r>
        <w:br/>
        <w:t>Von deiner vergälleten Zungen,</w:t>
      </w:r>
      <w:r>
        <w:br/>
        <w:t>So meinst du, es sei dir gelungen.</w:t>
      </w:r>
    </w:p>
    <w:p w14:paraId="21727669" w14:textId="77777777" w:rsidR="00833CF4" w:rsidRDefault="00833CF4" w:rsidP="005E7400">
      <w:pPr>
        <w:pStyle w:val="StandardWeb"/>
      </w:pPr>
      <w:r>
        <w:t>Drum wird dich auch Gottes Gericht</w:t>
      </w:r>
      <w:r>
        <w:br/>
        <w:t>Zerstörten, verheeren im Grimm;</w:t>
      </w:r>
      <w:r>
        <w:br/>
        <w:t>Die rechte, die alles zerbricht</w:t>
      </w:r>
      <w:r>
        <w:br/>
        <w:t>Mit Donner und blitzender Stimm,</w:t>
      </w:r>
      <w:r>
        <w:br/>
        <w:t>Die wird dich zugrunde schlagen</w:t>
      </w:r>
      <w:r>
        <w:br/>
        <w:t>Und wird dich mit schrecklichen Plagen</w:t>
      </w:r>
      <w:r>
        <w:br/>
        <w:t>Aus deinem bisherigen Bleiben</w:t>
      </w:r>
      <w:r>
        <w:br/>
        <w:t>Samt allen den Deinen vertreiben.</w:t>
      </w:r>
    </w:p>
    <w:p w14:paraId="3F355D0E" w14:textId="77777777" w:rsidR="00833CF4" w:rsidRDefault="00833CF4" w:rsidP="005E7400">
      <w:pPr>
        <w:pStyle w:val="StandardWeb"/>
      </w:pPr>
      <w:r>
        <w:t>Das werden mit Freuden und Lust</w:t>
      </w:r>
      <w:r>
        <w:br/>
        <w:t>Die Frommen, Gerechten ersehn,</w:t>
      </w:r>
      <w:r>
        <w:br/>
        <w:t>Die anderes bisher nicht gewußt,</w:t>
      </w:r>
      <w:r>
        <w:br/>
        <w:t>Als ob es nun gänzlich geschehn:</w:t>
      </w:r>
      <w:r>
        <w:br/>
        <w:t>Die werden mit Schrecken da stehen,</w:t>
      </w:r>
      <w:r>
        <w:br/>
        <w:t>Wenn jene zugrunde vergehen,</w:t>
      </w:r>
      <w:r>
        <w:br/>
        <w:t>Und endlich mit heiligem Lachen</w:t>
      </w:r>
      <w:r>
        <w:br/>
        <w:t>Sich wiederum lustig bei machen.</w:t>
      </w:r>
    </w:p>
    <w:p w14:paraId="7D3FC3CA" w14:textId="77777777" w:rsidR="00833CF4" w:rsidRDefault="00833CF4" w:rsidP="005E7400">
      <w:pPr>
        <w:pStyle w:val="StandardWeb"/>
      </w:pPr>
      <w:r>
        <w:t>Ei siehe! Wirds heißen, da liegt</w:t>
      </w:r>
      <w:r>
        <w:br/>
        <w:t>Der prächtige, mächtige Mann,</w:t>
      </w:r>
      <w:r>
        <w:br/>
        <w:t>Der stetig mit Erden vergnügt,</w:t>
      </w:r>
      <w:r>
        <w:br/>
        <w:t>Den Himmel beiseite getan;</w:t>
      </w:r>
      <w:r>
        <w:br/>
        <w:t>Vom Reichtum war immer sein Prangen,</w:t>
      </w:r>
      <w:r>
        <w:br/>
        <w:t>Und wann er die Unschuld gefangen,</w:t>
      </w:r>
      <w:r>
        <w:br/>
        <w:t>So hielt ers für treffliche Taten;</w:t>
      </w:r>
      <w:r>
        <w:br/>
        <w:t>Ei siehe, wie ists ihm geraten!</w:t>
      </w:r>
    </w:p>
    <w:p w14:paraId="12471732" w14:textId="77777777" w:rsidR="00833CF4" w:rsidRDefault="00833CF4" w:rsidP="005E7400">
      <w:pPr>
        <w:pStyle w:val="StandardWeb"/>
      </w:pPr>
      <w:r>
        <w:t>Ich hoffe mit freudigem Geist</w:t>
      </w:r>
      <w:r>
        <w:br/>
        <w:t>Ein anderes und besseres Glück,</w:t>
      </w:r>
      <w:r>
        <w:br/>
        <w:t>Denn was mir mein Vater verheißt,</w:t>
      </w:r>
      <w:r>
        <w:br/>
        <w:t>Das bleibet doch nimmer zurück.</w:t>
      </w:r>
      <w:r>
        <w:br/>
        <w:t>Ich werde des Friedens genießen,</w:t>
      </w:r>
      <w:r>
        <w:br/>
        <w:t>Auch wird sich der Segen ergießen</w:t>
      </w:r>
      <w:r>
        <w:br/>
        <w:t>Und mich mit erwünschtem Gedeihen</w:t>
      </w:r>
      <w:r>
        <w:br/>
        <w:t>Samt allen den meinen erfreuen.</w:t>
      </w:r>
    </w:p>
    <w:p w14:paraId="4C51818D" w14:textId="77777777" w:rsidR="00833CF4" w:rsidRDefault="00833CF4" w:rsidP="005E7400">
      <w:pPr>
        <w:pStyle w:val="StandardWeb"/>
      </w:pPr>
      <w:r>
        <w:t>Ich werde nach Weise des Baums,</w:t>
      </w:r>
      <w:r>
        <w:br/>
        <w:t>Der Öle trägt, grünen und blühn,</w:t>
      </w:r>
      <w:r>
        <w:br/>
        <w:t>Mich freuen des seligen Raums,</w:t>
      </w:r>
      <w:r>
        <w:br/>
        <w:t>Den ohne mein eignes Bemühn</w:t>
      </w:r>
      <w:r>
        <w:br/>
        <w:t>Mein Herrscher, Mein Helfer, mein Leben</w:t>
      </w:r>
      <w:r>
        <w:br/>
        <w:t>Mir selber zu eigen gegeben</w:t>
      </w:r>
      <w:r>
        <w:br/>
        <w:t>Im Hause, da täglich mit Loben</w:t>
      </w:r>
      <w:r>
        <w:br/>
        <w:t>Sein Name wird herrlich erhaben.</w:t>
      </w:r>
    </w:p>
    <w:p w14:paraId="6DE3D463" w14:textId="77777777" w:rsidR="00833CF4" w:rsidRDefault="00833CF4" w:rsidP="005E7400">
      <w:pPr>
        <w:pStyle w:val="StandardWeb"/>
      </w:pPr>
      <w:r>
        <w:t>Trotz sei dir, du trotzender Kot!</w:t>
      </w:r>
      <w:r>
        <w:br/>
        <w:t>Ich habe den Höchsten bei mir;</w:t>
      </w:r>
      <w:r>
        <w:br/>
        <w:t>Wo der ist, da hat es nicht Not,</w:t>
      </w:r>
      <w:r>
        <w:br/>
        <w:t>Und fürcht ich mich gar nicht vor dir.</w:t>
      </w:r>
      <w:r>
        <w:br/>
        <w:t>Du, mein Gott, kannst alles wohl machen,</w:t>
      </w:r>
      <w:r>
        <w:br/>
        <w:t>Dich setz ich zum Richter der Sachen,</w:t>
      </w:r>
      <w:r>
        <w:br/>
        <w:t>Und weißt es: Es wird sich mein Leiden</w:t>
      </w:r>
      <w:r>
        <w:br/>
        <w:t>Bald enden in Jauchzen und Freuden.</w:t>
      </w:r>
    </w:p>
    <w:p w14:paraId="1E3053B9" w14:textId="77777777" w:rsidR="003F746E" w:rsidRDefault="003F746E" w:rsidP="003F746E">
      <w:pPr>
        <w:pStyle w:val="berschrift1"/>
      </w:pPr>
      <w:r>
        <w:rPr>
          <w:rStyle w:val="screen-reader-text"/>
        </w:rPr>
        <w:t>Weg, mein Herz mit dem Gedanken,</w:t>
      </w:r>
      <w:r>
        <w:t xml:space="preserve"> </w:t>
      </w:r>
    </w:p>
    <w:p w14:paraId="3F08B0FB" w14:textId="77777777" w:rsidR="003F746E" w:rsidRDefault="003F746E" w:rsidP="003F746E">
      <w:pPr>
        <w:pStyle w:val="StandardWeb"/>
      </w:pPr>
      <w:r w:rsidRPr="003F746E">
        <w:rPr>
          <w:i/>
          <w:iCs/>
        </w:rPr>
        <w:t>Aus Lukas 15</w:t>
      </w:r>
    </w:p>
    <w:p w14:paraId="4B7A5FAE" w14:textId="77777777" w:rsidR="003F746E" w:rsidRDefault="003F746E" w:rsidP="003F746E">
      <w:pPr>
        <w:pStyle w:val="StandardWeb"/>
      </w:pPr>
      <w:r>
        <w:t>1. Weg, mein Herz mit dem Gedanken,</w:t>
      </w:r>
      <w:r>
        <w:br/>
        <w:t>als ob du verstoßen wärst!</w:t>
      </w:r>
      <w:r>
        <w:br/>
        <w:t>Bleib in Gottes Wort und Schranken,</w:t>
      </w:r>
      <w:r>
        <w:br/>
        <w:t>da du anders reden hörst.</w:t>
      </w:r>
      <w:r>
        <w:br/>
        <w:t>Bist du bös und ungerecht,</w:t>
      </w:r>
      <w:r>
        <w:br/>
        <w:t>ei, so ist Gott fromm und schlecht;</w:t>
      </w:r>
      <w:r>
        <w:br/>
        <w:t>hast du Zorn und Tod verdienet</w:t>
      </w:r>
      <w:r>
        <w:br/>
        <w:t>sinke nicht, Gott ist versühnet</w:t>
      </w:r>
    </w:p>
    <w:p w14:paraId="30B56F87" w14:textId="77777777" w:rsidR="003F746E" w:rsidRDefault="003F746E" w:rsidP="003F746E">
      <w:pPr>
        <w:pStyle w:val="StandardWeb"/>
      </w:pPr>
      <w:r>
        <w:t>2. Du bist wie die andern alle</w:t>
      </w:r>
      <w:r>
        <w:br/>
        <w:t>angesteckt mit Sündengift,</w:t>
      </w:r>
      <w:r>
        <w:br/>
        <w:t>welches Adam mit dem Falle</w:t>
      </w:r>
      <w:r>
        <w:br/>
        <w:t>samt der Schlangen hat gestift’t.</w:t>
      </w:r>
      <w:r>
        <w:br/>
        <w:t>Aber so du kehrst zu Gott</w:t>
      </w:r>
      <w:r>
        <w:br/>
        <w:t>und dich besserst, hat’s nicht not:</w:t>
      </w:r>
      <w:r>
        <w:br/>
        <w:t>Sei getrost, Gott wird dein Flehen</w:t>
      </w:r>
      <w:r>
        <w:br/>
        <w:t>und Abbitten nicht verschmähen.</w:t>
      </w:r>
    </w:p>
    <w:p w14:paraId="3B84554D" w14:textId="77777777" w:rsidR="003F746E" w:rsidRDefault="003F746E" w:rsidP="003F746E">
      <w:pPr>
        <w:pStyle w:val="StandardWeb"/>
      </w:pPr>
      <w:r>
        <w:t>3. Er ist ja kein Bär noch Leue,</w:t>
      </w:r>
      <w:r>
        <w:br/>
        <w:t>der sich nur nach Blute sehnt;</w:t>
      </w:r>
      <w:r>
        <w:br/>
        <w:t>sein Herz ist zu lauter Treue</w:t>
      </w:r>
      <w:r>
        <w:br/>
        <w:t>und zur Sanftmut angewöhnt.</w:t>
      </w:r>
      <w:r>
        <w:br/>
        <w:t>Gott hat einen Vatersinn,</w:t>
      </w:r>
      <w:r>
        <w:br/>
        <w:t>unser Jammer jammert ihn,</w:t>
      </w:r>
      <w:r>
        <w:br/>
        <w:t>unser Unglück ist sein Schmerze,</w:t>
      </w:r>
      <w:r>
        <w:br/>
        <w:t>unser Sterben kränkt sein Herze.</w:t>
      </w:r>
    </w:p>
    <w:p w14:paraId="5EC93AD8" w14:textId="77777777" w:rsidR="003F746E" w:rsidRDefault="003F746E" w:rsidP="003F746E">
      <w:pPr>
        <w:pStyle w:val="StandardWeb"/>
      </w:pPr>
      <w:r>
        <w:t>4. So wahrhaftig als ich lebe,</w:t>
      </w:r>
      <w:r>
        <w:br/>
        <w:t>will ich keines Menschen Tod,</w:t>
      </w:r>
      <w:r>
        <w:br/>
        <w:t>sondern daß er sich ergebe</w:t>
      </w:r>
      <w:r>
        <w:br/>
        <w:t>an mich aus dem Sündenkot.</w:t>
      </w:r>
      <w:r>
        <w:br/>
        <w:t>Gottes Freud ist’s, wenn auf Erd</w:t>
      </w:r>
      <w:r>
        <w:br/>
        <w:t>ein Verirrter wiederkehrt,</w:t>
      </w:r>
      <w:r>
        <w:br/>
        <w:t>will nicht, daß aus seiner Herde</w:t>
      </w:r>
      <w:r>
        <w:br/>
        <w:t>das Geringst‘ entzogen werde.</w:t>
      </w:r>
    </w:p>
    <w:p w14:paraId="68E3626F" w14:textId="77777777" w:rsidR="003F746E" w:rsidRDefault="003F746E" w:rsidP="003F746E">
      <w:pPr>
        <w:pStyle w:val="StandardWeb"/>
      </w:pPr>
      <w:r>
        <w:t>5. Kein Hirt kann so fleißig gehen</w:t>
      </w:r>
      <w:r>
        <w:br/>
        <w:t>nach dem Schaf, das sich verläuft;</w:t>
      </w:r>
      <w:r>
        <w:br/>
        <w:t>solltst du Gottes Herze sehen,</w:t>
      </w:r>
      <w:r>
        <w:br/>
        <w:t>wie sich da der Kummer häuft,</w:t>
      </w:r>
      <w:r>
        <w:br/>
        <w:t>wie es dürstet, ächzt und brennt</w:t>
      </w:r>
      <w:r>
        <w:br/>
        <w:t>nach dem, der sich abgetrennt</w:t>
      </w:r>
      <w:r>
        <w:br/>
        <w:t>von ihm und auch von den Seinen,</w:t>
      </w:r>
      <w:r>
        <w:br/>
        <w:t>würdest du vor Liebe weinen.</w:t>
      </w:r>
    </w:p>
    <w:p w14:paraId="764420BA" w14:textId="77777777" w:rsidR="003F746E" w:rsidRDefault="003F746E" w:rsidP="003F746E">
      <w:pPr>
        <w:pStyle w:val="StandardWeb"/>
      </w:pPr>
      <w:r>
        <w:t>6. Gott, der liebt nicht nur die Frommen,</w:t>
      </w:r>
      <w:r>
        <w:br/>
        <w:t>die in seinem Hause seind,</w:t>
      </w:r>
      <w:r>
        <w:br/>
        <w:t>sondern auch die ihm genommen</w:t>
      </w:r>
      <w:r>
        <w:br/>
        <w:t>durch den grimmen Seelenfeind,</w:t>
      </w:r>
      <w:r>
        <w:br/>
        <w:t>der dort in der Hölle sitzt,</w:t>
      </w:r>
      <w:r>
        <w:br/>
        <w:t>und der Menschen Herz erhitzt</w:t>
      </w:r>
      <w:r>
        <w:br/>
        <w:t>wider den, der, wenn sich reget</w:t>
      </w:r>
      <w:r>
        <w:br/>
        <w:t>sein Fuß, alle Welt beweget.</w:t>
      </w:r>
    </w:p>
    <w:p w14:paraId="2EA868B2" w14:textId="77777777" w:rsidR="003F746E" w:rsidRDefault="003F746E" w:rsidP="003F746E">
      <w:pPr>
        <w:pStyle w:val="StandardWeb"/>
      </w:pPr>
      <w:r>
        <w:t>7. Dennoch bleibt in Liebesflammen</w:t>
      </w:r>
      <w:r>
        <w:br/>
        <w:t>sein Verlangen allzeit groß,</w:t>
      </w:r>
      <w:r>
        <w:br/>
        <w:t>ruft und locket uns zusammen</w:t>
      </w:r>
      <w:r>
        <w:br/>
        <w:t>in den weiten Himmelsschoß.</w:t>
      </w:r>
      <w:r>
        <w:br/>
        <w:t>Wer sich nun da stellet ein,</w:t>
      </w:r>
      <w:r>
        <w:br/>
        <w:t>suchet frei und los zu sein</w:t>
      </w:r>
      <w:r>
        <w:br/>
        <w:t>aus des Satans Reich und Rachen,</w:t>
      </w:r>
      <w:r>
        <w:br/>
        <w:t>der macht Gott und Engel lachen.</w:t>
      </w:r>
    </w:p>
    <w:p w14:paraId="0DC54883" w14:textId="77777777" w:rsidR="003F746E" w:rsidRDefault="003F746E" w:rsidP="003F746E">
      <w:pPr>
        <w:pStyle w:val="StandardWeb"/>
      </w:pPr>
      <w:r>
        <w:t>8. Gott und alles Heer hoch droben,</w:t>
      </w:r>
      <w:r>
        <w:br/>
        <w:t>dem der Himmel schweigen muß,</w:t>
      </w:r>
      <w:r>
        <w:br/>
        <w:t>wenn sie ihren Schöpfer loben,</w:t>
      </w:r>
      <w:r>
        <w:br/>
        <w:t>jauchzen über unsre Buß;</w:t>
      </w:r>
      <w:r>
        <w:br/>
        <w:t>aber was gesündigt ist,</w:t>
      </w:r>
      <w:r>
        <w:br/>
        <w:t>das verdeckt er und vergißt,</w:t>
      </w:r>
      <w:r>
        <w:br/>
        <w:t>wie wir ihn beleidigt haben,</w:t>
      </w:r>
      <w:r>
        <w:br/>
        <w:t>alles, alles ist vergraben.</w:t>
      </w:r>
    </w:p>
    <w:p w14:paraId="647B86E1" w14:textId="77777777" w:rsidR="003F746E" w:rsidRDefault="003F746E" w:rsidP="003F746E">
      <w:pPr>
        <w:pStyle w:val="StandardWeb"/>
      </w:pPr>
      <w:r>
        <w:t>9. Kein See kann sich so ergießen,</w:t>
      </w:r>
      <w:r>
        <w:br/>
        <w:t>kein Grund mag so grundlos sein,</w:t>
      </w:r>
      <w:r>
        <w:br/>
        <w:t>kein Strom so gewaltig fließen,</w:t>
      </w:r>
      <w:r>
        <w:br/>
        <w:t>gegen Gott ist alles klein,</w:t>
      </w:r>
      <w:r>
        <w:br/>
        <w:t>gegen Gott und seine Huld,</w:t>
      </w:r>
      <w:r>
        <w:br/>
        <w:t>die er über unsre Schuld</w:t>
      </w:r>
      <w:r>
        <w:br/>
        <w:t>alle Tage lässet schweben</w:t>
      </w:r>
      <w:r>
        <w:br/>
        <w:t>durch das ganze Sündenleben.</w:t>
      </w:r>
    </w:p>
    <w:p w14:paraId="71F255E7" w14:textId="77777777" w:rsidR="003F746E" w:rsidRDefault="003F746E" w:rsidP="003F746E">
      <w:pPr>
        <w:pStyle w:val="StandardWeb"/>
      </w:pPr>
      <w:r>
        <w:t>10. Nun, so ruh und sei zufrieden,</w:t>
      </w:r>
      <w:r>
        <w:br/>
        <w:t>Seele, die du traurig bist!</w:t>
      </w:r>
      <w:r>
        <w:br/>
        <w:t>Was willst du dich viel ermüden,</w:t>
      </w:r>
      <w:r>
        <w:br/>
        <w:t>da es nicht vonnöten ist?</w:t>
      </w:r>
      <w:r>
        <w:br/>
        <w:t>Deiner Sünden großes Meer,</w:t>
      </w:r>
      <w:r>
        <w:br/>
        <w:t>wie dir’s scheinet, ist nicht mehr</w:t>
      </w:r>
      <w:r>
        <w:br/>
        <w:t>(gegen Gottes Herz zu sagen)</w:t>
      </w:r>
      <w:r>
        <w:br/>
        <w:t>als was wir mit Fingern tragen.</w:t>
      </w:r>
    </w:p>
    <w:p w14:paraId="78D67BE5" w14:textId="77777777" w:rsidR="003F746E" w:rsidRDefault="003F746E" w:rsidP="003F746E">
      <w:pPr>
        <w:pStyle w:val="StandardWeb"/>
      </w:pPr>
      <w:r>
        <w:t>11. Wären tausend Welt‘ zu finden,</w:t>
      </w:r>
      <w:r>
        <w:br/>
        <w:t>von dem Höchsten zugericht,</w:t>
      </w:r>
      <w:r>
        <w:br/>
        <w:t>und du hättest alle Sünden,</w:t>
      </w:r>
      <w:r>
        <w:br/>
        <w:t>die darinnen sind, verricht’t,</w:t>
      </w:r>
      <w:r>
        <w:br/>
        <w:t>wär es viel, doch lange nicht</w:t>
      </w:r>
      <w:r>
        <w:br/>
        <w:t>so viel, als das volle Licht</w:t>
      </w:r>
      <w:r>
        <w:br/>
        <w:t>seiner Gnaden hier auf Erden</w:t>
      </w:r>
      <w:r>
        <w:br/>
        <w:t>dadurch könnt erlöschet werden.</w:t>
      </w:r>
    </w:p>
    <w:p w14:paraId="575BFF7E" w14:textId="77777777" w:rsidR="003F746E" w:rsidRDefault="003F746E" w:rsidP="003F746E">
      <w:pPr>
        <w:pStyle w:val="StandardWeb"/>
      </w:pPr>
      <w:r>
        <w:t>12. Mein Gott, öffne mir die Pforten</w:t>
      </w:r>
      <w:r>
        <w:br/>
        <w:t>solcher Gnad und Gütigkeit,</w:t>
      </w:r>
      <w:r>
        <w:br/>
        <w:t>laß mich allzeit allerorten</w:t>
      </w:r>
      <w:r>
        <w:br/>
        <w:t>schmecken deine Süßigkeit!</w:t>
      </w:r>
      <w:r>
        <w:br/>
        <w:t>Liebe mich und treib mich an,</w:t>
      </w:r>
      <w:r>
        <w:br/>
        <w:t>daß ich dich, so gut ich kann,</w:t>
      </w:r>
      <w:r>
        <w:br/>
        <w:t>wiederum umfang und liebe,</w:t>
      </w:r>
      <w:r>
        <w:br/>
        <w:t>und ja nun nicht mehr betrübe.</w:t>
      </w:r>
    </w:p>
    <w:p w14:paraId="2D0F8E93" w14:textId="77777777" w:rsidR="004E61F0" w:rsidRDefault="004E61F0" w:rsidP="004E61F0">
      <w:pPr>
        <w:pStyle w:val="berschrift1"/>
      </w:pPr>
      <w:r w:rsidRPr="003F746E">
        <w:t>Weint, und weint gleichwohl nicht zu sehr</w:t>
      </w:r>
      <w:r>
        <w:t xml:space="preserve"> </w:t>
      </w:r>
    </w:p>
    <w:p w14:paraId="48DD72D2" w14:textId="77777777" w:rsidR="004E61F0" w:rsidRDefault="004E61F0" w:rsidP="004E61F0">
      <w:pPr>
        <w:pStyle w:val="StandardWeb"/>
      </w:pPr>
      <w:r>
        <w:t>1. Weint, und weint gleichwohl nicht zu sehr,</w:t>
      </w:r>
      <w:r>
        <w:br/>
        <w:t>Denn was euch abgestorben,</w:t>
      </w:r>
      <w:r>
        <w:br/>
        <w:t>Ist wohl daran und hat nunmehr</w:t>
      </w:r>
      <w:r>
        <w:br/>
        <w:t>Das beste Teil erworben!</w:t>
      </w:r>
      <w:r>
        <w:br/>
        <w:t>Es ist hindurch ins Vaterland,</w:t>
      </w:r>
      <w:r>
        <w:br/>
        <w:t>Nachdem der harte schwere Stand,</w:t>
      </w:r>
      <w:r>
        <w:br/>
        <w:t>Der hier war, überstanden.</w:t>
      </w:r>
    </w:p>
    <w:p w14:paraId="728ABED3" w14:textId="77777777" w:rsidR="004E61F0" w:rsidRDefault="004E61F0" w:rsidP="004E61F0">
      <w:pPr>
        <w:pStyle w:val="StandardWeb"/>
      </w:pPr>
      <w:r>
        <w:t>2. Hier sind wir auf der wilden See</w:t>
      </w:r>
      <w:r>
        <w:br/>
        <w:t>Im Sturm und tiefen Fluten,</w:t>
      </w:r>
      <w:r>
        <w:br/>
        <w:t>Da gehts uns, daß vor Ach und Weh</w:t>
      </w:r>
      <w:r>
        <w:br/>
        <w:t>Das Herze möchte bluten.</w:t>
      </w:r>
      <w:r>
        <w:br/>
        <w:t>Sobald der Mensch ins Leben tritt,</w:t>
      </w:r>
      <w:r>
        <w:br/>
        <w:t>Sobald kommt auch die Trübsal mit</w:t>
      </w:r>
      <w:r>
        <w:br/>
        <w:t>Und folgt ihm auf dem Fuße.</w:t>
      </w:r>
    </w:p>
    <w:p w14:paraId="4FC78B01" w14:textId="77777777" w:rsidR="004E61F0" w:rsidRDefault="004E61F0" w:rsidP="004E61F0">
      <w:pPr>
        <w:pStyle w:val="StandardWeb"/>
      </w:pPr>
      <w:r>
        <w:t>3. Da ist kein Kind so zart und klein,</w:t>
      </w:r>
      <w:r>
        <w:br/>
        <w:t>Es muß sein Leiden tragen:</w:t>
      </w:r>
      <w:r>
        <w:br/>
        <w:t>Ein jedes hat sein Angst und Pein,</w:t>
      </w:r>
      <w:r>
        <w:br/>
        <w:t>Kanns oft nicht von sich sagen;</w:t>
      </w:r>
      <w:r>
        <w:br/>
        <w:t>Und wenns auch gleich noch etwas spricht,</w:t>
      </w:r>
      <w:r>
        <w:br/>
        <w:t>So bleibt doch drum das Elend nicht</w:t>
      </w:r>
      <w:r>
        <w:br/>
        <w:t>Von seines Leibes Gliedern.</w:t>
      </w:r>
    </w:p>
    <w:p w14:paraId="352C8400" w14:textId="77777777" w:rsidR="004E61F0" w:rsidRDefault="004E61F0" w:rsidP="004E61F0">
      <w:pPr>
        <w:pStyle w:val="StandardWeb"/>
      </w:pPr>
      <w:r>
        <w:t>4. Kommts auf die Bein und wächst herzu,</w:t>
      </w:r>
      <w:r>
        <w:br/>
        <w:t>Lernt schwarz und weiß verstehen,</w:t>
      </w:r>
      <w:r>
        <w:br/>
        <w:t>So merks, was man auf Erden tu,</w:t>
      </w:r>
      <w:r>
        <w:br/>
        <w:t>Wie Menschen werke gehen,</w:t>
      </w:r>
      <w:r>
        <w:br/>
        <w:t>Sieht lauter Böses, gar nichts Guts,</w:t>
      </w:r>
      <w:r>
        <w:br/>
        <w:t>Darüber wirds betrübtes Muts</w:t>
      </w:r>
      <w:r>
        <w:br/>
        <w:t>Und fängt sich an zu grämen.</w:t>
      </w:r>
    </w:p>
    <w:p w14:paraId="07D0B74A" w14:textId="77777777" w:rsidR="004E61F0" w:rsidRDefault="004E61F0" w:rsidP="004E61F0">
      <w:pPr>
        <w:pStyle w:val="StandardWeb"/>
      </w:pPr>
      <w:r>
        <w:t>5. Hilft endlich Gott zur vollen Kraft</w:t>
      </w:r>
      <w:r>
        <w:br/>
        <w:t>Und reifen Mannesjahren,</w:t>
      </w:r>
      <w:r>
        <w:br/>
        <w:t>Tritts in den Stand, da man was schafft,</w:t>
      </w:r>
      <w:r>
        <w:br/>
        <w:t>Da kanns denn recht erfahren,</w:t>
      </w:r>
      <w:r>
        <w:br/>
        <w:t>Wie alles so voll Mühe sei:</w:t>
      </w:r>
      <w:r>
        <w:br/>
        <w:t>Und hat doch selten mehr dabei</w:t>
      </w:r>
      <w:r>
        <w:br/>
        <w:t>Als wenig gute Stunden</w:t>
      </w:r>
    </w:p>
    <w:p w14:paraId="6D1449B4" w14:textId="77777777" w:rsidR="004E61F0" w:rsidRDefault="004E61F0" w:rsidP="004E61F0">
      <w:pPr>
        <w:pStyle w:val="StandardWeb"/>
      </w:pPr>
      <w:r>
        <w:t>6. Das alles sieht der Vater an,</w:t>
      </w:r>
      <w:r>
        <w:br/>
        <w:t>Die Mutter nimmts zu Herzen,</w:t>
      </w:r>
      <w:r>
        <w:br/>
        <w:t>Und niemand ist, der helfen kann;</w:t>
      </w:r>
      <w:r>
        <w:br/>
        <w:t>Da kommen denn die Schmerzen,</w:t>
      </w:r>
      <w:r>
        <w:br/>
        <w:t>Die häufen sich ohn Unterlaß</w:t>
      </w:r>
      <w:r>
        <w:br/>
        <w:t>Und halten stets die Augen naß</w:t>
      </w:r>
      <w:r>
        <w:br/>
        <w:t>Bei Eltern und bei Kindern.</w:t>
      </w:r>
    </w:p>
    <w:p w14:paraId="3E5C6498" w14:textId="77777777" w:rsidR="004E61F0" w:rsidRDefault="004E61F0" w:rsidP="004E61F0">
      <w:pPr>
        <w:pStyle w:val="StandardWeb"/>
      </w:pPr>
      <w:r>
        <w:t>7. Drum laßts Gott machen, wie er will!</w:t>
      </w:r>
      <w:r>
        <w:br/>
        <w:t>Er weiß die besten Weisen.</w:t>
      </w:r>
      <w:r>
        <w:br/>
        <w:t>Wer balde kommt zu seinem Zeil,</w:t>
      </w:r>
      <w:r>
        <w:br/>
        <w:t>Der darf nicht ferne reisen;</w:t>
      </w:r>
      <w:r>
        <w:br/>
        <w:t>Und wer bei Zeit wird ausgespannt,</w:t>
      </w:r>
      <w:r>
        <w:br/>
        <w:t>Der darf des Jammers schweren Stand</w:t>
      </w:r>
      <w:r>
        <w:br/>
        <w:t>Nicht allzu lange ziehen.</w:t>
      </w:r>
    </w:p>
    <w:p w14:paraId="798BEBC3" w14:textId="77777777" w:rsidR="004E61F0" w:rsidRDefault="004E61F0" w:rsidP="004E61F0">
      <w:pPr>
        <w:pStyle w:val="StandardWeb"/>
      </w:pPr>
      <w:r>
        <w:t>8. Was unser Welt ist zugedacht,</w:t>
      </w:r>
      <w:r>
        <w:br/>
        <w:t>Darf euer Kind nicht schmecken;</w:t>
      </w:r>
      <w:r>
        <w:br/>
        <w:t>Es schläft und ruht, bis Gottes Macht</w:t>
      </w:r>
      <w:r>
        <w:br/>
        <w:t>Es wieder wird erwecken.</w:t>
      </w:r>
      <w:r>
        <w:br/>
        <w:t>Und wann ihr kommt ins Himmels Saal,</w:t>
      </w:r>
      <w:r>
        <w:br/>
        <w:t>So wird euch Kinder Zahl</w:t>
      </w:r>
      <w:r>
        <w:br/>
        <w:t>Mit großer Lust empfangen.</w:t>
      </w:r>
    </w:p>
    <w:p w14:paraId="07E0A229" w14:textId="77777777" w:rsidR="004E61F0" w:rsidRDefault="004E61F0" w:rsidP="004E61F0">
      <w:pPr>
        <w:pStyle w:val="StandardWeb"/>
      </w:pPr>
      <w:r>
        <w:t>9. So schlaf nun wohl, du herzes Kind,</w:t>
      </w:r>
      <w:r>
        <w:br/>
        <w:t>Doch tröste Gott die Deinen,</w:t>
      </w:r>
      <w:r>
        <w:br/>
        <w:t>Wann jetzt ihr Herz und Auge rinnt,</w:t>
      </w:r>
      <w:r>
        <w:br/>
        <w:t>Und kehr ihr bittres Weinen</w:t>
      </w:r>
      <w:r>
        <w:br/>
        <w:t>Zu seiner Zeit, die er bestellt,</w:t>
      </w:r>
      <w:r>
        <w:br/>
        <w:t>Auf Weis und Art, die ihm gefällt,</w:t>
      </w:r>
      <w:r>
        <w:br/>
        <w:t>In Freund und süßes singen.</w:t>
      </w:r>
    </w:p>
    <w:p w14:paraId="680AC468" w14:textId="77777777" w:rsidR="005E7400" w:rsidRPr="005E7400" w:rsidRDefault="00C749AF" w:rsidP="005E7400">
      <w:pPr>
        <w:pStyle w:val="berschrift1"/>
        <w:rPr>
          <w:sz w:val="24"/>
          <w:szCs w:val="24"/>
        </w:rPr>
      </w:pPr>
      <w:hyperlink r:id="rId15" w:history="1">
        <w:r w:rsidR="005E7400" w:rsidRPr="005E7400">
          <w:rPr>
            <w:color w:val="auto"/>
          </w:rPr>
          <w:t>Weltskribenten und Poeten</w:t>
        </w:r>
      </w:hyperlink>
      <w:r w:rsidR="005E7400">
        <w:t xml:space="preserve"> </w:t>
      </w:r>
    </w:p>
    <w:p w14:paraId="001DA92B" w14:textId="77777777" w:rsidR="005E7400" w:rsidRDefault="005E7400" w:rsidP="005E7400">
      <w:pPr>
        <w:pStyle w:val="StandardWeb"/>
      </w:pPr>
      <w:r>
        <w:t>Weltskribenten und Poeten</w:t>
      </w:r>
      <w:r>
        <w:br/>
        <w:t>Haben ihren Glanz und Schein,</w:t>
      </w:r>
      <w:r>
        <w:br/>
        <w:t>Mögen auch zu lesen sein,</w:t>
      </w:r>
      <w:r>
        <w:br/>
        <w:t>Wenn wir leben außer Nöten;</w:t>
      </w:r>
      <w:r>
        <w:br/>
        <w:t>In dein Unglück, Kreuz und Übel</w:t>
      </w:r>
      <w:r>
        <w:br/>
        <w:t>Ist nichts Bessers als die Bibel,</w:t>
      </w:r>
    </w:p>
    <w:p w14:paraId="0CEF92DE" w14:textId="77777777" w:rsidR="005E7400" w:rsidRDefault="005E7400" w:rsidP="005E7400">
      <w:pPr>
        <w:pStyle w:val="StandardWeb"/>
      </w:pPr>
      <w:r>
        <w:t>Cato deuchte sich zu stellen</w:t>
      </w:r>
      <w:r>
        <w:br/>
        <w:t>In der Angst mit Plato Buch,</w:t>
      </w:r>
      <w:r>
        <w:br/>
        <w:t>Aber Gottes Zorn und Fluch</w:t>
      </w:r>
      <w:r>
        <w:br/>
        <w:t>Drückt ihn gleichwohl bis zur Höllen;</w:t>
      </w:r>
      <w:r>
        <w:br/>
        <w:t>Sein verirrter blinder Sinn</w:t>
      </w:r>
      <w:r>
        <w:br/>
        <w:t>Ging und wußte nicht wohin.</w:t>
      </w:r>
    </w:p>
    <w:p w14:paraId="5DE2039F" w14:textId="77777777" w:rsidR="005E7400" w:rsidRDefault="005E7400" w:rsidP="005E7400">
      <w:pPr>
        <w:pStyle w:val="StandardWeb"/>
      </w:pPr>
      <w:r>
        <w:t>Was Homerus hat gesungen</w:t>
      </w:r>
      <w:r>
        <w:br/>
        <w:t>Und des Maro hoher Geist,</w:t>
      </w:r>
      <w:r>
        <w:br/>
        <w:t>Wird gerühmet und gepreist</w:t>
      </w:r>
      <w:r>
        <w:br/>
        <w:t>Und hat alle Welt durchdrungen;</w:t>
      </w:r>
      <w:r>
        <w:br/>
        <w:t>Aber wenn der Tod uns trifft,</w:t>
      </w:r>
      <w:r>
        <w:br/>
        <w:t>Was hilft da Homerus´ Schrift?</w:t>
      </w:r>
    </w:p>
    <w:p w14:paraId="42B1E316" w14:textId="77777777" w:rsidR="005E7400" w:rsidRDefault="005E7400" w:rsidP="005E7400">
      <w:pPr>
        <w:pStyle w:val="StandardWeb"/>
      </w:pPr>
      <w:r>
        <w:t>Gottes Wort, das ists vor allen,</w:t>
      </w:r>
      <w:r>
        <w:br/>
        <w:t>So uns, wenn das Herz erschrickt,</w:t>
      </w:r>
      <w:r>
        <w:br/>
        <w:t>wie ein kühler Tau erquickt,</w:t>
      </w:r>
      <w:r>
        <w:br/>
        <w:t>Daß wir nicht zu Boden fallen.</w:t>
      </w:r>
      <w:r>
        <w:br/>
        <w:t>wenn die ganze Welt verzagt,</w:t>
      </w:r>
      <w:r>
        <w:br/>
        <w:t>steht und siegt, was Gott gesagt.</w:t>
      </w:r>
    </w:p>
    <w:p w14:paraId="3D61A8F8" w14:textId="77777777" w:rsidR="005E7400" w:rsidRDefault="005E7400" w:rsidP="005E7400">
      <w:pPr>
        <w:pStyle w:val="StandardWeb"/>
      </w:pPr>
      <w:r>
        <w:t>Wenn die Scharen aller Teufel</w:t>
      </w:r>
      <w:r>
        <w:br/>
        <w:t>Sich empören und bemühn,</w:t>
      </w:r>
      <w:r>
        <w:br/>
        <w:t>Dich von Christo abzuziehn</w:t>
      </w:r>
      <w:r>
        <w:br/>
        <w:t>Und zu stürzen in den Zweifel,</w:t>
      </w:r>
      <w:r>
        <w:br/>
        <w:t>Und du spricht nur: So spricht Gott!</w:t>
      </w:r>
      <w:r>
        <w:br/>
        <w:t>Werden sie zu Schand und Spott.</w:t>
      </w:r>
    </w:p>
    <w:p w14:paraId="669C1419" w14:textId="77777777" w:rsidR="005E7400" w:rsidRDefault="005E7400" w:rsidP="005E7400">
      <w:pPr>
        <w:pStyle w:val="StandardWeb"/>
      </w:pPr>
      <w:r>
        <w:t>Darum liebt, ihr lieben Herzen,</w:t>
      </w:r>
      <w:r>
        <w:br/>
        <w:t>Gottes Schriften, die gewiß</w:t>
      </w:r>
      <w:r>
        <w:br/>
        <w:t>In der Herzensfinsternis</w:t>
      </w:r>
      <w:r>
        <w:br/>
        <w:t>Besser sind als alle Kerzen;</w:t>
      </w:r>
      <w:r>
        <w:br/>
        <w:t>Hier sind Strahlen, hier ist Licht,</w:t>
      </w:r>
      <w:r>
        <w:br/>
        <w:t>Das durch alles Herzleid bricht.</w:t>
      </w:r>
    </w:p>
    <w:p w14:paraId="0CBBF367" w14:textId="77777777" w:rsidR="005E7400" w:rsidRDefault="005E7400" w:rsidP="005E7400">
      <w:pPr>
        <w:pStyle w:val="StandardWeb"/>
      </w:pPr>
      <w:r>
        <w:t>Unser Schirmer wirds euch lehren,</w:t>
      </w:r>
      <w:r>
        <w:br/>
        <w:t>Wenn ihr, was sein heilger Fleiß</w:t>
      </w:r>
      <w:r>
        <w:br/>
        <w:t>Ihm zum Trost und Gott zum Preis</w:t>
      </w:r>
      <w:r>
        <w:br/>
        <w:t>Hier gesetzet, werdet, hören.</w:t>
      </w:r>
      <w:r>
        <w:br/>
        <w:t>Lobt das Werk und liebt den Mann,</w:t>
      </w:r>
      <w:r>
        <w:br/>
        <w:t>Der das gute Werk getan.</w:t>
      </w:r>
    </w:p>
    <w:p w14:paraId="04AB1B12" w14:textId="77777777" w:rsidR="004E61F0" w:rsidRDefault="004E61F0" w:rsidP="004E61F0">
      <w:pPr>
        <w:pStyle w:val="berschrift1"/>
      </w:pPr>
      <w:r w:rsidRPr="003F746E">
        <w:t>Wenn endlich ich soll treten ein</w:t>
      </w:r>
      <w:r>
        <w:t xml:space="preserve"> </w:t>
      </w:r>
    </w:p>
    <w:p w14:paraId="333A24D5" w14:textId="77777777" w:rsidR="004E61F0" w:rsidRDefault="004E61F0" w:rsidP="004E61F0">
      <w:pPr>
        <w:pStyle w:val="StandardWeb"/>
      </w:pPr>
      <w:r>
        <w:t>Wenn endlich ich soll treten ein</w:t>
      </w:r>
      <w:r>
        <w:br/>
        <w:t>In deines Reiches Freuden,</w:t>
      </w:r>
      <w:r>
        <w:br/>
        <w:t>So soll dies Blut mein Purpur sein,</w:t>
      </w:r>
      <w:r>
        <w:br/>
        <w:t>Ich will mich darein kleiden.</w:t>
      </w:r>
      <w:r>
        <w:br/>
        <w:t>Es soll sein meines Hauptes Kron‘,</w:t>
      </w:r>
      <w:r>
        <w:br/>
        <w:t>In welcher ich will vor dem Thron</w:t>
      </w:r>
      <w:r>
        <w:br/>
        <w:t>Des höchsten Vaters gehen</w:t>
      </w:r>
      <w:r>
        <w:br/>
        <w:t>Und dir, dem er mich anvertraut,</w:t>
      </w:r>
      <w:r>
        <w:br/>
        <w:t>Als eine wohlgeschmückte Braut</w:t>
      </w:r>
      <w:r>
        <w:br/>
        <w:t>An deiner Seite stehen.</w:t>
      </w:r>
    </w:p>
    <w:p w14:paraId="62A0F651" w14:textId="77777777" w:rsidR="004E61F0" w:rsidRDefault="004E61F0" w:rsidP="004E61F0">
      <w:pPr>
        <w:pStyle w:val="berschrift1"/>
      </w:pPr>
      <w:r w:rsidRPr="003F746E">
        <w:t>Wer selig stirbt, stirbt nicht</w:t>
      </w:r>
      <w:r>
        <w:t xml:space="preserve"> </w:t>
      </w:r>
    </w:p>
    <w:p w14:paraId="541676A6" w14:textId="77777777" w:rsidR="004E61F0" w:rsidRDefault="004E61F0" w:rsidP="004E61F0">
      <w:pPr>
        <w:pStyle w:val="StandardWeb"/>
      </w:pPr>
      <w:r>
        <w:t>1. Wer selig stirbt, stirbt nicht!</w:t>
      </w:r>
      <w:r>
        <w:br/>
        <w:t>Ein guter Tod gedeiht zum Leben</w:t>
      </w:r>
      <w:r>
        <w:br/>
        <w:t>Und macht die Seel in Freuden schweben</w:t>
      </w:r>
      <w:r>
        <w:br/>
        <w:t>Vor Gottes Angesicht.</w:t>
      </w:r>
      <w:r>
        <w:br/>
        <w:t>Laß alles fallen und vergehen,</w:t>
      </w:r>
      <w:r>
        <w:br/>
        <w:t>Wer Christo stirbt, bleibt ewig stehen.</w:t>
      </w:r>
    </w:p>
    <w:p w14:paraId="7CD2B224" w14:textId="77777777" w:rsidR="004E61F0" w:rsidRDefault="004E61F0" w:rsidP="004E61F0">
      <w:pPr>
        <w:pStyle w:val="StandardWeb"/>
      </w:pPr>
      <w:r>
        <w:t>2. Da sehts oft vielen an:</w:t>
      </w:r>
      <w:r>
        <w:br/>
        <w:t>Herrn Preuneln aber ists gelungen,</w:t>
      </w:r>
      <w:r>
        <w:br/>
        <w:t>Der hat mit Christo durchgedrungen,</w:t>
      </w:r>
      <w:r>
        <w:br/>
        <w:t>Ist nun sehr herrlich dran.</w:t>
      </w:r>
      <w:r>
        <w:br/>
        <w:t>In Christo, sprach er, sei mein Ende,</w:t>
      </w:r>
      <w:r>
        <w:br/>
        <w:t>Dem geb ich mich in seine Hände.</w:t>
      </w:r>
    </w:p>
    <w:p w14:paraId="3A09083D" w14:textId="77777777" w:rsidR="004E61F0" w:rsidRDefault="004E61F0" w:rsidP="004E61F0">
      <w:pPr>
        <w:pStyle w:val="StandardWeb"/>
      </w:pPr>
      <w:r>
        <w:t>3. Herr Jesu, du bist mein!</w:t>
      </w:r>
      <w:r>
        <w:br/>
        <w:t>Du hast dich selber mir geschenket.</w:t>
      </w:r>
      <w:r>
        <w:br/>
        <w:t>Auch bin ich dir ganz eingesenket,</w:t>
      </w:r>
      <w:r>
        <w:br/>
        <w:t>Und leb und sterbe dein.</w:t>
      </w:r>
      <w:r>
        <w:br/>
        <w:t>Und soll kein Kreuz, kein Schmerz, kein Leiden</w:t>
      </w:r>
      <w:r>
        <w:br/>
        <w:t>Ja uns soll auch der Tod nicht scheiden.</w:t>
      </w:r>
    </w:p>
    <w:p w14:paraId="078DDB10" w14:textId="77777777" w:rsidR="004E61F0" w:rsidRDefault="004E61F0" w:rsidP="004E61F0">
      <w:pPr>
        <w:pStyle w:val="StandardWeb"/>
      </w:pPr>
      <w:r>
        <w:t>4. Und damit ging er hin!</w:t>
      </w:r>
      <w:r>
        <w:br/>
        <w:t>Heißt das nun nicht recht selig sterben?</w:t>
      </w:r>
      <w:r>
        <w:br/>
        <w:t>Wer kann doch immermehr verderben</w:t>
      </w:r>
      <w:r>
        <w:br/>
        <w:t>Bei so gestaltem Sinn?</w:t>
      </w:r>
      <w:r>
        <w:br/>
        <w:t>Wer hier in Christo wohl gewesen,</w:t>
      </w:r>
      <w:r>
        <w:br/>
        <w:t>Wird dort bei Christo wohl genesen.</w:t>
      </w:r>
    </w:p>
    <w:p w14:paraId="6819B28D" w14:textId="11E5A152" w:rsidR="004E61F0" w:rsidRDefault="004E61F0" w:rsidP="004E61F0">
      <w:pPr>
        <w:pStyle w:val="StandardWeb"/>
      </w:pPr>
      <w:r>
        <w:t>5. Drum weinet nicht zu viel,</w:t>
      </w:r>
      <w:r>
        <w:br/>
        <w:t>Ihr, die Herr Preunel hat geliebet:</w:t>
      </w:r>
      <w:r>
        <w:br/>
        <w:t>Denn der, an dem ihr euch betrübet,</w:t>
      </w:r>
      <w:r>
        <w:br/>
        <w:t xml:space="preserve">Hat sein </w:t>
      </w:r>
      <w:r w:rsidR="00937706">
        <w:t>erwünschtes</w:t>
      </w:r>
      <w:r>
        <w:t xml:space="preserve"> Ziel.</w:t>
      </w:r>
      <w:r>
        <w:br/>
        <w:t>Laßt vielmehr diesen Seufzer hören:</w:t>
      </w:r>
      <w:r>
        <w:br/>
        <w:t>Gott woll auch uns so sterben lehren!</w:t>
      </w:r>
    </w:p>
    <w:p w14:paraId="3AB1029A" w14:textId="77777777" w:rsidR="004E61F0" w:rsidRDefault="004E61F0" w:rsidP="004E61F0">
      <w:pPr>
        <w:pStyle w:val="berschrift1"/>
      </w:pPr>
      <w:r w:rsidRPr="003F746E">
        <w:t>Wer unterm Schirm des Höchsten sitzt</w:t>
      </w:r>
      <w:r>
        <w:t xml:space="preserve"> </w:t>
      </w:r>
    </w:p>
    <w:p w14:paraId="33BDB1F0" w14:textId="77777777" w:rsidR="004E61F0" w:rsidRDefault="004E61F0" w:rsidP="004E61F0">
      <w:pPr>
        <w:pStyle w:val="StandardWeb"/>
      </w:pPr>
      <w:r>
        <w:t>1. Wer unterm Schirm des Höchsten sitzt,</w:t>
      </w:r>
      <w:r>
        <w:br/>
        <w:t>Der ist sehr wohl bedecket,</w:t>
      </w:r>
      <w:r>
        <w:br/>
        <w:t>Wenn alles donnert, kracht und blitzt,</w:t>
      </w:r>
      <w:r>
        <w:br/>
        <w:t>Bleibt sein Herz ungeschrecket;</w:t>
      </w:r>
      <w:r>
        <w:br/>
        <w:t>Er spricht zum Herrn: Du bist mein Licht,</w:t>
      </w:r>
      <w:r>
        <w:br/>
        <w:t>Mein Hoffnung, meine Zuversicht,</w:t>
      </w:r>
      <w:r>
        <w:br/>
        <w:t>Mein Turm und starke Feste,</w:t>
      </w:r>
      <w:r>
        <w:br/>
        <w:t>Du rettest mich vons Jagers Strick</w:t>
      </w:r>
      <w:r>
        <w:br/>
        <w:t>Und treibst des Todes Netz zurück</w:t>
      </w:r>
      <w:r>
        <w:br/>
        <w:t>Und schützest mich aufs beste.</w:t>
      </w:r>
    </w:p>
    <w:p w14:paraId="0F601A35" w14:textId="77777777" w:rsidR="004E61F0" w:rsidRDefault="004E61F0" w:rsidP="004E61F0">
      <w:pPr>
        <w:pStyle w:val="StandardWeb"/>
      </w:pPr>
      <w:r>
        <w:t>2. Frisch auf, mein Herz! Gott stärket dich</w:t>
      </w:r>
      <w:r>
        <w:br/>
        <w:t>Mit Kraft auf allen Seiten;</w:t>
      </w:r>
      <w:r>
        <w:br/>
        <w:t>Schau her, wie seine Flügel sich</w:t>
      </w:r>
      <w:r>
        <w:br/>
        <w:t>Ganz über dich ausbreiten!</w:t>
      </w:r>
      <w:r>
        <w:br/>
        <w:t>Sein Schirm umfängt und deckt dich gar,</w:t>
      </w:r>
      <w:r>
        <w:br/>
        <w:t>Sein Schild fängt auf, was hie und dar</w:t>
      </w:r>
      <w:r>
        <w:br/>
        <w:t>Von Pfeilen fleugt und tobet:</w:t>
      </w:r>
      <w:r>
        <w:br/>
        <w:t>Der Schild ist Gottes wahres Wort,</w:t>
      </w:r>
      <w:r>
        <w:br/>
        <w:t>Der Schirm ist, was der stocke Hort</w:t>
      </w:r>
      <w:r>
        <w:br/>
        <w:t>Versprochen und gelobet.</w:t>
      </w:r>
    </w:p>
    <w:p w14:paraId="74DA2ACF" w14:textId="77777777" w:rsidR="004E61F0" w:rsidRDefault="004E61F0" w:rsidP="004E61F0">
      <w:pPr>
        <w:pStyle w:val="StandardWeb"/>
      </w:pPr>
      <w:r>
        <w:t>3. Wenn dich die schwarze Nacht umgibt,</w:t>
      </w:r>
      <w:r>
        <w:br/>
        <w:t>Kannst du fein sicher schlafen,</w:t>
      </w:r>
      <w:r>
        <w:br/>
        <w:t>Des Tages bleibst du unbetrübt</w:t>
      </w:r>
      <w:r>
        <w:br/>
        <w:t>Von deines Feindes Waffen.</w:t>
      </w:r>
      <w:r>
        <w:br/>
        <w:t>Die Peste, die im Finstern schleicht,</w:t>
      </w:r>
      <w:r>
        <w:br/>
        <w:t>Und des Mittages umherkreucht,</w:t>
      </w:r>
      <w:r>
        <w:br/>
        <w:t>Wird von dir obgeführet;</w:t>
      </w:r>
      <w:r>
        <w:br/>
        <w:t>Und wenn gleich tausend fallen hier,</w:t>
      </w:r>
      <w:r>
        <w:br/>
        <w:t>Und zehentausend hart bei dir,</w:t>
      </w:r>
      <w:r>
        <w:br/>
        <w:t>Bleibst du doch unberühret.</w:t>
      </w:r>
    </w:p>
    <w:p w14:paraId="70A932F2" w14:textId="77777777" w:rsidR="004E61F0" w:rsidRDefault="004E61F0" w:rsidP="004E61F0">
      <w:pPr>
        <w:pStyle w:val="StandardWeb"/>
      </w:pPr>
      <w:r>
        <w:t>4. Hingegen wirst du Lust und Freud</w:t>
      </w:r>
      <w:r>
        <w:br/>
        <w:t>An deinen Feinden sehen,</w:t>
      </w:r>
      <w:r>
        <w:br/>
        <w:t>Wenn Ihnen alles Herzeleid</w:t>
      </w:r>
      <w:r>
        <w:br/>
        <w:t>Vom Höchsten wird geschehen;</w:t>
      </w:r>
      <w:r>
        <w:br/>
        <w:t>Wer Gott verläßt, wird wiederum</w:t>
      </w:r>
      <w:r>
        <w:br/>
        <w:t>Verlassen und mit großem Grimm</w:t>
      </w:r>
      <w:r>
        <w:br/>
        <w:t>Zu seiner Zeit geschlagen;</w:t>
      </w:r>
      <w:r>
        <w:br/>
        <w:t>Du aber, der du bleibst bei Gott,</w:t>
      </w:r>
      <w:r>
        <w:br/>
        <w:t>Findst Gnad und darfst in keiner Not</w:t>
      </w:r>
      <w:r>
        <w:br/>
        <w:t>Ohn Hilf und Trost vertagen.</w:t>
      </w:r>
    </w:p>
    <w:p w14:paraId="26144F8C" w14:textId="77777777" w:rsidR="004E61F0" w:rsidRDefault="004E61F0" w:rsidP="004E61F0">
      <w:pPr>
        <w:pStyle w:val="StandardWeb"/>
      </w:pPr>
      <w:r>
        <w:t>5. Kein Übels wird zu deiner Hütt</w:t>
      </w:r>
      <w:r>
        <w:br/>
        <w:t>Eingehn und dir begegnen,</w:t>
      </w:r>
      <w:r>
        <w:br/>
        <w:t>Gott wird all deine Tritt und Schritt</w:t>
      </w:r>
      <w:r>
        <w:br/>
        <w:t>Auf deinen Wegen segnen:</w:t>
      </w:r>
      <w:r>
        <w:br/>
        <w:t>Denn er hat seiner Engelschar</w:t>
      </w:r>
      <w:r>
        <w:br/>
        <w:t>Befohlen, daß sie vor Gefahr</w:t>
      </w:r>
      <w:r>
        <w:br/>
        <w:t>Dich ganz genau bewahren,</w:t>
      </w:r>
      <w:r>
        <w:br/>
        <w:t>Daß dein Fuß möge sicher sein</w:t>
      </w:r>
      <w:r>
        <w:br/>
        <w:t>Und nicht vielleicht an einen Stein</w:t>
      </w:r>
      <w:r>
        <w:br/>
        <w:t>Zu deinem Schaden fahren.</w:t>
      </w:r>
    </w:p>
    <w:p w14:paraId="743C7B68" w14:textId="286332BF" w:rsidR="004E61F0" w:rsidRDefault="004E61F0" w:rsidP="004E61F0">
      <w:pPr>
        <w:pStyle w:val="StandardWeb"/>
      </w:pPr>
      <w:r>
        <w:t>6. Du wirst auf wilden Leuen stehn</w:t>
      </w:r>
      <w:r>
        <w:br/>
        <w:t>Und treten auf die Drachen;</w:t>
      </w:r>
      <w:r>
        <w:br/>
        <w:t>Du wirst ihr Gift und scharfe Zähn</w:t>
      </w:r>
      <w:r>
        <w:br/>
        <w:t>In deinem Sinn verlachen.</w:t>
      </w:r>
      <w:r>
        <w:br/>
        <w:t>Das machts, daß Gott will bei dir sein,</w:t>
      </w:r>
      <w:r>
        <w:br/>
        <w:t>Der spricht: Mein Knecht begehret mein,</w:t>
      </w:r>
      <w:r>
        <w:br/>
        <w:t>So will ich ihm beispringen:</w:t>
      </w:r>
      <w:r>
        <w:br/>
        <w:t xml:space="preserve">Er kennet meines </w:t>
      </w:r>
      <w:r w:rsidR="00937706">
        <w:t>Namens</w:t>
      </w:r>
      <w:r>
        <w:t xml:space="preserve"> Zier,</w:t>
      </w:r>
      <w:r>
        <w:br/>
        <w:t>Drum will ich ihm auch nach Begier</w:t>
      </w:r>
      <w:r>
        <w:br/>
        <w:t>Mein Hilf und Rettung bringen.</w:t>
      </w:r>
    </w:p>
    <w:p w14:paraId="4F5744E8" w14:textId="7E975B41" w:rsidR="004E61F0" w:rsidRDefault="004E61F0" w:rsidP="004E61F0">
      <w:pPr>
        <w:pStyle w:val="StandardWeb"/>
      </w:pPr>
      <w:r>
        <w:t>7. Er ruft mich an, so will ich ihn</w:t>
      </w:r>
      <w:r>
        <w:br/>
        <w:t>Ganz gnädig erhören;</w:t>
      </w:r>
      <w:r>
        <w:br/>
        <w:t>Wenn sein Feind auf ihn aus will ziehn,</w:t>
      </w:r>
      <w:r>
        <w:br/>
        <w:t>So will ich stehn und wehren.</w:t>
      </w:r>
      <w:r>
        <w:br/>
        <w:t>Ich will reißen aus dem Tod</w:t>
      </w:r>
      <w:r>
        <w:br/>
        <w:t>Und noch erlittner Angst und Not</w:t>
      </w:r>
      <w:r>
        <w:br/>
        <w:t>Mit großer Ehr ergetzen;</w:t>
      </w:r>
      <w:r>
        <w:br/>
        <w:t>Ich will ihn machen Lebens satt</w:t>
      </w:r>
      <w:r>
        <w:br/>
        <w:t>Und, wenn er gnug gelebet hat,</w:t>
      </w:r>
      <w:r>
        <w:br/>
        <w:t xml:space="preserve">Ins </w:t>
      </w:r>
      <w:r w:rsidR="00E1584E">
        <w:t>ew’ge</w:t>
      </w:r>
      <w:r>
        <w:t xml:space="preserve"> Heil versetzen.</w:t>
      </w:r>
    </w:p>
    <w:p w14:paraId="691E2DCD" w14:textId="77777777" w:rsidR="003F746E" w:rsidRDefault="003F746E" w:rsidP="003F746E">
      <w:pPr>
        <w:pStyle w:val="berschrift1"/>
      </w:pPr>
      <w:r w:rsidRPr="00FD112D">
        <w:t>Wer wohlauf ist und gesund</w:t>
      </w:r>
      <w:r>
        <w:t xml:space="preserve"> </w:t>
      </w:r>
    </w:p>
    <w:p w14:paraId="45D0132C" w14:textId="77777777" w:rsidR="003F746E" w:rsidRDefault="003F746E" w:rsidP="003F746E">
      <w:pPr>
        <w:pStyle w:val="StandardWeb"/>
      </w:pPr>
      <w:r>
        <w:t>Wer wohlauf ist und gesund,</w:t>
      </w:r>
      <w:r>
        <w:br/>
        <w:t>Hebe sein Gemüte</w:t>
      </w:r>
      <w:r>
        <w:br/>
        <w:t>Und erhöhe seinen Mund</w:t>
      </w:r>
      <w:r>
        <w:br/>
        <w:t>Zu des Höchsten Güte.</w:t>
      </w:r>
      <w:r>
        <w:br/>
        <w:t>Laßt uns danken Tag und Nacht</w:t>
      </w:r>
      <w:r>
        <w:br/>
        <w:t>Mit gesunden Liedern</w:t>
      </w:r>
      <w:r>
        <w:br/>
        <w:t>Unserm Gott, der uns bedacht</w:t>
      </w:r>
      <w:r>
        <w:br/>
        <w:t>Mit gesunden Gliedern.</w:t>
      </w:r>
    </w:p>
    <w:p w14:paraId="5A7C68EF" w14:textId="77777777" w:rsidR="003F746E" w:rsidRDefault="003F746E" w:rsidP="003F746E">
      <w:pPr>
        <w:pStyle w:val="StandardWeb"/>
      </w:pPr>
      <w:r>
        <w:t>2. Ein gesundes frisches Blut</w:t>
      </w:r>
      <w:r>
        <w:br/>
        <w:t>Hat ein fröhliches Leben;</w:t>
      </w:r>
      <w:r>
        <w:br/>
        <w:t>Gibt uns Gott dies ein’ge Gut,</w:t>
      </w:r>
      <w:r>
        <w:br/>
        <w:t>Ist uns g’nug gegeben</w:t>
      </w:r>
      <w:r>
        <w:br/>
        <w:t>Hier in dieser armen Welt,</w:t>
      </w:r>
      <w:r>
        <w:br/>
        <w:t>Da die schönsten Gaben</w:t>
      </w:r>
      <w:r>
        <w:br/>
        <w:t>Und des güldnen Himmels Zelt</w:t>
      </w:r>
      <w:r>
        <w:br/>
        <w:t>Wir noch künftig haben.</w:t>
      </w:r>
    </w:p>
    <w:p w14:paraId="71D26C84" w14:textId="77777777" w:rsidR="003F746E" w:rsidRDefault="003F746E" w:rsidP="003F746E">
      <w:pPr>
        <w:pStyle w:val="StandardWeb"/>
      </w:pPr>
      <w:r>
        <w:t>3. Wär ich gleich wie Krösus reich,</w:t>
      </w:r>
      <w:r>
        <w:br/>
        <w:t>Hätte Barschaft liegen,</w:t>
      </w:r>
      <w:r>
        <w:br/>
        <w:t>Wär ich Alexandern gleich</w:t>
      </w:r>
      <w:r>
        <w:br/>
        <w:t>An Triumph und Siegen,</w:t>
      </w:r>
      <w:r>
        <w:br/>
        <w:t>Müßte gleichwohl seich und schwach</w:t>
      </w:r>
      <w:r>
        <w:br/>
        <w:t>Pfühl und Betten drücken:</w:t>
      </w:r>
      <w:r>
        <w:br/>
        <w:t>Würd auch mich in Ungemach</w:t>
      </w:r>
      <w:r>
        <w:br/>
        <w:t>All mein Gut erquicken?</w:t>
      </w:r>
    </w:p>
    <w:p w14:paraId="309A0009" w14:textId="5D6DA1D5" w:rsidR="003F746E" w:rsidRDefault="003F746E" w:rsidP="003F746E">
      <w:pPr>
        <w:pStyle w:val="StandardWeb"/>
      </w:pPr>
      <w:r>
        <w:t>4. Stünde gleich mein ganzer Tisch</w:t>
      </w:r>
      <w:r>
        <w:br/>
        <w:t>Voller Lust und Freude,</w:t>
      </w:r>
      <w:r>
        <w:br/>
        <w:t>Hätt ich Wildpret, Wein und Fisch</w:t>
      </w:r>
      <w:r>
        <w:br/>
        <w:t>Und die ganze Weide,</w:t>
      </w:r>
      <w:r>
        <w:br/>
        <w:t>Die den Hals und Schmack ergötzt:</w:t>
      </w:r>
      <w:r>
        <w:br/>
      </w:r>
      <w:r w:rsidR="00937706">
        <w:t>Wozu</w:t>
      </w:r>
      <w:r>
        <w:t xml:space="preserve"> würd es nützen,</w:t>
      </w:r>
      <w:r>
        <w:br/>
        <w:t>Wann ich dennoch ausgesetzt</w:t>
      </w:r>
      <w:r>
        <w:br/>
        <w:t>Müßt in Schmerzen sitzen?</w:t>
      </w:r>
    </w:p>
    <w:p w14:paraId="1F002B51" w14:textId="77777777" w:rsidR="003F746E" w:rsidRDefault="003F746E" w:rsidP="003F746E">
      <w:pPr>
        <w:pStyle w:val="StandardWeb"/>
      </w:pPr>
      <w:r>
        <w:t>5. Hätt ich aller Ehren Pracht,</w:t>
      </w:r>
      <w:r>
        <w:br/>
        <w:t>Säß im höchsten Stande,</w:t>
      </w:r>
      <w:r>
        <w:br/>
        <w:t>Wär ich mächtig aller Macht</w:t>
      </w:r>
      <w:r>
        <w:br/>
        <w:t>Und ein Herr im Lande,</w:t>
      </w:r>
      <w:r>
        <w:br/>
        <w:t>Mein Leib aber hätte doch</w:t>
      </w:r>
      <w:r>
        <w:br/>
        <w:t>Auf- und angenommen</w:t>
      </w:r>
      <w:r>
        <w:br/>
        <w:t>Der betrübten Krankheit Joch:</w:t>
      </w:r>
      <w:r>
        <w:br/>
        <w:t>Was hätt ich vor Frommen?</w:t>
      </w:r>
    </w:p>
    <w:p w14:paraId="648A984B" w14:textId="77777777" w:rsidR="003F746E" w:rsidRDefault="003F746E" w:rsidP="003F746E">
      <w:pPr>
        <w:pStyle w:val="StandardWeb"/>
      </w:pPr>
      <w:r>
        <w:t>6. Ich erwähl ein Stücklein Brot,</w:t>
      </w:r>
      <w:r>
        <w:br/>
        <w:t>Das mir wohl gedeihet,</w:t>
      </w:r>
      <w:r>
        <w:br/>
        <w:t>Vor des roten Goldes Kot,</w:t>
      </w:r>
      <w:r>
        <w:br/>
        <w:t>Da man Ach bei schreiet.</w:t>
      </w:r>
      <w:r>
        <w:br/>
        <w:t>Schmeckt mir Speis und Mahlzeit wohl</w:t>
      </w:r>
      <w:r>
        <w:br/>
        <w:t>Und darf mein nicht schonen,</w:t>
      </w:r>
      <w:r>
        <w:br/>
        <w:t>Halt ich ein Gerichtlein Kohl</w:t>
      </w:r>
      <w:r>
        <w:br/>
        <w:t>Höher als Melonen.</w:t>
      </w:r>
    </w:p>
    <w:p w14:paraId="3401553B" w14:textId="77777777" w:rsidR="003F746E" w:rsidRDefault="003F746E" w:rsidP="003F746E">
      <w:pPr>
        <w:pStyle w:val="StandardWeb"/>
      </w:pPr>
      <w:r>
        <w:t>7. Samt und Purpur hilft mir nicht</w:t>
      </w:r>
      <w:r>
        <w:br/>
        <w:t>Mein Elende tragen,</w:t>
      </w:r>
      <w:r>
        <w:br/>
        <w:t>Wann mich Hauptweh, Stein und Gicht</w:t>
      </w:r>
      <w:r>
        <w:br/>
        <w:t>Und die Schwindsucht plagen.</w:t>
      </w:r>
      <w:r>
        <w:br/>
        <w:t>Lieber will ich fröhlich gehn</w:t>
      </w:r>
      <w:r>
        <w:br/>
        <w:t>Im geringen Kleide,</w:t>
      </w:r>
      <w:r>
        <w:br/>
        <w:t>Als mit Leid und Ängsten stehn</w:t>
      </w:r>
      <w:r>
        <w:br/>
        <w:t>In der schönsten Seide.</w:t>
      </w:r>
    </w:p>
    <w:p w14:paraId="322F860F" w14:textId="77777777" w:rsidR="003F746E" w:rsidRDefault="003F746E" w:rsidP="003F746E">
      <w:pPr>
        <w:pStyle w:val="StandardWeb"/>
      </w:pPr>
      <w:r>
        <w:t>8. Sollt ich stumm und sprachlos sein,</w:t>
      </w:r>
      <w:r>
        <w:br/>
        <w:t>Oder lahm an Füßen,</w:t>
      </w:r>
      <w:r>
        <w:br/>
        <w:t>Sollt ich nicht des Tages Schein</w:t>
      </w:r>
      <w:r>
        <w:br/>
        <w:t>Sehen und genießen,</w:t>
      </w:r>
      <w:r>
        <w:br/>
        <w:t>Sollt ich gehen spat und früh</w:t>
      </w:r>
      <w:r>
        <w:br/>
        <w:t>Mit verschloßnen Ohren:</w:t>
      </w:r>
      <w:r>
        <w:br/>
        <w:t>Würd ich wünschen, daß ich nie</w:t>
      </w:r>
      <w:r>
        <w:br/>
        <w:t>Wär ein Mensch geboren.</w:t>
      </w:r>
    </w:p>
    <w:p w14:paraId="6436CE2E" w14:textId="77777777" w:rsidR="003F746E" w:rsidRDefault="003F746E" w:rsidP="003F746E">
      <w:pPr>
        <w:pStyle w:val="StandardWeb"/>
      </w:pPr>
      <w:r>
        <w:t>9. Lebt ich ohne Rat und Witz,</w:t>
      </w:r>
      <w:r>
        <w:br/>
        <w:t>Wär im Haupt verirret,</w:t>
      </w:r>
      <w:r>
        <w:br/>
        <w:t>Hätte meiner Seelen Sitz,</w:t>
      </w:r>
      <w:r>
        <w:br/>
        <w:t>Mein Herz, sich verwirret,</w:t>
      </w:r>
      <w:r>
        <w:br/>
        <w:t>Wäre mir mein Mut und Sinn</w:t>
      </w:r>
      <w:r>
        <w:br/>
        <w:t>Niemals guter Dinge:</w:t>
      </w:r>
      <w:r>
        <w:br/>
        <w:t>Wär es besser, daß ich hin,</w:t>
      </w:r>
      <w:r>
        <w:br/>
        <w:t>Wo ich her bin, ginge.</w:t>
      </w:r>
    </w:p>
    <w:p w14:paraId="2590A7A9" w14:textId="77777777" w:rsidR="003F746E" w:rsidRDefault="003F746E" w:rsidP="003F746E">
      <w:pPr>
        <w:pStyle w:val="StandardWeb"/>
      </w:pPr>
      <w:r>
        <w:t>10. Aber nun gebricht mir nichts</w:t>
      </w:r>
      <w:r>
        <w:br/>
        <w:t>An erzählten Stücken,</w:t>
      </w:r>
      <w:r>
        <w:br/>
        <w:t>Ich erfreue mich des Lichts</w:t>
      </w:r>
      <w:r>
        <w:br/>
        <w:t>Und der Sonnen Blicken,</w:t>
      </w:r>
      <w:r>
        <w:br/>
        <w:t>Mein Gesichte sieht sich üm,</w:t>
      </w:r>
      <w:r>
        <w:br/>
        <w:t>Mein Gehöre höret,</w:t>
      </w:r>
      <w:r>
        <w:br/>
        <w:t>Wie der Vöglein süße Stimm</w:t>
      </w:r>
      <w:r>
        <w:br/>
        <w:t>Ihren Schöpfer ehret.</w:t>
      </w:r>
    </w:p>
    <w:p w14:paraId="397CB5EB" w14:textId="77777777" w:rsidR="003F746E" w:rsidRDefault="003F746E" w:rsidP="003F746E">
      <w:pPr>
        <w:pStyle w:val="StandardWeb"/>
      </w:pPr>
      <w:r>
        <w:t>11. Händ und Füße, Herz und Geist</w:t>
      </w:r>
      <w:r>
        <w:br/>
        <w:t>Seind bei guten Kräften,</w:t>
      </w:r>
      <w:r>
        <w:br/>
        <w:t>Alle mein Vermögen fleußt</w:t>
      </w:r>
      <w:r>
        <w:br/>
        <w:t>Und geht in Geschäften,</w:t>
      </w:r>
      <w:r>
        <w:br/>
        <w:t>Die mein Herrscher hat gestellt</w:t>
      </w:r>
      <w:r>
        <w:br/>
        <w:t>Hier in meinem Bleiben,</w:t>
      </w:r>
      <w:r>
        <w:br/>
        <w:t>Alsolang es ihm gefällt,</w:t>
      </w:r>
      <w:r>
        <w:br/>
        <w:t>In der Welt zu treiben.</w:t>
      </w:r>
    </w:p>
    <w:p w14:paraId="005BC2B4" w14:textId="77777777" w:rsidR="003F746E" w:rsidRDefault="003F746E" w:rsidP="003F746E">
      <w:pPr>
        <w:pStyle w:val="StandardWeb"/>
      </w:pPr>
      <w:r>
        <w:t>12. Ist es Tag, so mach und tu</w:t>
      </w:r>
      <w:r>
        <w:br/>
        <w:t>Ich, was mir gebühret,</w:t>
      </w:r>
      <w:r>
        <w:br/>
        <w:t>Kommt die Nacht und süße Ruh,</w:t>
      </w:r>
      <w:r>
        <w:br/>
        <w:t>Die zum Schlafen führet,</w:t>
      </w:r>
      <w:r>
        <w:br/>
        <w:t>Schlaf und ruh ich unbewegt,</w:t>
      </w:r>
      <w:r>
        <w:br/>
        <w:t>Bis die Sonne wieder</w:t>
      </w:r>
      <w:r>
        <w:br/>
        <w:t>Mit den hellen Strahlen regt</w:t>
      </w:r>
      <w:r>
        <w:br/>
        <w:t>Meine Augenlider.</w:t>
      </w:r>
    </w:p>
    <w:p w14:paraId="5B492E0F" w14:textId="77777777" w:rsidR="003F746E" w:rsidRDefault="003F746E" w:rsidP="003F746E">
      <w:pPr>
        <w:pStyle w:val="StandardWeb"/>
      </w:pPr>
      <w:r>
        <w:t>13. Habe Dank, du milde Hand,</w:t>
      </w:r>
      <w:r>
        <w:br/>
        <w:t>Die du aus dem Throne</w:t>
      </w:r>
      <w:r>
        <w:br/>
        <w:t>Deines Himmels mir gesandt</w:t>
      </w:r>
      <w:r>
        <w:br/>
        <w:t>Diese schöne Krone</w:t>
      </w:r>
      <w:r>
        <w:br/>
        <w:t>Deiner Gnad und großen Huld,</w:t>
      </w:r>
      <w:r>
        <w:br/>
        <w:t>Die ich all mein Tage</w:t>
      </w:r>
      <w:r>
        <w:br/>
        <w:t>Niemals hab um dir verschuldt,</w:t>
      </w:r>
      <w:r>
        <w:br/>
        <w:t>Und doch an mir trage.</w:t>
      </w:r>
    </w:p>
    <w:p w14:paraId="2178D7E9" w14:textId="77777777" w:rsidR="003F746E" w:rsidRDefault="003F746E" w:rsidP="003F746E">
      <w:pPr>
        <w:pStyle w:val="StandardWeb"/>
      </w:pPr>
      <w:r>
        <w:t>14. Gib, so lang ich bei mir hab</w:t>
      </w:r>
      <w:r>
        <w:br/>
        <w:t>Ein lebendigs Hauchen,</w:t>
      </w:r>
      <w:r>
        <w:br/>
        <w:t>Daß ich solche teure Gab</w:t>
      </w:r>
      <w:r>
        <w:br/>
        <w:t>Auch wohl möge brauchen;</w:t>
      </w:r>
      <w:r>
        <w:br/>
        <w:t>Hilf, daß mein gesunder Mund</w:t>
      </w:r>
      <w:r>
        <w:br/>
        <w:t>Und erfreute Sinnen</w:t>
      </w:r>
      <w:r>
        <w:br/>
        <w:t>Dir zu aller Zeit und Stund</w:t>
      </w:r>
      <w:r>
        <w:br/>
        <w:t>Alles Lieb beginnen!</w:t>
      </w:r>
    </w:p>
    <w:p w14:paraId="33FFBB12" w14:textId="77777777" w:rsidR="003F746E" w:rsidRDefault="003F746E" w:rsidP="003F746E">
      <w:pPr>
        <w:pStyle w:val="StandardWeb"/>
      </w:pPr>
      <w:r>
        <w:t>15. Halte mich bei Stärk und Kraft,</w:t>
      </w:r>
      <w:r>
        <w:br/>
        <w:t>Wenn ich nun alt werde,</w:t>
      </w:r>
      <w:r>
        <w:br/>
        <w:t>Bis mein Stündlein hin mich rafft</w:t>
      </w:r>
      <w:r>
        <w:br/>
        <w:t>In das Grab und Erde;</w:t>
      </w:r>
      <w:r>
        <w:br/>
        <w:t>Gib mir meine Lebenszeit</w:t>
      </w:r>
      <w:r>
        <w:br/>
        <w:t>Ohne sonderm Leide,</w:t>
      </w:r>
      <w:r>
        <w:br/>
        <w:t>Und dort in der Ewigkeit</w:t>
      </w:r>
      <w:r>
        <w:br/>
        <w:t>Die vollkommne Freude! Amen.</w:t>
      </w:r>
    </w:p>
    <w:p w14:paraId="26B93AFC" w14:textId="77777777" w:rsidR="004E61F0" w:rsidRDefault="004E61F0" w:rsidP="004E61F0">
      <w:pPr>
        <w:pStyle w:val="berschrift1"/>
      </w:pPr>
      <w:r w:rsidRPr="003F746E">
        <w:t>Wie der Hirsch im großem Dürsten</w:t>
      </w:r>
      <w:r>
        <w:t xml:space="preserve"> </w:t>
      </w:r>
    </w:p>
    <w:p w14:paraId="2B189E01" w14:textId="77777777" w:rsidR="004E61F0" w:rsidRDefault="004E61F0" w:rsidP="004E61F0">
      <w:pPr>
        <w:pStyle w:val="StandardWeb"/>
      </w:pPr>
      <w:r>
        <w:t>1. Wie der Hirsch im großem Dürsten</w:t>
      </w:r>
      <w:r>
        <w:br/>
        <w:t>Schreiet und frisch Wasser sucht,</w:t>
      </w:r>
      <w:r>
        <w:br/>
        <w:t>Also sucht dich Lebensfürsten</w:t>
      </w:r>
      <w:r>
        <w:br/>
        <w:t>Meine Seel in ihrer Flucht;</w:t>
      </w:r>
      <w:r>
        <w:br/>
        <w:t>Meine Seele brennt in mir,</w:t>
      </w:r>
      <w:r>
        <w:br/>
        <w:t>Lechzet, dürstet, trägt Begier</w:t>
      </w:r>
      <w:r>
        <w:br/>
        <w:t>Nach dir, o du süßes Leben,</w:t>
      </w:r>
      <w:r>
        <w:br/>
        <w:t>Der mir Lieb und Seel gegeben.</w:t>
      </w:r>
    </w:p>
    <w:p w14:paraId="6A7258A3" w14:textId="77777777" w:rsidR="004E61F0" w:rsidRDefault="004E61F0" w:rsidP="004E61F0">
      <w:pPr>
        <w:pStyle w:val="StandardWeb"/>
      </w:pPr>
      <w:r>
        <w:t>2. Ach, wann werd ich dahin kommen,</w:t>
      </w:r>
      <w:r>
        <w:br/>
        <w:t>Daß ich Gottes Angesicht,</w:t>
      </w:r>
      <w:r>
        <w:br/>
        <w:t>Das gewünschte Licht der Frommen,</w:t>
      </w:r>
      <w:r>
        <w:br/>
        <w:t>Schau mit meiner Augen Licht!</w:t>
      </w:r>
      <w:r>
        <w:br/>
        <w:t>Meine Tränen sind mein Brot</w:t>
      </w:r>
      <w:r>
        <w:br/>
        <w:t>Tag und Nacht in meiner Not,</w:t>
      </w:r>
      <w:r>
        <w:br/>
        <w:t>Wann mich schmähen meine Spötter:</w:t>
      </w:r>
      <w:r>
        <w:br/>
        <w:t>Wo ist nun dein Gott und Retter?</w:t>
      </w:r>
    </w:p>
    <w:p w14:paraId="3FBF61F9" w14:textId="77777777" w:rsidR="004E61F0" w:rsidRDefault="004E61F0" w:rsidP="004E61F0">
      <w:pPr>
        <w:pStyle w:val="StandardWeb"/>
      </w:pPr>
      <w:r>
        <w:t>3. Wenn ich dann des inne werde,</w:t>
      </w:r>
      <w:r>
        <w:br/>
        <w:t>Schütt ich mein Herz bei dir aus,</w:t>
      </w:r>
      <w:r>
        <w:br/>
        <w:t>Wollte gerne mit der Herde</w:t>
      </w:r>
      <w:r>
        <w:br/>
        <w:t>Deiner Kinder in dein Haus;</w:t>
      </w:r>
      <w:r>
        <w:br/>
        <w:t>Ja, in dein Haus wollt ich gern</w:t>
      </w:r>
      <w:r>
        <w:br/>
        <w:t>Gehen und dir, meinem Herrn,</w:t>
      </w:r>
      <w:r>
        <w:br/>
        <w:t>In der Schar, die Opfer bringen,</w:t>
      </w:r>
      <w:r>
        <w:br/>
        <w:t>Mit erhabner Stimme singen.</w:t>
      </w:r>
    </w:p>
    <w:p w14:paraId="2C1E517E" w14:textId="77777777" w:rsidR="004E61F0" w:rsidRDefault="004E61F0" w:rsidP="004E61F0">
      <w:pPr>
        <w:pStyle w:val="StandardWeb"/>
      </w:pPr>
      <w:r>
        <w:t>4. Was bist du so hoch betrübet</w:t>
      </w:r>
      <w:r>
        <w:br/>
        <w:t>Und voll Unruh, meine Seel?</w:t>
      </w:r>
      <w:r>
        <w:br/>
        <w:t>Harr auf Gott, der herzlich liebet</w:t>
      </w:r>
      <w:r>
        <w:br/>
        <w:t>Und wohl siehet, was dich quäl.</w:t>
      </w:r>
      <w:r>
        <w:br/>
        <w:t>Ei, ich werd ihm dennoch hier</w:t>
      </w:r>
      <w:r>
        <w:br/>
        <w:t>Froh danken, daß er mir,</w:t>
      </w:r>
      <w:r>
        <w:br/>
        <w:t>Wenn mein Herz ich zu ihm richte,</w:t>
      </w:r>
      <w:r>
        <w:br/>
        <w:t>Hilft mit seinem Angesichte.</w:t>
      </w:r>
    </w:p>
    <w:p w14:paraId="222925EB" w14:textId="77777777" w:rsidR="004E61F0" w:rsidRDefault="004E61F0" w:rsidP="004E61F0">
      <w:pPr>
        <w:pStyle w:val="StandardWeb"/>
      </w:pPr>
      <w:r>
        <w:t>5. Mein Gott, ich bin voller Schande,</w:t>
      </w:r>
      <w:r>
        <w:br/>
        <w:t>Meine Seele voller Leid,</w:t>
      </w:r>
      <w:r>
        <w:br/>
        <w:t>Darum denk ich dein im Lande</w:t>
      </w:r>
      <w:r>
        <w:br/>
        <w:t>Bei dem Jordan an der Seit,</w:t>
      </w:r>
      <w:r>
        <w:br/>
        <w:t>Da Hermonim hoch herfür</w:t>
      </w:r>
      <w:r>
        <w:br/>
        <w:t>Und hingegen meine Zier,</w:t>
      </w:r>
      <w:r>
        <w:br/>
        <w:t>Zion, ein klein wenig steiget</w:t>
      </w:r>
      <w:r>
        <w:br/>
        <w:t>Und dir Kron und Zepter neiget.</w:t>
      </w:r>
    </w:p>
    <w:p w14:paraId="1FA0655D" w14:textId="77777777" w:rsidR="004E61F0" w:rsidRDefault="004E61F0" w:rsidP="004E61F0">
      <w:pPr>
        <w:pStyle w:val="StandardWeb"/>
      </w:pPr>
      <w:r>
        <w:t>6. Deines Zornes Fluten sausen</w:t>
      </w:r>
      <w:r>
        <w:br/>
        <w:t>Mit Gewalt auf mich daher;</w:t>
      </w:r>
      <w:r>
        <w:br/>
        <w:t>Dein Gericht und Eifer brausen</w:t>
      </w:r>
      <w:r>
        <w:br/>
        <w:t>Wie das tiefe weite Meer;</w:t>
      </w:r>
      <w:r>
        <w:br/>
        <w:t>Deine Wellen heben sich</w:t>
      </w:r>
      <w:r>
        <w:br/>
        <w:t>Hoch empor und haben mich</w:t>
      </w:r>
      <w:r>
        <w:br/>
        <w:t>Mit ergrimmten Wasserwogen</w:t>
      </w:r>
      <w:r>
        <w:br/>
        <w:t>Fast zu Grund hinabgezogen.</w:t>
      </w:r>
    </w:p>
    <w:p w14:paraId="675D7514" w14:textId="77777777" w:rsidR="004E61F0" w:rsidRDefault="004E61F0" w:rsidP="004E61F0">
      <w:pPr>
        <w:pStyle w:val="StandardWeb"/>
      </w:pPr>
      <w:r>
        <w:t>7. Gott der Herr hat mir versprochen,</w:t>
      </w:r>
      <w:r>
        <w:br/>
        <w:t>Wenn es Tag ist, seine Güt,</w:t>
      </w:r>
      <w:r>
        <w:br/>
        <w:t>Und wann sich die Sonn verkrochen,</w:t>
      </w:r>
      <w:r>
        <w:br/>
        <w:t>Heb ich zu ihm mein Gemüt,</w:t>
      </w:r>
      <w:r>
        <w:br/>
        <w:t>Spreche: `Du mein Fels und Stein,</w:t>
      </w:r>
      <w:r>
        <w:br/>
        <w:t>Gegen welchen alles klein,</w:t>
      </w:r>
      <w:r>
        <w:br/>
        <w:t>Dem ich in dem Schoß gesessen,</w:t>
      </w:r>
      <w:r>
        <w:br/>
        <w:t>Warum hast du mein vergessen!</w:t>
      </w:r>
    </w:p>
    <w:p w14:paraId="0761675F" w14:textId="77777777" w:rsidR="004E61F0" w:rsidRDefault="004E61F0" w:rsidP="004E61F0">
      <w:pPr>
        <w:pStyle w:val="StandardWeb"/>
      </w:pPr>
      <w:r>
        <w:t>8. Warum muß ich gehn und weinen</w:t>
      </w:r>
      <w:r>
        <w:br/>
        <w:t>Über meiner Feinde Wort?</w:t>
      </w:r>
      <w:r>
        <w:br/>
        <w:t>Es ist mir in meinen Beinen</w:t>
      </w:r>
      <w:r>
        <w:br/>
        <w:t>Durch und durch als wie ein Mord,</w:t>
      </w:r>
      <w:r>
        <w:br/>
        <w:t>Wenn sie sagen: `Wo ist nun</w:t>
      </w:r>
      <w:r>
        <w:br/>
        <w:t>Dein Gott und sein großes Tun?</w:t>
      </w:r>
      <w:r>
        <w:br/>
        <w:t>Davon, wenn du sicher lagest,</w:t>
      </w:r>
      <w:r>
        <w:br/>
        <w:t>Du so viel zu rühmen pflagest.</w:t>
      </w:r>
    </w:p>
    <w:p w14:paraId="3EC75897" w14:textId="77777777" w:rsidR="004E61F0" w:rsidRDefault="004E61F0" w:rsidP="004E61F0">
      <w:pPr>
        <w:pStyle w:val="StandardWeb"/>
      </w:pPr>
      <w:r>
        <w:t>9. Was bist du so hoch betrübet</w:t>
      </w:r>
      <w:r>
        <w:br/>
        <w:t>Und voll Unruh, meine Seel?</w:t>
      </w:r>
      <w:r>
        <w:br/>
        <w:t>Harr auf Gott, der herzlich liebet</w:t>
      </w:r>
      <w:r>
        <w:br/>
        <w:t>Und wohl siehet, was dich quäl!</w:t>
      </w:r>
      <w:r>
        <w:br/>
        <w:t>Ei, ich werd ihm dennoch hier</w:t>
      </w:r>
      <w:r>
        <w:br/>
        <w:t>Fröhlich danken für und für,</w:t>
      </w:r>
      <w:r>
        <w:br/>
        <w:t>Daß er meinem Angesichte</w:t>
      </w:r>
      <w:r>
        <w:br/>
        <w:t>Sich selbst gibt zum Heil und Lichte.</w:t>
      </w:r>
    </w:p>
    <w:p w14:paraId="5857D5D2" w14:textId="1F004969" w:rsidR="00833CF4" w:rsidRDefault="00833CF4" w:rsidP="005E7400">
      <w:pPr>
        <w:pStyle w:val="berschrift1"/>
      </w:pPr>
      <w:r>
        <w:rPr>
          <w:rStyle w:val="screen-reader-text"/>
        </w:rPr>
        <w:t>Wie ist es möglich, höchstes Licht</w:t>
      </w:r>
      <w:r>
        <w:t xml:space="preserve"> </w:t>
      </w:r>
    </w:p>
    <w:p w14:paraId="36C35492" w14:textId="77777777" w:rsidR="00833CF4" w:rsidRDefault="00833CF4" w:rsidP="005E7400">
      <w:pPr>
        <w:pStyle w:val="StandardWeb"/>
      </w:pPr>
      <w:r>
        <w:t>Wie ist es möglich, höchstes Licht,</w:t>
      </w:r>
      <w:r>
        <w:br/>
        <w:t>Daß, weil vor deinem Angesicht</w:t>
      </w:r>
      <w:r>
        <w:br/>
        <w:t>Doch alles muß erblassen,</w:t>
      </w:r>
      <w:r>
        <w:br/>
        <w:t>Ich und armes Fleisch und Blut</w:t>
      </w:r>
      <w:r>
        <w:br/>
        <w:t>Dir zu entgegen einen Mut</w:t>
      </w:r>
      <w:r>
        <w:br/>
        <w:t>Und Herze sollten lassen!</w:t>
      </w:r>
    </w:p>
    <w:p w14:paraId="7E903D9A" w14:textId="77777777" w:rsidR="00833CF4" w:rsidRDefault="00833CF4" w:rsidP="005E7400">
      <w:pPr>
        <w:pStyle w:val="StandardWeb"/>
      </w:pPr>
      <w:r>
        <w:t>Was bin ich mehr als Erd und Staub?</w:t>
      </w:r>
      <w:r>
        <w:br/>
        <w:t>Was ist mein Leib als Gras und Laub?</w:t>
      </w:r>
      <w:r>
        <w:br/>
        <w:t>Was taugt mein ganzes Leben?</w:t>
      </w:r>
      <w:r>
        <w:br/>
        <w:t>Was kann ich, wenn ich alles kann?</w:t>
      </w:r>
      <w:r>
        <w:br/>
        <w:t>Was hab und trag ich um und an,</w:t>
      </w:r>
      <w:r>
        <w:br/>
        <w:t>Als was du mir gegeben?</w:t>
      </w:r>
    </w:p>
    <w:p w14:paraId="7E98319B" w14:textId="77777777" w:rsidR="00833CF4" w:rsidRDefault="00833CF4" w:rsidP="005E7400">
      <w:pPr>
        <w:pStyle w:val="StandardWeb"/>
      </w:pPr>
      <w:r>
        <w:t>Ich bin ein arme Mad und Wurm,</w:t>
      </w:r>
      <w:r>
        <w:br/>
        <w:t>Ein Strohhalm, den ein kleiner Sturm</w:t>
      </w:r>
      <w:r>
        <w:br/>
        <w:t>Gar leichtlich hin kann treiben,</w:t>
      </w:r>
      <w:r>
        <w:br/>
        <w:t>Wenn deine Hand, die alles trägt,</w:t>
      </w:r>
      <w:r>
        <w:br/>
        <w:t>Mich nur ein wenig trifft und schlägt,</w:t>
      </w:r>
      <w:r>
        <w:br/>
        <w:t>So weiß ich nicht zu bleiben.</w:t>
      </w:r>
    </w:p>
    <w:p w14:paraId="2FB40078" w14:textId="77777777" w:rsidR="00833CF4" w:rsidRDefault="00833CF4" w:rsidP="005E7400">
      <w:pPr>
        <w:pStyle w:val="StandardWeb"/>
      </w:pPr>
      <w:r>
        <w:t>Herr, ich bin nichts! Du aber bist</w:t>
      </w:r>
      <w:r>
        <w:br/>
        <w:t>Der Mann, der alles hat und ist,</w:t>
      </w:r>
      <w:r>
        <w:br/>
        <w:t>In dir steht all mein Weisen:</w:t>
      </w:r>
      <w:r>
        <w:br/>
        <w:t>Wo du mit dein er Hand mich schreckt,</w:t>
      </w:r>
      <w:r>
        <w:br/>
        <w:t>Und nicht mit Huld und Gnaden deckst,</w:t>
      </w:r>
      <w:r>
        <w:br/>
        <w:t>So mag ich nicht genesen.</w:t>
      </w:r>
    </w:p>
    <w:p w14:paraId="2782CA7F" w14:textId="77777777" w:rsidR="00833CF4" w:rsidRDefault="00833CF4" w:rsidP="005E7400">
      <w:pPr>
        <w:pStyle w:val="StandardWeb"/>
      </w:pPr>
      <w:r>
        <w:t>Du bist getreu, ich ungerecht,</w:t>
      </w:r>
      <w:r>
        <w:br/>
        <w:t>Du fromm, ich gar ein böser Knecht</w:t>
      </w:r>
      <w:r>
        <w:br/>
        <w:t>Und muß mich wahrlich schämen,</w:t>
      </w:r>
      <w:r>
        <w:br/>
        <w:t>Daß ich bei solchem schnöden Stand</w:t>
      </w:r>
      <w:r>
        <w:br/>
        <w:t>Aus deiner milden Vaterhand</w:t>
      </w:r>
      <w:r>
        <w:br/>
        <w:t>Ein einziges Gut sollt nehmen.</w:t>
      </w:r>
    </w:p>
    <w:p w14:paraId="5F9F27E0" w14:textId="77777777" w:rsidR="00833CF4" w:rsidRDefault="00833CF4" w:rsidP="005E7400">
      <w:pPr>
        <w:pStyle w:val="StandardWeb"/>
      </w:pPr>
      <w:r>
        <w:t>Ich habe dir von Jugend an</w:t>
      </w:r>
      <w:r>
        <w:br/>
        <w:t>Nichts andres als Verdruß getan,</w:t>
      </w:r>
      <w:r>
        <w:br/>
        <w:t>Bin Sünden voll geboren;</w:t>
      </w:r>
      <w:r>
        <w:br/>
        <w:t>Und wo du nicht durch deine Treu</w:t>
      </w:r>
      <w:r>
        <w:br/>
        <w:t>Mich wieder machest los und frei,</w:t>
      </w:r>
      <w:r>
        <w:br/>
        <w:t>So wär ich gar verloren.</w:t>
      </w:r>
    </w:p>
    <w:p w14:paraId="77C9AFFC" w14:textId="77777777" w:rsidR="00833CF4" w:rsidRDefault="00833CF4" w:rsidP="005E7400">
      <w:pPr>
        <w:pStyle w:val="StandardWeb"/>
      </w:pPr>
      <w:r>
        <w:t>Drum sei das Rühmen fern von mir,</w:t>
      </w:r>
      <w:r>
        <w:br/>
        <w:t>Was dir gebührt, das geb ich dir,</w:t>
      </w:r>
      <w:r>
        <w:br/>
        <w:t>Du bist allein zu ehren.</w:t>
      </w:r>
      <w:r>
        <w:br/>
        <w:t>Ach laß, Herr Jesu, meinen Geist</w:t>
      </w:r>
      <w:r>
        <w:br/>
        <w:t>Und was aus meinem Geiste fleußt,</w:t>
      </w:r>
      <w:r>
        <w:br/>
        <w:t>Zu dir sich allzeit kehren!</w:t>
      </w:r>
    </w:p>
    <w:p w14:paraId="0F71612B" w14:textId="77777777" w:rsidR="00833CF4" w:rsidRDefault="00833CF4" w:rsidP="005E7400">
      <w:pPr>
        <w:pStyle w:val="StandardWeb"/>
      </w:pPr>
      <w:r>
        <w:t>Auch wenn ich gleich was wohl gemacht,</w:t>
      </w:r>
      <w:r>
        <w:br/>
        <w:t>So hab ichs doch nicht selbst verbracht,</w:t>
      </w:r>
      <w:r>
        <w:br/>
        <w:t>Aus dir ist es entsprungen;</w:t>
      </w:r>
      <w:r>
        <w:br/>
        <w:t>Dir sei auch dafür Ehr und Dank,</w:t>
      </w:r>
      <w:r>
        <w:br/>
        <w:t>Mein Heiland, all mein Leben lang</w:t>
      </w:r>
      <w:r>
        <w:br/>
        <w:t>Und Lob und Preis gesungen.</w:t>
      </w:r>
    </w:p>
    <w:p w14:paraId="58787885" w14:textId="77777777" w:rsidR="004E61F0" w:rsidRDefault="004E61F0" w:rsidP="004E61F0">
      <w:pPr>
        <w:pStyle w:val="berschrift1"/>
      </w:pPr>
      <w:r w:rsidRPr="003F746E">
        <w:t>Wie ist so groß und schwer die Last</w:t>
      </w:r>
      <w:r>
        <w:t xml:space="preserve"> </w:t>
      </w:r>
    </w:p>
    <w:p w14:paraId="20B45CDC" w14:textId="77777777" w:rsidR="004E61F0" w:rsidRDefault="004E61F0" w:rsidP="004E61F0">
      <w:pPr>
        <w:pStyle w:val="StandardWeb"/>
      </w:pPr>
      <w:r>
        <w:t>1. Wie ist so groß und schwer die Last,</w:t>
      </w:r>
      <w:r>
        <w:br/>
        <w:t>Die du uns aufgeleget hast,</w:t>
      </w:r>
      <w:r>
        <w:br/>
        <w:t>O aller Götter Gott!</w:t>
      </w:r>
      <w:r>
        <w:br/>
        <w:t>Gott, der du streng und eifrig bist</w:t>
      </w:r>
      <w:r>
        <w:br/>
        <w:t>Dem, der nicht fromm und heilig ist.</w:t>
      </w:r>
    </w:p>
    <w:p w14:paraId="425B35E5" w14:textId="77777777" w:rsidR="004E61F0" w:rsidRDefault="004E61F0" w:rsidP="004E61F0">
      <w:pPr>
        <w:pStyle w:val="StandardWeb"/>
      </w:pPr>
      <w:r>
        <w:t>2. Die Last, die ist die Kriegsflut,</w:t>
      </w:r>
      <w:r>
        <w:br/>
        <w:t>So jetzt die Welt mit totem Blut</w:t>
      </w:r>
      <w:r>
        <w:br/>
        <w:t>Und heißen Tränen füllt;</w:t>
      </w:r>
      <w:r>
        <w:br/>
        <w:t>Es ist das Feur, das hitzt und brennt,</w:t>
      </w:r>
      <w:r>
        <w:br/>
        <w:t>So weit fast Sonn und Mond sich wendt.</w:t>
      </w:r>
    </w:p>
    <w:p w14:paraId="402F6117" w14:textId="77777777" w:rsidR="004E61F0" w:rsidRDefault="004E61F0" w:rsidP="004E61F0">
      <w:pPr>
        <w:pStyle w:val="StandardWeb"/>
      </w:pPr>
      <w:r>
        <w:t>3. Groß ist die Last, doch ist dabei</w:t>
      </w:r>
      <w:r>
        <w:br/>
        <w:t>Dein starker Schutz und Vatertreu</w:t>
      </w:r>
      <w:r>
        <w:br/>
        <w:t>Uns gar nicht unbekannt:</w:t>
      </w:r>
      <w:r>
        <w:br/>
        <w:t>Du strafst, und mitten in dem Leid</w:t>
      </w:r>
      <w:r>
        <w:br/>
        <w:t>Erzeigst du Lieb und Freundlichkeit.</w:t>
      </w:r>
    </w:p>
    <w:p w14:paraId="74AC9375" w14:textId="77777777" w:rsidR="004E61F0" w:rsidRDefault="004E61F0" w:rsidP="004E61F0">
      <w:pPr>
        <w:pStyle w:val="StandardWeb"/>
      </w:pPr>
      <w:r>
        <w:t>4. Wir unsers Teils sind dir verpflicht´t</w:t>
      </w:r>
      <w:r>
        <w:br/>
        <w:t>Dafür, daß du dein Heil und Licht</w:t>
      </w:r>
      <w:r>
        <w:br/>
        <w:t>Uns niemals ganz versagt;</w:t>
      </w:r>
      <w:r>
        <w:br/>
        <w:t>Viel andre hast du abgelohnt,</w:t>
      </w:r>
      <w:r>
        <w:br/>
        <w:t>Uns hast du ja noch oft verschont.</w:t>
      </w:r>
    </w:p>
    <w:p w14:paraId="1BA1E31F" w14:textId="77777777" w:rsidR="004E61F0" w:rsidRDefault="004E61F0" w:rsidP="004E61F0">
      <w:pPr>
        <w:pStyle w:val="StandardWeb"/>
      </w:pPr>
      <w:r>
        <w:t>5. Wie manchmal hat sich hier und dar</w:t>
      </w:r>
      <w:r>
        <w:br/>
        <w:t>Ein großes Wetter der Gefahr</w:t>
      </w:r>
      <w:r>
        <w:br/>
        <w:t>Um uns gezogen auf;</w:t>
      </w:r>
      <w:r>
        <w:br/>
        <w:t>Dein Hand, die Erd und Himmel trägt,</w:t>
      </w:r>
      <w:r>
        <w:br/>
        <w:t>Hat Sturm und Wetter beigelegt.</w:t>
      </w:r>
    </w:p>
    <w:p w14:paraId="2C92DA3B" w14:textId="77777777" w:rsidR="004E61F0" w:rsidRDefault="004E61F0" w:rsidP="004E61F0">
      <w:pPr>
        <w:pStyle w:val="StandardWeb"/>
      </w:pPr>
      <w:r>
        <w:t>6. Wie oftmals hat bei Tag und Nacht</w:t>
      </w:r>
      <w:r>
        <w:br/>
        <w:t>Der Feinde List und große Macht</w:t>
      </w:r>
      <w:r>
        <w:br/>
        <w:t>Uns, deine Herd umringt;</w:t>
      </w:r>
      <w:r>
        <w:br/>
        <w:t>Du aber, o du treuer Hirt</w:t>
      </w:r>
      <w:r>
        <w:br/>
        <w:t>Hast unserm Wolf zurückgeführt.</w:t>
      </w:r>
    </w:p>
    <w:p w14:paraId="18CAC53B" w14:textId="77777777" w:rsidR="004E61F0" w:rsidRDefault="004E61F0" w:rsidP="004E61F0">
      <w:pPr>
        <w:pStyle w:val="StandardWeb"/>
      </w:pPr>
      <w:r>
        <w:t>7. Viel unsrer Brüder sind geplagt,</w:t>
      </w:r>
      <w:r>
        <w:br/>
        <w:t>Von Haus und Hof dazu verjagt:</w:t>
      </w:r>
      <w:r>
        <w:br/>
        <w:t>Wir aber haben noch</w:t>
      </w:r>
      <w:r>
        <w:br/>
        <w:t>Beim Weinstock und beim Feigenbaum</w:t>
      </w:r>
      <w:r>
        <w:br/>
        <w:t>Ein jeder seinen Sitz und Raum.</w:t>
      </w:r>
    </w:p>
    <w:p w14:paraId="35FD19F6" w14:textId="77777777" w:rsidR="004E61F0" w:rsidRDefault="004E61F0" w:rsidP="004E61F0">
      <w:pPr>
        <w:pStyle w:val="StandardWeb"/>
      </w:pPr>
      <w:r>
        <w:t>8. Sieh an, mein Herr, wie Stadt und Land</w:t>
      </w:r>
      <w:r>
        <w:br/>
        <w:t>An vielen Orten ist gewandt</w:t>
      </w:r>
      <w:r>
        <w:br/>
        <w:t>Zum tiefen Untergang;</w:t>
      </w:r>
      <w:r>
        <w:br/>
        <w:t>Der Menschen Hütten sind zerstört,</w:t>
      </w:r>
      <w:r>
        <w:br/>
        <w:t>Die Gotteshäuser umgekehrt.</w:t>
      </w:r>
    </w:p>
    <w:p w14:paraId="49D9CEAE" w14:textId="77777777" w:rsidR="004E61F0" w:rsidRDefault="004E61F0" w:rsidP="004E61F0">
      <w:pPr>
        <w:pStyle w:val="StandardWeb"/>
      </w:pPr>
      <w:r>
        <w:t>9. Bei uns ist ja noch Polizei,</w:t>
      </w:r>
      <w:r>
        <w:br/>
        <w:t>Auch leisten wir noch ohne Scheu</w:t>
      </w:r>
      <w:r>
        <w:br/>
        <w:t>Dem Herren seinen Dienst;</w:t>
      </w:r>
      <w:r>
        <w:br/>
        <w:t>Man lehrt und hört ja fort und fort</w:t>
      </w:r>
      <w:r>
        <w:br/>
        <w:t>Alltäglich bei uns Gottes Wort.</w:t>
      </w:r>
    </w:p>
    <w:p w14:paraId="43DABAA8" w14:textId="77777777" w:rsidR="004E61F0" w:rsidRDefault="004E61F0" w:rsidP="004E61F0">
      <w:pPr>
        <w:pStyle w:val="StandardWeb"/>
      </w:pPr>
      <w:r>
        <w:t>10. Wer dieses nun nicht will verstehn,</w:t>
      </w:r>
      <w:r>
        <w:br/>
        <w:t>Läßts in die Luft und Winde gehn</w:t>
      </w:r>
      <w:r>
        <w:br/>
        <w:t>Und bei so hellem Licht</w:t>
      </w:r>
      <w:r>
        <w:br/>
        <w:t>Nicht Gottes Gnad und Güt erkennt,</w:t>
      </w:r>
      <w:r>
        <w:br/>
        <w:t>Der ist fürwahr durchaus verblendt.</w:t>
      </w:r>
    </w:p>
    <w:p w14:paraId="3937A9E1" w14:textId="77777777" w:rsidR="004E61F0" w:rsidRDefault="004E61F0" w:rsidP="004E61F0">
      <w:pPr>
        <w:pStyle w:val="StandardWeb"/>
      </w:pPr>
      <w:r>
        <w:t>11. O frommer Gott, nimm von uns hin</w:t>
      </w:r>
      <w:r>
        <w:br/>
        <w:t>Solch Unvernunft, richt unsern Sinn,</w:t>
      </w:r>
      <w:r>
        <w:br/>
        <w:t>Daß wir zur Dankbarkeit</w:t>
      </w:r>
      <w:r>
        <w:br/>
        <w:t>Mit Lobgesang und süßem Ton</w:t>
      </w:r>
      <w:r>
        <w:br/>
        <w:t>Uns finden stets vor deinem Thron.</w:t>
      </w:r>
    </w:p>
    <w:p w14:paraId="277CF754" w14:textId="0B30A858" w:rsidR="004E61F0" w:rsidRDefault="004E61F0" w:rsidP="004E61F0">
      <w:pPr>
        <w:pStyle w:val="StandardWeb"/>
      </w:pPr>
      <w:r>
        <w:t>12. Nicht unserm Werk, nicht unserm Tun,</w:t>
      </w:r>
      <w:r>
        <w:br/>
        <w:t>Allein dir, dir, o Gnadenbrunn,</w:t>
      </w:r>
      <w:r>
        <w:br/>
        <w:t>Gebührt all Ehr und Ruhm.</w:t>
      </w:r>
      <w:r>
        <w:br/>
        <w:t>Wir haben Zorn und Tod verschuldt,</w:t>
      </w:r>
      <w:r>
        <w:br/>
        <w:t xml:space="preserve">Du zahlest uns mit Lieb und </w:t>
      </w:r>
      <w:r w:rsidR="00937706">
        <w:t>Huld</w:t>
      </w:r>
      <w:r>
        <w:t>.</w:t>
      </w:r>
    </w:p>
    <w:p w14:paraId="00291C26" w14:textId="77777777" w:rsidR="004E61F0" w:rsidRDefault="004E61F0" w:rsidP="004E61F0">
      <w:pPr>
        <w:pStyle w:val="StandardWeb"/>
      </w:pPr>
      <w:r>
        <w:t>13. Laß diese Lieb, als eine Glut,</w:t>
      </w:r>
      <w:r>
        <w:br/>
        <w:t>In uns entzünden Herz und Mut,</w:t>
      </w:r>
      <w:r>
        <w:br/>
        <w:t>Gib engeliche Brunst,</w:t>
      </w:r>
      <w:r>
        <w:br/>
        <w:t>Daß alle unsre Äderlein</w:t>
      </w:r>
      <w:r>
        <w:br/>
        <w:t>Zu singen dir bereitet sein.</w:t>
      </w:r>
    </w:p>
    <w:p w14:paraId="44298DFC" w14:textId="77777777" w:rsidR="004E61F0" w:rsidRDefault="004E61F0" w:rsidP="004E61F0">
      <w:pPr>
        <w:pStyle w:val="StandardWeb"/>
      </w:pPr>
      <w:r>
        <w:t>14. Laß auch einmal nach so viel Leid</w:t>
      </w:r>
      <w:r>
        <w:br/>
        <w:t>Uns wieder scheinen unsre Freud,</w:t>
      </w:r>
      <w:r>
        <w:br/>
        <w:t>Des Friedens Angesicht,</w:t>
      </w:r>
      <w:r>
        <w:br/>
        <w:t>Das mancher Mensch noch nie einmal</w:t>
      </w:r>
      <w:r>
        <w:br/>
        <w:t>Geschaut in diesem Jammertal.</w:t>
      </w:r>
    </w:p>
    <w:p w14:paraId="0938CE86" w14:textId="77777777" w:rsidR="004E61F0" w:rsidRDefault="004E61F0" w:rsidP="004E61F0">
      <w:pPr>
        <w:pStyle w:val="StandardWeb"/>
      </w:pPr>
      <w:r>
        <w:t>15. Sind wir nichts wert, so sieh doch an</w:t>
      </w:r>
      <w:r>
        <w:br/>
        <w:t>Die, so kein Unrecht je getan,</w:t>
      </w:r>
      <w:r>
        <w:br/>
        <w:t>Die kleinen Kinderlein;</w:t>
      </w:r>
      <w:r>
        <w:br/>
        <w:t>Solln sie denn in der Wiegen noch</w:t>
      </w:r>
      <w:r>
        <w:br/>
        <w:t>Mittragen solches schweres Joch?</w:t>
      </w:r>
    </w:p>
    <w:p w14:paraId="6357A19A" w14:textId="77777777" w:rsidR="004E61F0" w:rsidRDefault="004E61F0" w:rsidP="004E61F0">
      <w:pPr>
        <w:pStyle w:val="StandardWeb"/>
      </w:pPr>
      <w:r>
        <w:t>16. Erbarm dich, o barmherzigs Herz,</w:t>
      </w:r>
      <w:r>
        <w:br/>
        <w:t>So vieler Seufzer, die Schmerz</w:t>
      </w:r>
      <w:r>
        <w:br/>
        <w:t>Uns aus dem Herzen zwingt.</w:t>
      </w:r>
      <w:r>
        <w:br/>
        <w:t>Du bist ja Gott uns nicht ein Stein,</w:t>
      </w:r>
      <w:r>
        <w:br/>
        <w:t>Wie kannst du denn so harte sein?</w:t>
      </w:r>
    </w:p>
    <w:p w14:paraId="33DF7041" w14:textId="77777777" w:rsidR="004E61F0" w:rsidRDefault="004E61F0" w:rsidP="004E61F0">
      <w:pPr>
        <w:pStyle w:val="StandardWeb"/>
      </w:pPr>
      <w:r>
        <w:t>17. Wir sind an bösen Wunden krank,</w:t>
      </w:r>
      <w:r>
        <w:br/>
        <w:t>Voll Eiter, Striemen, Kot und Stank,</w:t>
      </w:r>
      <w:r>
        <w:br/>
        <w:t>Du Herr bist unser Arzt!</w:t>
      </w:r>
      <w:r>
        <w:br/>
        <w:t>Geuß ein, geuß ein dein Gnadenöl,</w:t>
      </w:r>
      <w:r>
        <w:br/>
        <w:t>So wird geheilet Leib und Seel.</w:t>
      </w:r>
    </w:p>
    <w:p w14:paraId="1DE24941" w14:textId="77777777" w:rsidR="004E61F0" w:rsidRDefault="004E61F0" w:rsidP="004E61F0">
      <w:pPr>
        <w:pStyle w:val="StandardWeb"/>
      </w:pPr>
      <w:r>
        <w:t>18. Nun, du wirsts tun, das glauben wir,</w:t>
      </w:r>
      <w:r>
        <w:br/>
        <w:t>Obgleich noch wenig scheinen für</w:t>
      </w:r>
      <w:r>
        <w:br/>
        <w:t>Die Mittel in der Welt.</w:t>
      </w:r>
      <w:r>
        <w:br/>
        <w:t>Wenn alle Menschen stille stehn,</w:t>
      </w:r>
      <w:r>
        <w:br/>
        <w:t>Dann pflegt dein Helfen anzugehn.</w:t>
      </w:r>
    </w:p>
    <w:p w14:paraId="4DB2D3E9" w14:textId="77777777" w:rsidR="004E61F0" w:rsidRPr="003F746E" w:rsidRDefault="00C749AF" w:rsidP="004E61F0">
      <w:pPr>
        <w:pStyle w:val="berschrift1"/>
        <w:rPr>
          <w:sz w:val="24"/>
          <w:szCs w:val="24"/>
        </w:rPr>
      </w:pPr>
      <w:hyperlink r:id="rId16" w:history="1">
        <w:r w:rsidR="004E61F0" w:rsidRPr="003F746E">
          <w:rPr>
            <w:color w:val="auto"/>
          </w:rPr>
          <w:t>Wie lang, o Herr, wie lange soll</w:t>
        </w:r>
      </w:hyperlink>
      <w:r w:rsidR="004E61F0">
        <w:t xml:space="preserve"> </w:t>
      </w:r>
    </w:p>
    <w:p w14:paraId="607874A0" w14:textId="77777777" w:rsidR="004E61F0" w:rsidRDefault="004E61F0" w:rsidP="004E61F0">
      <w:pPr>
        <w:pStyle w:val="StandardWeb"/>
      </w:pPr>
      <w:r>
        <w:t>1. Wie lang, o Herr, Wie lange soll</w:t>
      </w:r>
      <w:r>
        <w:br/>
        <w:t>Dein Herze mein vergessen?</w:t>
      </w:r>
      <w:r>
        <w:br/>
        <w:t>Wie lange soll ich Jammers voll</w:t>
      </w:r>
      <w:r>
        <w:br/>
        <w:t>Mein Brot mit Tränen essen?</w:t>
      </w:r>
      <w:r>
        <w:br/>
        <w:t>Wie lange willst du nicht</w:t>
      </w:r>
      <w:r>
        <w:br/>
        <w:t>Mir dein Angesicht</w:t>
      </w:r>
      <w:r>
        <w:br/>
        <w:t>Zu schauen reichen dar?</w:t>
      </w:r>
      <w:r>
        <w:br/>
        <w:t>Willst du denn ganz und gar</w:t>
      </w:r>
      <w:r>
        <w:br/>
        <w:t>Dich nun vor mir verbergen?</w:t>
      </w:r>
    </w:p>
    <w:p w14:paraId="081EF5F2" w14:textId="77777777" w:rsidR="004E61F0" w:rsidRDefault="004E61F0" w:rsidP="004E61F0">
      <w:pPr>
        <w:pStyle w:val="StandardWeb"/>
      </w:pPr>
      <w:r>
        <w:t>2. Wie lange soll die Trauerhöhl</w:t>
      </w:r>
      <w:r>
        <w:br/>
        <w:t>In Sorgen ich besitzen?</w:t>
      </w:r>
      <w:r>
        <w:br/>
        <w:t>Wie lange soll mein arme Seel</w:t>
      </w:r>
      <w:r>
        <w:br/>
        <w:t>In diesem Bade schwitzen?</w:t>
      </w:r>
      <w:r>
        <w:br/>
        <w:t>Soll ich denn alle Tag</w:t>
      </w:r>
      <w:r>
        <w:br/>
        <w:t>Immer lauter Plag,</w:t>
      </w:r>
      <w:r>
        <w:br/>
        <w:t>Die Welt im Gegenteil</w:t>
      </w:r>
      <w:r>
        <w:br/>
        <w:t>Nur immer lauter Heil</w:t>
      </w:r>
      <w:r>
        <w:br/>
        <w:t>Nach ihrem Wunsche habe?</w:t>
      </w:r>
    </w:p>
    <w:p w14:paraId="26CDF3E5" w14:textId="5377C875" w:rsidR="004E61F0" w:rsidRDefault="004E61F0" w:rsidP="004E61F0">
      <w:pPr>
        <w:pStyle w:val="StandardWeb"/>
      </w:pPr>
      <w:r>
        <w:t>3. Ach, schaue doch von deinem Saal</w:t>
      </w:r>
      <w:r>
        <w:br/>
        <w:t>Und siehe, wie ich leide!</w:t>
      </w:r>
      <w:r>
        <w:br/>
        <w:t>Mein Herzensweh und große Qual</w:t>
      </w:r>
      <w:r>
        <w:br/>
        <w:t>Ist meiner Feinde Freude.</w:t>
      </w:r>
      <w:r>
        <w:br/>
        <w:t>Herr, mein getreuer Hort,</w:t>
      </w:r>
      <w:r>
        <w:br/>
        <w:t>Hör an meine Wort,</w:t>
      </w:r>
      <w:r>
        <w:br/>
        <w:t xml:space="preserve">Die ich, </w:t>
      </w:r>
      <w:r w:rsidR="00937706">
        <w:t>durch</w:t>
      </w:r>
      <w:r>
        <w:t xml:space="preserve"> Trübsal hier</w:t>
      </w:r>
      <w:r>
        <w:br/>
        <w:t>Gepresset, schütt herfür;</w:t>
      </w:r>
      <w:r>
        <w:br/>
        <w:t>Laß dein erweichen!</w:t>
      </w:r>
    </w:p>
    <w:p w14:paraId="46126DC2" w14:textId="77777777" w:rsidR="004E61F0" w:rsidRDefault="004E61F0" w:rsidP="004E61F0">
      <w:pPr>
        <w:pStyle w:val="StandardWeb"/>
      </w:pPr>
      <w:r>
        <w:t>4. Erleuchte meiner Augen Licht,</w:t>
      </w:r>
      <w:r>
        <w:br/>
        <w:t>Mit deinem Gnadenwinke,</w:t>
      </w:r>
      <w:r>
        <w:br/>
        <w:t>Damit ich in dem Tode nicht</w:t>
      </w:r>
      <w:r>
        <w:br/>
        <w:t>Entschlafe noch versinke!</w:t>
      </w:r>
      <w:r>
        <w:br/>
        <w:t>Gib, daß die böse Rott</w:t>
      </w:r>
      <w:r>
        <w:br/>
        <w:t>Nicht treib ihren Spott</w:t>
      </w:r>
      <w:r>
        <w:br/>
        <w:t>Aus mir und meinem Fall,</w:t>
      </w:r>
      <w:r>
        <w:br/>
        <w:t>Als hätt ich überall</w:t>
      </w:r>
      <w:r>
        <w:br/>
        <w:t>Verspielet und verloren.</w:t>
      </w:r>
    </w:p>
    <w:p w14:paraId="4C0995F3" w14:textId="77777777" w:rsidR="004E61F0" w:rsidRDefault="004E61F0" w:rsidP="004E61F0">
      <w:pPr>
        <w:pStyle w:val="StandardWeb"/>
      </w:pPr>
      <w:r>
        <w:t>5. Ich steh und hoffe steif und fest</w:t>
      </w:r>
      <w:r>
        <w:br/>
        <w:t>Darauf, daß du die Deinen</w:t>
      </w:r>
      <w:r>
        <w:br/>
        <w:t>Nicht endlich untergehen läßt.</w:t>
      </w:r>
      <w:r>
        <w:br/>
        <w:t>Kannsts auch nicht böse meinen;</w:t>
      </w:r>
      <w:r>
        <w:br/>
        <w:t>Obs gleich bisweilen scheint,</w:t>
      </w:r>
      <w:r>
        <w:br/>
        <w:t>Als wärst du uns feind</w:t>
      </w:r>
      <w:r>
        <w:br/>
        <w:t>Und gänzlich abgewendt,</w:t>
      </w:r>
      <w:r>
        <w:br/>
        <w:t>So find ich doch behend</w:t>
      </w:r>
      <w:r>
        <w:br/>
        <w:t>Dein Vaterherze wieder.</w:t>
      </w:r>
    </w:p>
    <w:p w14:paraId="26CA6964" w14:textId="77777777" w:rsidR="004E61F0" w:rsidRDefault="004E61F0" w:rsidP="004E61F0">
      <w:pPr>
        <w:pStyle w:val="StandardWeb"/>
      </w:pPr>
      <w:r>
        <w:t>6. Mein Herze lacht für großer Freud,</w:t>
      </w:r>
      <w:r>
        <w:br/>
        <w:t>Wann ich bei mir bedenke,</w:t>
      </w:r>
      <w:r>
        <w:br/>
        <w:t>Wie herzlich gern in böser Zeit</w:t>
      </w:r>
      <w:r>
        <w:br/>
        <w:t>Dein Herz sich zu uns lenke.</w:t>
      </w:r>
      <w:r>
        <w:br/>
        <w:t>Der Herr ist frommes Muts,</w:t>
      </w:r>
      <w:r>
        <w:br/>
        <w:t>Tut uns nichts als Guts.</w:t>
      </w:r>
      <w:r>
        <w:br/>
        <w:t>Das ist mein Lobgesang,</w:t>
      </w:r>
      <w:r>
        <w:br/>
        <w:t>Den ihm zum Ehrendank</w:t>
      </w:r>
      <w:r>
        <w:br/>
        <w:t xml:space="preserve">Ich hier und dort will singen. </w:t>
      </w:r>
    </w:p>
    <w:p w14:paraId="58C58A8D" w14:textId="77777777" w:rsidR="003F746E" w:rsidRDefault="003F746E" w:rsidP="003F746E">
      <w:pPr>
        <w:pStyle w:val="berschrift1"/>
      </w:pPr>
      <w:r w:rsidRPr="00FD112D">
        <w:t>Wie schön ist’s doch, Herr Jesu Christ</w:t>
      </w:r>
      <w:r>
        <w:t xml:space="preserve"> </w:t>
      </w:r>
    </w:p>
    <w:p w14:paraId="2D6130D8" w14:textId="77777777" w:rsidR="003F746E" w:rsidRDefault="003F746E" w:rsidP="003F746E">
      <w:pPr>
        <w:pStyle w:val="StandardWeb"/>
      </w:pPr>
      <w:r>
        <w:t>Wie schön ist’s doch, Herr Jesu Christ,</w:t>
      </w:r>
      <w:r>
        <w:br/>
        <w:t>Im Stande, da dein Segen ist,</w:t>
      </w:r>
      <w:r>
        <w:br/>
        <w:t>Im Stande heil’ger Ehe!</w:t>
      </w:r>
      <w:r>
        <w:br/>
        <w:t>Wie steigt und neigt sich deine Gab</w:t>
      </w:r>
      <w:r>
        <w:br/>
        <w:t>Und alles Gut so mild herab</w:t>
      </w:r>
      <w:r>
        <w:br/>
        <w:t>Aus deiner heil’gen Höhe,</w:t>
      </w:r>
      <w:r>
        <w:br/>
        <w:t>Wann sich</w:t>
      </w:r>
      <w:r>
        <w:br/>
        <w:t>An dich</w:t>
      </w:r>
      <w:r>
        <w:br/>
        <w:t>Fleißig halten Jung und Alten, die im Orden</w:t>
      </w:r>
      <w:r>
        <w:br/>
        <w:t>Eines Lebens einig worden.</w:t>
      </w:r>
    </w:p>
    <w:p w14:paraId="049B9E59" w14:textId="77777777" w:rsidR="003F746E" w:rsidRDefault="003F746E" w:rsidP="003F746E">
      <w:pPr>
        <w:pStyle w:val="StandardWeb"/>
      </w:pPr>
      <w:r>
        <w:t>2. Wenn Mann und Weib sich wohl begehn</w:t>
      </w:r>
      <w:r>
        <w:br/>
        <w:t>Und unverrückt beisammen stehn</w:t>
      </w:r>
      <w:r>
        <w:br/>
        <w:t>Im Bande reiner Treue,</w:t>
      </w:r>
      <w:r>
        <w:br/>
        <w:t>Da geht das Glück in vollem Lauf,</w:t>
      </w:r>
      <w:r>
        <w:br/>
        <w:t>Da sieht man, wie der Engel Hauf</w:t>
      </w:r>
      <w:r>
        <w:br/>
        <w:t>Im Himmel selbst sich freue.</w:t>
      </w:r>
      <w:r>
        <w:br/>
        <w:t>Kein Sturm,</w:t>
      </w:r>
      <w:r>
        <w:br/>
        <w:t>Kein Wurm</w:t>
      </w:r>
      <w:r>
        <w:br/>
        <w:t>Kann zerschlagen, kann zernagen, was Gott gibet</w:t>
      </w:r>
      <w:r>
        <w:br/>
        <w:t>Dem Paar, das in ihm sich liebet.</w:t>
      </w:r>
    </w:p>
    <w:p w14:paraId="61166192" w14:textId="77777777" w:rsidR="003F746E" w:rsidRDefault="003F746E" w:rsidP="003F746E">
      <w:pPr>
        <w:pStyle w:val="StandardWeb"/>
      </w:pPr>
      <w:r>
        <w:t>3. Vor allen gibt er seine Gnad,</w:t>
      </w:r>
      <w:r>
        <w:br/>
        <w:t>In derer Schoß er früh und spat</w:t>
      </w:r>
      <w:r>
        <w:br/>
        <w:t>Sein Hochgeliebten heget.</w:t>
      </w:r>
      <w:r>
        <w:br/>
        <w:t>Da spannt sein Arm sich täglich aus,</w:t>
      </w:r>
      <w:r>
        <w:br/>
        <w:t>Da faßt er uns und unser Haus</w:t>
      </w:r>
      <w:r>
        <w:br/>
        <w:t>Gleich als ein Vater pfleget.</w:t>
      </w:r>
      <w:r>
        <w:br/>
        <w:t>Da muß</w:t>
      </w:r>
      <w:r>
        <w:br/>
        <w:t>Ein Fuß</w:t>
      </w:r>
      <w:r>
        <w:br/>
        <w:t>Nach dem andern gehn und wandern, bis sie kommen</w:t>
      </w:r>
      <w:r>
        <w:br/>
        <w:t>In das Zelt und Sitz der Frommen.</w:t>
      </w:r>
    </w:p>
    <w:p w14:paraId="32AA0272" w14:textId="77777777" w:rsidR="003F746E" w:rsidRDefault="003F746E" w:rsidP="003F746E">
      <w:pPr>
        <w:pStyle w:val="StandardWeb"/>
      </w:pPr>
      <w:r>
        <w:t>4. Der Mann wird einem Baume gleich,</w:t>
      </w:r>
      <w:r>
        <w:br/>
        <w:t>An Ästen schön, an Zweigen reich;</w:t>
      </w:r>
      <w:r>
        <w:br/>
        <w:t>Das Weib gleich einem Reben,</w:t>
      </w:r>
      <w:r>
        <w:br/>
        <w:t>Der seine Träublein trägt und nährt</w:t>
      </w:r>
      <w:r>
        <w:br/>
        <w:t>Und sich je mehr und mehr vermehrt</w:t>
      </w:r>
      <w:r>
        <w:br/>
        <w:t>Mit Früchten, die da leben.</w:t>
      </w:r>
      <w:r>
        <w:br/>
        <w:t>Wohl dir,</w:t>
      </w:r>
      <w:r>
        <w:br/>
        <w:t>O Zier,</w:t>
      </w:r>
      <w:r>
        <w:br/>
        <w:t>Mannes Sonne, Hauses Wonne, Ehrenkrone!</w:t>
      </w:r>
      <w:r>
        <w:br/>
        <w:t>Gott denkt dein bei seinem Throne.</w:t>
      </w:r>
    </w:p>
    <w:p w14:paraId="3F2C922D" w14:textId="763C4586" w:rsidR="003F746E" w:rsidRDefault="003F746E" w:rsidP="003F746E">
      <w:pPr>
        <w:pStyle w:val="StandardWeb"/>
      </w:pPr>
      <w:r>
        <w:t>5. Dich, dich hat er sich au</w:t>
      </w:r>
      <w:r w:rsidR="00937706">
        <w:t>s</w:t>
      </w:r>
      <w:r>
        <w:t>erkorn,</w:t>
      </w:r>
      <w:r>
        <w:br/>
        <w:t>Daß aus dir ward herausgeborn</w:t>
      </w:r>
      <w:r>
        <w:br/>
        <w:t xml:space="preserve">Das Volk, das sein </w:t>
      </w:r>
      <w:r w:rsidR="00937706">
        <w:t>Re</w:t>
      </w:r>
      <w:r>
        <w:t>ich bauet.</w:t>
      </w:r>
      <w:r>
        <w:br/>
        <w:t>Sein Wunderwerk geht immer fort,</w:t>
      </w:r>
      <w:r>
        <w:br/>
        <w:t>Und seines Mundes starkes Wort</w:t>
      </w:r>
      <w:r>
        <w:br/>
        <w:t>Macht, daß dein Auge schauet</w:t>
      </w:r>
      <w:r>
        <w:br/>
        <w:t>Schöne</w:t>
      </w:r>
      <w:r>
        <w:br/>
        <w:t>Söhne</w:t>
      </w:r>
      <w:r>
        <w:br/>
        <w:t>Und die Tocken, die den Wocken abespinnen</w:t>
      </w:r>
      <w:r>
        <w:br/>
        <w:t>Und mit Kunst die Zeit gewinnen.</w:t>
      </w:r>
    </w:p>
    <w:p w14:paraId="2BF09C1E" w14:textId="77777777" w:rsidR="003F746E" w:rsidRDefault="003F746E" w:rsidP="003F746E">
      <w:pPr>
        <w:pStyle w:val="StandardWeb"/>
      </w:pPr>
      <w:r>
        <w:t>6. Sei gutes Muts! Wir sind es nicht,</w:t>
      </w:r>
      <w:r>
        <w:br/>
        <w:t>Die diesen Orden aufgericht‘,</w:t>
      </w:r>
      <w:r>
        <w:br/>
        <w:t>Es ist ein höh’rer Vater,</w:t>
      </w:r>
      <w:r>
        <w:br/>
        <w:t>Der hat uns je und je geliebt</w:t>
      </w:r>
      <w:r>
        <w:br/>
        <w:t>Und bleibt, wenn unsre Sorg uns trübt,</w:t>
      </w:r>
      <w:r>
        <w:br/>
        <w:t>Der beste Freund und Rater.</w:t>
      </w:r>
      <w:r>
        <w:br/>
        <w:t>Anfang.</w:t>
      </w:r>
      <w:r>
        <w:br/>
        <w:t>Ausgang</w:t>
      </w:r>
      <w:r>
        <w:br/>
        <w:t>Aller Sachen, die zu machen, wir gedenken,</w:t>
      </w:r>
      <w:r>
        <w:br/>
        <w:t>Wird er wohl und weislich lenken.</w:t>
      </w:r>
    </w:p>
    <w:p w14:paraId="48A20796" w14:textId="77777777" w:rsidR="003F746E" w:rsidRDefault="003F746E" w:rsidP="003F746E">
      <w:pPr>
        <w:pStyle w:val="StandardWeb"/>
      </w:pPr>
      <w:r>
        <w:t>7. Zwar bleibt’s nicht aus, es kommt ja wohl</w:t>
      </w:r>
      <w:r>
        <w:br/>
        <w:t>Ein Stündlein, da man Leides voll</w:t>
      </w:r>
      <w:r>
        <w:br/>
        <w:t>Die Tränen lässet schießen;</w:t>
      </w:r>
      <w:r>
        <w:br/>
        <w:t>Jedennoch wer sich in Geduld</w:t>
      </w:r>
      <w:r>
        <w:br/>
        <w:t>Ergibt, des Leid wird Gottes Huld</w:t>
      </w:r>
      <w:r>
        <w:br/>
        <w:t>In großen Freuden schließen.</w:t>
      </w:r>
      <w:r>
        <w:br/>
        <w:t>Sitze,</w:t>
      </w:r>
      <w:r>
        <w:br/>
        <w:t>Schwitze</w:t>
      </w:r>
      <w:r>
        <w:br/>
        <w:t>Nur ein wenig; unser König wird behende</w:t>
      </w:r>
      <w:r>
        <w:br/>
        <w:t>Machen, daß die Angst sich wende.</w:t>
      </w:r>
    </w:p>
    <w:p w14:paraId="0B09D36C" w14:textId="77777777" w:rsidR="003F746E" w:rsidRDefault="003F746E" w:rsidP="003F746E">
      <w:pPr>
        <w:pStyle w:val="StandardWeb"/>
      </w:pPr>
      <w:r>
        <w:t>8. Wohl her, mein König, nah herzu!</w:t>
      </w:r>
      <w:r>
        <w:br/>
        <w:t>Gib Rat in Kreuz, in Nöten Ruh,</w:t>
      </w:r>
      <w:r>
        <w:br/>
        <w:t>In Ängsten Trost und Freude.</w:t>
      </w:r>
      <w:r>
        <w:br/>
        <w:t>Des sollst du haben Ruhm und Preis,</w:t>
      </w:r>
      <w:r>
        <w:br/>
        <w:t>Wir wollen singen bester Weis</w:t>
      </w:r>
      <w:r>
        <w:br/>
        <w:t>Und danken alle beide,</w:t>
      </w:r>
      <w:r>
        <w:br/>
        <w:t>Bis wir</w:t>
      </w:r>
      <w:r>
        <w:br/>
        <w:t>Bei dir,</w:t>
      </w:r>
      <w:r>
        <w:br/>
        <w:t>Deinen Willen zu erfüllen, deinen Namen</w:t>
      </w:r>
      <w:r>
        <w:br/>
        <w:t>Ewig loben werden. Amen.</w:t>
      </w:r>
    </w:p>
    <w:p w14:paraId="20B536D6" w14:textId="77777777" w:rsidR="00FD112D" w:rsidRDefault="00FD112D" w:rsidP="00FD112D">
      <w:pPr>
        <w:pStyle w:val="berschrift1"/>
      </w:pPr>
      <w:r w:rsidRPr="00FD112D">
        <w:t>Wie soll ich dich empfangen</w:t>
      </w:r>
      <w:r>
        <w:t xml:space="preserve"> </w:t>
      </w:r>
    </w:p>
    <w:p w14:paraId="630574AD" w14:textId="77777777" w:rsidR="00FD112D" w:rsidRDefault="00FD112D" w:rsidP="00FD112D">
      <w:pPr>
        <w:pStyle w:val="StandardWeb"/>
      </w:pPr>
      <w:r>
        <w:t>Wie soll ich dich empfangen</w:t>
      </w:r>
      <w:r>
        <w:br/>
        <w:t>und wie begegn’ ich dir,</w:t>
      </w:r>
      <w:r>
        <w:br/>
        <w:t>o aller Welt Verlangen,</w:t>
      </w:r>
      <w:r>
        <w:br/>
        <w:t>o meiner Seelen Zier?</w:t>
      </w:r>
      <w:r>
        <w:br/>
        <w:t>O Jesus, Jesus, setze</w:t>
      </w:r>
      <w:r>
        <w:br/>
        <w:t>mir selbst die Fackel bei,</w:t>
      </w:r>
      <w:r>
        <w:br/>
        <w:t>damit, was dich ergötze,</w:t>
      </w:r>
      <w:r>
        <w:br/>
        <w:t>mir kund und wissend sei.</w:t>
      </w:r>
    </w:p>
    <w:p w14:paraId="6359EEE1" w14:textId="77777777" w:rsidR="00FD112D" w:rsidRDefault="00FD112D" w:rsidP="00FD112D">
      <w:pPr>
        <w:pStyle w:val="StandardWeb"/>
      </w:pPr>
      <w:r>
        <w:t>Dein Zion streut dir Palmen</w:t>
      </w:r>
      <w:r>
        <w:br/>
        <w:t>und grüne Zweige hin,</w:t>
      </w:r>
      <w:r>
        <w:br/>
        <w:t>und ich will dir in Psalmen</w:t>
      </w:r>
      <w:r>
        <w:br/>
        <w:t>ermuntern meinen Sinn.</w:t>
      </w:r>
      <w:r>
        <w:br/>
        <w:t>Mein Herze soll dir grünen</w:t>
      </w:r>
      <w:r>
        <w:br/>
        <w:t>in stetem Lob und Preis</w:t>
      </w:r>
      <w:r>
        <w:br/>
        <w:t>und deinem Namen dienen,</w:t>
      </w:r>
      <w:r>
        <w:br/>
        <w:t>so gut es kann und weiß.</w:t>
      </w:r>
    </w:p>
    <w:p w14:paraId="0C2E2C5F" w14:textId="77777777" w:rsidR="00FD112D" w:rsidRDefault="00FD112D" w:rsidP="00FD112D">
      <w:pPr>
        <w:pStyle w:val="StandardWeb"/>
      </w:pPr>
      <w:r>
        <w:t>Was hast du unterlassen</w:t>
      </w:r>
      <w:r>
        <w:br/>
        <w:t>zu meinem Trost und Freud?</w:t>
      </w:r>
      <w:r>
        <w:br/>
        <w:t>Als Leib und Seele saßen</w:t>
      </w:r>
      <w:r>
        <w:br/>
        <w:t>in ihrem größten Leid,</w:t>
      </w:r>
      <w:r>
        <w:br/>
        <w:t>als mir das Reich genommen,</w:t>
      </w:r>
      <w:r>
        <w:br/>
        <w:t>da Fried und Freude lacht,</w:t>
      </w:r>
      <w:r>
        <w:br/>
        <w:t>da bist du, mein Heil, kommen</w:t>
      </w:r>
      <w:r>
        <w:br/>
        <w:t>und hast mich froh gemacht.</w:t>
      </w:r>
    </w:p>
    <w:p w14:paraId="6268EAF0" w14:textId="77777777" w:rsidR="00FD112D" w:rsidRDefault="00FD112D" w:rsidP="00FD112D">
      <w:pPr>
        <w:pStyle w:val="StandardWeb"/>
      </w:pPr>
      <w:r>
        <w:t>Ich lag in schweren Banden,</w:t>
      </w:r>
      <w:r>
        <w:br/>
        <w:t>du kamst und machst mich los;</w:t>
      </w:r>
      <w:r>
        <w:br/>
        <w:t>ich stand in Spott und Schanden,</w:t>
      </w:r>
      <w:r>
        <w:br/>
        <w:t>du kommst und machst mich groß</w:t>
      </w:r>
      <w:r>
        <w:br/>
        <w:t>und hebst mich hoch zu Ehren</w:t>
      </w:r>
      <w:r>
        <w:br/>
        <w:t>und schenkst mir großes Gut,</w:t>
      </w:r>
      <w:r>
        <w:br/>
        <w:t>daß sich nicht läßt verzehren,</w:t>
      </w:r>
      <w:r>
        <w:br/>
        <w:t>wie irdisch Reichtum tut.</w:t>
      </w:r>
    </w:p>
    <w:p w14:paraId="6E09DC64" w14:textId="77777777" w:rsidR="00FD112D" w:rsidRDefault="00FD112D" w:rsidP="00FD112D">
      <w:pPr>
        <w:pStyle w:val="StandardWeb"/>
      </w:pPr>
      <w:r>
        <w:t>Nichts, nichts hat dich getrieben</w:t>
      </w:r>
      <w:r>
        <w:br/>
        <w:t>zu mir vom Himmelszelt,</w:t>
      </w:r>
      <w:r>
        <w:br/>
        <w:t>als dein getreues Lieben,</w:t>
      </w:r>
      <w:r>
        <w:br/>
        <w:t>damit du alle Welt</w:t>
      </w:r>
      <w:r>
        <w:br/>
        <w:t>in ihren tausend Plagen</w:t>
      </w:r>
      <w:r>
        <w:br/>
        <w:t>und großen Jammerlast,</w:t>
      </w:r>
      <w:r>
        <w:br/>
        <w:t>die kein Mund kann aussagen,</w:t>
      </w:r>
      <w:r>
        <w:br/>
        <w:t>so fest umfangen hast.</w:t>
      </w:r>
    </w:p>
    <w:p w14:paraId="0B58D50D" w14:textId="77777777" w:rsidR="00FD112D" w:rsidRDefault="00FD112D" w:rsidP="00FD112D">
      <w:pPr>
        <w:pStyle w:val="StandardWeb"/>
      </w:pPr>
      <w:r>
        <w:t>Das schreib dir in dein Herze,</w:t>
      </w:r>
      <w:r>
        <w:br/>
        <w:t>du hochbetrübtes Heer,</w:t>
      </w:r>
      <w:r>
        <w:br/>
        <w:t>bei denen Gram und Schmerze</w:t>
      </w:r>
      <w:r>
        <w:br/>
        <w:t>sich häufet mehr und mehr.</w:t>
      </w:r>
      <w:r>
        <w:br/>
        <w:t>Seid unverzagt, ihr habet</w:t>
      </w:r>
      <w:r>
        <w:br/>
        <w:t>die Hülfe vor der Tür;</w:t>
      </w:r>
      <w:r>
        <w:br/>
        <w:t>der eure Herzen labet</w:t>
      </w:r>
      <w:r>
        <w:br/>
        <w:t>und tröstet, steht allhier.</w:t>
      </w:r>
    </w:p>
    <w:p w14:paraId="69F21CC7" w14:textId="77777777" w:rsidR="00FD112D" w:rsidRDefault="00FD112D" w:rsidP="00FD112D">
      <w:pPr>
        <w:pStyle w:val="StandardWeb"/>
      </w:pPr>
      <w:r>
        <w:t>Ihr dürft euch nicht bemühen,</w:t>
      </w:r>
      <w:r>
        <w:br/>
        <w:t>noch sorgen Tag und Nacht,</w:t>
      </w:r>
      <w:r>
        <w:br/>
        <w:t>wie ihr ihn wollet ziehen</w:t>
      </w:r>
      <w:r>
        <w:br/>
        <w:t>mit eures Armes Macht.</w:t>
      </w:r>
      <w:r>
        <w:br/>
        <w:t>Er kommt, er kommt mit Willen,</w:t>
      </w:r>
      <w:r>
        <w:br/>
        <w:t>ist voller Lieb und Lust,</w:t>
      </w:r>
      <w:r>
        <w:br/>
        <w:t>all Angst und Not zu stillen,</w:t>
      </w:r>
      <w:r>
        <w:br/>
        <w:t>die ihm an euch bewußt.</w:t>
      </w:r>
    </w:p>
    <w:p w14:paraId="0846DBF5" w14:textId="77777777" w:rsidR="00FD112D" w:rsidRDefault="00FD112D" w:rsidP="00FD112D">
      <w:pPr>
        <w:pStyle w:val="StandardWeb"/>
      </w:pPr>
      <w:r>
        <w:t>Auch dürft ihr nicht erschrecken</w:t>
      </w:r>
      <w:r>
        <w:br/>
        <w:t>vor eurer Sündenschuld;</w:t>
      </w:r>
      <w:r>
        <w:br/>
        <w:t>nein, Jesus will sie decken</w:t>
      </w:r>
      <w:r>
        <w:br/>
        <w:t>mit seiner Lieb und Huld.</w:t>
      </w:r>
      <w:r>
        <w:br/>
        <w:t>Er kommt, er kommt den Sündern</w:t>
      </w:r>
      <w:r>
        <w:br/>
        <w:t>zum Trost und wahren Heil,</w:t>
      </w:r>
      <w:r>
        <w:br/>
        <w:t>schafft, daß bei Gottes Kindern</w:t>
      </w:r>
      <w:r>
        <w:br/>
        <w:t>verbleib ihr Erb und Teil.</w:t>
      </w:r>
    </w:p>
    <w:p w14:paraId="2170FB6E" w14:textId="77777777" w:rsidR="00FD112D" w:rsidRDefault="00FD112D" w:rsidP="00FD112D">
      <w:pPr>
        <w:pStyle w:val="StandardWeb"/>
      </w:pPr>
      <w:r>
        <w:t>Was fragt ihr nach dem Schreien</w:t>
      </w:r>
      <w:r>
        <w:br/>
        <w:t>der Feind und ihrer Tück?</w:t>
      </w:r>
      <w:r>
        <w:br/>
        <w:t>Der Herr wird sie zerstreuen</w:t>
      </w:r>
      <w:r>
        <w:br/>
        <w:t>in einem Augenblick.</w:t>
      </w:r>
      <w:r>
        <w:br/>
        <w:t>Er kommt, er kommt, ein König,</w:t>
      </w:r>
      <w:r>
        <w:br/>
        <w:t>dem alle Macht und List</w:t>
      </w:r>
      <w:r>
        <w:br/>
        <w:t>der Feinde viel zu wenig</w:t>
      </w:r>
      <w:r>
        <w:br/>
        <w:t>zum Widerstande ist.</w:t>
      </w:r>
    </w:p>
    <w:p w14:paraId="066A71FF" w14:textId="77777777" w:rsidR="00FD112D" w:rsidRDefault="00FD112D" w:rsidP="00FD112D">
      <w:pPr>
        <w:pStyle w:val="StandardWeb"/>
      </w:pPr>
      <w:r>
        <w:t>Er kommt zum Weltgerichte,</w:t>
      </w:r>
      <w:r>
        <w:br/>
        <w:t>zum Fluch dem, der ihm flucht,</w:t>
      </w:r>
      <w:r>
        <w:br/>
        <w:t>mit Gnad und süßem Lichte</w:t>
      </w:r>
      <w:r>
        <w:br/>
        <w:t>dem, der ihn liebt und sucht.</w:t>
      </w:r>
      <w:r>
        <w:br/>
        <w:t>Ach komm, ach komm, o Sonne,</w:t>
      </w:r>
      <w:r>
        <w:br/>
        <w:t>und hol uns allzumal</w:t>
      </w:r>
      <w:r>
        <w:br/>
        <w:t>zum ewgen Licht und Wonne</w:t>
      </w:r>
      <w:r>
        <w:br/>
        <w:t>in deinen Freudensaal.</w:t>
      </w:r>
    </w:p>
    <w:p w14:paraId="6ECB4F58" w14:textId="77777777" w:rsidR="00FD112D" w:rsidRPr="00FD112D" w:rsidRDefault="00C749AF" w:rsidP="00FD112D">
      <w:pPr>
        <w:pStyle w:val="berschrift1"/>
        <w:rPr>
          <w:sz w:val="24"/>
          <w:szCs w:val="24"/>
        </w:rPr>
      </w:pPr>
      <w:hyperlink r:id="rId17" w:history="1">
        <w:r w:rsidR="00FD112D" w:rsidRPr="00FD112D">
          <w:rPr>
            <w:color w:val="auto"/>
          </w:rPr>
          <w:t>Wir singen dir, Immanuel</w:t>
        </w:r>
      </w:hyperlink>
      <w:r w:rsidR="00FD112D">
        <w:t xml:space="preserve"> </w:t>
      </w:r>
    </w:p>
    <w:p w14:paraId="08AFC8A6" w14:textId="77777777" w:rsidR="00FD112D" w:rsidRDefault="00FD112D" w:rsidP="00FD112D">
      <w:pPr>
        <w:pStyle w:val="StandardWeb"/>
      </w:pPr>
      <w:r>
        <w:t>Wir singen dir, Immanuel,</w:t>
      </w:r>
      <w:r>
        <w:br/>
        <w:t>du Lebensfürst und Gnadenquell,</w:t>
      </w:r>
      <w:r>
        <w:br/>
        <w:t>du Himmelsblum und Morgenstern,</w:t>
      </w:r>
      <w:r>
        <w:br/>
        <w:t>du Jungfraunsohn, Herr aller Herrn!</w:t>
      </w:r>
      <w:r>
        <w:br/>
        <w:t>Halleluja!</w:t>
      </w:r>
    </w:p>
    <w:p w14:paraId="5AB14E83" w14:textId="77777777" w:rsidR="00FD112D" w:rsidRDefault="00FD112D" w:rsidP="00FD112D">
      <w:pPr>
        <w:pStyle w:val="StandardWeb"/>
      </w:pPr>
      <w:r>
        <w:t>Wir singen dir in deinem Heer</w:t>
      </w:r>
      <w:r>
        <w:br/>
        <w:t>aus aller Kraft Lob, Preis und Ehr,</w:t>
      </w:r>
      <w:r>
        <w:br/>
        <w:t>daß du, o lang gewünschter Gast,</w:t>
      </w:r>
      <w:r>
        <w:br/>
        <w:t>dich nunmehr eingestellet hast.</w:t>
      </w:r>
      <w:r>
        <w:br/>
        <w:t>Halleluja!</w:t>
      </w:r>
    </w:p>
    <w:p w14:paraId="5F1DD8FF" w14:textId="77777777" w:rsidR="00FD112D" w:rsidRDefault="00FD112D" w:rsidP="00FD112D">
      <w:pPr>
        <w:pStyle w:val="StandardWeb"/>
      </w:pPr>
      <w:r>
        <w:t>Von Anfang, da die Welt gemacht,</w:t>
      </w:r>
      <w:r>
        <w:br/>
        <w:t>hat so manch Herz nach dir gewacht,</w:t>
      </w:r>
      <w:r>
        <w:br/>
        <w:t>dich hat gehofft so lange Jahr</w:t>
      </w:r>
      <w:r>
        <w:br/>
        <w:t>der Väter und Propheten Schar.</w:t>
      </w:r>
      <w:r>
        <w:br/>
        <w:t>Halleluja!</w:t>
      </w:r>
    </w:p>
    <w:p w14:paraId="171A8D93" w14:textId="77777777" w:rsidR="00FD112D" w:rsidRDefault="00FD112D" w:rsidP="00FD112D">
      <w:pPr>
        <w:pStyle w:val="StandardWeb"/>
      </w:pPr>
      <w:r>
        <w:t>Vor andern hat dein hoch begehrt</w:t>
      </w:r>
      <w:r>
        <w:br/>
        <w:t>der Hirt und König deiner Herd,</w:t>
      </w:r>
      <w:r>
        <w:br/>
        <w:t>der Mann, der dir so wohl gefiel,</w:t>
      </w:r>
      <w:r>
        <w:br/>
        <w:t>wann er dir sang auf Saitenspiel.</w:t>
      </w:r>
      <w:r>
        <w:br/>
        <w:t>Halleluja!</w:t>
      </w:r>
    </w:p>
    <w:p w14:paraId="70B5F932" w14:textId="77777777" w:rsidR="00FD112D" w:rsidRDefault="00FD112D" w:rsidP="00FD112D">
      <w:pPr>
        <w:pStyle w:val="StandardWeb"/>
      </w:pPr>
      <w:r>
        <w:t>„Ach, daß der Herr aus Zion käm</w:t>
      </w:r>
      <w:r>
        <w:br/>
        <w:t>und unsre Bande von uns nähm!</w:t>
      </w:r>
      <w:r>
        <w:br/>
        <w:t>Ach, daß die Hülfe bräch herein,</w:t>
      </w:r>
      <w:r>
        <w:br/>
        <w:t>so würde Jakob fröhlich sein!“</w:t>
      </w:r>
      <w:r>
        <w:br/>
        <w:t>Halleluja!</w:t>
      </w:r>
    </w:p>
    <w:p w14:paraId="1025E73B" w14:textId="77777777" w:rsidR="00FD112D" w:rsidRDefault="00FD112D" w:rsidP="00FD112D">
      <w:pPr>
        <w:pStyle w:val="StandardWeb"/>
      </w:pPr>
      <w:r>
        <w:t>Nun, du bist hier, da liegest du,</w:t>
      </w:r>
      <w:r>
        <w:br/>
        <w:t>hältst in dem Kripplein deine Ruh,</w:t>
      </w:r>
      <w:r>
        <w:br/>
        <w:t>bist klein und machst doch alles groß,</w:t>
      </w:r>
      <w:r>
        <w:br/>
        <w:t>bekleidst die Welt und kommst doch bloß.</w:t>
      </w:r>
      <w:r>
        <w:br/>
        <w:t>Halleluja!</w:t>
      </w:r>
    </w:p>
    <w:p w14:paraId="192483D9" w14:textId="77777777" w:rsidR="00FD112D" w:rsidRDefault="00FD112D" w:rsidP="00FD112D">
      <w:pPr>
        <w:pStyle w:val="StandardWeb"/>
      </w:pPr>
      <w:r>
        <w:t>Du kehrst in fremder Hausung ein,</w:t>
      </w:r>
      <w:r>
        <w:br/>
        <w:t>und sind doch alle Himmel dein;</w:t>
      </w:r>
      <w:r>
        <w:br/>
        <w:t>du liegst an deiner Mutter Brust</w:t>
      </w:r>
      <w:r>
        <w:br/>
        <w:t>und bist doch selbst der Engel Lust.</w:t>
      </w:r>
      <w:r>
        <w:br/>
        <w:t>Halleluja!</w:t>
      </w:r>
    </w:p>
    <w:p w14:paraId="28E2E543" w14:textId="77777777" w:rsidR="00FD112D" w:rsidRDefault="00FD112D" w:rsidP="00FD112D">
      <w:pPr>
        <w:pStyle w:val="StandardWeb"/>
      </w:pPr>
      <w:r>
        <w:t>Du hast dem Meer sein Ziel gesteckt</w:t>
      </w:r>
      <w:r>
        <w:br/>
        <w:t>und wirst mit Windeln zugedeckt;</w:t>
      </w:r>
      <w:r>
        <w:br/>
        <w:t>bist Gott und liegst auf Heu und Stroh,</w:t>
      </w:r>
      <w:r>
        <w:br/>
        <w:t>wirst Mensch und bist doch A und O.</w:t>
      </w:r>
      <w:r>
        <w:br/>
        <w:t>Halleluja!</w:t>
      </w:r>
    </w:p>
    <w:p w14:paraId="2382157B" w14:textId="77777777" w:rsidR="00FD112D" w:rsidRDefault="00FD112D" w:rsidP="00FD112D">
      <w:pPr>
        <w:pStyle w:val="StandardWeb"/>
      </w:pPr>
      <w:r>
        <w:t>Du bist der Ursprung aller Freud</w:t>
      </w:r>
      <w:r>
        <w:br/>
        <w:t>und duldest so viel Herzeleid;</w:t>
      </w:r>
      <w:r>
        <w:br/>
        <w:t>bist aller Heiden Trost und Licht,</w:t>
      </w:r>
      <w:r>
        <w:br/>
        <w:t>suchst selber Trost und findst ihn nicht.</w:t>
      </w:r>
      <w:r>
        <w:br/>
        <w:t>Halleluja!</w:t>
      </w:r>
    </w:p>
    <w:p w14:paraId="507ED6DD" w14:textId="77777777" w:rsidR="00FD112D" w:rsidRDefault="00FD112D" w:rsidP="00FD112D">
      <w:pPr>
        <w:pStyle w:val="StandardWeb"/>
      </w:pPr>
      <w:r>
        <w:t>Du bist der größte Menschenfreund,</w:t>
      </w:r>
      <w:r>
        <w:br/>
        <w:t>doch sind dir so viel Menschen feind;</w:t>
      </w:r>
      <w:r>
        <w:br/>
        <w:t>Herodes achtet dich für Greul</w:t>
      </w:r>
      <w:r>
        <w:br/>
        <w:t>und bist doch nichts als lauter Heil.</w:t>
      </w:r>
      <w:r>
        <w:br/>
        <w:t>Halleluja!</w:t>
      </w:r>
    </w:p>
    <w:p w14:paraId="2D05CB8E" w14:textId="77777777" w:rsidR="00FD112D" w:rsidRDefault="00FD112D" w:rsidP="00FD112D">
      <w:pPr>
        <w:pStyle w:val="StandardWeb"/>
      </w:pPr>
      <w:r>
        <w:t>Ich aber, dein geringster Knecht,</w:t>
      </w:r>
      <w:r>
        <w:br/>
        <w:t>ich sag es frei und mein es recht:</w:t>
      </w:r>
      <w:r>
        <w:br/>
        <w:t>ich liebe dich, doch nicht so viel,</w:t>
      </w:r>
      <w:r>
        <w:br/>
        <w:t>als ich dich gerne lieben will.</w:t>
      </w:r>
      <w:r>
        <w:br/>
        <w:t>Halleluja!</w:t>
      </w:r>
    </w:p>
    <w:p w14:paraId="525ED64F" w14:textId="77777777" w:rsidR="00FD112D" w:rsidRDefault="00FD112D" w:rsidP="00FD112D">
      <w:pPr>
        <w:pStyle w:val="StandardWeb"/>
      </w:pPr>
      <w:r>
        <w:t>Der Will ist da, die Kraft ist klein,</w:t>
      </w:r>
      <w:r>
        <w:br/>
        <w:t>doch wird dir nicht zuwider sein</w:t>
      </w:r>
      <w:r>
        <w:br/>
        <w:t>mein armes Herz, und was es kann,</w:t>
      </w:r>
      <w:r>
        <w:br/>
        <w:t>wirst du in Gnaden nehmen an.</w:t>
      </w:r>
      <w:r>
        <w:br/>
        <w:t>Halleluja!</w:t>
      </w:r>
    </w:p>
    <w:p w14:paraId="1B5078BB" w14:textId="77777777" w:rsidR="00FD112D" w:rsidRDefault="00FD112D" w:rsidP="00FD112D">
      <w:pPr>
        <w:pStyle w:val="StandardWeb"/>
      </w:pPr>
      <w:r>
        <w:t>Hast du doch selbst dich schwach gemacht,</w:t>
      </w:r>
      <w:r>
        <w:br/>
        <w:t>erwähltest, was die Welt veracht’t;</w:t>
      </w:r>
      <w:r>
        <w:br/>
        <w:t>warst arm und dürftig, nahmst vorlieb</w:t>
      </w:r>
      <w:r>
        <w:br/>
        <w:t>da, wo der Mangel dich hintrieb.</w:t>
      </w:r>
      <w:r>
        <w:br/>
        <w:t>Halleluja!</w:t>
      </w:r>
    </w:p>
    <w:p w14:paraId="79346437" w14:textId="77777777" w:rsidR="00FD112D" w:rsidRDefault="00FD112D" w:rsidP="00FD112D">
      <w:pPr>
        <w:pStyle w:val="StandardWeb"/>
      </w:pPr>
      <w:r>
        <w:t>Du schliefst ja auf der Erden Schoß;</w:t>
      </w:r>
      <w:r>
        <w:br/>
        <w:t>so war das Kripplein auch nicht groß;</w:t>
      </w:r>
      <w:r>
        <w:br/>
        <w:t>der Stall, das Heu, das dich umfing,</w:t>
      </w:r>
      <w:r>
        <w:br/>
        <w:t>war alles schlecht und sehr gering.</w:t>
      </w:r>
      <w:r>
        <w:br/>
        <w:t>Halleluja!</w:t>
      </w:r>
    </w:p>
    <w:p w14:paraId="69F57A5A" w14:textId="77777777" w:rsidR="00FD112D" w:rsidRDefault="00FD112D" w:rsidP="00FD112D">
      <w:pPr>
        <w:pStyle w:val="StandardWeb"/>
      </w:pPr>
      <w:r>
        <w:t>Darum so hab ich guten Mut;</w:t>
      </w:r>
      <w:r>
        <w:br/>
        <w:t>du wirst auch halten mich für gut.</w:t>
      </w:r>
      <w:r>
        <w:br/>
        <w:t>O Jesulein, dein frommer sinn</w:t>
      </w:r>
      <w:r>
        <w:br/>
        <w:t>macht, daß ich so voll Trostes bin.</w:t>
      </w:r>
      <w:r>
        <w:br/>
        <w:t>Halleluja!</w:t>
      </w:r>
    </w:p>
    <w:p w14:paraId="0963CFF3" w14:textId="77777777" w:rsidR="00FD112D" w:rsidRDefault="00FD112D" w:rsidP="00FD112D">
      <w:pPr>
        <w:pStyle w:val="StandardWeb"/>
      </w:pPr>
      <w:r>
        <w:t>Und bin ich gleich der Sünde voll,</w:t>
      </w:r>
      <w:r>
        <w:br/>
        <w:t>hab ich gelebt nicht, wie ich soll:</w:t>
      </w:r>
      <w:r>
        <w:br/>
        <w:t>ei, kommst du doch deswegen her,</w:t>
      </w:r>
      <w:r>
        <w:br/>
        <w:t>daß sich der Sünder zu dir kehr.</w:t>
      </w:r>
      <w:r>
        <w:br/>
        <w:t>Halleluja!</w:t>
      </w:r>
    </w:p>
    <w:p w14:paraId="552D5D6A" w14:textId="77777777" w:rsidR="00FD112D" w:rsidRDefault="00FD112D" w:rsidP="00FD112D">
      <w:pPr>
        <w:pStyle w:val="StandardWeb"/>
      </w:pPr>
      <w:r>
        <w:t>Hätt ich nicht auf mir Sündenschuld,</w:t>
      </w:r>
      <w:r>
        <w:br/>
        <w:t>hätt ich kein Teil an deiner Huld;</w:t>
      </w:r>
      <w:r>
        <w:br/>
        <w:t>vergeblich wärst du mir geborn,</w:t>
      </w:r>
      <w:r>
        <w:br/>
        <w:t>wenn ich nicht wär in Gottes Zorn.</w:t>
      </w:r>
      <w:r>
        <w:br/>
        <w:t>Halleluja!</w:t>
      </w:r>
    </w:p>
    <w:p w14:paraId="486597EE" w14:textId="77777777" w:rsidR="00FD112D" w:rsidRDefault="00FD112D" w:rsidP="00FD112D">
      <w:pPr>
        <w:pStyle w:val="StandardWeb"/>
      </w:pPr>
      <w:r>
        <w:t>So faß ich dich nun ohne Scheu,</w:t>
      </w:r>
      <w:r>
        <w:br/>
        <w:t>du machst mich alles Jammers frei,</w:t>
      </w:r>
      <w:r>
        <w:br/>
        <w:t>du trägst den Zorn, du würgst den Tod,</w:t>
      </w:r>
      <w:r>
        <w:br/>
        <w:t>verkehrst in Freud all Angst und Not.</w:t>
      </w:r>
      <w:r>
        <w:br/>
        <w:t>Halleluja!</w:t>
      </w:r>
    </w:p>
    <w:p w14:paraId="7C8258ED" w14:textId="77777777" w:rsidR="00FD112D" w:rsidRDefault="00FD112D" w:rsidP="00FD112D">
      <w:pPr>
        <w:pStyle w:val="StandardWeb"/>
      </w:pPr>
      <w:r>
        <w:t>Du bist mein Haupt, hinwiederum</w:t>
      </w:r>
      <w:r>
        <w:br/>
        <w:t>bin ich dein Glied und Eigentum</w:t>
      </w:r>
      <w:r>
        <w:br/>
        <w:t>und will, so viel dein Geist mir gibt,</w:t>
      </w:r>
      <w:r>
        <w:br/>
        <w:t>stets dienen dir, wie dirs beliebt.</w:t>
      </w:r>
      <w:r>
        <w:br/>
        <w:t>Halleluja!</w:t>
      </w:r>
    </w:p>
    <w:p w14:paraId="2F9A89A3" w14:textId="77777777" w:rsidR="00FD112D" w:rsidRDefault="00FD112D" w:rsidP="00FD112D">
      <w:pPr>
        <w:pStyle w:val="StandardWeb"/>
      </w:pPr>
      <w:r>
        <w:t>Ich will dein Halleluja hier</w:t>
      </w:r>
      <w:r>
        <w:br/>
        <w:t>mit Freuden singen für und für</w:t>
      </w:r>
      <w:r>
        <w:br/>
        <w:t>und dort in deinem Ehrensaal</w:t>
      </w:r>
      <w:r>
        <w:br/>
        <w:t>solls schallen ohne Zeit und Zahl.</w:t>
      </w:r>
      <w:r>
        <w:br/>
        <w:t>Halleluja!</w:t>
      </w:r>
    </w:p>
    <w:p w14:paraId="6DADFDB5" w14:textId="77777777" w:rsidR="004E61F0" w:rsidRDefault="004E61F0" w:rsidP="004E61F0">
      <w:pPr>
        <w:pStyle w:val="berschrift1"/>
      </w:pPr>
      <w:r w:rsidRPr="003F746E">
        <w:t>Wohl dem, der den Herren scheuet</w:t>
      </w:r>
      <w:r>
        <w:t xml:space="preserve"> </w:t>
      </w:r>
    </w:p>
    <w:p w14:paraId="46EB02E3" w14:textId="77777777" w:rsidR="004E61F0" w:rsidRDefault="004E61F0" w:rsidP="004E61F0">
      <w:pPr>
        <w:pStyle w:val="StandardWeb"/>
      </w:pPr>
      <w:r>
        <w:t>1. Wohl dem, der den Herren scheuet</w:t>
      </w:r>
      <w:r>
        <w:br/>
        <w:t>Und sich fürcht´t vor seinem Gott,</w:t>
      </w:r>
      <w:r>
        <w:br/>
        <w:t>Selig, der sich herzlich freuet,</w:t>
      </w:r>
      <w:r>
        <w:br/>
        <w:t>Zu erfüllen sein Gebot!</w:t>
      </w:r>
      <w:r>
        <w:br/>
        <w:t>Wer den Höchsten liebt und ehrt,</w:t>
      </w:r>
      <w:r>
        <w:br/>
        <w:t>Wird erfahren, wie sich mehrt</w:t>
      </w:r>
      <w:r>
        <w:br/>
        <w:t>Alles, was in seinem Leben</w:t>
      </w:r>
      <w:r>
        <w:br/>
        <w:t>Ihm vom Himmel ist gegeben.</w:t>
      </w:r>
    </w:p>
    <w:p w14:paraId="40DA9B4D" w14:textId="77777777" w:rsidR="004E61F0" w:rsidRDefault="004E61F0" w:rsidP="004E61F0">
      <w:pPr>
        <w:pStyle w:val="StandardWeb"/>
      </w:pPr>
      <w:r>
        <w:t>2. Seine Kinder werden stehen</w:t>
      </w:r>
      <w:r>
        <w:br/>
        <w:t>Wie die Rosen in der Blüt,</w:t>
      </w:r>
      <w:r>
        <w:br/>
        <w:t>Sein Geschlecht wird einhergehen</w:t>
      </w:r>
      <w:r>
        <w:br/>
        <w:t>Voller Gnad und Gottes Güt;</w:t>
      </w:r>
      <w:r>
        <w:br/>
        <w:t>Und was diesen Lieb erhält,</w:t>
      </w:r>
      <w:r>
        <w:br/>
        <w:t>Wird der Herrscher aller Welt</w:t>
      </w:r>
      <w:r>
        <w:br/>
        <w:t>Reichlich und mit vollen Händen</w:t>
      </w:r>
      <w:r>
        <w:br/>
        <w:t>Ihnen in die Häuser senden.</w:t>
      </w:r>
    </w:p>
    <w:p w14:paraId="1D84B4D6" w14:textId="77777777" w:rsidR="004E61F0" w:rsidRDefault="004E61F0" w:rsidP="004E61F0">
      <w:pPr>
        <w:pStyle w:val="StandardWeb"/>
      </w:pPr>
      <w:r>
        <w:t>3. Das gerechte Tun der Frommen</w:t>
      </w:r>
      <w:r>
        <w:br/>
        <w:t>Steht gewiß und wanket nicht:</w:t>
      </w:r>
      <w:r>
        <w:br/>
        <w:t>Sollt auch gleich ein Wetter kommen,</w:t>
      </w:r>
      <w:r>
        <w:br/>
        <w:t>Bleibt doch Gott der Herr ihr Licht.</w:t>
      </w:r>
      <w:r>
        <w:br/>
        <w:t>Tröstet, stärket, schützt und macht,</w:t>
      </w:r>
      <w:r>
        <w:br/>
        <w:t>Daß nach ausgestandner Nacht</w:t>
      </w:r>
      <w:r>
        <w:br/>
        <w:t>Und nach hochbetrübtem Weinen</w:t>
      </w:r>
      <w:r>
        <w:br/>
        <w:t>Freud und Sonne wieder scheinen.</w:t>
      </w:r>
    </w:p>
    <w:p w14:paraId="071A43BF" w14:textId="77777777" w:rsidR="004E61F0" w:rsidRDefault="004E61F0" w:rsidP="004E61F0">
      <w:pPr>
        <w:pStyle w:val="StandardWeb"/>
      </w:pPr>
      <w:r>
        <w:t>4. Gottes Gnad, Huld und Erbarmen</w:t>
      </w:r>
      <w:r>
        <w:br/>
        <w:t>Bleibt den Frommen immer fest.</w:t>
      </w:r>
      <w:r>
        <w:br/>
        <w:t>Wohl dem, der die Not der Armen</w:t>
      </w:r>
      <w:r>
        <w:br/>
        <w:t>Sich zu Herzen gehen läßt</w:t>
      </w:r>
      <w:r>
        <w:br/>
        <w:t>Und mit Liebe Gutes tut:</w:t>
      </w:r>
      <w:r>
        <w:br/>
        <w:t>Den wird Gott, das höchste Gut,</w:t>
      </w:r>
      <w:r>
        <w:br/>
        <w:t>Gnädiglich in seinen Armen</w:t>
      </w:r>
      <w:r>
        <w:br/>
        <w:t>als ein liebster Vater wärmen.</w:t>
      </w:r>
    </w:p>
    <w:p w14:paraId="15A5AD3D" w14:textId="77777777" w:rsidR="004E61F0" w:rsidRDefault="004E61F0" w:rsidP="004E61F0">
      <w:pPr>
        <w:pStyle w:val="StandardWeb"/>
      </w:pPr>
      <w:r>
        <w:t>5. Wenn die schwarzen Wolken blitzen</w:t>
      </w:r>
      <w:r>
        <w:br/>
        <w:t>Vor dem Donner in der Luft,</w:t>
      </w:r>
      <w:r>
        <w:br/>
        <w:t>Wird er ohne Sorgen sitzen</w:t>
      </w:r>
      <w:r>
        <w:br/>
        <w:t>Wie ein Vöglein in der Kluft.</w:t>
      </w:r>
      <w:r>
        <w:br/>
        <w:t>Er wird bleiben ewiglich,</w:t>
      </w:r>
      <w:r>
        <w:br/>
        <w:t>Auch wird sein Gedächtnis sich</w:t>
      </w:r>
      <w:r>
        <w:br/>
        <w:t>Hier und da auf allen Seiten</w:t>
      </w:r>
      <w:r>
        <w:br/>
        <w:t>Wie die edlen Zweig ausbreiten.</w:t>
      </w:r>
    </w:p>
    <w:p w14:paraId="0FF3AF24" w14:textId="77777777" w:rsidR="004E61F0" w:rsidRDefault="004E61F0" w:rsidP="004E61F0">
      <w:pPr>
        <w:pStyle w:val="StandardWeb"/>
      </w:pPr>
      <w:r>
        <w:t>6. Wenn das Unglück an will kommen,</w:t>
      </w:r>
      <w:r>
        <w:br/>
        <w:t>Das die rohen Sünder plagt,</w:t>
      </w:r>
      <w:r>
        <w:br/>
        <w:t>Bleibt der Mut ihm unbenommen</w:t>
      </w:r>
      <w:r>
        <w:br/>
        <w:t>Und das Herze unverzagt:</w:t>
      </w:r>
      <w:r>
        <w:br/>
        <w:t>Unverzagt, ohn Angst und Pein</w:t>
      </w:r>
      <w:r>
        <w:br/>
        <w:t>Bleibt das Herze, das sich fein</w:t>
      </w:r>
      <w:r>
        <w:br/>
        <w:t>Seinem Gott und Herrn ergibet</w:t>
      </w:r>
      <w:r>
        <w:br/>
        <w:t>Und die, so verlassen, liebet.</w:t>
      </w:r>
    </w:p>
    <w:p w14:paraId="1292B17A" w14:textId="77777777" w:rsidR="004E61F0" w:rsidRDefault="004E61F0" w:rsidP="004E61F0">
      <w:pPr>
        <w:pStyle w:val="StandardWeb"/>
      </w:pPr>
      <w:r>
        <w:t>7. Wer Betrübte gern erfreuet,</w:t>
      </w:r>
      <w:r>
        <w:br/>
        <w:t>Wird vom Höchsten hoch ergetzt,</w:t>
      </w:r>
      <w:r>
        <w:br/>
        <w:t>Was die milde Hand ausstreuet,</w:t>
      </w:r>
      <w:r>
        <w:br/>
        <w:t>Wird vom Himmel wohl ersetzt;</w:t>
      </w:r>
      <w:r>
        <w:br/>
        <w:t>Wer viel gibt, erlanget viel.</w:t>
      </w:r>
      <w:r>
        <w:br/>
        <w:t>Was sein Herze wüscht und will,</w:t>
      </w:r>
      <w:r>
        <w:br/>
        <w:t>Das wird Gott mit gutem Willen</w:t>
      </w:r>
      <w:r>
        <w:br/>
        <w:t>Schon zu rechter Zeit erfüllen.</w:t>
      </w:r>
    </w:p>
    <w:p w14:paraId="20AF4E0B" w14:textId="77777777" w:rsidR="004E61F0" w:rsidRDefault="004E61F0" w:rsidP="004E61F0">
      <w:pPr>
        <w:pStyle w:val="StandardWeb"/>
      </w:pPr>
      <w:r>
        <w:t>8. Aber seines Feindes Freude</w:t>
      </w:r>
      <w:r>
        <w:br/>
        <w:t>Wird er untergehen sehn;</w:t>
      </w:r>
      <w:r>
        <w:br/>
        <w:t>Er, der Feind, für großem Neide</w:t>
      </w:r>
      <w:r>
        <w:br/>
        <w:t>Wird zerbeißen seine Zähn,</w:t>
      </w:r>
      <w:r>
        <w:br/>
        <w:t>Er wird knirschen und mit Grimm</w:t>
      </w:r>
      <w:r>
        <w:br/>
        <w:t>Solches Glück mißgönnen ihm</w:t>
      </w:r>
      <w:r>
        <w:br/>
        <w:t>Und doch damit gar nicht wehren,</w:t>
      </w:r>
      <w:r>
        <w:br/>
        <w:t>Sondern sich nur selbst verzehren.</w:t>
      </w:r>
    </w:p>
    <w:p w14:paraId="780D400B" w14:textId="77777777" w:rsidR="004E61F0" w:rsidRDefault="004E61F0" w:rsidP="004E61F0">
      <w:pPr>
        <w:pStyle w:val="berschrift1"/>
      </w:pPr>
      <w:r w:rsidRPr="003F746E">
        <w:t>Wohl dem Menschen, der nicht wandelt</w:t>
      </w:r>
      <w:r>
        <w:t xml:space="preserve"> </w:t>
      </w:r>
    </w:p>
    <w:p w14:paraId="2F5ED4BE" w14:textId="77777777" w:rsidR="004E61F0" w:rsidRDefault="004E61F0" w:rsidP="004E61F0">
      <w:pPr>
        <w:pStyle w:val="StandardWeb"/>
      </w:pPr>
      <w:r>
        <w:t>1. Wohl dem Menschen, der nicht wandelt</w:t>
      </w:r>
      <w:r>
        <w:br/>
        <w:t>In gottloser Leute Rat!</w:t>
      </w:r>
      <w:r>
        <w:br/>
        <w:t>Wohl dem, der nicht unrecht handelt</w:t>
      </w:r>
      <w:r>
        <w:br/>
        <w:t>Noch tritt auf der Sünder Pfad:</w:t>
      </w:r>
      <w:r>
        <w:br/>
        <w:t>Der der Spötter Freundschaft fleucht</w:t>
      </w:r>
      <w:r>
        <w:br/>
        <w:t>Und von ihren Stühlen weicht,</w:t>
      </w:r>
      <w:r>
        <w:br/>
        <w:t>Der hingegen herzlich ehret</w:t>
      </w:r>
      <w:r>
        <w:br/>
        <w:t>Was uns Gott vom Himmel lehret.</w:t>
      </w:r>
    </w:p>
    <w:p w14:paraId="6414427B" w14:textId="77777777" w:rsidR="004E61F0" w:rsidRDefault="004E61F0" w:rsidP="004E61F0">
      <w:pPr>
        <w:pStyle w:val="StandardWeb"/>
      </w:pPr>
      <w:r>
        <w:t>2. Wohl dem, der mit Luft und Freuden</w:t>
      </w:r>
      <w:r>
        <w:br/>
        <w:t>Das Gesetz des Höchsten treibt</w:t>
      </w:r>
      <w:r>
        <w:br/>
        <w:t>Und hier, als auf süßer Weiden,</w:t>
      </w:r>
      <w:r>
        <w:br/>
        <w:t>Tag und Nacht beständig bleibt:</w:t>
      </w:r>
      <w:r>
        <w:br/>
        <w:t>Dessen Segen wächst und blüht</w:t>
      </w:r>
      <w:r>
        <w:br/>
        <w:t>Wie ein Palmbaum, den man sieht</w:t>
      </w:r>
      <w:r>
        <w:br/>
        <w:t>Bei den Flüssen an der Seiten</w:t>
      </w:r>
      <w:r>
        <w:br/>
        <w:t>Seine frischen Zweig ausbreiten.</w:t>
      </w:r>
    </w:p>
    <w:p w14:paraId="78475121" w14:textId="77777777" w:rsidR="004E61F0" w:rsidRDefault="004E61F0" w:rsidP="004E61F0">
      <w:pPr>
        <w:pStyle w:val="StandardWeb"/>
      </w:pPr>
      <w:r>
        <w:t>3. Also, sag ich, wird auch grünen,</w:t>
      </w:r>
      <w:r>
        <w:br/>
        <w:t>Wer in Gottes Wort sich übt,</w:t>
      </w:r>
      <w:r>
        <w:br/>
        <w:t>Luft und Sonne wird ihm dienen,</w:t>
      </w:r>
      <w:r>
        <w:br/>
        <w:t>Bis er reiche Früchte gibt.</w:t>
      </w:r>
      <w:r>
        <w:br/>
        <w:t>Seine Blätter werden alt</w:t>
      </w:r>
      <w:r>
        <w:br/>
        <w:t>Und doch niemals ungestalt.</w:t>
      </w:r>
      <w:r>
        <w:br/>
        <w:t>Gott gibt Glück zu seinen Taten,</w:t>
      </w:r>
      <w:r>
        <w:br/>
        <w:t>Was er macht, muß wohl geraten.</w:t>
      </w:r>
    </w:p>
    <w:p w14:paraId="63006722" w14:textId="77777777" w:rsidR="004E61F0" w:rsidRDefault="004E61F0" w:rsidP="004E61F0">
      <w:pPr>
        <w:pStyle w:val="StandardWeb"/>
      </w:pPr>
      <w:r>
        <w:t>4. Aber wen die Sünd erfreuet,</w:t>
      </w:r>
      <w:r>
        <w:br/>
        <w:t>Mit dem gehts viel andres zu:</w:t>
      </w:r>
      <w:r>
        <w:br/>
        <w:t>Er wird wie die Spreu zerstreuet</w:t>
      </w:r>
      <w:r>
        <w:br/>
        <w:t>Von dem Wind im schnellen Nu.</w:t>
      </w:r>
      <w:r>
        <w:br/>
        <w:t>Wo der Herr sein Häuflein richt´t,</w:t>
      </w:r>
      <w:r>
        <w:br/>
        <w:t>Da bleibt kein Gottloser nicht.</w:t>
      </w:r>
      <w:r>
        <w:br/>
        <w:t>Summa: Gott liebt alle Frommen,</w:t>
      </w:r>
      <w:r>
        <w:br/>
        <w:t xml:space="preserve">Und wer bös ist, muß umkommen. </w:t>
      </w:r>
    </w:p>
    <w:p w14:paraId="06BB56AE" w14:textId="77777777" w:rsidR="003F746E" w:rsidRDefault="003F746E" w:rsidP="003F746E">
      <w:pPr>
        <w:pStyle w:val="berschrift1"/>
      </w:pPr>
      <w:r w:rsidRPr="00FD112D">
        <w:t>Wohlauf, mein Herze, sing und spring</w:t>
      </w:r>
      <w:r>
        <w:t xml:space="preserve"> </w:t>
      </w:r>
    </w:p>
    <w:p w14:paraId="5BF90E34" w14:textId="77777777" w:rsidR="003F746E" w:rsidRDefault="003F746E" w:rsidP="003F746E">
      <w:pPr>
        <w:pStyle w:val="StandardWeb"/>
      </w:pPr>
      <w:r>
        <w:t>1. Wohlauf, mein Herze, sing und spring</w:t>
      </w:r>
      <w:r>
        <w:br/>
        <w:t>Und habe guten Mut!</w:t>
      </w:r>
      <w:r>
        <w:br/>
        <w:t>Dein Gott, der Ursprung aller Ding‘,</w:t>
      </w:r>
      <w:r>
        <w:br/>
        <w:t>Ist selbst und bleibt dein Gut.</w:t>
      </w:r>
    </w:p>
    <w:p w14:paraId="7CA2B52E" w14:textId="2DE14743" w:rsidR="003F746E" w:rsidRDefault="003F746E" w:rsidP="003F746E">
      <w:pPr>
        <w:pStyle w:val="StandardWeb"/>
      </w:pPr>
      <w:r>
        <w:t>2. Er ist dein Schatz, dein Erb‘ und Teil,</w:t>
      </w:r>
      <w:r>
        <w:br/>
        <w:t>Dein Glanz und Freundenlicht,</w:t>
      </w:r>
      <w:r>
        <w:br/>
        <w:t>Dein Schirm und Schild, dein‘ Hilf‘ und Heil,</w:t>
      </w:r>
      <w:r>
        <w:br/>
        <w:t xml:space="preserve">Schafft Rat und </w:t>
      </w:r>
      <w:r w:rsidR="00937706">
        <w:t>lässt</w:t>
      </w:r>
      <w:r>
        <w:t xml:space="preserve"> dich nicht.</w:t>
      </w:r>
    </w:p>
    <w:p w14:paraId="090DB32E" w14:textId="77777777" w:rsidR="003F746E" w:rsidRDefault="003F746E" w:rsidP="003F746E">
      <w:pPr>
        <w:pStyle w:val="StandardWeb"/>
      </w:pPr>
      <w:r>
        <w:t>3. Was kränkst du dich in deinem Sinn</w:t>
      </w:r>
      <w:r>
        <w:br/>
        <w:t>Und grämst dich Tag und Nacht?</w:t>
      </w:r>
      <w:r>
        <w:br/>
        <w:t>Nimm deine Sorg‘ und wirf sie hin</w:t>
      </w:r>
      <w:r>
        <w:br/>
        <w:t>Auf den, der dich gemacht!</w:t>
      </w:r>
    </w:p>
    <w:p w14:paraId="6D9F9CC9" w14:textId="77777777" w:rsidR="003F746E" w:rsidRDefault="003F746E" w:rsidP="003F746E">
      <w:pPr>
        <w:pStyle w:val="StandardWeb"/>
      </w:pPr>
      <w:r>
        <w:t>4. Hat er dich nicht von Jugend auf</w:t>
      </w:r>
      <w:r>
        <w:br/>
        <w:t>Versorget und ernährt?</w:t>
      </w:r>
      <w:r>
        <w:br/>
        <w:t>Wie manchen schweren Unglückslauf</w:t>
      </w:r>
      <w:r>
        <w:br/>
        <w:t>Hat er zurückgekehrt!</w:t>
      </w:r>
    </w:p>
    <w:p w14:paraId="1F4ECA40" w14:textId="77777777" w:rsidR="003F746E" w:rsidRDefault="003F746E" w:rsidP="003F746E">
      <w:pPr>
        <w:pStyle w:val="StandardWeb"/>
      </w:pPr>
      <w:r>
        <w:t>5. Du strafst uns Sünder mit Geduld</w:t>
      </w:r>
      <w:r>
        <w:br/>
        <w:t>Und schlägst nicht allzusehr,</w:t>
      </w:r>
      <w:r>
        <w:br/>
        <w:t>Ja endlich nimmst du unsre Schuld</w:t>
      </w:r>
      <w:r>
        <w:br/>
        <w:t>Und wirfst sie in das Meer.</w:t>
      </w:r>
    </w:p>
    <w:p w14:paraId="2CB1BD36" w14:textId="77777777" w:rsidR="003F746E" w:rsidRDefault="003F746E" w:rsidP="003F746E">
      <w:pPr>
        <w:pStyle w:val="StandardWeb"/>
      </w:pPr>
      <w:r>
        <w:t>6. Wenn unser Herze seufzt und schreit,</w:t>
      </w:r>
      <w:r>
        <w:br/>
        <w:t>Wirst du gar leicht erweicht</w:t>
      </w:r>
      <w:r>
        <w:br/>
        <w:t>Und gibst uns, was uns hoch erfreut</w:t>
      </w:r>
      <w:r>
        <w:br/>
        <w:t>Und dir zur Ehr‘ gereicht.</w:t>
      </w:r>
    </w:p>
    <w:p w14:paraId="39B490CB" w14:textId="77777777" w:rsidR="003F746E" w:rsidRDefault="003F746E" w:rsidP="003F746E">
      <w:pPr>
        <w:pStyle w:val="StandardWeb"/>
      </w:pPr>
      <w:r>
        <w:t>7. Du zählst, wie oft ein Christe wein‘</w:t>
      </w:r>
      <w:r>
        <w:br/>
        <w:t>Und was sein Kummer sei;</w:t>
      </w:r>
      <w:r>
        <w:br/>
        <w:t>Kein Zähr- und Tränlein ist so klein,</w:t>
      </w:r>
      <w:r>
        <w:br/>
        <w:t>Du hebst und legst es bei.</w:t>
      </w:r>
    </w:p>
    <w:p w14:paraId="5F237CDB" w14:textId="77777777" w:rsidR="003F746E" w:rsidRDefault="003F746E" w:rsidP="003F746E">
      <w:pPr>
        <w:pStyle w:val="StandardWeb"/>
      </w:pPr>
      <w:r>
        <w:t>8. Er hat noch niemals was versehn</w:t>
      </w:r>
      <w:r>
        <w:br/>
        <w:t>In seinem Regiment;</w:t>
      </w:r>
      <w:r>
        <w:br/>
        <w:t>Nein, was er tut und läßt geschehn,</w:t>
      </w:r>
      <w:r>
        <w:br/>
        <w:t>Das nimmt ein gutes End‘.</w:t>
      </w:r>
    </w:p>
    <w:p w14:paraId="6F79D7D7" w14:textId="26520E5D" w:rsidR="003F746E" w:rsidRDefault="003F746E" w:rsidP="003F746E">
      <w:pPr>
        <w:pStyle w:val="StandardWeb"/>
      </w:pPr>
      <w:r>
        <w:t xml:space="preserve">9. Ei </w:t>
      </w:r>
      <w:r w:rsidR="00937706">
        <w:t>nun</w:t>
      </w:r>
      <w:r>
        <w:t>, so lass ihn ferner tun</w:t>
      </w:r>
      <w:r>
        <w:br/>
        <w:t>Und red‘ ihm nichts darein,</w:t>
      </w:r>
      <w:r>
        <w:br/>
        <w:t>So wirst du hier in Frieden ruhn</w:t>
      </w:r>
      <w:r>
        <w:br/>
        <w:t>Und ewig fröhlich sein.</w:t>
      </w:r>
    </w:p>
    <w:p w14:paraId="68E97651" w14:textId="4A702841" w:rsidR="00833CF4" w:rsidRDefault="00833CF4" w:rsidP="005E7400">
      <w:pPr>
        <w:pStyle w:val="berschrift1"/>
      </w:pPr>
      <w:r w:rsidRPr="005E7400">
        <w:t>Zeuch ein zu deinen Toren</w:t>
      </w:r>
      <w:r>
        <w:t xml:space="preserve"> </w:t>
      </w:r>
    </w:p>
    <w:p w14:paraId="58279692" w14:textId="77777777" w:rsidR="00833CF4" w:rsidRDefault="00833CF4" w:rsidP="00833CF4">
      <w:pPr>
        <w:pStyle w:val="StandardWeb"/>
      </w:pPr>
      <w:r>
        <w:t>Zeuch ein zu deinen Toren,</w:t>
      </w:r>
      <w:r>
        <w:br/>
        <w:t>sei meines Herzens Gast,</w:t>
      </w:r>
      <w:r>
        <w:br/>
        <w:t>der du, da ich geboren,</w:t>
      </w:r>
      <w:r>
        <w:br/>
        <w:t>mich neu geboren hast,</w:t>
      </w:r>
      <w:r>
        <w:br/>
        <w:t>o hochgeliebter Geist</w:t>
      </w:r>
      <w:r>
        <w:br/>
        <w:t>des Vaters und des Sohnes,</w:t>
      </w:r>
      <w:r>
        <w:br/>
        <w:t>mit beiden gleichen Thrones,</w:t>
      </w:r>
      <w:r>
        <w:br/>
        <w:t>mit beiden gleich gepreist.</w:t>
      </w:r>
    </w:p>
    <w:p w14:paraId="01C8508F" w14:textId="77777777" w:rsidR="00833CF4" w:rsidRDefault="00833CF4" w:rsidP="00833CF4">
      <w:pPr>
        <w:pStyle w:val="StandardWeb"/>
      </w:pPr>
      <w:r>
        <w:t>Zeuch ein, laß mich empfinden</w:t>
      </w:r>
      <w:r>
        <w:br/>
        <w:t>und schmecken deine Kraft,</w:t>
      </w:r>
      <w:r>
        <w:br/>
        <w:t>die Kraft, die uns von Sünden</w:t>
      </w:r>
      <w:r>
        <w:br/>
        <w:t>Hülf und Errettung schafft.</w:t>
      </w:r>
      <w:r>
        <w:br/>
        <w:t>Entsündge meinen Sinn,</w:t>
      </w:r>
      <w:r>
        <w:br/>
        <w:t>daß ich mit reinem Geiste</w:t>
      </w:r>
      <w:r>
        <w:br/>
        <w:t>dir Ehr und Dienste leiste,</w:t>
      </w:r>
      <w:r>
        <w:br/>
        <w:t>die ich dir schuldig bin.</w:t>
      </w:r>
    </w:p>
    <w:p w14:paraId="7CC7388A" w14:textId="77777777" w:rsidR="00833CF4" w:rsidRDefault="00833CF4" w:rsidP="00833CF4">
      <w:pPr>
        <w:pStyle w:val="StandardWeb"/>
      </w:pPr>
      <w:r>
        <w:t>Ich war ein wilder Reben,</w:t>
      </w:r>
      <w:r>
        <w:br/>
        <w:t>du hast mich gut gemacht,</w:t>
      </w:r>
      <w:r>
        <w:br/>
        <w:t>der Tod durchdrang mein Leben,</w:t>
      </w:r>
      <w:r>
        <w:br/>
        <w:t>du hast ihn umgebracht</w:t>
      </w:r>
      <w:r>
        <w:br/>
        <w:t>und in der Tauf ersticket,</w:t>
      </w:r>
      <w:r>
        <w:br/>
        <w:t>als wie in einer Flute,</w:t>
      </w:r>
      <w:r>
        <w:br/>
        <w:t>mit dessen Tod und Blute,</w:t>
      </w:r>
      <w:r>
        <w:br/>
        <w:t>der uns im Tod erquicket.</w:t>
      </w:r>
    </w:p>
    <w:p w14:paraId="01D107FD" w14:textId="77777777" w:rsidR="00833CF4" w:rsidRDefault="00833CF4" w:rsidP="00833CF4">
      <w:pPr>
        <w:pStyle w:val="StandardWeb"/>
      </w:pPr>
      <w:r>
        <w:t>Du bist das heilig Öle,</w:t>
      </w:r>
      <w:r>
        <w:br/>
        <w:t>dadurch gesalbet ist</w:t>
      </w:r>
      <w:r>
        <w:br/>
        <w:t>mein Leib und meine Seele</w:t>
      </w:r>
      <w:r>
        <w:br/>
        <w:t>dem Herren Jesu Christ</w:t>
      </w:r>
      <w:r>
        <w:br/>
        <w:t>zum wahren Eigentum,</w:t>
      </w:r>
      <w:r>
        <w:br/>
        <w:t>zum Priester und Propheten,</w:t>
      </w:r>
      <w:r>
        <w:br/>
        <w:t>zum Könge, den in Nöten</w:t>
      </w:r>
      <w:r>
        <w:br/>
        <w:t>Gott schützt vom Heiligtum.</w:t>
      </w:r>
    </w:p>
    <w:p w14:paraId="4B2C3712" w14:textId="77777777" w:rsidR="00833CF4" w:rsidRDefault="00833CF4" w:rsidP="00833CF4">
      <w:pPr>
        <w:pStyle w:val="StandardWeb"/>
      </w:pPr>
      <w:r>
        <w:t>Du bist ein Geist, der lehret,</w:t>
      </w:r>
      <w:r>
        <w:br/>
        <w:t>wie man recht beten soll.</w:t>
      </w:r>
      <w:r>
        <w:br/>
        <w:t>Dein Beten wird erhöret,</w:t>
      </w:r>
      <w:r>
        <w:br/>
        <w:t>dein Singen klinget wohl;</w:t>
      </w:r>
      <w:r>
        <w:br/>
        <w:t>es steigt zum Himmel an,</w:t>
      </w:r>
      <w:r>
        <w:br/>
        <w:t>es steiget sonder Ende,</w:t>
      </w:r>
      <w:r>
        <w:br/>
        <w:t>bis der sich zu uns wende,</w:t>
      </w:r>
      <w:r>
        <w:br/>
        <w:t>der allen helfen kann.</w:t>
      </w:r>
    </w:p>
    <w:p w14:paraId="7A49964A" w14:textId="77777777" w:rsidR="00833CF4" w:rsidRDefault="00833CF4" w:rsidP="00833CF4">
      <w:pPr>
        <w:pStyle w:val="StandardWeb"/>
      </w:pPr>
      <w:r>
        <w:t>Du bist ein Geist der Freuden,</w:t>
      </w:r>
      <w:r>
        <w:br/>
        <w:t>willst unser Trauern nicht,</w:t>
      </w:r>
      <w:r>
        <w:br/>
        <w:t>erleuchtest uns im Leiden</w:t>
      </w:r>
      <w:r>
        <w:br/>
        <w:t>mit deines Trostes Licht.</w:t>
      </w:r>
      <w:r>
        <w:br/>
        <w:t>Ach ja, wie manches Mal</w:t>
      </w:r>
      <w:r>
        <w:br/>
        <w:t>hast du mit süßen Worten</w:t>
      </w:r>
      <w:r>
        <w:br/>
        <w:t>mir aufgetan die Pforten</w:t>
      </w:r>
      <w:r>
        <w:br/>
        <w:t>zum goldnen Freudensaal.</w:t>
      </w:r>
    </w:p>
    <w:p w14:paraId="7417832D" w14:textId="77777777" w:rsidR="00833CF4" w:rsidRDefault="00833CF4" w:rsidP="00833CF4">
      <w:pPr>
        <w:pStyle w:val="StandardWeb"/>
      </w:pPr>
      <w:r>
        <w:t>Du bist ein Geist der Liebe,</w:t>
      </w:r>
      <w:r>
        <w:br/>
        <w:t>ein Freund der Freundlichkeit,</w:t>
      </w:r>
      <w:r>
        <w:br/>
        <w:t>willst nicht, daß uns betrübe</w:t>
      </w:r>
      <w:r>
        <w:br/>
        <w:t>Zorn, Zank, Haß, Neid und Streit.</w:t>
      </w:r>
      <w:r>
        <w:br/>
        <w:t>Der Feindschaft Feind du bist,</w:t>
      </w:r>
      <w:r>
        <w:br/>
        <w:t>willst, daß durch Liebesklammern</w:t>
      </w:r>
      <w:r>
        <w:br/>
        <w:t>sich wieder tu zusammen,</w:t>
      </w:r>
      <w:r>
        <w:br/>
        <w:t>was voller Zwietracht ist.</w:t>
      </w:r>
    </w:p>
    <w:p w14:paraId="45103D93" w14:textId="77777777" w:rsidR="00833CF4" w:rsidRDefault="00833CF4" w:rsidP="00833CF4">
      <w:pPr>
        <w:pStyle w:val="StandardWeb"/>
      </w:pPr>
      <w:r>
        <w:t>Du, Herr, hast selbst in Händen</w:t>
      </w:r>
      <w:r>
        <w:br/>
        <w:t>die ganze weite Welt,</w:t>
      </w:r>
      <w:r>
        <w:br/>
        <w:t>kannst Menschenherzen wenden,</w:t>
      </w:r>
      <w:r>
        <w:br/>
        <w:t>wie es dir wohlgefällt.</w:t>
      </w:r>
      <w:r>
        <w:br/>
        <w:t>So gib doch deine Gnad</w:t>
      </w:r>
      <w:r>
        <w:br/>
        <w:t>zu Fried- und Liebesbanden,</w:t>
      </w:r>
      <w:r>
        <w:br/>
        <w:t>verknüpf in allen Landen,</w:t>
      </w:r>
      <w:r>
        <w:br/>
        <w:t>was sich getrennet hat.</w:t>
      </w:r>
    </w:p>
    <w:p w14:paraId="1B16FD5B" w14:textId="77777777" w:rsidR="00833CF4" w:rsidRDefault="00833CF4" w:rsidP="00833CF4">
      <w:pPr>
        <w:pStyle w:val="StandardWeb"/>
      </w:pPr>
      <w:r>
        <w:t>Ach, edle Friedensquelle,</w:t>
      </w:r>
      <w:r>
        <w:br/>
        <w:t>schleuß deinen Abgrund auf</w:t>
      </w:r>
      <w:r>
        <w:br/>
        <w:t>und gib dem Frieden schnelle</w:t>
      </w:r>
      <w:r>
        <w:br/>
        <w:t>hier wieder seinen Lauf.</w:t>
      </w:r>
      <w:r>
        <w:br/>
        <w:t>Halt ein die große Flut,</w:t>
      </w:r>
      <w:r>
        <w:br/>
        <w:t>die Flut, die eingerissen</w:t>
      </w:r>
      <w:r>
        <w:br/>
        <w:t>so, daß man siehet fließen</w:t>
      </w:r>
      <w:r>
        <w:br/>
        <w:t>wie Wasser, Menschenblut.</w:t>
      </w:r>
    </w:p>
    <w:p w14:paraId="5C025470" w14:textId="77777777" w:rsidR="00833CF4" w:rsidRDefault="00833CF4" w:rsidP="00833CF4">
      <w:pPr>
        <w:pStyle w:val="StandardWeb"/>
      </w:pPr>
      <w:r>
        <w:t>Laß deinem Volk erkennen</w:t>
      </w:r>
      <w:r>
        <w:br/>
        <w:t>die Vielheit seiner Sünd,</w:t>
      </w:r>
      <w:r>
        <w:br/>
        <w:t>auch Gottes Grimm so brennen,</w:t>
      </w:r>
      <w:r>
        <w:br/>
        <w:t>daß er bei uns entzünd</w:t>
      </w:r>
      <w:r>
        <w:br/>
        <w:t>den ernsten bittern Schmerz</w:t>
      </w:r>
      <w:r>
        <w:br/>
        <w:t>und Buße, die bereuet,</w:t>
      </w:r>
      <w:r>
        <w:br/>
        <w:t>des sich zuerst gefreuet</w:t>
      </w:r>
      <w:r>
        <w:br/>
        <w:t>ein weltergebnes Herz.</w:t>
      </w:r>
    </w:p>
    <w:p w14:paraId="606E385C" w14:textId="77777777" w:rsidR="00833CF4" w:rsidRDefault="00833CF4" w:rsidP="00833CF4">
      <w:pPr>
        <w:pStyle w:val="StandardWeb"/>
      </w:pPr>
      <w:r>
        <w:t>Auf Buße folgt der Gnaden,</w:t>
      </w:r>
      <w:r>
        <w:br/>
        <w:t>auf Reu der Freuden Blick,</w:t>
      </w:r>
      <w:r>
        <w:br/>
        <w:t>sich bessern heilt den Schaden,</w:t>
      </w:r>
      <w:r>
        <w:br/>
        <w:t>fromm werden bringet Glück.</w:t>
      </w:r>
      <w:r>
        <w:br/>
        <w:t>Herr, tus zu deiner Ehr,</w:t>
      </w:r>
      <w:r>
        <w:br/>
        <w:t>erweiche Stahl und Steine,</w:t>
      </w:r>
      <w:r>
        <w:br/>
        <w:t>Auf daß das Herze weine,</w:t>
      </w:r>
      <w:r>
        <w:br/>
        <w:t>das böse sich bekehr.</w:t>
      </w:r>
    </w:p>
    <w:p w14:paraId="7F74FBEF" w14:textId="77777777" w:rsidR="00833CF4" w:rsidRDefault="00833CF4" w:rsidP="00833CF4">
      <w:pPr>
        <w:pStyle w:val="StandardWeb"/>
      </w:pPr>
      <w:r>
        <w:t>Erhebe dich und steure</w:t>
      </w:r>
      <w:r>
        <w:br/>
        <w:t>dem Herzleid auf der Erd,</w:t>
      </w:r>
      <w:r>
        <w:br/>
        <w:t>bring wieder und erneuere</w:t>
      </w:r>
      <w:r>
        <w:br/>
        <w:t>die Wohlfahrt deiner Herd!</w:t>
      </w:r>
      <w:r>
        <w:br/>
        <w:t>Laß blühen wie zuvorn</w:t>
      </w:r>
      <w:r>
        <w:br/>
        <w:t>die Länder, so verheeret,</w:t>
      </w:r>
      <w:r>
        <w:br/>
        <w:t>die Kirchen, so zerstöret</w:t>
      </w:r>
      <w:r>
        <w:br/>
        <w:t>durch Krieg und Feuerszorn.</w:t>
      </w:r>
    </w:p>
    <w:p w14:paraId="45F1E9D9" w14:textId="77777777" w:rsidR="00833CF4" w:rsidRDefault="00833CF4" w:rsidP="00833CF4">
      <w:pPr>
        <w:pStyle w:val="StandardWeb"/>
      </w:pPr>
      <w:r>
        <w:t>Beschirm die Polizeien,</w:t>
      </w:r>
      <w:r>
        <w:br/>
        <w:t>bau unsers Fürsten Thron,</w:t>
      </w:r>
      <w:r>
        <w:br/>
        <w:t>daß er und wir gedeihen;</w:t>
      </w:r>
      <w:r>
        <w:br/>
        <w:t>schmück als mit einer Kron</w:t>
      </w:r>
      <w:r>
        <w:br/>
        <w:t>die Alten mit Verstand,</w:t>
      </w:r>
      <w:r>
        <w:br/>
        <w:t>mit Frömmigkeit die Jugend,</w:t>
      </w:r>
      <w:r>
        <w:br/>
        <w:t>mit Gottesfurcht und Tugend</w:t>
      </w:r>
      <w:r>
        <w:br/>
        <w:t>das Volk im ganzen Land.</w:t>
      </w:r>
    </w:p>
    <w:p w14:paraId="6CA50491" w14:textId="77777777" w:rsidR="00833CF4" w:rsidRDefault="00833CF4" w:rsidP="00833CF4">
      <w:pPr>
        <w:pStyle w:val="StandardWeb"/>
      </w:pPr>
      <w:r>
        <w:t>Erfülle die Gemüter</w:t>
      </w:r>
      <w:r>
        <w:br/>
        <w:t>mit reiner Glaubenszier,</w:t>
      </w:r>
      <w:r>
        <w:br/>
        <w:t>die Häuser und die Güter</w:t>
      </w:r>
      <w:r>
        <w:br/>
        <w:t>mit Segen für und für.</w:t>
      </w:r>
      <w:r>
        <w:br/>
        <w:t>Vertreib den bösen Geist,</w:t>
      </w:r>
      <w:r>
        <w:br/>
        <w:t>der sich dir widersetzet</w:t>
      </w:r>
      <w:r>
        <w:br/>
        <w:t>und, was dein Herz ergötzet,</w:t>
      </w:r>
      <w:r>
        <w:br/>
        <w:t>aus unserm Herzen reißt.</w:t>
      </w:r>
    </w:p>
    <w:p w14:paraId="11AD2D9C" w14:textId="77777777" w:rsidR="00833CF4" w:rsidRDefault="00833CF4" w:rsidP="00833CF4">
      <w:pPr>
        <w:pStyle w:val="StandardWeb"/>
      </w:pPr>
      <w:r>
        <w:t>Gib Freudigkeit und Stärke,</w:t>
      </w:r>
      <w:r>
        <w:br/>
        <w:t>zu stehen in dem Streit,</w:t>
      </w:r>
      <w:r>
        <w:br/>
        <w:t>den Satans Reich und Werke</w:t>
      </w:r>
      <w:r>
        <w:br/>
        <w:t>uns täglich anerbeut,</w:t>
      </w:r>
      <w:r>
        <w:br/>
        <w:t>hilf kämpfen ritterlich,</w:t>
      </w:r>
      <w:r>
        <w:br/>
        <w:t>damit wir überwinden</w:t>
      </w:r>
      <w:r>
        <w:br/>
        <w:t>und ja zum Dienst der Sünden</w:t>
      </w:r>
      <w:r>
        <w:br/>
        <w:t>kein Christ ergebe sich.</w:t>
      </w:r>
    </w:p>
    <w:p w14:paraId="3BBB61C2" w14:textId="77777777" w:rsidR="00833CF4" w:rsidRDefault="00833CF4" w:rsidP="00833CF4">
      <w:pPr>
        <w:pStyle w:val="StandardWeb"/>
      </w:pPr>
      <w:r>
        <w:t>Richt unser ganzes Leben</w:t>
      </w:r>
      <w:r>
        <w:br/>
        <w:t>allzeit nach deinem Sinn,</w:t>
      </w:r>
      <w:r>
        <w:br/>
        <w:t>und wenn wirs sollen geben</w:t>
      </w:r>
      <w:r>
        <w:br/>
        <w:t>in Todes Hände hin,</w:t>
      </w:r>
      <w:r>
        <w:br/>
        <w:t>wenns mit uns hie wird aus,</w:t>
      </w:r>
      <w:r>
        <w:br/>
        <w:t>so hilf uns fröhlich sterben</w:t>
      </w:r>
      <w:r>
        <w:br/>
        <w:t>und nach dem Tod ererben</w:t>
      </w:r>
      <w:r>
        <w:br/>
        <w:t>des ewgen Lebens Haus.</w:t>
      </w:r>
    </w:p>
    <w:p w14:paraId="47466CE7" w14:textId="32D880BF" w:rsidR="00833CF4" w:rsidRDefault="00833CF4" w:rsidP="004E61F0">
      <w:pPr>
        <w:pStyle w:val="berschrift1"/>
      </w:pPr>
      <w:r w:rsidRPr="003F746E">
        <w:t>Zweierlei bitt ich von dir</w:t>
      </w:r>
      <w:r>
        <w:t xml:space="preserve"> </w:t>
      </w:r>
    </w:p>
    <w:p w14:paraId="15327F57" w14:textId="77777777" w:rsidR="00833CF4" w:rsidRDefault="00833CF4" w:rsidP="00833CF4">
      <w:pPr>
        <w:pStyle w:val="StandardWeb"/>
      </w:pPr>
      <w:r>
        <w:t>1. Zweierlei bitt ich von dir,</w:t>
      </w:r>
      <w:r>
        <w:br/>
        <w:t>zweierlei trag ich dir für,</w:t>
      </w:r>
      <w:r>
        <w:br/>
        <w:t>dir, der alles reichlich gibt,</w:t>
      </w:r>
      <w:r>
        <w:br/>
        <w:t>was uns dient und dir bleibet</w:t>
      </w:r>
      <w:r>
        <w:br/>
        <w:t>gib mein Bitten, das du weißt,</w:t>
      </w:r>
      <w:r>
        <w:br/>
        <w:t>Eh ich sterb und sich mein Geist</w:t>
      </w:r>
      <w:r>
        <w:br/>
        <w:t>aus des Lebensbanden reißt.</w:t>
      </w:r>
    </w:p>
    <w:p w14:paraId="4D4BE733" w14:textId="77777777" w:rsidR="00833CF4" w:rsidRDefault="00833CF4" w:rsidP="00833CF4">
      <w:pPr>
        <w:pStyle w:val="StandardWeb"/>
      </w:pPr>
      <w:r>
        <w:t>2. Laß mich aber, o mein Heil,</w:t>
      </w:r>
      <w:r>
        <w:br/>
        <w:t>Lüge und Abgötterei.</w:t>
      </w:r>
      <w:r>
        <w:br/>
        <w:t>Armut, das die Maße bricht,</w:t>
      </w:r>
      <w:r>
        <w:br/>
        <w:t>Allzu Arm und allzu Reich</w:t>
      </w:r>
      <w:r>
        <w:br/>
        <w:t>ist nicht gut, stürzt beides gleich</w:t>
      </w:r>
      <w:r>
        <w:br/>
        <w:t>unsre Seel ins Sündenreich.</w:t>
      </w:r>
    </w:p>
    <w:p w14:paraId="73F16B03" w14:textId="77777777" w:rsidR="00833CF4" w:rsidRDefault="00833CF4" w:rsidP="00833CF4">
      <w:pPr>
        <w:pStyle w:val="StandardWeb"/>
      </w:pPr>
      <w:r>
        <w:t>3. Laß mich aber, o mein Heil,</w:t>
      </w:r>
      <w:r>
        <w:br/>
        <w:t>nehmen mein bescheiden Teil</w:t>
      </w:r>
      <w:r>
        <w:br/>
        <w:t>und beschere mir zur Not</w:t>
      </w:r>
      <w:r>
        <w:br/>
        <w:t>hier mein täglich Bissen Brot.</w:t>
      </w:r>
      <w:r>
        <w:br/>
        <w:t>Ein kein wenig, da der Mut</w:t>
      </w:r>
      <w:r>
        <w:br/>
        <w:t>und ein gut Gewissen ruht,</w:t>
      </w:r>
      <w:r>
        <w:br/>
        <w:t>ist fürwahr ein großes Gut.</w:t>
      </w:r>
    </w:p>
    <w:p w14:paraId="0FA349FA" w14:textId="77777777" w:rsidR="00833CF4" w:rsidRDefault="00833CF4" w:rsidP="00833CF4">
      <w:pPr>
        <w:pStyle w:val="StandardWeb"/>
      </w:pPr>
      <w:r>
        <w:t>4. Sonsten möcht im Überfluß</w:t>
      </w:r>
      <w:r>
        <w:br/>
        <w:t>ich empfinden Überdruß,</w:t>
      </w:r>
      <w:r>
        <w:br/>
        <w:t>dich verleugnen, dir zum Spott</w:t>
      </w:r>
      <w:r>
        <w:br/>
        <w:t>Fragen: `Wer ist Herr in Frechheit voll</w:t>
      </w:r>
      <w:r>
        <w:br/>
        <w:t>Weiß oft nicht, wann ihm ist wohl,</w:t>
      </w:r>
      <w:r>
        <w:br/>
        <w:t>Wie es sich erheben soll?´</w:t>
      </w:r>
    </w:p>
    <w:p w14:paraId="0659C747" w14:textId="77777777" w:rsidR="00833CF4" w:rsidRDefault="00833CF4" w:rsidP="00833CF4">
      <w:pPr>
        <w:pStyle w:val="StandardWeb"/>
      </w:pPr>
      <w:r>
        <w:t>5. Wiederum wenns stehet bloß</w:t>
      </w:r>
      <w:r>
        <w:br/>
        <w:t>und die Armut wird zu groß,</w:t>
      </w:r>
      <w:r>
        <w:br/>
        <w:t>wird es untreu, stiehlt und stellt</w:t>
      </w:r>
      <w:r>
        <w:br/>
        <w:t>nach des Nächsten Gut und Geld,</w:t>
      </w:r>
      <w:r>
        <w:br/>
        <w:t>tut Gewalt, brauch Ränk und List,</w:t>
      </w:r>
      <w:r>
        <w:br/>
        <w:t>ist mit Unrecht ausgerüst´t,</w:t>
      </w:r>
      <w:r>
        <w:br/>
        <w:t>fragt gar nicht, was christlich ist.</w:t>
      </w:r>
    </w:p>
    <w:p w14:paraId="1DB420C8" w14:textId="7C8CBD2E" w:rsidR="0022039F" w:rsidRDefault="00833CF4" w:rsidP="00163CC6">
      <w:pPr>
        <w:pStyle w:val="StandardWeb"/>
      </w:pPr>
      <w:r>
        <w:t>6. Ach, mein Gott, mein Schatz mein Licht,</w:t>
      </w:r>
      <w:r>
        <w:br/>
        <w:t>dieser keines ziemt mir nicht:</w:t>
      </w:r>
      <w:r>
        <w:br/>
        <w:t>beides schändet deine Ehr,</w:t>
      </w:r>
      <w:r>
        <w:br/>
        <w:t>beides stürzt ins Höllenmeer.</w:t>
      </w:r>
      <w:r>
        <w:br/>
        <w:t>Drum so gib mir Füll und Hül</w:t>
      </w:r>
      <w:r w:rsidR="004E61F0">
        <w:t>l</w:t>
      </w:r>
      <w:r>
        <w:br/>
        <w:t>Also, wie dein Herze will,</w:t>
      </w:r>
      <w:r>
        <w:br/>
        <w:t xml:space="preserve">nicht zu wenig, zu viel. </w:t>
      </w:r>
    </w:p>
    <w:p w14:paraId="225A5C65" w14:textId="77777777" w:rsidR="00D5498D" w:rsidRPr="00D5498D" w:rsidRDefault="007166CE" w:rsidP="00032BF5">
      <w:pPr>
        <w:pStyle w:val="berschrift1"/>
      </w:pPr>
      <w:r>
        <w:br w:type="page"/>
      </w:r>
      <w:r w:rsidR="00D5498D" w:rsidRPr="00D5498D">
        <w:t>Quellen:</w:t>
      </w:r>
    </w:p>
    <w:p w14:paraId="7F9749F5" w14:textId="77777777" w:rsidR="00D5498D" w:rsidRPr="00D5498D" w:rsidRDefault="00D5498D" w:rsidP="00833C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9FD2FD7" w14:textId="77777777" w:rsidR="00D5498D" w:rsidRPr="00D5498D" w:rsidRDefault="00D5498D" w:rsidP="00833C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21446A" w14:textId="77777777" w:rsidR="00D5498D" w:rsidRPr="00D5498D" w:rsidRDefault="00D5498D" w:rsidP="00833C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4A7344" w14:textId="77777777" w:rsidR="008E63BE" w:rsidRDefault="00D5498D" w:rsidP="00833C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734F2F7" w14:textId="77777777" w:rsidR="00D5498D" w:rsidRDefault="008E63BE" w:rsidP="00833CF4">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59997D" w14:textId="77777777" w:rsidR="00082307" w:rsidRPr="00082307" w:rsidRDefault="00082307" w:rsidP="00833CF4">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9622D3F" w14:textId="77777777" w:rsidR="00082307" w:rsidRPr="00082307" w:rsidRDefault="00082307" w:rsidP="00833CF4">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66EA5C1" w14:textId="77777777" w:rsidR="00082307" w:rsidRPr="00082307" w:rsidRDefault="00082307" w:rsidP="00833CF4">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DD984C0" w14:textId="77777777" w:rsidR="00082307" w:rsidRPr="00082307" w:rsidRDefault="00082307" w:rsidP="00833CF4">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C696F5" w14:textId="77777777" w:rsidR="00D5498D" w:rsidRPr="00D5498D" w:rsidRDefault="00D5498D" w:rsidP="00833C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9A33B5" w14:textId="77777777" w:rsidR="008E63BE" w:rsidRDefault="00D5498D" w:rsidP="00833C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BBE8696" w14:textId="0F1DB030" w:rsidR="008E63BE" w:rsidRDefault="008E63BE" w:rsidP="00833CF4">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4C59"/>
    <w:multiLevelType w:val="multilevel"/>
    <w:tmpl w:val="8272E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F1C01"/>
    <w:multiLevelType w:val="multilevel"/>
    <w:tmpl w:val="32BA8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0D38BD"/>
    <w:multiLevelType w:val="multilevel"/>
    <w:tmpl w:val="D438F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B35AA8"/>
    <w:multiLevelType w:val="multilevel"/>
    <w:tmpl w:val="54A00FCE"/>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 w15:restartNumberingAfterBreak="0">
    <w:nsid w:val="0F705B96"/>
    <w:multiLevelType w:val="multilevel"/>
    <w:tmpl w:val="96469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7F53AE"/>
    <w:multiLevelType w:val="multilevel"/>
    <w:tmpl w:val="2886E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C86A3C"/>
    <w:multiLevelType w:val="multilevel"/>
    <w:tmpl w:val="ADDC5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F92206"/>
    <w:multiLevelType w:val="multilevel"/>
    <w:tmpl w:val="E8186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09770F"/>
    <w:multiLevelType w:val="multilevel"/>
    <w:tmpl w:val="87AC4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BD06B2"/>
    <w:multiLevelType w:val="multilevel"/>
    <w:tmpl w:val="F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5E6599"/>
    <w:multiLevelType w:val="multilevel"/>
    <w:tmpl w:val="FBF69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440477"/>
    <w:multiLevelType w:val="multilevel"/>
    <w:tmpl w:val="1166B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0B3644"/>
    <w:multiLevelType w:val="multilevel"/>
    <w:tmpl w:val="3BD48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3B346E"/>
    <w:multiLevelType w:val="multilevel"/>
    <w:tmpl w:val="1D96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614DBA"/>
    <w:multiLevelType w:val="multilevel"/>
    <w:tmpl w:val="5394E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243E2"/>
    <w:multiLevelType w:val="multilevel"/>
    <w:tmpl w:val="DE7CB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F066D7"/>
    <w:multiLevelType w:val="multilevel"/>
    <w:tmpl w:val="48FC8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E645D0"/>
    <w:multiLevelType w:val="multilevel"/>
    <w:tmpl w:val="19B47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413B85"/>
    <w:multiLevelType w:val="multilevel"/>
    <w:tmpl w:val="60B0B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060044"/>
    <w:multiLevelType w:val="multilevel"/>
    <w:tmpl w:val="CDDAA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957846"/>
    <w:multiLevelType w:val="multilevel"/>
    <w:tmpl w:val="F2BA6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6D2B2B"/>
    <w:multiLevelType w:val="multilevel"/>
    <w:tmpl w:val="B7860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184C69"/>
    <w:multiLevelType w:val="multilevel"/>
    <w:tmpl w:val="29E83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1265DA"/>
    <w:multiLevelType w:val="multilevel"/>
    <w:tmpl w:val="5DECC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2F2089"/>
    <w:multiLevelType w:val="multilevel"/>
    <w:tmpl w:val="E0E67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C71033"/>
    <w:multiLevelType w:val="multilevel"/>
    <w:tmpl w:val="62DCF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0C56F0"/>
    <w:multiLevelType w:val="multilevel"/>
    <w:tmpl w:val="04EE9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1E700C"/>
    <w:multiLevelType w:val="multilevel"/>
    <w:tmpl w:val="AFE0D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54542D"/>
    <w:multiLevelType w:val="multilevel"/>
    <w:tmpl w:val="04489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93677D"/>
    <w:multiLevelType w:val="multilevel"/>
    <w:tmpl w:val="CEDEC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8F3B6F"/>
    <w:multiLevelType w:val="multilevel"/>
    <w:tmpl w:val="BA92F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0A4ABD"/>
    <w:multiLevelType w:val="multilevel"/>
    <w:tmpl w:val="DCD8F45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8A7416"/>
    <w:multiLevelType w:val="multilevel"/>
    <w:tmpl w:val="9538F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EC28CC"/>
    <w:multiLevelType w:val="multilevel"/>
    <w:tmpl w:val="CF489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B9900FA"/>
    <w:multiLevelType w:val="multilevel"/>
    <w:tmpl w:val="51C42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ECF17F5"/>
    <w:multiLevelType w:val="multilevel"/>
    <w:tmpl w:val="A1745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6"/>
  </w:num>
  <w:num w:numId="3">
    <w:abstractNumId w:val="24"/>
  </w:num>
  <w:num w:numId="4">
    <w:abstractNumId w:val="27"/>
  </w:num>
  <w:num w:numId="5">
    <w:abstractNumId w:val="2"/>
  </w:num>
  <w:num w:numId="6">
    <w:abstractNumId w:val="12"/>
  </w:num>
  <w:num w:numId="7">
    <w:abstractNumId w:val="7"/>
  </w:num>
  <w:num w:numId="8">
    <w:abstractNumId w:val="31"/>
  </w:num>
  <w:num w:numId="9">
    <w:abstractNumId w:val="1"/>
  </w:num>
  <w:num w:numId="10">
    <w:abstractNumId w:val="34"/>
  </w:num>
  <w:num w:numId="11">
    <w:abstractNumId w:val="3"/>
  </w:num>
  <w:num w:numId="12">
    <w:abstractNumId w:val="9"/>
  </w:num>
  <w:num w:numId="13">
    <w:abstractNumId w:val="0"/>
  </w:num>
  <w:num w:numId="14">
    <w:abstractNumId w:val="8"/>
  </w:num>
  <w:num w:numId="15">
    <w:abstractNumId w:val="29"/>
  </w:num>
  <w:num w:numId="16">
    <w:abstractNumId w:val="18"/>
  </w:num>
  <w:num w:numId="17">
    <w:abstractNumId w:val="35"/>
  </w:num>
  <w:num w:numId="18">
    <w:abstractNumId w:val="17"/>
  </w:num>
  <w:num w:numId="19">
    <w:abstractNumId w:val="19"/>
  </w:num>
  <w:num w:numId="20">
    <w:abstractNumId w:val="22"/>
  </w:num>
  <w:num w:numId="21">
    <w:abstractNumId w:val="21"/>
  </w:num>
  <w:num w:numId="22">
    <w:abstractNumId w:val="6"/>
  </w:num>
  <w:num w:numId="23">
    <w:abstractNumId w:val="20"/>
  </w:num>
  <w:num w:numId="24">
    <w:abstractNumId w:val="10"/>
  </w:num>
  <w:num w:numId="25">
    <w:abstractNumId w:val="15"/>
  </w:num>
  <w:num w:numId="26">
    <w:abstractNumId w:val="32"/>
  </w:num>
  <w:num w:numId="27">
    <w:abstractNumId w:val="4"/>
  </w:num>
  <w:num w:numId="28">
    <w:abstractNumId w:val="23"/>
  </w:num>
  <w:num w:numId="29">
    <w:abstractNumId w:val="5"/>
  </w:num>
  <w:num w:numId="30">
    <w:abstractNumId w:val="33"/>
  </w:num>
  <w:num w:numId="31">
    <w:abstractNumId w:val="25"/>
  </w:num>
  <w:num w:numId="32">
    <w:abstractNumId w:val="11"/>
  </w:num>
  <w:num w:numId="33">
    <w:abstractNumId w:val="16"/>
  </w:num>
  <w:num w:numId="34">
    <w:abstractNumId w:val="28"/>
  </w:num>
  <w:num w:numId="35">
    <w:abstractNumId w:val="13"/>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BCC"/>
    <w:rsid w:val="00032BF5"/>
    <w:rsid w:val="00082307"/>
    <w:rsid w:val="000C66E5"/>
    <w:rsid w:val="00163CC6"/>
    <w:rsid w:val="001F54C4"/>
    <w:rsid w:val="0022039F"/>
    <w:rsid w:val="00272484"/>
    <w:rsid w:val="00297F83"/>
    <w:rsid w:val="002E6D11"/>
    <w:rsid w:val="00381C0C"/>
    <w:rsid w:val="003F746E"/>
    <w:rsid w:val="004E61F0"/>
    <w:rsid w:val="004F6631"/>
    <w:rsid w:val="00537F59"/>
    <w:rsid w:val="005E7400"/>
    <w:rsid w:val="007166CE"/>
    <w:rsid w:val="00745056"/>
    <w:rsid w:val="007E1779"/>
    <w:rsid w:val="00833CF4"/>
    <w:rsid w:val="0083667B"/>
    <w:rsid w:val="008D63CF"/>
    <w:rsid w:val="008D7463"/>
    <w:rsid w:val="008E417E"/>
    <w:rsid w:val="008E63BE"/>
    <w:rsid w:val="00937706"/>
    <w:rsid w:val="009C1046"/>
    <w:rsid w:val="00C35859"/>
    <w:rsid w:val="00C73C26"/>
    <w:rsid w:val="00C749AF"/>
    <w:rsid w:val="00CC4EAC"/>
    <w:rsid w:val="00D14D4F"/>
    <w:rsid w:val="00D5498D"/>
    <w:rsid w:val="00E02825"/>
    <w:rsid w:val="00E1584E"/>
    <w:rsid w:val="00E47926"/>
    <w:rsid w:val="00F13BCC"/>
    <w:rsid w:val="00FB2727"/>
    <w:rsid w:val="00FD11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8ECB"/>
  <w15:chartTrackingRefBased/>
  <w15:docId w15:val="{483ED09D-7FD6-4681-B343-B34812F53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33CF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833CF4"/>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33CF4"/>
  </w:style>
  <w:style w:type="character" w:customStyle="1" w:styleId="screen-reader-text">
    <w:name w:val="screen-reader-text"/>
    <w:basedOn w:val="Absatz-Standardschriftart"/>
    <w:rsid w:val="00833CF4"/>
  </w:style>
  <w:style w:type="paragraph" w:styleId="StandardWeb">
    <w:name w:val="Normal (Web)"/>
    <w:basedOn w:val="Standard"/>
    <w:uiPriority w:val="99"/>
    <w:unhideWhenUsed/>
    <w:rsid w:val="00833CF4"/>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33CF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31711">
      <w:bodyDiv w:val="1"/>
      <w:marLeft w:val="0"/>
      <w:marRight w:val="0"/>
      <w:marTop w:val="0"/>
      <w:marBottom w:val="0"/>
      <w:divBdr>
        <w:top w:val="none" w:sz="0" w:space="0" w:color="auto"/>
        <w:left w:val="none" w:sz="0" w:space="0" w:color="auto"/>
        <w:bottom w:val="none" w:sz="0" w:space="0" w:color="auto"/>
        <w:right w:val="none" w:sz="0" w:space="0" w:color="auto"/>
      </w:divBdr>
      <w:divsChild>
        <w:div w:id="918055711">
          <w:marLeft w:val="0"/>
          <w:marRight w:val="0"/>
          <w:marTop w:val="0"/>
          <w:marBottom w:val="0"/>
          <w:divBdr>
            <w:top w:val="none" w:sz="0" w:space="0" w:color="auto"/>
            <w:left w:val="none" w:sz="0" w:space="0" w:color="auto"/>
            <w:bottom w:val="none" w:sz="0" w:space="0" w:color="auto"/>
            <w:right w:val="none" w:sz="0" w:space="0" w:color="auto"/>
          </w:divBdr>
        </w:div>
        <w:div w:id="1053776287">
          <w:marLeft w:val="0"/>
          <w:marRight w:val="0"/>
          <w:marTop w:val="0"/>
          <w:marBottom w:val="0"/>
          <w:divBdr>
            <w:top w:val="none" w:sz="0" w:space="0" w:color="auto"/>
            <w:left w:val="none" w:sz="0" w:space="0" w:color="auto"/>
            <w:bottom w:val="none" w:sz="0" w:space="0" w:color="auto"/>
            <w:right w:val="none" w:sz="0" w:space="0" w:color="auto"/>
          </w:divBdr>
        </w:div>
        <w:div w:id="1122529263">
          <w:marLeft w:val="0"/>
          <w:marRight w:val="0"/>
          <w:marTop w:val="0"/>
          <w:marBottom w:val="0"/>
          <w:divBdr>
            <w:top w:val="none" w:sz="0" w:space="0" w:color="auto"/>
            <w:left w:val="none" w:sz="0" w:space="0" w:color="auto"/>
            <w:bottom w:val="none" w:sz="0" w:space="0" w:color="auto"/>
            <w:right w:val="none" w:sz="0" w:space="0" w:color="auto"/>
          </w:divBdr>
        </w:div>
        <w:div w:id="1152600096">
          <w:marLeft w:val="0"/>
          <w:marRight w:val="0"/>
          <w:marTop w:val="0"/>
          <w:marBottom w:val="0"/>
          <w:divBdr>
            <w:top w:val="none" w:sz="0" w:space="0" w:color="auto"/>
            <w:left w:val="none" w:sz="0" w:space="0" w:color="auto"/>
            <w:bottom w:val="none" w:sz="0" w:space="0" w:color="auto"/>
            <w:right w:val="none" w:sz="0" w:space="0" w:color="auto"/>
          </w:divBdr>
        </w:div>
        <w:div w:id="450248760">
          <w:marLeft w:val="0"/>
          <w:marRight w:val="0"/>
          <w:marTop w:val="0"/>
          <w:marBottom w:val="0"/>
          <w:divBdr>
            <w:top w:val="none" w:sz="0" w:space="0" w:color="auto"/>
            <w:left w:val="none" w:sz="0" w:space="0" w:color="auto"/>
            <w:bottom w:val="none" w:sz="0" w:space="0" w:color="auto"/>
            <w:right w:val="none" w:sz="0" w:space="0" w:color="auto"/>
          </w:divBdr>
        </w:div>
        <w:div w:id="877350978">
          <w:marLeft w:val="0"/>
          <w:marRight w:val="0"/>
          <w:marTop w:val="0"/>
          <w:marBottom w:val="0"/>
          <w:divBdr>
            <w:top w:val="none" w:sz="0" w:space="0" w:color="auto"/>
            <w:left w:val="none" w:sz="0" w:space="0" w:color="auto"/>
            <w:bottom w:val="none" w:sz="0" w:space="0" w:color="auto"/>
            <w:right w:val="none" w:sz="0" w:space="0" w:color="auto"/>
          </w:divBdr>
        </w:div>
        <w:div w:id="489251208">
          <w:marLeft w:val="0"/>
          <w:marRight w:val="0"/>
          <w:marTop w:val="0"/>
          <w:marBottom w:val="0"/>
          <w:divBdr>
            <w:top w:val="none" w:sz="0" w:space="0" w:color="auto"/>
            <w:left w:val="none" w:sz="0" w:space="0" w:color="auto"/>
            <w:bottom w:val="none" w:sz="0" w:space="0" w:color="auto"/>
            <w:right w:val="none" w:sz="0" w:space="0" w:color="auto"/>
          </w:divBdr>
        </w:div>
        <w:div w:id="951546370">
          <w:marLeft w:val="0"/>
          <w:marRight w:val="0"/>
          <w:marTop w:val="0"/>
          <w:marBottom w:val="0"/>
          <w:divBdr>
            <w:top w:val="none" w:sz="0" w:space="0" w:color="auto"/>
            <w:left w:val="none" w:sz="0" w:space="0" w:color="auto"/>
            <w:bottom w:val="none" w:sz="0" w:space="0" w:color="auto"/>
            <w:right w:val="none" w:sz="0" w:space="0" w:color="auto"/>
          </w:divBdr>
        </w:div>
        <w:div w:id="1755280698">
          <w:marLeft w:val="0"/>
          <w:marRight w:val="0"/>
          <w:marTop w:val="0"/>
          <w:marBottom w:val="0"/>
          <w:divBdr>
            <w:top w:val="none" w:sz="0" w:space="0" w:color="auto"/>
            <w:left w:val="none" w:sz="0" w:space="0" w:color="auto"/>
            <w:bottom w:val="none" w:sz="0" w:space="0" w:color="auto"/>
            <w:right w:val="none" w:sz="0" w:space="0" w:color="auto"/>
          </w:divBdr>
        </w:div>
        <w:div w:id="1814911233">
          <w:marLeft w:val="0"/>
          <w:marRight w:val="0"/>
          <w:marTop w:val="0"/>
          <w:marBottom w:val="0"/>
          <w:divBdr>
            <w:top w:val="none" w:sz="0" w:space="0" w:color="auto"/>
            <w:left w:val="none" w:sz="0" w:space="0" w:color="auto"/>
            <w:bottom w:val="none" w:sz="0" w:space="0" w:color="auto"/>
            <w:right w:val="none" w:sz="0" w:space="0" w:color="auto"/>
          </w:divBdr>
        </w:div>
        <w:div w:id="397944269">
          <w:marLeft w:val="0"/>
          <w:marRight w:val="0"/>
          <w:marTop w:val="0"/>
          <w:marBottom w:val="0"/>
          <w:divBdr>
            <w:top w:val="none" w:sz="0" w:space="0" w:color="auto"/>
            <w:left w:val="none" w:sz="0" w:space="0" w:color="auto"/>
            <w:bottom w:val="none" w:sz="0" w:space="0" w:color="auto"/>
            <w:right w:val="none" w:sz="0" w:space="0" w:color="auto"/>
          </w:divBdr>
        </w:div>
        <w:div w:id="718432673">
          <w:marLeft w:val="0"/>
          <w:marRight w:val="0"/>
          <w:marTop w:val="0"/>
          <w:marBottom w:val="0"/>
          <w:divBdr>
            <w:top w:val="none" w:sz="0" w:space="0" w:color="auto"/>
            <w:left w:val="none" w:sz="0" w:space="0" w:color="auto"/>
            <w:bottom w:val="none" w:sz="0" w:space="0" w:color="auto"/>
            <w:right w:val="none" w:sz="0" w:space="0" w:color="auto"/>
          </w:divBdr>
        </w:div>
        <w:div w:id="1619070967">
          <w:marLeft w:val="0"/>
          <w:marRight w:val="0"/>
          <w:marTop w:val="0"/>
          <w:marBottom w:val="0"/>
          <w:divBdr>
            <w:top w:val="none" w:sz="0" w:space="0" w:color="auto"/>
            <w:left w:val="none" w:sz="0" w:space="0" w:color="auto"/>
            <w:bottom w:val="none" w:sz="0" w:space="0" w:color="auto"/>
            <w:right w:val="none" w:sz="0" w:space="0" w:color="auto"/>
          </w:divBdr>
        </w:div>
        <w:div w:id="1972859164">
          <w:marLeft w:val="0"/>
          <w:marRight w:val="0"/>
          <w:marTop w:val="0"/>
          <w:marBottom w:val="0"/>
          <w:divBdr>
            <w:top w:val="none" w:sz="0" w:space="0" w:color="auto"/>
            <w:left w:val="none" w:sz="0" w:space="0" w:color="auto"/>
            <w:bottom w:val="none" w:sz="0" w:space="0" w:color="auto"/>
            <w:right w:val="none" w:sz="0" w:space="0" w:color="auto"/>
          </w:divBdr>
        </w:div>
        <w:div w:id="1849825018">
          <w:marLeft w:val="0"/>
          <w:marRight w:val="0"/>
          <w:marTop w:val="0"/>
          <w:marBottom w:val="0"/>
          <w:divBdr>
            <w:top w:val="none" w:sz="0" w:space="0" w:color="auto"/>
            <w:left w:val="none" w:sz="0" w:space="0" w:color="auto"/>
            <w:bottom w:val="none" w:sz="0" w:space="0" w:color="auto"/>
            <w:right w:val="none" w:sz="0" w:space="0" w:color="auto"/>
          </w:divBdr>
        </w:div>
        <w:div w:id="237793756">
          <w:marLeft w:val="0"/>
          <w:marRight w:val="0"/>
          <w:marTop w:val="0"/>
          <w:marBottom w:val="0"/>
          <w:divBdr>
            <w:top w:val="none" w:sz="0" w:space="0" w:color="auto"/>
            <w:left w:val="none" w:sz="0" w:space="0" w:color="auto"/>
            <w:bottom w:val="none" w:sz="0" w:space="0" w:color="auto"/>
            <w:right w:val="none" w:sz="0" w:space="0" w:color="auto"/>
          </w:divBdr>
        </w:div>
        <w:div w:id="590511833">
          <w:marLeft w:val="0"/>
          <w:marRight w:val="0"/>
          <w:marTop w:val="0"/>
          <w:marBottom w:val="0"/>
          <w:divBdr>
            <w:top w:val="none" w:sz="0" w:space="0" w:color="auto"/>
            <w:left w:val="none" w:sz="0" w:space="0" w:color="auto"/>
            <w:bottom w:val="none" w:sz="0" w:space="0" w:color="auto"/>
            <w:right w:val="none" w:sz="0" w:space="0" w:color="auto"/>
          </w:divBdr>
        </w:div>
        <w:div w:id="88821844">
          <w:marLeft w:val="0"/>
          <w:marRight w:val="0"/>
          <w:marTop w:val="0"/>
          <w:marBottom w:val="0"/>
          <w:divBdr>
            <w:top w:val="none" w:sz="0" w:space="0" w:color="auto"/>
            <w:left w:val="none" w:sz="0" w:space="0" w:color="auto"/>
            <w:bottom w:val="none" w:sz="0" w:space="0" w:color="auto"/>
            <w:right w:val="none" w:sz="0" w:space="0" w:color="auto"/>
          </w:divBdr>
        </w:div>
        <w:div w:id="1423989396">
          <w:marLeft w:val="0"/>
          <w:marRight w:val="0"/>
          <w:marTop w:val="0"/>
          <w:marBottom w:val="0"/>
          <w:divBdr>
            <w:top w:val="none" w:sz="0" w:space="0" w:color="auto"/>
            <w:left w:val="none" w:sz="0" w:space="0" w:color="auto"/>
            <w:bottom w:val="none" w:sz="0" w:space="0" w:color="auto"/>
            <w:right w:val="none" w:sz="0" w:space="0" w:color="auto"/>
          </w:divBdr>
        </w:div>
        <w:div w:id="71701759">
          <w:marLeft w:val="0"/>
          <w:marRight w:val="0"/>
          <w:marTop w:val="0"/>
          <w:marBottom w:val="0"/>
          <w:divBdr>
            <w:top w:val="none" w:sz="0" w:space="0" w:color="auto"/>
            <w:left w:val="none" w:sz="0" w:space="0" w:color="auto"/>
            <w:bottom w:val="none" w:sz="0" w:space="0" w:color="auto"/>
            <w:right w:val="none" w:sz="0" w:space="0" w:color="auto"/>
          </w:divBdr>
        </w:div>
      </w:divsChild>
    </w:div>
    <w:div w:id="53819510">
      <w:bodyDiv w:val="1"/>
      <w:marLeft w:val="0"/>
      <w:marRight w:val="0"/>
      <w:marTop w:val="0"/>
      <w:marBottom w:val="0"/>
      <w:divBdr>
        <w:top w:val="none" w:sz="0" w:space="0" w:color="auto"/>
        <w:left w:val="none" w:sz="0" w:space="0" w:color="auto"/>
        <w:bottom w:val="none" w:sz="0" w:space="0" w:color="auto"/>
        <w:right w:val="none" w:sz="0" w:space="0" w:color="auto"/>
      </w:divBdr>
      <w:divsChild>
        <w:div w:id="617495846">
          <w:marLeft w:val="0"/>
          <w:marRight w:val="0"/>
          <w:marTop w:val="0"/>
          <w:marBottom w:val="0"/>
          <w:divBdr>
            <w:top w:val="none" w:sz="0" w:space="0" w:color="auto"/>
            <w:left w:val="none" w:sz="0" w:space="0" w:color="auto"/>
            <w:bottom w:val="none" w:sz="0" w:space="0" w:color="auto"/>
            <w:right w:val="none" w:sz="0" w:space="0" w:color="auto"/>
          </w:divBdr>
        </w:div>
        <w:div w:id="590241307">
          <w:marLeft w:val="0"/>
          <w:marRight w:val="0"/>
          <w:marTop w:val="0"/>
          <w:marBottom w:val="0"/>
          <w:divBdr>
            <w:top w:val="none" w:sz="0" w:space="0" w:color="auto"/>
            <w:left w:val="none" w:sz="0" w:space="0" w:color="auto"/>
            <w:bottom w:val="none" w:sz="0" w:space="0" w:color="auto"/>
            <w:right w:val="none" w:sz="0" w:space="0" w:color="auto"/>
          </w:divBdr>
        </w:div>
        <w:div w:id="1346051158">
          <w:marLeft w:val="0"/>
          <w:marRight w:val="0"/>
          <w:marTop w:val="0"/>
          <w:marBottom w:val="0"/>
          <w:divBdr>
            <w:top w:val="none" w:sz="0" w:space="0" w:color="auto"/>
            <w:left w:val="none" w:sz="0" w:space="0" w:color="auto"/>
            <w:bottom w:val="none" w:sz="0" w:space="0" w:color="auto"/>
            <w:right w:val="none" w:sz="0" w:space="0" w:color="auto"/>
          </w:divBdr>
        </w:div>
        <w:div w:id="1583443471">
          <w:marLeft w:val="0"/>
          <w:marRight w:val="0"/>
          <w:marTop w:val="0"/>
          <w:marBottom w:val="0"/>
          <w:divBdr>
            <w:top w:val="none" w:sz="0" w:space="0" w:color="auto"/>
            <w:left w:val="none" w:sz="0" w:space="0" w:color="auto"/>
            <w:bottom w:val="none" w:sz="0" w:space="0" w:color="auto"/>
            <w:right w:val="none" w:sz="0" w:space="0" w:color="auto"/>
          </w:divBdr>
        </w:div>
        <w:div w:id="1543058763">
          <w:marLeft w:val="0"/>
          <w:marRight w:val="0"/>
          <w:marTop w:val="0"/>
          <w:marBottom w:val="0"/>
          <w:divBdr>
            <w:top w:val="none" w:sz="0" w:space="0" w:color="auto"/>
            <w:left w:val="none" w:sz="0" w:space="0" w:color="auto"/>
            <w:bottom w:val="none" w:sz="0" w:space="0" w:color="auto"/>
            <w:right w:val="none" w:sz="0" w:space="0" w:color="auto"/>
          </w:divBdr>
        </w:div>
        <w:div w:id="594635104">
          <w:marLeft w:val="0"/>
          <w:marRight w:val="0"/>
          <w:marTop w:val="0"/>
          <w:marBottom w:val="0"/>
          <w:divBdr>
            <w:top w:val="none" w:sz="0" w:space="0" w:color="auto"/>
            <w:left w:val="none" w:sz="0" w:space="0" w:color="auto"/>
            <w:bottom w:val="none" w:sz="0" w:space="0" w:color="auto"/>
            <w:right w:val="none" w:sz="0" w:space="0" w:color="auto"/>
          </w:divBdr>
        </w:div>
        <w:div w:id="986786595">
          <w:marLeft w:val="0"/>
          <w:marRight w:val="0"/>
          <w:marTop w:val="0"/>
          <w:marBottom w:val="0"/>
          <w:divBdr>
            <w:top w:val="none" w:sz="0" w:space="0" w:color="auto"/>
            <w:left w:val="none" w:sz="0" w:space="0" w:color="auto"/>
            <w:bottom w:val="none" w:sz="0" w:space="0" w:color="auto"/>
            <w:right w:val="none" w:sz="0" w:space="0" w:color="auto"/>
          </w:divBdr>
        </w:div>
        <w:div w:id="1492140720">
          <w:marLeft w:val="0"/>
          <w:marRight w:val="0"/>
          <w:marTop w:val="0"/>
          <w:marBottom w:val="0"/>
          <w:divBdr>
            <w:top w:val="none" w:sz="0" w:space="0" w:color="auto"/>
            <w:left w:val="none" w:sz="0" w:space="0" w:color="auto"/>
            <w:bottom w:val="none" w:sz="0" w:space="0" w:color="auto"/>
            <w:right w:val="none" w:sz="0" w:space="0" w:color="auto"/>
          </w:divBdr>
        </w:div>
        <w:div w:id="2012950879">
          <w:marLeft w:val="0"/>
          <w:marRight w:val="0"/>
          <w:marTop w:val="0"/>
          <w:marBottom w:val="0"/>
          <w:divBdr>
            <w:top w:val="none" w:sz="0" w:space="0" w:color="auto"/>
            <w:left w:val="none" w:sz="0" w:space="0" w:color="auto"/>
            <w:bottom w:val="none" w:sz="0" w:space="0" w:color="auto"/>
            <w:right w:val="none" w:sz="0" w:space="0" w:color="auto"/>
          </w:divBdr>
        </w:div>
        <w:div w:id="257758787">
          <w:marLeft w:val="0"/>
          <w:marRight w:val="0"/>
          <w:marTop w:val="0"/>
          <w:marBottom w:val="0"/>
          <w:divBdr>
            <w:top w:val="none" w:sz="0" w:space="0" w:color="auto"/>
            <w:left w:val="none" w:sz="0" w:space="0" w:color="auto"/>
            <w:bottom w:val="none" w:sz="0" w:space="0" w:color="auto"/>
            <w:right w:val="none" w:sz="0" w:space="0" w:color="auto"/>
          </w:divBdr>
        </w:div>
        <w:div w:id="464591112">
          <w:marLeft w:val="0"/>
          <w:marRight w:val="0"/>
          <w:marTop w:val="0"/>
          <w:marBottom w:val="0"/>
          <w:divBdr>
            <w:top w:val="none" w:sz="0" w:space="0" w:color="auto"/>
            <w:left w:val="none" w:sz="0" w:space="0" w:color="auto"/>
            <w:bottom w:val="none" w:sz="0" w:space="0" w:color="auto"/>
            <w:right w:val="none" w:sz="0" w:space="0" w:color="auto"/>
          </w:divBdr>
        </w:div>
        <w:div w:id="1751731700">
          <w:marLeft w:val="0"/>
          <w:marRight w:val="0"/>
          <w:marTop w:val="0"/>
          <w:marBottom w:val="0"/>
          <w:divBdr>
            <w:top w:val="none" w:sz="0" w:space="0" w:color="auto"/>
            <w:left w:val="none" w:sz="0" w:space="0" w:color="auto"/>
            <w:bottom w:val="none" w:sz="0" w:space="0" w:color="auto"/>
            <w:right w:val="none" w:sz="0" w:space="0" w:color="auto"/>
          </w:divBdr>
        </w:div>
        <w:div w:id="554270530">
          <w:marLeft w:val="0"/>
          <w:marRight w:val="0"/>
          <w:marTop w:val="0"/>
          <w:marBottom w:val="0"/>
          <w:divBdr>
            <w:top w:val="none" w:sz="0" w:space="0" w:color="auto"/>
            <w:left w:val="none" w:sz="0" w:space="0" w:color="auto"/>
            <w:bottom w:val="none" w:sz="0" w:space="0" w:color="auto"/>
            <w:right w:val="none" w:sz="0" w:space="0" w:color="auto"/>
          </w:divBdr>
        </w:div>
        <w:div w:id="2129162341">
          <w:marLeft w:val="0"/>
          <w:marRight w:val="0"/>
          <w:marTop w:val="0"/>
          <w:marBottom w:val="0"/>
          <w:divBdr>
            <w:top w:val="none" w:sz="0" w:space="0" w:color="auto"/>
            <w:left w:val="none" w:sz="0" w:space="0" w:color="auto"/>
            <w:bottom w:val="none" w:sz="0" w:space="0" w:color="auto"/>
            <w:right w:val="none" w:sz="0" w:space="0" w:color="auto"/>
          </w:divBdr>
        </w:div>
        <w:div w:id="1772972319">
          <w:marLeft w:val="0"/>
          <w:marRight w:val="0"/>
          <w:marTop w:val="0"/>
          <w:marBottom w:val="0"/>
          <w:divBdr>
            <w:top w:val="none" w:sz="0" w:space="0" w:color="auto"/>
            <w:left w:val="none" w:sz="0" w:space="0" w:color="auto"/>
            <w:bottom w:val="none" w:sz="0" w:space="0" w:color="auto"/>
            <w:right w:val="none" w:sz="0" w:space="0" w:color="auto"/>
          </w:divBdr>
        </w:div>
        <w:div w:id="1236939087">
          <w:marLeft w:val="0"/>
          <w:marRight w:val="0"/>
          <w:marTop w:val="0"/>
          <w:marBottom w:val="0"/>
          <w:divBdr>
            <w:top w:val="none" w:sz="0" w:space="0" w:color="auto"/>
            <w:left w:val="none" w:sz="0" w:space="0" w:color="auto"/>
            <w:bottom w:val="none" w:sz="0" w:space="0" w:color="auto"/>
            <w:right w:val="none" w:sz="0" w:space="0" w:color="auto"/>
          </w:divBdr>
        </w:div>
        <w:div w:id="777913970">
          <w:marLeft w:val="0"/>
          <w:marRight w:val="0"/>
          <w:marTop w:val="0"/>
          <w:marBottom w:val="0"/>
          <w:divBdr>
            <w:top w:val="none" w:sz="0" w:space="0" w:color="auto"/>
            <w:left w:val="none" w:sz="0" w:space="0" w:color="auto"/>
            <w:bottom w:val="none" w:sz="0" w:space="0" w:color="auto"/>
            <w:right w:val="none" w:sz="0" w:space="0" w:color="auto"/>
          </w:divBdr>
        </w:div>
        <w:div w:id="2125735445">
          <w:marLeft w:val="0"/>
          <w:marRight w:val="0"/>
          <w:marTop w:val="0"/>
          <w:marBottom w:val="0"/>
          <w:divBdr>
            <w:top w:val="none" w:sz="0" w:space="0" w:color="auto"/>
            <w:left w:val="none" w:sz="0" w:space="0" w:color="auto"/>
            <w:bottom w:val="none" w:sz="0" w:space="0" w:color="auto"/>
            <w:right w:val="none" w:sz="0" w:space="0" w:color="auto"/>
          </w:divBdr>
        </w:div>
        <w:div w:id="53503652">
          <w:marLeft w:val="0"/>
          <w:marRight w:val="0"/>
          <w:marTop w:val="0"/>
          <w:marBottom w:val="0"/>
          <w:divBdr>
            <w:top w:val="none" w:sz="0" w:space="0" w:color="auto"/>
            <w:left w:val="none" w:sz="0" w:space="0" w:color="auto"/>
            <w:bottom w:val="none" w:sz="0" w:space="0" w:color="auto"/>
            <w:right w:val="none" w:sz="0" w:space="0" w:color="auto"/>
          </w:divBdr>
        </w:div>
        <w:div w:id="21771646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6440627">
      <w:bodyDiv w:val="1"/>
      <w:marLeft w:val="0"/>
      <w:marRight w:val="0"/>
      <w:marTop w:val="0"/>
      <w:marBottom w:val="0"/>
      <w:divBdr>
        <w:top w:val="none" w:sz="0" w:space="0" w:color="auto"/>
        <w:left w:val="none" w:sz="0" w:space="0" w:color="auto"/>
        <w:bottom w:val="none" w:sz="0" w:space="0" w:color="auto"/>
        <w:right w:val="none" w:sz="0" w:space="0" w:color="auto"/>
      </w:divBdr>
      <w:divsChild>
        <w:div w:id="1535539315">
          <w:marLeft w:val="0"/>
          <w:marRight w:val="0"/>
          <w:marTop w:val="0"/>
          <w:marBottom w:val="0"/>
          <w:divBdr>
            <w:top w:val="none" w:sz="0" w:space="0" w:color="auto"/>
            <w:left w:val="none" w:sz="0" w:space="0" w:color="auto"/>
            <w:bottom w:val="none" w:sz="0" w:space="0" w:color="auto"/>
            <w:right w:val="none" w:sz="0" w:space="0" w:color="auto"/>
          </w:divBdr>
        </w:div>
        <w:div w:id="2114007680">
          <w:marLeft w:val="0"/>
          <w:marRight w:val="0"/>
          <w:marTop w:val="0"/>
          <w:marBottom w:val="0"/>
          <w:divBdr>
            <w:top w:val="none" w:sz="0" w:space="0" w:color="auto"/>
            <w:left w:val="none" w:sz="0" w:space="0" w:color="auto"/>
            <w:bottom w:val="none" w:sz="0" w:space="0" w:color="auto"/>
            <w:right w:val="none" w:sz="0" w:space="0" w:color="auto"/>
          </w:divBdr>
        </w:div>
        <w:div w:id="2136868891">
          <w:marLeft w:val="0"/>
          <w:marRight w:val="0"/>
          <w:marTop w:val="0"/>
          <w:marBottom w:val="0"/>
          <w:divBdr>
            <w:top w:val="none" w:sz="0" w:space="0" w:color="auto"/>
            <w:left w:val="none" w:sz="0" w:space="0" w:color="auto"/>
            <w:bottom w:val="none" w:sz="0" w:space="0" w:color="auto"/>
            <w:right w:val="none" w:sz="0" w:space="0" w:color="auto"/>
          </w:divBdr>
        </w:div>
        <w:div w:id="18744230">
          <w:marLeft w:val="0"/>
          <w:marRight w:val="0"/>
          <w:marTop w:val="0"/>
          <w:marBottom w:val="0"/>
          <w:divBdr>
            <w:top w:val="none" w:sz="0" w:space="0" w:color="auto"/>
            <w:left w:val="none" w:sz="0" w:space="0" w:color="auto"/>
            <w:bottom w:val="none" w:sz="0" w:space="0" w:color="auto"/>
            <w:right w:val="none" w:sz="0" w:space="0" w:color="auto"/>
          </w:divBdr>
        </w:div>
        <w:div w:id="1871724402">
          <w:marLeft w:val="0"/>
          <w:marRight w:val="0"/>
          <w:marTop w:val="0"/>
          <w:marBottom w:val="0"/>
          <w:divBdr>
            <w:top w:val="none" w:sz="0" w:space="0" w:color="auto"/>
            <w:left w:val="none" w:sz="0" w:space="0" w:color="auto"/>
            <w:bottom w:val="none" w:sz="0" w:space="0" w:color="auto"/>
            <w:right w:val="none" w:sz="0" w:space="0" w:color="auto"/>
          </w:divBdr>
        </w:div>
        <w:div w:id="390885152">
          <w:marLeft w:val="0"/>
          <w:marRight w:val="0"/>
          <w:marTop w:val="0"/>
          <w:marBottom w:val="0"/>
          <w:divBdr>
            <w:top w:val="none" w:sz="0" w:space="0" w:color="auto"/>
            <w:left w:val="none" w:sz="0" w:space="0" w:color="auto"/>
            <w:bottom w:val="none" w:sz="0" w:space="0" w:color="auto"/>
            <w:right w:val="none" w:sz="0" w:space="0" w:color="auto"/>
          </w:divBdr>
        </w:div>
        <w:div w:id="1093553883">
          <w:marLeft w:val="0"/>
          <w:marRight w:val="0"/>
          <w:marTop w:val="0"/>
          <w:marBottom w:val="0"/>
          <w:divBdr>
            <w:top w:val="none" w:sz="0" w:space="0" w:color="auto"/>
            <w:left w:val="none" w:sz="0" w:space="0" w:color="auto"/>
            <w:bottom w:val="none" w:sz="0" w:space="0" w:color="auto"/>
            <w:right w:val="none" w:sz="0" w:space="0" w:color="auto"/>
          </w:divBdr>
        </w:div>
        <w:div w:id="1260601761">
          <w:marLeft w:val="0"/>
          <w:marRight w:val="0"/>
          <w:marTop w:val="0"/>
          <w:marBottom w:val="0"/>
          <w:divBdr>
            <w:top w:val="none" w:sz="0" w:space="0" w:color="auto"/>
            <w:left w:val="none" w:sz="0" w:space="0" w:color="auto"/>
            <w:bottom w:val="none" w:sz="0" w:space="0" w:color="auto"/>
            <w:right w:val="none" w:sz="0" w:space="0" w:color="auto"/>
          </w:divBdr>
        </w:div>
        <w:div w:id="1196819155">
          <w:marLeft w:val="0"/>
          <w:marRight w:val="0"/>
          <w:marTop w:val="0"/>
          <w:marBottom w:val="0"/>
          <w:divBdr>
            <w:top w:val="none" w:sz="0" w:space="0" w:color="auto"/>
            <w:left w:val="none" w:sz="0" w:space="0" w:color="auto"/>
            <w:bottom w:val="none" w:sz="0" w:space="0" w:color="auto"/>
            <w:right w:val="none" w:sz="0" w:space="0" w:color="auto"/>
          </w:divBdr>
        </w:div>
        <w:div w:id="1737047014">
          <w:marLeft w:val="0"/>
          <w:marRight w:val="0"/>
          <w:marTop w:val="0"/>
          <w:marBottom w:val="0"/>
          <w:divBdr>
            <w:top w:val="none" w:sz="0" w:space="0" w:color="auto"/>
            <w:left w:val="none" w:sz="0" w:space="0" w:color="auto"/>
            <w:bottom w:val="none" w:sz="0" w:space="0" w:color="auto"/>
            <w:right w:val="none" w:sz="0" w:space="0" w:color="auto"/>
          </w:divBdr>
        </w:div>
        <w:div w:id="117114781">
          <w:marLeft w:val="0"/>
          <w:marRight w:val="0"/>
          <w:marTop w:val="0"/>
          <w:marBottom w:val="0"/>
          <w:divBdr>
            <w:top w:val="none" w:sz="0" w:space="0" w:color="auto"/>
            <w:left w:val="none" w:sz="0" w:space="0" w:color="auto"/>
            <w:bottom w:val="none" w:sz="0" w:space="0" w:color="auto"/>
            <w:right w:val="none" w:sz="0" w:space="0" w:color="auto"/>
          </w:divBdr>
        </w:div>
        <w:div w:id="525753641">
          <w:marLeft w:val="0"/>
          <w:marRight w:val="0"/>
          <w:marTop w:val="0"/>
          <w:marBottom w:val="0"/>
          <w:divBdr>
            <w:top w:val="none" w:sz="0" w:space="0" w:color="auto"/>
            <w:left w:val="none" w:sz="0" w:space="0" w:color="auto"/>
            <w:bottom w:val="none" w:sz="0" w:space="0" w:color="auto"/>
            <w:right w:val="none" w:sz="0" w:space="0" w:color="auto"/>
          </w:divBdr>
        </w:div>
        <w:div w:id="222496359">
          <w:marLeft w:val="0"/>
          <w:marRight w:val="0"/>
          <w:marTop w:val="0"/>
          <w:marBottom w:val="0"/>
          <w:divBdr>
            <w:top w:val="none" w:sz="0" w:space="0" w:color="auto"/>
            <w:left w:val="none" w:sz="0" w:space="0" w:color="auto"/>
            <w:bottom w:val="none" w:sz="0" w:space="0" w:color="auto"/>
            <w:right w:val="none" w:sz="0" w:space="0" w:color="auto"/>
          </w:divBdr>
        </w:div>
        <w:div w:id="682167465">
          <w:marLeft w:val="0"/>
          <w:marRight w:val="0"/>
          <w:marTop w:val="0"/>
          <w:marBottom w:val="0"/>
          <w:divBdr>
            <w:top w:val="none" w:sz="0" w:space="0" w:color="auto"/>
            <w:left w:val="none" w:sz="0" w:space="0" w:color="auto"/>
            <w:bottom w:val="none" w:sz="0" w:space="0" w:color="auto"/>
            <w:right w:val="none" w:sz="0" w:space="0" w:color="auto"/>
          </w:divBdr>
        </w:div>
        <w:div w:id="905609185">
          <w:marLeft w:val="0"/>
          <w:marRight w:val="0"/>
          <w:marTop w:val="0"/>
          <w:marBottom w:val="0"/>
          <w:divBdr>
            <w:top w:val="none" w:sz="0" w:space="0" w:color="auto"/>
            <w:left w:val="none" w:sz="0" w:space="0" w:color="auto"/>
            <w:bottom w:val="none" w:sz="0" w:space="0" w:color="auto"/>
            <w:right w:val="none" w:sz="0" w:space="0" w:color="auto"/>
          </w:divBdr>
        </w:div>
        <w:div w:id="23943427">
          <w:marLeft w:val="0"/>
          <w:marRight w:val="0"/>
          <w:marTop w:val="0"/>
          <w:marBottom w:val="0"/>
          <w:divBdr>
            <w:top w:val="none" w:sz="0" w:space="0" w:color="auto"/>
            <w:left w:val="none" w:sz="0" w:space="0" w:color="auto"/>
            <w:bottom w:val="none" w:sz="0" w:space="0" w:color="auto"/>
            <w:right w:val="none" w:sz="0" w:space="0" w:color="auto"/>
          </w:divBdr>
        </w:div>
        <w:div w:id="2057002125">
          <w:marLeft w:val="0"/>
          <w:marRight w:val="0"/>
          <w:marTop w:val="0"/>
          <w:marBottom w:val="0"/>
          <w:divBdr>
            <w:top w:val="none" w:sz="0" w:space="0" w:color="auto"/>
            <w:left w:val="none" w:sz="0" w:space="0" w:color="auto"/>
            <w:bottom w:val="none" w:sz="0" w:space="0" w:color="auto"/>
            <w:right w:val="none" w:sz="0" w:space="0" w:color="auto"/>
          </w:divBdr>
        </w:div>
        <w:div w:id="1052538753">
          <w:marLeft w:val="0"/>
          <w:marRight w:val="0"/>
          <w:marTop w:val="0"/>
          <w:marBottom w:val="0"/>
          <w:divBdr>
            <w:top w:val="none" w:sz="0" w:space="0" w:color="auto"/>
            <w:left w:val="none" w:sz="0" w:space="0" w:color="auto"/>
            <w:bottom w:val="none" w:sz="0" w:space="0" w:color="auto"/>
            <w:right w:val="none" w:sz="0" w:space="0" w:color="auto"/>
          </w:divBdr>
        </w:div>
        <w:div w:id="1198129828">
          <w:marLeft w:val="0"/>
          <w:marRight w:val="0"/>
          <w:marTop w:val="0"/>
          <w:marBottom w:val="0"/>
          <w:divBdr>
            <w:top w:val="none" w:sz="0" w:space="0" w:color="auto"/>
            <w:left w:val="none" w:sz="0" w:space="0" w:color="auto"/>
            <w:bottom w:val="none" w:sz="0" w:space="0" w:color="auto"/>
            <w:right w:val="none" w:sz="0" w:space="0" w:color="auto"/>
          </w:divBdr>
        </w:div>
        <w:div w:id="1361593279">
          <w:marLeft w:val="0"/>
          <w:marRight w:val="0"/>
          <w:marTop w:val="0"/>
          <w:marBottom w:val="0"/>
          <w:divBdr>
            <w:top w:val="none" w:sz="0" w:space="0" w:color="auto"/>
            <w:left w:val="none" w:sz="0" w:space="0" w:color="auto"/>
            <w:bottom w:val="none" w:sz="0" w:space="0" w:color="auto"/>
            <w:right w:val="none" w:sz="0" w:space="0" w:color="auto"/>
          </w:divBdr>
        </w:div>
      </w:divsChild>
    </w:div>
    <w:div w:id="266083964">
      <w:bodyDiv w:val="1"/>
      <w:marLeft w:val="0"/>
      <w:marRight w:val="0"/>
      <w:marTop w:val="0"/>
      <w:marBottom w:val="0"/>
      <w:divBdr>
        <w:top w:val="none" w:sz="0" w:space="0" w:color="auto"/>
        <w:left w:val="none" w:sz="0" w:space="0" w:color="auto"/>
        <w:bottom w:val="none" w:sz="0" w:space="0" w:color="auto"/>
        <w:right w:val="none" w:sz="0" w:space="0" w:color="auto"/>
      </w:divBdr>
      <w:divsChild>
        <w:div w:id="1770152481">
          <w:marLeft w:val="0"/>
          <w:marRight w:val="0"/>
          <w:marTop w:val="0"/>
          <w:marBottom w:val="0"/>
          <w:divBdr>
            <w:top w:val="none" w:sz="0" w:space="0" w:color="auto"/>
            <w:left w:val="none" w:sz="0" w:space="0" w:color="auto"/>
            <w:bottom w:val="none" w:sz="0" w:space="0" w:color="auto"/>
            <w:right w:val="none" w:sz="0" w:space="0" w:color="auto"/>
          </w:divBdr>
        </w:div>
        <w:div w:id="172039635">
          <w:marLeft w:val="0"/>
          <w:marRight w:val="0"/>
          <w:marTop w:val="0"/>
          <w:marBottom w:val="0"/>
          <w:divBdr>
            <w:top w:val="none" w:sz="0" w:space="0" w:color="auto"/>
            <w:left w:val="none" w:sz="0" w:space="0" w:color="auto"/>
            <w:bottom w:val="none" w:sz="0" w:space="0" w:color="auto"/>
            <w:right w:val="none" w:sz="0" w:space="0" w:color="auto"/>
          </w:divBdr>
        </w:div>
        <w:div w:id="801583478">
          <w:marLeft w:val="0"/>
          <w:marRight w:val="0"/>
          <w:marTop w:val="0"/>
          <w:marBottom w:val="0"/>
          <w:divBdr>
            <w:top w:val="none" w:sz="0" w:space="0" w:color="auto"/>
            <w:left w:val="none" w:sz="0" w:space="0" w:color="auto"/>
            <w:bottom w:val="none" w:sz="0" w:space="0" w:color="auto"/>
            <w:right w:val="none" w:sz="0" w:space="0" w:color="auto"/>
          </w:divBdr>
        </w:div>
        <w:div w:id="368645562">
          <w:marLeft w:val="0"/>
          <w:marRight w:val="0"/>
          <w:marTop w:val="0"/>
          <w:marBottom w:val="0"/>
          <w:divBdr>
            <w:top w:val="none" w:sz="0" w:space="0" w:color="auto"/>
            <w:left w:val="none" w:sz="0" w:space="0" w:color="auto"/>
            <w:bottom w:val="none" w:sz="0" w:space="0" w:color="auto"/>
            <w:right w:val="none" w:sz="0" w:space="0" w:color="auto"/>
          </w:divBdr>
        </w:div>
        <w:div w:id="311523705">
          <w:marLeft w:val="0"/>
          <w:marRight w:val="0"/>
          <w:marTop w:val="0"/>
          <w:marBottom w:val="0"/>
          <w:divBdr>
            <w:top w:val="none" w:sz="0" w:space="0" w:color="auto"/>
            <w:left w:val="none" w:sz="0" w:space="0" w:color="auto"/>
            <w:bottom w:val="none" w:sz="0" w:space="0" w:color="auto"/>
            <w:right w:val="none" w:sz="0" w:space="0" w:color="auto"/>
          </w:divBdr>
        </w:div>
        <w:div w:id="1441753129">
          <w:marLeft w:val="0"/>
          <w:marRight w:val="0"/>
          <w:marTop w:val="0"/>
          <w:marBottom w:val="0"/>
          <w:divBdr>
            <w:top w:val="none" w:sz="0" w:space="0" w:color="auto"/>
            <w:left w:val="none" w:sz="0" w:space="0" w:color="auto"/>
            <w:bottom w:val="none" w:sz="0" w:space="0" w:color="auto"/>
            <w:right w:val="none" w:sz="0" w:space="0" w:color="auto"/>
          </w:divBdr>
        </w:div>
        <w:div w:id="636106604">
          <w:marLeft w:val="0"/>
          <w:marRight w:val="0"/>
          <w:marTop w:val="0"/>
          <w:marBottom w:val="0"/>
          <w:divBdr>
            <w:top w:val="none" w:sz="0" w:space="0" w:color="auto"/>
            <w:left w:val="none" w:sz="0" w:space="0" w:color="auto"/>
            <w:bottom w:val="none" w:sz="0" w:space="0" w:color="auto"/>
            <w:right w:val="none" w:sz="0" w:space="0" w:color="auto"/>
          </w:divBdr>
        </w:div>
        <w:div w:id="1623458151">
          <w:marLeft w:val="0"/>
          <w:marRight w:val="0"/>
          <w:marTop w:val="0"/>
          <w:marBottom w:val="0"/>
          <w:divBdr>
            <w:top w:val="none" w:sz="0" w:space="0" w:color="auto"/>
            <w:left w:val="none" w:sz="0" w:space="0" w:color="auto"/>
            <w:bottom w:val="none" w:sz="0" w:space="0" w:color="auto"/>
            <w:right w:val="none" w:sz="0" w:space="0" w:color="auto"/>
          </w:divBdr>
        </w:div>
        <w:div w:id="1476290620">
          <w:marLeft w:val="0"/>
          <w:marRight w:val="0"/>
          <w:marTop w:val="0"/>
          <w:marBottom w:val="0"/>
          <w:divBdr>
            <w:top w:val="none" w:sz="0" w:space="0" w:color="auto"/>
            <w:left w:val="none" w:sz="0" w:space="0" w:color="auto"/>
            <w:bottom w:val="none" w:sz="0" w:space="0" w:color="auto"/>
            <w:right w:val="none" w:sz="0" w:space="0" w:color="auto"/>
          </w:divBdr>
        </w:div>
        <w:div w:id="2014528867">
          <w:marLeft w:val="0"/>
          <w:marRight w:val="0"/>
          <w:marTop w:val="0"/>
          <w:marBottom w:val="0"/>
          <w:divBdr>
            <w:top w:val="none" w:sz="0" w:space="0" w:color="auto"/>
            <w:left w:val="none" w:sz="0" w:space="0" w:color="auto"/>
            <w:bottom w:val="none" w:sz="0" w:space="0" w:color="auto"/>
            <w:right w:val="none" w:sz="0" w:space="0" w:color="auto"/>
          </w:divBdr>
        </w:div>
        <w:div w:id="40715258">
          <w:marLeft w:val="0"/>
          <w:marRight w:val="0"/>
          <w:marTop w:val="0"/>
          <w:marBottom w:val="0"/>
          <w:divBdr>
            <w:top w:val="none" w:sz="0" w:space="0" w:color="auto"/>
            <w:left w:val="none" w:sz="0" w:space="0" w:color="auto"/>
            <w:bottom w:val="none" w:sz="0" w:space="0" w:color="auto"/>
            <w:right w:val="none" w:sz="0" w:space="0" w:color="auto"/>
          </w:divBdr>
        </w:div>
        <w:div w:id="1594581951">
          <w:marLeft w:val="0"/>
          <w:marRight w:val="0"/>
          <w:marTop w:val="0"/>
          <w:marBottom w:val="0"/>
          <w:divBdr>
            <w:top w:val="none" w:sz="0" w:space="0" w:color="auto"/>
            <w:left w:val="none" w:sz="0" w:space="0" w:color="auto"/>
            <w:bottom w:val="none" w:sz="0" w:space="0" w:color="auto"/>
            <w:right w:val="none" w:sz="0" w:space="0" w:color="auto"/>
          </w:divBdr>
        </w:div>
        <w:div w:id="913583075">
          <w:marLeft w:val="0"/>
          <w:marRight w:val="0"/>
          <w:marTop w:val="0"/>
          <w:marBottom w:val="0"/>
          <w:divBdr>
            <w:top w:val="none" w:sz="0" w:space="0" w:color="auto"/>
            <w:left w:val="none" w:sz="0" w:space="0" w:color="auto"/>
            <w:bottom w:val="none" w:sz="0" w:space="0" w:color="auto"/>
            <w:right w:val="none" w:sz="0" w:space="0" w:color="auto"/>
          </w:divBdr>
        </w:div>
        <w:div w:id="925697497">
          <w:marLeft w:val="0"/>
          <w:marRight w:val="0"/>
          <w:marTop w:val="0"/>
          <w:marBottom w:val="0"/>
          <w:divBdr>
            <w:top w:val="none" w:sz="0" w:space="0" w:color="auto"/>
            <w:left w:val="none" w:sz="0" w:space="0" w:color="auto"/>
            <w:bottom w:val="none" w:sz="0" w:space="0" w:color="auto"/>
            <w:right w:val="none" w:sz="0" w:space="0" w:color="auto"/>
          </w:divBdr>
        </w:div>
        <w:div w:id="1513031791">
          <w:marLeft w:val="0"/>
          <w:marRight w:val="0"/>
          <w:marTop w:val="0"/>
          <w:marBottom w:val="0"/>
          <w:divBdr>
            <w:top w:val="none" w:sz="0" w:space="0" w:color="auto"/>
            <w:left w:val="none" w:sz="0" w:space="0" w:color="auto"/>
            <w:bottom w:val="none" w:sz="0" w:space="0" w:color="auto"/>
            <w:right w:val="none" w:sz="0" w:space="0" w:color="auto"/>
          </w:divBdr>
        </w:div>
        <w:div w:id="513299241">
          <w:marLeft w:val="0"/>
          <w:marRight w:val="0"/>
          <w:marTop w:val="0"/>
          <w:marBottom w:val="0"/>
          <w:divBdr>
            <w:top w:val="none" w:sz="0" w:space="0" w:color="auto"/>
            <w:left w:val="none" w:sz="0" w:space="0" w:color="auto"/>
            <w:bottom w:val="none" w:sz="0" w:space="0" w:color="auto"/>
            <w:right w:val="none" w:sz="0" w:space="0" w:color="auto"/>
          </w:divBdr>
        </w:div>
        <w:div w:id="1614942818">
          <w:marLeft w:val="0"/>
          <w:marRight w:val="0"/>
          <w:marTop w:val="0"/>
          <w:marBottom w:val="0"/>
          <w:divBdr>
            <w:top w:val="none" w:sz="0" w:space="0" w:color="auto"/>
            <w:left w:val="none" w:sz="0" w:space="0" w:color="auto"/>
            <w:bottom w:val="none" w:sz="0" w:space="0" w:color="auto"/>
            <w:right w:val="none" w:sz="0" w:space="0" w:color="auto"/>
          </w:divBdr>
        </w:div>
        <w:div w:id="989871638">
          <w:marLeft w:val="0"/>
          <w:marRight w:val="0"/>
          <w:marTop w:val="0"/>
          <w:marBottom w:val="0"/>
          <w:divBdr>
            <w:top w:val="none" w:sz="0" w:space="0" w:color="auto"/>
            <w:left w:val="none" w:sz="0" w:space="0" w:color="auto"/>
            <w:bottom w:val="none" w:sz="0" w:space="0" w:color="auto"/>
            <w:right w:val="none" w:sz="0" w:space="0" w:color="auto"/>
          </w:divBdr>
        </w:div>
        <w:div w:id="1673678000">
          <w:marLeft w:val="0"/>
          <w:marRight w:val="0"/>
          <w:marTop w:val="0"/>
          <w:marBottom w:val="0"/>
          <w:divBdr>
            <w:top w:val="none" w:sz="0" w:space="0" w:color="auto"/>
            <w:left w:val="none" w:sz="0" w:space="0" w:color="auto"/>
            <w:bottom w:val="none" w:sz="0" w:space="0" w:color="auto"/>
            <w:right w:val="none" w:sz="0" w:space="0" w:color="auto"/>
          </w:divBdr>
        </w:div>
        <w:div w:id="464087878">
          <w:marLeft w:val="0"/>
          <w:marRight w:val="0"/>
          <w:marTop w:val="0"/>
          <w:marBottom w:val="0"/>
          <w:divBdr>
            <w:top w:val="none" w:sz="0" w:space="0" w:color="auto"/>
            <w:left w:val="none" w:sz="0" w:space="0" w:color="auto"/>
            <w:bottom w:val="none" w:sz="0" w:space="0" w:color="auto"/>
            <w:right w:val="none" w:sz="0" w:space="0" w:color="auto"/>
          </w:divBdr>
        </w:div>
      </w:divsChild>
    </w:div>
    <w:div w:id="306474690">
      <w:bodyDiv w:val="1"/>
      <w:marLeft w:val="0"/>
      <w:marRight w:val="0"/>
      <w:marTop w:val="0"/>
      <w:marBottom w:val="0"/>
      <w:divBdr>
        <w:top w:val="none" w:sz="0" w:space="0" w:color="auto"/>
        <w:left w:val="none" w:sz="0" w:space="0" w:color="auto"/>
        <w:bottom w:val="none" w:sz="0" w:space="0" w:color="auto"/>
        <w:right w:val="none" w:sz="0" w:space="0" w:color="auto"/>
      </w:divBdr>
      <w:divsChild>
        <w:div w:id="1227456121">
          <w:marLeft w:val="0"/>
          <w:marRight w:val="0"/>
          <w:marTop w:val="0"/>
          <w:marBottom w:val="0"/>
          <w:divBdr>
            <w:top w:val="none" w:sz="0" w:space="0" w:color="auto"/>
            <w:left w:val="none" w:sz="0" w:space="0" w:color="auto"/>
            <w:bottom w:val="none" w:sz="0" w:space="0" w:color="auto"/>
            <w:right w:val="none" w:sz="0" w:space="0" w:color="auto"/>
          </w:divBdr>
        </w:div>
        <w:div w:id="230889902">
          <w:marLeft w:val="0"/>
          <w:marRight w:val="0"/>
          <w:marTop w:val="0"/>
          <w:marBottom w:val="0"/>
          <w:divBdr>
            <w:top w:val="none" w:sz="0" w:space="0" w:color="auto"/>
            <w:left w:val="none" w:sz="0" w:space="0" w:color="auto"/>
            <w:bottom w:val="none" w:sz="0" w:space="0" w:color="auto"/>
            <w:right w:val="none" w:sz="0" w:space="0" w:color="auto"/>
          </w:divBdr>
        </w:div>
        <w:div w:id="965888422">
          <w:marLeft w:val="0"/>
          <w:marRight w:val="0"/>
          <w:marTop w:val="0"/>
          <w:marBottom w:val="0"/>
          <w:divBdr>
            <w:top w:val="none" w:sz="0" w:space="0" w:color="auto"/>
            <w:left w:val="none" w:sz="0" w:space="0" w:color="auto"/>
            <w:bottom w:val="none" w:sz="0" w:space="0" w:color="auto"/>
            <w:right w:val="none" w:sz="0" w:space="0" w:color="auto"/>
          </w:divBdr>
        </w:div>
        <w:div w:id="2042246594">
          <w:marLeft w:val="0"/>
          <w:marRight w:val="0"/>
          <w:marTop w:val="0"/>
          <w:marBottom w:val="0"/>
          <w:divBdr>
            <w:top w:val="none" w:sz="0" w:space="0" w:color="auto"/>
            <w:left w:val="none" w:sz="0" w:space="0" w:color="auto"/>
            <w:bottom w:val="none" w:sz="0" w:space="0" w:color="auto"/>
            <w:right w:val="none" w:sz="0" w:space="0" w:color="auto"/>
          </w:divBdr>
        </w:div>
        <w:div w:id="2077168418">
          <w:marLeft w:val="0"/>
          <w:marRight w:val="0"/>
          <w:marTop w:val="0"/>
          <w:marBottom w:val="0"/>
          <w:divBdr>
            <w:top w:val="none" w:sz="0" w:space="0" w:color="auto"/>
            <w:left w:val="none" w:sz="0" w:space="0" w:color="auto"/>
            <w:bottom w:val="none" w:sz="0" w:space="0" w:color="auto"/>
            <w:right w:val="none" w:sz="0" w:space="0" w:color="auto"/>
          </w:divBdr>
        </w:div>
        <w:div w:id="233592410">
          <w:marLeft w:val="0"/>
          <w:marRight w:val="0"/>
          <w:marTop w:val="0"/>
          <w:marBottom w:val="0"/>
          <w:divBdr>
            <w:top w:val="none" w:sz="0" w:space="0" w:color="auto"/>
            <w:left w:val="none" w:sz="0" w:space="0" w:color="auto"/>
            <w:bottom w:val="none" w:sz="0" w:space="0" w:color="auto"/>
            <w:right w:val="none" w:sz="0" w:space="0" w:color="auto"/>
          </w:divBdr>
        </w:div>
        <w:div w:id="1774935404">
          <w:marLeft w:val="0"/>
          <w:marRight w:val="0"/>
          <w:marTop w:val="0"/>
          <w:marBottom w:val="0"/>
          <w:divBdr>
            <w:top w:val="none" w:sz="0" w:space="0" w:color="auto"/>
            <w:left w:val="none" w:sz="0" w:space="0" w:color="auto"/>
            <w:bottom w:val="none" w:sz="0" w:space="0" w:color="auto"/>
            <w:right w:val="none" w:sz="0" w:space="0" w:color="auto"/>
          </w:divBdr>
        </w:div>
        <w:div w:id="530917082">
          <w:marLeft w:val="0"/>
          <w:marRight w:val="0"/>
          <w:marTop w:val="0"/>
          <w:marBottom w:val="0"/>
          <w:divBdr>
            <w:top w:val="none" w:sz="0" w:space="0" w:color="auto"/>
            <w:left w:val="none" w:sz="0" w:space="0" w:color="auto"/>
            <w:bottom w:val="none" w:sz="0" w:space="0" w:color="auto"/>
            <w:right w:val="none" w:sz="0" w:space="0" w:color="auto"/>
          </w:divBdr>
        </w:div>
        <w:div w:id="2097894418">
          <w:marLeft w:val="0"/>
          <w:marRight w:val="0"/>
          <w:marTop w:val="0"/>
          <w:marBottom w:val="0"/>
          <w:divBdr>
            <w:top w:val="none" w:sz="0" w:space="0" w:color="auto"/>
            <w:left w:val="none" w:sz="0" w:space="0" w:color="auto"/>
            <w:bottom w:val="none" w:sz="0" w:space="0" w:color="auto"/>
            <w:right w:val="none" w:sz="0" w:space="0" w:color="auto"/>
          </w:divBdr>
        </w:div>
        <w:div w:id="1616137646">
          <w:marLeft w:val="0"/>
          <w:marRight w:val="0"/>
          <w:marTop w:val="0"/>
          <w:marBottom w:val="0"/>
          <w:divBdr>
            <w:top w:val="none" w:sz="0" w:space="0" w:color="auto"/>
            <w:left w:val="none" w:sz="0" w:space="0" w:color="auto"/>
            <w:bottom w:val="none" w:sz="0" w:space="0" w:color="auto"/>
            <w:right w:val="none" w:sz="0" w:space="0" w:color="auto"/>
          </w:divBdr>
        </w:div>
        <w:div w:id="483662357">
          <w:marLeft w:val="0"/>
          <w:marRight w:val="0"/>
          <w:marTop w:val="0"/>
          <w:marBottom w:val="0"/>
          <w:divBdr>
            <w:top w:val="none" w:sz="0" w:space="0" w:color="auto"/>
            <w:left w:val="none" w:sz="0" w:space="0" w:color="auto"/>
            <w:bottom w:val="none" w:sz="0" w:space="0" w:color="auto"/>
            <w:right w:val="none" w:sz="0" w:space="0" w:color="auto"/>
          </w:divBdr>
        </w:div>
        <w:div w:id="763847377">
          <w:marLeft w:val="0"/>
          <w:marRight w:val="0"/>
          <w:marTop w:val="0"/>
          <w:marBottom w:val="0"/>
          <w:divBdr>
            <w:top w:val="none" w:sz="0" w:space="0" w:color="auto"/>
            <w:left w:val="none" w:sz="0" w:space="0" w:color="auto"/>
            <w:bottom w:val="none" w:sz="0" w:space="0" w:color="auto"/>
            <w:right w:val="none" w:sz="0" w:space="0" w:color="auto"/>
          </w:divBdr>
        </w:div>
        <w:div w:id="357505537">
          <w:marLeft w:val="0"/>
          <w:marRight w:val="0"/>
          <w:marTop w:val="0"/>
          <w:marBottom w:val="0"/>
          <w:divBdr>
            <w:top w:val="none" w:sz="0" w:space="0" w:color="auto"/>
            <w:left w:val="none" w:sz="0" w:space="0" w:color="auto"/>
            <w:bottom w:val="none" w:sz="0" w:space="0" w:color="auto"/>
            <w:right w:val="none" w:sz="0" w:space="0" w:color="auto"/>
          </w:divBdr>
        </w:div>
        <w:div w:id="772282704">
          <w:marLeft w:val="0"/>
          <w:marRight w:val="0"/>
          <w:marTop w:val="0"/>
          <w:marBottom w:val="0"/>
          <w:divBdr>
            <w:top w:val="none" w:sz="0" w:space="0" w:color="auto"/>
            <w:left w:val="none" w:sz="0" w:space="0" w:color="auto"/>
            <w:bottom w:val="none" w:sz="0" w:space="0" w:color="auto"/>
            <w:right w:val="none" w:sz="0" w:space="0" w:color="auto"/>
          </w:divBdr>
        </w:div>
        <w:div w:id="804202716">
          <w:marLeft w:val="0"/>
          <w:marRight w:val="0"/>
          <w:marTop w:val="0"/>
          <w:marBottom w:val="0"/>
          <w:divBdr>
            <w:top w:val="none" w:sz="0" w:space="0" w:color="auto"/>
            <w:left w:val="none" w:sz="0" w:space="0" w:color="auto"/>
            <w:bottom w:val="none" w:sz="0" w:space="0" w:color="auto"/>
            <w:right w:val="none" w:sz="0" w:space="0" w:color="auto"/>
          </w:divBdr>
        </w:div>
        <w:div w:id="649016422">
          <w:marLeft w:val="0"/>
          <w:marRight w:val="0"/>
          <w:marTop w:val="0"/>
          <w:marBottom w:val="0"/>
          <w:divBdr>
            <w:top w:val="none" w:sz="0" w:space="0" w:color="auto"/>
            <w:left w:val="none" w:sz="0" w:space="0" w:color="auto"/>
            <w:bottom w:val="none" w:sz="0" w:space="0" w:color="auto"/>
            <w:right w:val="none" w:sz="0" w:space="0" w:color="auto"/>
          </w:divBdr>
        </w:div>
        <w:div w:id="1067649919">
          <w:marLeft w:val="0"/>
          <w:marRight w:val="0"/>
          <w:marTop w:val="0"/>
          <w:marBottom w:val="0"/>
          <w:divBdr>
            <w:top w:val="none" w:sz="0" w:space="0" w:color="auto"/>
            <w:left w:val="none" w:sz="0" w:space="0" w:color="auto"/>
            <w:bottom w:val="none" w:sz="0" w:space="0" w:color="auto"/>
            <w:right w:val="none" w:sz="0" w:space="0" w:color="auto"/>
          </w:divBdr>
        </w:div>
        <w:div w:id="168564798">
          <w:marLeft w:val="0"/>
          <w:marRight w:val="0"/>
          <w:marTop w:val="0"/>
          <w:marBottom w:val="0"/>
          <w:divBdr>
            <w:top w:val="none" w:sz="0" w:space="0" w:color="auto"/>
            <w:left w:val="none" w:sz="0" w:space="0" w:color="auto"/>
            <w:bottom w:val="none" w:sz="0" w:space="0" w:color="auto"/>
            <w:right w:val="none" w:sz="0" w:space="0" w:color="auto"/>
          </w:divBdr>
        </w:div>
        <w:div w:id="236593958">
          <w:marLeft w:val="0"/>
          <w:marRight w:val="0"/>
          <w:marTop w:val="0"/>
          <w:marBottom w:val="0"/>
          <w:divBdr>
            <w:top w:val="none" w:sz="0" w:space="0" w:color="auto"/>
            <w:left w:val="none" w:sz="0" w:space="0" w:color="auto"/>
            <w:bottom w:val="none" w:sz="0" w:space="0" w:color="auto"/>
            <w:right w:val="none" w:sz="0" w:space="0" w:color="auto"/>
          </w:divBdr>
        </w:div>
        <w:div w:id="1865287988">
          <w:marLeft w:val="0"/>
          <w:marRight w:val="0"/>
          <w:marTop w:val="0"/>
          <w:marBottom w:val="0"/>
          <w:divBdr>
            <w:top w:val="none" w:sz="0" w:space="0" w:color="auto"/>
            <w:left w:val="none" w:sz="0" w:space="0" w:color="auto"/>
            <w:bottom w:val="none" w:sz="0" w:space="0" w:color="auto"/>
            <w:right w:val="none" w:sz="0" w:space="0" w:color="auto"/>
          </w:divBdr>
        </w:div>
      </w:divsChild>
    </w:div>
    <w:div w:id="590771962">
      <w:bodyDiv w:val="1"/>
      <w:marLeft w:val="0"/>
      <w:marRight w:val="0"/>
      <w:marTop w:val="0"/>
      <w:marBottom w:val="0"/>
      <w:divBdr>
        <w:top w:val="none" w:sz="0" w:space="0" w:color="auto"/>
        <w:left w:val="none" w:sz="0" w:space="0" w:color="auto"/>
        <w:bottom w:val="none" w:sz="0" w:space="0" w:color="auto"/>
        <w:right w:val="none" w:sz="0" w:space="0" w:color="auto"/>
      </w:divBdr>
      <w:divsChild>
        <w:div w:id="80415127">
          <w:marLeft w:val="0"/>
          <w:marRight w:val="0"/>
          <w:marTop w:val="0"/>
          <w:marBottom w:val="0"/>
          <w:divBdr>
            <w:top w:val="none" w:sz="0" w:space="0" w:color="auto"/>
            <w:left w:val="none" w:sz="0" w:space="0" w:color="auto"/>
            <w:bottom w:val="none" w:sz="0" w:space="0" w:color="auto"/>
            <w:right w:val="none" w:sz="0" w:space="0" w:color="auto"/>
          </w:divBdr>
        </w:div>
        <w:div w:id="2050690829">
          <w:marLeft w:val="0"/>
          <w:marRight w:val="0"/>
          <w:marTop w:val="0"/>
          <w:marBottom w:val="0"/>
          <w:divBdr>
            <w:top w:val="none" w:sz="0" w:space="0" w:color="auto"/>
            <w:left w:val="none" w:sz="0" w:space="0" w:color="auto"/>
            <w:bottom w:val="none" w:sz="0" w:space="0" w:color="auto"/>
            <w:right w:val="none" w:sz="0" w:space="0" w:color="auto"/>
          </w:divBdr>
        </w:div>
        <w:div w:id="1828396697">
          <w:marLeft w:val="0"/>
          <w:marRight w:val="0"/>
          <w:marTop w:val="0"/>
          <w:marBottom w:val="0"/>
          <w:divBdr>
            <w:top w:val="none" w:sz="0" w:space="0" w:color="auto"/>
            <w:left w:val="none" w:sz="0" w:space="0" w:color="auto"/>
            <w:bottom w:val="none" w:sz="0" w:space="0" w:color="auto"/>
            <w:right w:val="none" w:sz="0" w:space="0" w:color="auto"/>
          </w:divBdr>
        </w:div>
        <w:div w:id="1421829165">
          <w:marLeft w:val="0"/>
          <w:marRight w:val="0"/>
          <w:marTop w:val="0"/>
          <w:marBottom w:val="0"/>
          <w:divBdr>
            <w:top w:val="none" w:sz="0" w:space="0" w:color="auto"/>
            <w:left w:val="none" w:sz="0" w:space="0" w:color="auto"/>
            <w:bottom w:val="none" w:sz="0" w:space="0" w:color="auto"/>
            <w:right w:val="none" w:sz="0" w:space="0" w:color="auto"/>
          </w:divBdr>
        </w:div>
        <w:div w:id="1138720524">
          <w:marLeft w:val="0"/>
          <w:marRight w:val="0"/>
          <w:marTop w:val="0"/>
          <w:marBottom w:val="0"/>
          <w:divBdr>
            <w:top w:val="none" w:sz="0" w:space="0" w:color="auto"/>
            <w:left w:val="none" w:sz="0" w:space="0" w:color="auto"/>
            <w:bottom w:val="none" w:sz="0" w:space="0" w:color="auto"/>
            <w:right w:val="none" w:sz="0" w:space="0" w:color="auto"/>
          </w:divBdr>
        </w:div>
        <w:div w:id="614025410">
          <w:marLeft w:val="0"/>
          <w:marRight w:val="0"/>
          <w:marTop w:val="0"/>
          <w:marBottom w:val="0"/>
          <w:divBdr>
            <w:top w:val="none" w:sz="0" w:space="0" w:color="auto"/>
            <w:left w:val="none" w:sz="0" w:space="0" w:color="auto"/>
            <w:bottom w:val="none" w:sz="0" w:space="0" w:color="auto"/>
            <w:right w:val="none" w:sz="0" w:space="0" w:color="auto"/>
          </w:divBdr>
        </w:div>
        <w:div w:id="1792241155">
          <w:marLeft w:val="0"/>
          <w:marRight w:val="0"/>
          <w:marTop w:val="0"/>
          <w:marBottom w:val="0"/>
          <w:divBdr>
            <w:top w:val="none" w:sz="0" w:space="0" w:color="auto"/>
            <w:left w:val="none" w:sz="0" w:space="0" w:color="auto"/>
            <w:bottom w:val="none" w:sz="0" w:space="0" w:color="auto"/>
            <w:right w:val="none" w:sz="0" w:space="0" w:color="auto"/>
          </w:divBdr>
        </w:div>
        <w:div w:id="293407218">
          <w:marLeft w:val="0"/>
          <w:marRight w:val="0"/>
          <w:marTop w:val="0"/>
          <w:marBottom w:val="0"/>
          <w:divBdr>
            <w:top w:val="none" w:sz="0" w:space="0" w:color="auto"/>
            <w:left w:val="none" w:sz="0" w:space="0" w:color="auto"/>
            <w:bottom w:val="none" w:sz="0" w:space="0" w:color="auto"/>
            <w:right w:val="none" w:sz="0" w:space="0" w:color="auto"/>
          </w:divBdr>
        </w:div>
        <w:div w:id="182136536">
          <w:marLeft w:val="0"/>
          <w:marRight w:val="0"/>
          <w:marTop w:val="0"/>
          <w:marBottom w:val="0"/>
          <w:divBdr>
            <w:top w:val="none" w:sz="0" w:space="0" w:color="auto"/>
            <w:left w:val="none" w:sz="0" w:space="0" w:color="auto"/>
            <w:bottom w:val="none" w:sz="0" w:space="0" w:color="auto"/>
            <w:right w:val="none" w:sz="0" w:space="0" w:color="auto"/>
          </w:divBdr>
        </w:div>
        <w:div w:id="627012840">
          <w:marLeft w:val="0"/>
          <w:marRight w:val="0"/>
          <w:marTop w:val="0"/>
          <w:marBottom w:val="0"/>
          <w:divBdr>
            <w:top w:val="none" w:sz="0" w:space="0" w:color="auto"/>
            <w:left w:val="none" w:sz="0" w:space="0" w:color="auto"/>
            <w:bottom w:val="none" w:sz="0" w:space="0" w:color="auto"/>
            <w:right w:val="none" w:sz="0" w:space="0" w:color="auto"/>
          </w:divBdr>
        </w:div>
        <w:div w:id="299573681">
          <w:marLeft w:val="0"/>
          <w:marRight w:val="0"/>
          <w:marTop w:val="0"/>
          <w:marBottom w:val="0"/>
          <w:divBdr>
            <w:top w:val="none" w:sz="0" w:space="0" w:color="auto"/>
            <w:left w:val="none" w:sz="0" w:space="0" w:color="auto"/>
            <w:bottom w:val="none" w:sz="0" w:space="0" w:color="auto"/>
            <w:right w:val="none" w:sz="0" w:space="0" w:color="auto"/>
          </w:divBdr>
        </w:div>
        <w:div w:id="106193859">
          <w:marLeft w:val="0"/>
          <w:marRight w:val="0"/>
          <w:marTop w:val="0"/>
          <w:marBottom w:val="0"/>
          <w:divBdr>
            <w:top w:val="none" w:sz="0" w:space="0" w:color="auto"/>
            <w:left w:val="none" w:sz="0" w:space="0" w:color="auto"/>
            <w:bottom w:val="none" w:sz="0" w:space="0" w:color="auto"/>
            <w:right w:val="none" w:sz="0" w:space="0" w:color="auto"/>
          </w:divBdr>
        </w:div>
        <w:div w:id="1526869299">
          <w:marLeft w:val="0"/>
          <w:marRight w:val="0"/>
          <w:marTop w:val="0"/>
          <w:marBottom w:val="0"/>
          <w:divBdr>
            <w:top w:val="none" w:sz="0" w:space="0" w:color="auto"/>
            <w:left w:val="none" w:sz="0" w:space="0" w:color="auto"/>
            <w:bottom w:val="none" w:sz="0" w:space="0" w:color="auto"/>
            <w:right w:val="none" w:sz="0" w:space="0" w:color="auto"/>
          </w:divBdr>
        </w:div>
        <w:div w:id="143786365">
          <w:marLeft w:val="0"/>
          <w:marRight w:val="0"/>
          <w:marTop w:val="0"/>
          <w:marBottom w:val="0"/>
          <w:divBdr>
            <w:top w:val="none" w:sz="0" w:space="0" w:color="auto"/>
            <w:left w:val="none" w:sz="0" w:space="0" w:color="auto"/>
            <w:bottom w:val="none" w:sz="0" w:space="0" w:color="auto"/>
            <w:right w:val="none" w:sz="0" w:space="0" w:color="auto"/>
          </w:divBdr>
        </w:div>
        <w:div w:id="248193892">
          <w:marLeft w:val="0"/>
          <w:marRight w:val="0"/>
          <w:marTop w:val="0"/>
          <w:marBottom w:val="0"/>
          <w:divBdr>
            <w:top w:val="none" w:sz="0" w:space="0" w:color="auto"/>
            <w:left w:val="none" w:sz="0" w:space="0" w:color="auto"/>
            <w:bottom w:val="none" w:sz="0" w:space="0" w:color="auto"/>
            <w:right w:val="none" w:sz="0" w:space="0" w:color="auto"/>
          </w:divBdr>
        </w:div>
        <w:div w:id="1063454691">
          <w:marLeft w:val="0"/>
          <w:marRight w:val="0"/>
          <w:marTop w:val="0"/>
          <w:marBottom w:val="0"/>
          <w:divBdr>
            <w:top w:val="none" w:sz="0" w:space="0" w:color="auto"/>
            <w:left w:val="none" w:sz="0" w:space="0" w:color="auto"/>
            <w:bottom w:val="none" w:sz="0" w:space="0" w:color="auto"/>
            <w:right w:val="none" w:sz="0" w:space="0" w:color="auto"/>
          </w:divBdr>
        </w:div>
        <w:div w:id="125516665">
          <w:marLeft w:val="0"/>
          <w:marRight w:val="0"/>
          <w:marTop w:val="0"/>
          <w:marBottom w:val="0"/>
          <w:divBdr>
            <w:top w:val="none" w:sz="0" w:space="0" w:color="auto"/>
            <w:left w:val="none" w:sz="0" w:space="0" w:color="auto"/>
            <w:bottom w:val="none" w:sz="0" w:space="0" w:color="auto"/>
            <w:right w:val="none" w:sz="0" w:space="0" w:color="auto"/>
          </w:divBdr>
        </w:div>
        <w:div w:id="1025911657">
          <w:marLeft w:val="0"/>
          <w:marRight w:val="0"/>
          <w:marTop w:val="0"/>
          <w:marBottom w:val="0"/>
          <w:divBdr>
            <w:top w:val="none" w:sz="0" w:space="0" w:color="auto"/>
            <w:left w:val="none" w:sz="0" w:space="0" w:color="auto"/>
            <w:bottom w:val="none" w:sz="0" w:space="0" w:color="auto"/>
            <w:right w:val="none" w:sz="0" w:space="0" w:color="auto"/>
          </w:divBdr>
        </w:div>
        <w:div w:id="1603877621">
          <w:marLeft w:val="0"/>
          <w:marRight w:val="0"/>
          <w:marTop w:val="0"/>
          <w:marBottom w:val="0"/>
          <w:divBdr>
            <w:top w:val="none" w:sz="0" w:space="0" w:color="auto"/>
            <w:left w:val="none" w:sz="0" w:space="0" w:color="auto"/>
            <w:bottom w:val="none" w:sz="0" w:space="0" w:color="auto"/>
            <w:right w:val="none" w:sz="0" w:space="0" w:color="auto"/>
          </w:divBdr>
        </w:div>
        <w:div w:id="1673215028">
          <w:marLeft w:val="0"/>
          <w:marRight w:val="0"/>
          <w:marTop w:val="0"/>
          <w:marBottom w:val="0"/>
          <w:divBdr>
            <w:top w:val="none" w:sz="0" w:space="0" w:color="auto"/>
            <w:left w:val="none" w:sz="0" w:space="0" w:color="auto"/>
            <w:bottom w:val="none" w:sz="0" w:space="0" w:color="auto"/>
            <w:right w:val="none" w:sz="0" w:space="0" w:color="auto"/>
          </w:divBdr>
        </w:div>
      </w:divsChild>
    </w:div>
    <w:div w:id="674575978">
      <w:bodyDiv w:val="1"/>
      <w:marLeft w:val="0"/>
      <w:marRight w:val="0"/>
      <w:marTop w:val="0"/>
      <w:marBottom w:val="0"/>
      <w:divBdr>
        <w:top w:val="none" w:sz="0" w:space="0" w:color="auto"/>
        <w:left w:val="none" w:sz="0" w:space="0" w:color="auto"/>
        <w:bottom w:val="none" w:sz="0" w:space="0" w:color="auto"/>
        <w:right w:val="none" w:sz="0" w:space="0" w:color="auto"/>
      </w:divBdr>
      <w:divsChild>
        <w:div w:id="466123636">
          <w:marLeft w:val="0"/>
          <w:marRight w:val="0"/>
          <w:marTop w:val="0"/>
          <w:marBottom w:val="0"/>
          <w:divBdr>
            <w:top w:val="none" w:sz="0" w:space="0" w:color="auto"/>
            <w:left w:val="none" w:sz="0" w:space="0" w:color="auto"/>
            <w:bottom w:val="none" w:sz="0" w:space="0" w:color="auto"/>
            <w:right w:val="none" w:sz="0" w:space="0" w:color="auto"/>
          </w:divBdr>
        </w:div>
        <w:div w:id="1277980763">
          <w:marLeft w:val="0"/>
          <w:marRight w:val="0"/>
          <w:marTop w:val="0"/>
          <w:marBottom w:val="0"/>
          <w:divBdr>
            <w:top w:val="none" w:sz="0" w:space="0" w:color="auto"/>
            <w:left w:val="none" w:sz="0" w:space="0" w:color="auto"/>
            <w:bottom w:val="none" w:sz="0" w:space="0" w:color="auto"/>
            <w:right w:val="none" w:sz="0" w:space="0" w:color="auto"/>
          </w:divBdr>
        </w:div>
        <w:div w:id="2098480256">
          <w:marLeft w:val="0"/>
          <w:marRight w:val="0"/>
          <w:marTop w:val="0"/>
          <w:marBottom w:val="0"/>
          <w:divBdr>
            <w:top w:val="none" w:sz="0" w:space="0" w:color="auto"/>
            <w:left w:val="none" w:sz="0" w:space="0" w:color="auto"/>
            <w:bottom w:val="none" w:sz="0" w:space="0" w:color="auto"/>
            <w:right w:val="none" w:sz="0" w:space="0" w:color="auto"/>
          </w:divBdr>
        </w:div>
        <w:div w:id="1867405543">
          <w:marLeft w:val="0"/>
          <w:marRight w:val="0"/>
          <w:marTop w:val="0"/>
          <w:marBottom w:val="0"/>
          <w:divBdr>
            <w:top w:val="none" w:sz="0" w:space="0" w:color="auto"/>
            <w:left w:val="none" w:sz="0" w:space="0" w:color="auto"/>
            <w:bottom w:val="none" w:sz="0" w:space="0" w:color="auto"/>
            <w:right w:val="none" w:sz="0" w:space="0" w:color="auto"/>
          </w:divBdr>
        </w:div>
        <w:div w:id="1030912942">
          <w:marLeft w:val="0"/>
          <w:marRight w:val="0"/>
          <w:marTop w:val="0"/>
          <w:marBottom w:val="0"/>
          <w:divBdr>
            <w:top w:val="none" w:sz="0" w:space="0" w:color="auto"/>
            <w:left w:val="none" w:sz="0" w:space="0" w:color="auto"/>
            <w:bottom w:val="none" w:sz="0" w:space="0" w:color="auto"/>
            <w:right w:val="none" w:sz="0" w:space="0" w:color="auto"/>
          </w:divBdr>
        </w:div>
        <w:div w:id="539248851">
          <w:marLeft w:val="0"/>
          <w:marRight w:val="0"/>
          <w:marTop w:val="0"/>
          <w:marBottom w:val="0"/>
          <w:divBdr>
            <w:top w:val="none" w:sz="0" w:space="0" w:color="auto"/>
            <w:left w:val="none" w:sz="0" w:space="0" w:color="auto"/>
            <w:bottom w:val="none" w:sz="0" w:space="0" w:color="auto"/>
            <w:right w:val="none" w:sz="0" w:space="0" w:color="auto"/>
          </w:divBdr>
        </w:div>
        <w:div w:id="1487546530">
          <w:marLeft w:val="0"/>
          <w:marRight w:val="0"/>
          <w:marTop w:val="0"/>
          <w:marBottom w:val="0"/>
          <w:divBdr>
            <w:top w:val="none" w:sz="0" w:space="0" w:color="auto"/>
            <w:left w:val="none" w:sz="0" w:space="0" w:color="auto"/>
            <w:bottom w:val="none" w:sz="0" w:space="0" w:color="auto"/>
            <w:right w:val="none" w:sz="0" w:space="0" w:color="auto"/>
          </w:divBdr>
        </w:div>
        <w:div w:id="2116436373">
          <w:marLeft w:val="0"/>
          <w:marRight w:val="0"/>
          <w:marTop w:val="0"/>
          <w:marBottom w:val="0"/>
          <w:divBdr>
            <w:top w:val="none" w:sz="0" w:space="0" w:color="auto"/>
            <w:left w:val="none" w:sz="0" w:space="0" w:color="auto"/>
            <w:bottom w:val="none" w:sz="0" w:space="0" w:color="auto"/>
            <w:right w:val="none" w:sz="0" w:space="0" w:color="auto"/>
          </w:divBdr>
        </w:div>
        <w:div w:id="524634420">
          <w:marLeft w:val="0"/>
          <w:marRight w:val="0"/>
          <w:marTop w:val="0"/>
          <w:marBottom w:val="0"/>
          <w:divBdr>
            <w:top w:val="none" w:sz="0" w:space="0" w:color="auto"/>
            <w:left w:val="none" w:sz="0" w:space="0" w:color="auto"/>
            <w:bottom w:val="none" w:sz="0" w:space="0" w:color="auto"/>
            <w:right w:val="none" w:sz="0" w:space="0" w:color="auto"/>
          </w:divBdr>
        </w:div>
        <w:div w:id="1539200353">
          <w:marLeft w:val="0"/>
          <w:marRight w:val="0"/>
          <w:marTop w:val="0"/>
          <w:marBottom w:val="0"/>
          <w:divBdr>
            <w:top w:val="none" w:sz="0" w:space="0" w:color="auto"/>
            <w:left w:val="none" w:sz="0" w:space="0" w:color="auto"/>
            <w:bottom w:val="none" w:sz="0" w:space="0" w:color="auto"/>
            <w:right w:val="none" w:sz="0" w:space="0" w:color="auto"/>
          </w:divBdr>
        </w:div>
        <w:div w:id="220481578">
          <w:marLeft w:val="0"/>
          <w:marRight w:val="0"/>
          <w:marTop w:val="0"/>
          <w:marBottom w:val="0"/>
          <w:divBdr>
            <w:top w:val="none" w:sz="0" w:space="0" w:color="auto"/>
            <w:left w:val="none" w:sz="0" w:space="0" w:color="auto"/>
            <w:bottom w:val="none" w:sz="0" w:space="0" w:color="auto"/>
            <w:right w:val="none" w:sz="0" w:space="0" w:color="auto"/>
          </w:divBdr>
        </w:div>
        <w:div w:id="1425951969">
          <w:marLeft w:val="0"/>
          <w:marRight w:val="0"/>
          <w:marTop w:val="0"/>
          <w:marBottom w:val="0"/>
          <w:divBdr>
            <w:top w:val="none" w:sz="0" w:space="0" w:color="auto"/>
            <w:left w:val="none" w:sz="0" w:space="0" w:color="auto"/>
            <w:bottom w:val="none" w:sz="0" w:space="0" w:color="auto"/>
            <w:right w:val="none" w:sz="0" w:space="0" w:color="auto"/>
          </w:divBdr>
        </w:div>
        <w:div w:id="1688411406">
          <w:marLeft w:val="0"/>
          <w:marRight w:val="0"/>
          <w:marTop w:val="0"/>
          <w:marBottom w:val="0"/>
          <w:divBdr>
            <w:top w:val="none" w:sz="0" w:space="0" w:color="auto"/>
            <w:left w:val="none" w:sz="0" w:space="0" w:color="auto"/>
            <w:bottom w:val="none" w:sz="0" w:space="0" w:color="auto"/>
            <w:right w:val="none" w:sz="0" w:space="0" w:color="auto"/>
          </w:divBdr>
        </w:div>
        <w:div w:id="1130443554">
          <w:marLeft w:val="0"/>
          <w:marRight w:val="0"/>
          <w:marTop w:val="0"/>
          <w:marBottom w:val="0"/>
          <w:divBdr>
            <w:top w:val="none" w:sz="0" w:space="0" w:color="auto"/>
            <w:left w:val="none" w:sz="0" w:space="0" w:color="auto"/>
            <w:bottom w:val="none" w:sz="0" w:space="0" w:color="auto"/>
            <w:right w:val="none" w:sz="0" w:space="0" w:color="auto"/>
          </w:divBdr>
        </w:div>
        <w:div w:id="667832286">
          <w:marLeft w:val="0"/>
          <w:marRight w:val="0"/>
          <w:marTop w:val="0"/>
          <w:marBottom w:val="0"/>
          <w:divBdr>
            <w:top w:val="none" w:sz="0" w:space="0" w:color="auto"/>
            <w:left w:val="none" w:sz="0" w:space="0" w:color="auto"/>
            <w:bottom w:val="none" w:sz="0" w:space="0" w:color="auto"/>
            <w:right w:val="none" w:sz="0" w:space="0" w:color="auto"/>
          </w:divBdr>
        </w:div>
        <w:div w:id="1095052384">
          <w:marLeft w:val="0"/>
          <w:marRight w:val="0"/>
          <w:marTop w:val="0"/>
          <w:marBottom w:val="0"/>
          <w:divBdr>
            <w:top w:val="none" w:sz="0" w:space="0" w:color="auto"/>
            <w:left w:val="none" w:sz="0" w:space="0" w:color="auto"/>
            <w:bottom w:val="none" w:sz="0" w:space="0" w:color="auto"/>
            <w:right w:val="none" w:sz="0" w:space="0" w:color="auto"/>
          </w:divBdr>
        </w:div>
        <w:div w:id="1635983422">
          <w:marLeft w:val="0"/>
          <w:marRight w:val="0"/>
          <w:marTop w:val="0"/>
          <w:marBottom w:val="0"/>
          <w:divBdr>
            <w:top w:val="none" w:sz="0" w:space="0" w:color="auto"/>
            <w:left w:val="none" w:sz="0" w:space="0" w:color="auto"/>
            <w:bottom w:val="none" w:sz="0" w:space="0" w:color="auto"/>
            <w:right w:val="none" w:sz="0" w:space="0" w:color="auto"/>
          </w:divBdr>
        </w:div>
        <w:div w:id="1854831211">
          <w:marLeft w:val="0"/>
          <w:marRight w:val="0"/>
          <w:marTop w:val="0"/>
          <w:marBottom w:val="0"/>
          <w:divBdr>
            <w:top w:val="none" w:sz="0" w:space="0" w:color="auto"/>
            <w:left w:val="none" w:sz="0" w:space="0" w:color="auto"/>
            <w:bottom w:val="none" w:sz="0" w:space="0" w:color="auto"/>
            <w:right w:val="none" w:sz="0" w:space="0" w:color="auto"/>
          </w:divBdr>
        </w:div>
        <w:div w:id="144932407">
          <w:marLeft w:val="0"/>
          <w:marRight w:val="0"/>
          <w:marTop w:val="0"/>
          <w:marBottom w:val="0"/>
          <w:divBdr>
            <w:top w:val="none" w:sz="0" w:space="0" w:color="auto"/>
            <w:left w:val="none" w:sz="0" w:space="0" w:color="auto"/>
            <w:bottom w:val="none" w:sz="0" w:space="0" w:color="auto"/>
            <w:right w:val="none" w:sz="0" w:space="0" w:color="auto"/>
          </w:divBdr>
        </w:div>
        <w:div w:id="67634628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9623250">
      <w:bodyDiv w:val="1"/>
      <w:marLeft w:val="0"/>
      <w:marRight w:val="0"/>
      <w:marTop w:val="0"/>
      <w:marBottom w:val="0"/>
      <w:divBdr>
        <w:top w:val="none" w:sz="0" w:space="0" w:color="auto"/>
        <w:left w:val="none" w:sz="0" w:space="0" w:color="auto"/>
        <w:bottom w:val="none" w:sz="0" w:space="0" w:color="auto"/>
        <w:right w:val="none" w:sz="0" w:space="0" w:color="auto"/>
      </w:divBdr>
      <w:divsChild>
        <w:div w:id="1451826073">
          <w:marLeft w:val="0"/>
          <w:marRight w:val="0"/>
          <w:marTop w:val="0"/>
          <w:marBottom w:val="0"/>
          <w:divBdr>
            <w:top w:val="none" w:sz="0" w:space="0" w:color="auto"/>
            <w:left w:val="none" w:sz="0" w:space="0" w:color="auto"/>
            <w:bottom w:val="none" w:sz="0" w:space="0" w:color="auto"/>
            <w:right w:val="none" w:sz="0" w:space="0" w:color="auto"/>
          </w:divBdr>
        </w:div>
        <w:div w:id="1411077341">
          <w:marLeft w:val="0"/>
          <w:marRight w:val="0"/>
          <w:marTop w:val="0"/>
          <w:marBottom w:val="0"/>
          <w:divBdr>
            <w:top w:val="none" w:sz="0" w:space="0" w:color="auto"/>
            <w:left w:val="none" w:sz="0" w:space="0" w:color="auto"/>
            <w:bottom w:val="none" w:sz="0" w:space="0" w:color="auto"/>
            <w:right w:val="none" w:sz="0" w:space="0" w:color="auto"/>
          </w:divBdr>
        </w:div>
        <w:div w:id="898318905">
          <w:marLeft w:val="0"/>
          <w:marRight w:val="0"/>
          <w:marTop w:val="0"/>
          <w:marBottom w:val="0"/>
          <w:divBdr>
            <w:top w:val="none" w:sz="0" w:space="0" w:color="auto"/>
            <w:left w:val="none" w:sz="0" w:space="0" w:color="auto"/>
            <w:bottom w:val="none" w:sz="0" w:space="0" w:color="auto"/>
            <w:right w:val="none" w:sz="0" w:space="0" w:color="auto"/>
          </w:divBdr>
        </w:div>
        <w:div w:id="808398313">
          <w:marLeft w:val="0"/>
          <w:marRight w:val="0"/>
          <w:marTop w:val="0"/>
          <w:marBottom w:val="0"/>
          <w:divBdr>
            <w:top w:val="none" w:sz="0" w:space="0" w:color="auto"/>
            <w:left w:val="none" w:sz="0" w:space="0" w:color="auto"/>
            <w:bottom w:val="none" w:sz="0" w:space="0" w:color="auto"/>
            <w:right w:val="none" w:sz="0" w:space="0" w:color="auto"/>
          </w:divBdr>
        </w:div>
        <w:div w:id="1416512960">
          <w:marLeft w:val="0"/>
          <w:marRight w:val="0"/>
          <w:marTop w:val="0"/>
          <w:marBottom w:val="0"/>
          <w:divBdr>
            <w:top w:val="none" w:sz="0" w:space="0" w:color="auto"/>
            <w:left w:val="none" w:sz="0" w:space="0" w:color="auto"/>
            <w:bottom w:val="none" w:sz="0" w:space="0" w:color="auto"/>
            <w:right w:val="none" w:sz="0" w:space="0" w:color="auto"/>
          </w:divBdr>
        </w:div>
        <w:div w:id="2138135913">
          <w:marLeft w:val="0"/>
          <w:marRight w:val="0"/>
          <w:marTop w:val="0"/>
          <w:marBottom w:val="0"/>
          <w:divBdr>
            <w:top w:val="none" w:sz="0" w:space="0" w:color="auto"/>
            <w:left w:val="none" w:sz="0" w:space="0" w:color="auto"/>
            <w:bottom w:val="none" w:sz="0" w:space="0" w:color="auto"/>
            <w:right w:val="none" w:sz="0" w:space="0" w:color="auto"/>
          </w:divBdr>
        </w:div>
        <w:div w:id="388115363">
          <w:marLeft w:val="0"/>
          <w:marRight w:val="0"/>
          <w:marTop w:val="0"/>
          <w:marBottom w:val="0"/>
          <w:divBdr>
            <w:top w:val="none" w:sz="0" w:space="0" w:color="auto"/>
            <w:left w:val="none" w:sz="0" w:space="0" w:color="auto"/>
            <w:bottom w:val="none" w:sz="0" w:space="0" w:color="auto"/>
            <w:right w:val="none" w:sz="0" w:space="0" w:color="auto"/>
          </w:divBdr>
        </w:div>
        <w:div w:id="405687689">
          <w:marLeft w:val="0"/>
          <w:marRight w:val="0"/>
          <w:marTop w:val="0"/>
          <w:marBottom w:val="0"/>
          <w:divBdr>
            <w:top w:val="none" w:sz="0" w:space="0" w:color="auto"/>
            <w:left w:val="none" w:sz="0" w:space="0" w:color="auto"/>
            <w:bottom w:val="none" w:sz="0" w:space="0" w:color="auto"/>
            <w:right w:val="none" w:sz="0" w:space="0" w:color="auto"/>
          </w:divBdr>
        </w:div>
        <w:div w:id="580723160">
          <w:marLeft w:val="0"/>
          <w:marRight w:val="0"/>
          <w:marTop w:val="0"/>
          <w:marBottom w:val="0"/>
          <w:divBdr>
            <w:top w:val="none" w:sz="0" w:space="0" w:color="auto"/>
            <w:left w:val="none" w:sz="0" w:space="0" w:color="auto"/>
            <w:bottom w:val="none" w:sz="0" w:space="0" w:color="auto"/>
            <w:right w:val="none" w:sz="0" w:space="0" w:color="auto"/>
          </w:divBdr>
        </w:div>
        <w:div w:id="1929343583">
          <w:marLeft w:val="0"/>
          <w:marRight w:val="0"/>
          <w:marTop w:val="0"/>
          <w:marBottom w:val="0"/>
          <w:divBdr>
            <w:top w:val="none" w:sz="0" w:space="0" w:color="auto"/>
            <w:left w:val="none" w:sz="0" w:space="0" w:color="auto"/>
            <w:bottom w:val="none" w:sz="0" w:space="0" w:color="auto"/>
            <w:right w:val="none" w:sz="0" w:space="0" w:color="auto"/>
          </w:divBdr>
        </w:div>
        <w:div w:id="1261061585">
          <w:marLeft w:val="0"/>
          <w:marRight w:val="0"/>
          <w:marTop w:val="0"/>
          <w:marBottom w:val="0"/>
          <w:divBdr>
            <w:top w:val="none" w:sz="0" w:space="0" w:color="auto"/>
            <w:left w:val="none" w:sz="0" w:space="0" w:color="auto"/>
            <w:bottom w:val="none" w:sz="0" w:space="0" w:color="auto"/>
            <w:right w:val="none" w:sz="0" w:space="0" w:color="auto"/>
          </w:divBdr>
        </w:div>
        <w:div w:id="1890914375">
          <w:marLeft w:val="0"/>
          <w:marRight w:val="0"/>
          <w:marTop w:val="0"/>
          <w:marBottom w:val="0"/>
          <w:divBdr>
            <w:top w:val="none" w:sz="0" w:space="0" w:color="auto"/>
            <w:left w:val="none" w:sz="0" w:space="0" w:color="auto"/>
            <w:bottom w:val="none" w:sz="0" w:space="0" w:color="auto"/>
            <w:right w:val="none" w:sz="0" w:space="0" w:color="auto"/>
          </w:divBdr>
        </w:div>
        <w:div w:id="1918979680">
          <w:marLeft w:val="0"/>
          <w:marRight w:val="0"/>
          <w:marTop w:val="0"/>
          <w:marBottom w:val="0"/>
          <w:divBdr>
            <w:top w:val="none" w:sz="0" w:space="0" w:color="auto"/>
            <w:left w:val="none" w:sz="0" w:space="0" w:color="auto"/>
            <w:bottom w:val="none" w:sz="0" w:space="0" w:color="auto"/>
            <w:right w:val="none" w:sz="0" w:space="0" w:color="auto"/>
          </w:divBdr>
        </w:div>
        <w:div w:id="1284144581">
          <w:marLeft w:val="0"/>
          <w:marRight w:val="0"/>
          <w:marTop w:val="0"/>
          <w:marBottom w:val="0"/>
          <w:divBdr>
            <w:top w:val="none" w:sz="0" w:space="0" w:color="auto"/>
            <w:left w:val="none" w:sz="0" w:space="0" w:color="auto"/>
            <w:bottom w:val="none" w:sz="0" w:space="0" w:color="auto"/>
            <w:right w:val="none" w:sz="0" w:space="0" w:color="auto"/>
          </w:divBdr>
        </w:div>
        <w:div w:id="717243070">
          <w:marLeft w:val="0"/>
          <w:marRight w:val="0"/>
          <w:marTop w:val="0"/>
          <w:marBottom w:val="0"/>
          <w:divBdr>
            <w:top w:val="none" w:sz="0" w:space="0" w:color="auto"/>
            <w:left w:val="none" w:sz="0" w:space="0" w:color="auto"/>
            <w:bottom w:val="none" w:sz="0" w:space="0" w:color="auto"/>
            <w:right w:val="none" w:sz="0" w:space="0" w:color="auto"/>
          </w:divBdr>
        </w:div>
        <w:div w:id="2083527129">
          <w:marLeft w:val="0"/>
          <w:marRight w:val="0"/>
          <w:marTop w:val="0"/>
          <w:marBottom w:val="0"/>
          <w:divBdr>
            <w:top w:val="none" w:sz="0" w:space="0" w:color="auto"/>
            <w:left w:val="none" w:sz="0" w:space="0" w:color="auto"/>
            <w:bottom w:val="none" w:sz="0" w:space="0" w:color="auto"/>
            <w:right w:val="none" w:sz="0" w:space="0" w:color="auto"/>
          </w:divBdr>
        </w:div>
        <w:div w:id="488135833">
          <w:marLeft w:val="0"/>
          <w:marRight w:val="0"/>
          <w:marTop w:val="0"/>
          <w:marBottom w:val="0"/>
          <w:divBdr>
            <w:top w:val="none" w:sz="0" w:space="0" w:color="auto"/>
            <w:left w:val="none" w:sz="0" w:space="0" w:color="auto"/>
            <w:bottom w:val="none" w:sz="0" w:space="0" w:color="auto"/>
            <w:right w:val="none" w:sz="0" w:space="0" w:color="auto"/>
          </w:divBdr>
        </w:div>
        <w:div w:id="126096266">
          <w:marLeft w:val="0"/>
          <w:marRight w:val="0"/>
          <w:marTop w:val="0"/>
          <w:marBottom w:val="0"/>
          <w:divBdr>
            <w:top w:val="none" w:sz="0" w:space="0" w:color="auto"/>
            <w:left w:val="none" w:sz="0" w:space="0" w:color="auto"/>
            <w:bottom w:val="none" w:sz="0" w:space="0" w:color="auto"/>
            <w:right w:val="none" w:sz="0" w:space="0" w:color="auto"/>
          </w:divBdr>
        </w:div>
        <w:div w:id="301808598">
          <w:marLeft w:val="0"/>
          <w:marRight w:val="0"/>
          <w:marTop w:val="0"/>
          <w:marBottom w:val="0"/>
          <w:divBdr>
            <w:top w:val="none" w:sz="0" w:space="0" w:color="auto"/>
            <w:left w:val="none" w:sz="0" w:space="0" w:color="auto"/>
            <w:bottom w:val="none" w:sz="0" w:space="0" w:color="auto"/>
            <w:right w:val="none" w:sz="0" w:space="0" w:color="auto"/>
          </w:divBdr>
        </w:div>
        <w:div w:id="216825503">
          <w:marLeft w:val="0"/>
          <w:marRight w:val="0"/>
          <w:marTop w:val="0"/>
          <w:marBottom w:val="0"/>
          <w:divBdr>
            <w:top w:val="none" w:sz="0" w:space="0" w:color="auto"/>
            <w:left w:val="none" w:sz="0" w:space="0" w:color="auto"/>
            <w:bottom w:val="none" w:sz="0" w:space="0" w:color="auto"/>
            <w:right w:val="none" w:sz="0" w:space="0" w:color="auto"/>
          </w:divBdr>
        </w:div>
      </w:divsChild>
    </w:div>
    <w:div w:id="1492913248">
      <w:bodyDiv w:val="1"/>
      <w:marLeft w:val="0"/>
      <w:marRight w:val="0"/>
      <w:marTop w:val="0"/>
      <w:marBottom w:val="0"/>
      <w:divBdr>
        <w:top w:val="none" w:sz="0" w:space="0" w:color="auto"/>
        <w:left w:val="none" w:sz="0" w:space="0" w:color="auto"/>
        <w:bottom w:val="none" w:sz="0" w:space="0" w:color="auto"/>
        <w:right w:val="none" w:sz="0" w:space="0" w:color="auto"/>
      </w:divBdr>
      <w:divsChild>
        <w:div w:id="488717792">
          <w:marLeft w:val="0"/>
          <w:marRight w:val="0"/>
          <w:marTop w:val="0"/>
          <w:marBottom w:val="0"/>
          <w:divBdr>
            <w:top w:val="none" w:sz="0" w:space="0" w:color="auto"/>
            <w:left w:val="none" w:sz="0" w:space="0" w:color="auto"/>
            <w:bottom w:val="none" w:sz="0" w:space="0" w:color="auto"/>
            <w:right w:val="none" w:sz="0" w:space="0" w:color="auto"/>
          </w:divBdr>
        </w:div>
        <w:div w:id="1662848498">
          <w:marLeft w:val="0"/>
          <w:marRight w:val="0"/>
          <w:marTop w:val="0"/>
          <w:marBottom w:val="0"/>
          <w:divBdr>
            <w:top w:val="none" w:sz="0" w:space="0" w:color="auto"/>
            <w:left w:val="none" w:sz="0" w:space="0" w:color="auto"/>
            <w:bottom w:val="none" w:sz="0" w:space="0" w:color="auto"/>
            <w:right w:val="none" w:sz="0" w:space="0" w:color="auto"/>
          </w:divBdr>
        </w:div>
        <w:div w:id="327710152">
          <w:marLeft w:val="0"/>
          <w:marRight w:val="0"/>
          <w:marTop w:val="0"/>
          <w:marBottom w:val="0"/>
          <w:divBdr>
            <w:top w:val="none" w:sz="0" w:space="0" w:color="auto"/>
            <w:left w:val="none" w:sz="0" w:space="0" w:color="auto"/>
            <w:bottom w:val="none" w:sz="0" w:space="0" w:color="auto"/>
            <w:right w:val="none" w:sz="0" w:space="0" w:color="auto"/>
          </w:divBdr>
        </w:div>
        <w:div w:id="536043234">
          <w:marLeft w:val="0"/>
          <w:marRight w:val="0"/>
          <w:marTop w:val="0"/>
          <w:marBottom w:val="0"/>
          <w:divBdr>
            <w:top w:val="none" w:sz="0" w:space="0" w:color="auto"/>
            <w:left w:val="none" w:sz="0" w:space="0" w:color="auto"/>
            <w:bottom w:val="none" w:sz="0" w:space="0" w:color="auto"/>
            <w:right w:val="none" w:sz="0" w:space="0" w:color="auto"/>
          </w:divBdr>
        </w:div>
        <w:div w:id="801846607">
          <w:marLeft w:val="0"/>
          <w:marRight w:val="0"/>
          <w:marTop w:val="0"/>
          <w:marBottom w:val="0"/>
          <w:divBdr>
            <w:top w:val="none" w:sz="0" w:space="0" w:color="auto"/>
            <w:left w:val="none" w:sz="0" w:space="0" w:color="auto"/>
            <w:bottom w:val="none" w:sz="0" w:space="0" w:color="auto"/>
            <w:right w:val="none" w:sz="0" w:space="0" w:color="auto"/>
          </w:divBdr>
        </w:div>
        <w:div w:id="857890133">
          <w:marLeft w:val="0"/>
          <w:marRight w:val="0"/>
          <w:marTop w:val="0"/>
          <w:marBottom w:val="0"/>
          <w:divBdr>
            <w:top w:val="none" w:sz="0" w:space="0" w:color="auto"/>
            <w:left w:val="none" w:sz="0" w:space="0" w:color="auto"/>
            <w:bottom w:val="none" w:sz="0" w:space="0" w:color="auto"/>
            <w:right w:val="none" w:sz="0" w:space="0" w:color="auto"/>
          </w:divBdr>
        </w:div>
        <w:div w:id="564534774">
          <w:marLeft w:val="0"/>
          <w:marRight w:val="0"/>
          <w:marTop w:val="0"/>
          <w:marBottom w:val="0"/>
          <w:divBdr>
            <w:top w:val="none" w:sz="0" w:space="0" w:color="auto"/>
            <w:left w:val="none" w:sz="0" w:space="0" w:color="auto"/>
            <w:bottom w:val="none" w:sz="0" w:space="0" w:color="auto"/>
            <w:right w:val="none" w:sz="0" w:space="0" w:color="auto"/>
          </w:divBdr>
        </w:div>
        <w:div w:id="160774037">
          <w:marLeft w:val="0"/>
          <w:marRight w:val="0"/>
          <w:marTop w:val="0"/>
          <w:marBottom w:val="0"/>
          <w:divBdr>
            <w:top w:val="none" w:sz="0" w:space="0" w:color="auto"/>
            <w:left w:val="none" w:sz="0" w:space="0" w:color="auto"/>
            <w:bottom w:val="none" w:sz="0" w:space="0" w:color="auto"/>
            <w:right w:val="none" w:sz="0" w:space="0" w:color="auto"/>
          </w:divBdr>
        </w:div>
        <w:div w:id="1623419726">
          <w:marLeft w:val="0"/>
          <w:marRight w:val="0"/>
          <w:marTop w:val="0"/>
          <w:marBottom w:val="0"/>
          <w:divBdr>
            <w:top w:val="none" w:sz="0" w:space="0" w:color="auto"/>
            <w:left w:val="none" w:sz="0" w:space="0" w:color="auto"/>
            <w:bottom w:val="none" w:sz="0" w:space="0" w:color="auto"/>
            <w:right w:val="none" w:sz="0" w:space="0" w:color="auto"/>
          </w:divBdr>
        </w:div>
        <w:div w:id="627123054">
          <w:marLeft w:val="0"/>
          <w:marRight w:val="0"/>
          <w:marTop w:val="0"/>
          <w:marBottom w:val="0"/>
          <w:divBdr>
            <w:top w:val="none" w:sz="0" w:space="0" w:color="auto"/>
            <w:left w:val="none" w:sz="0" w:space="0" w:color="auto"/>
            <w:bottom w:val="none" w:sz="0" w:space="0" w:color="auto"/>
            <w:right w:val="none" w:sz="0" w:space="0" w:color="auto"/>
          </w:divBdr>
        </w:div>
        <w:div w:id="1198273591">
          <w:marLeft w:val="0"/>
          <w:marRight w:val="0"/>
          <w:marTop w:val="0"/>
          <w:marBottom w:val="0"/>
          <w:divBdr>
            <w:top w:val="none" w:sz="0" w:space="0" w:color="auto"/>
            <w:left w:val="none" w:sz="0" w:space="0" w:color="auto"/>
            <w:bottom w:val="none" w:sz="0" w:space="0" w:color="auto"/>
            <w:right w:val="none" w:sz="0" w:space="0" w:color="auto"/>
          </w:divBdr>
        </w:div>
        <w:div w:id="766772553">
          <w:marLeft w:val="0"/>
          <w:marRight w:val="0"/>
          <w:marTop w:val="0"/>
          <w:marBottom w:val="0"/>
          <w:divBdr>
            <w:top w:val="none" w:sz="0" w:space="0" w:color="auto"/>
            <w:left w:val="none" w:sz="0" w:space="0" w:color="auto"/>
            <w:bottom w:val="none" w:sz="0" w:space="0" w:color="auto"/>
            <w:right w:val="none" w:sz="0" w:space="0" w:color="auto"/>
          </w:divBdr>
        </w:div>
        <w:div w:id="1373308046">
          <w:marLeft w:val="0"/>
          <w:marRight w:val="0"/>
          <w:marTop w:val="0"/>
          <w:marBottom w:val="0"/>
          <w:divBdr>
            <w:top w:val="none" w:sz="0" w:space="0" w:color="auto"/>
            <w:left w:val="none" w:sz="0" w:space="0" w:color="auto"/>
            <w:bottom w:val="none" w:sz="0" w:space="0" w:color="auto"/>
            <w:right w:val="none" w:sz="0" w:space="0" w:color="auto"/>
          </w:divBdr>
        </w:div>
        <w:div w:id="945693043">
          <w:marLeft w:val="0"/>
          <w:marRight w:val="0"/>
          <w:marTop w:val="0"/>
          <w:marBottom w:val="0"/>
          <w:divBdr>
            <w:top w:val="none" w:sz="0" w:space="0" w:color="auto"/>
            <w:left w:val="none" w:sz="0" w:space="0" w:color="auto"/>
            <w:bottom w:val="none" w:sz="0" w:space="0" w:color="auto"/>
            <w:right w:val="none" w:sz="0" w:space="0" w:color="auto"/>
          </w:divBdr>
        </w:div>
      </w:divsChild>
    </w:div>
    <w:div w:id="1756317021">
      <w:bodyDiv w:val="1"/>
      <w:marLeft w:val="0"/>
      <w:marRight w:val="0"/>
      <w:marTop w:val="0"/>
      <w:marBottom w:val="0"/>
      <w:divBdr>
        <w:top w:val="none" w:sz="0" w:space="0" w:color="auto"/>
        <w:left w:val="none" w:sz="0" w:space="0" w:color="auto"/>
        <w:bottom w:val="none" w:sz="0" w:space="0" w:color="auto"/>
        <w:right w:val="none" w:sz="0" w:space="0" w:color="auto"/>
      </w:divBdr>
      <w:divsChild>
        <w:div w:id="870915806">
          <w:marLeft w:val="0"/>
          <w:marRight w:val="0"/>
          <w:marTop w:val="0"/>
          <w:marBottom w:val="0"/>
          <w:divBdr>
            <w:top w:val="none" w:sz="0" w:space="0" w:color="auto"/>
            <w:left w:val="none" w:sz="0" w:space="0" w:color="auto"/>
            <w:bottom w:val="none" w:sz="0" w:space="0" w:color="auto"/>
            <w:right w:val="none" w:sz="0" w:space="0" w:color="auto"/>
          </w:divBdr>
        </w:div>
        <w:div w:id="94981952">
          <w:marLeft w:val="0"/>
          <w:marRight w:val="0"/>
          <w:marTop w:val="0"/>
          <w:marBottom w:val="0"/>
          <w:divBdr>
            <w:top w:val="none" w:sz="0" w:space="0" w:color="auto"/>
            <w:left w:val="none" w:sz="0" w:space="0" w:color="auto"/>
            <w:bottom w:val="none" w:sz="0" w:space="0" w:color="auto"/>
            <w:right w:val="none" w:sz="0" w:space="0" w:color="auto"/>
          </w:divBdr>
        </w:div>
        <w:div w:id="1748573418">
          <w:marLeft w:val="0"/>
          <w:marRight w:val="0"/>
          <w:marTop w:val="0"/>
          <w:marBottom w:val="0"/>
          <w:divBdr>
            <w:top w:val="none" w:sz="0" w:space="0" w:color="auto"/>
            <w:left w:val="none" w:sz="0" w:space="0" w:color="auto"/>
            <w:bottom w:val="none" w:sz="0" w:space="0" w:color="auto"/>
            <w:right w:val="none" w:sz="0" w:space="0" w:color="auto"/>
          </w:divBdr>
        </w:div>
        <w:div w:id="1350181821">
          <w:marLeft w:val="0"/>
          <w:marRight w:val="0"/>
          <w:marTop w:val="0"/>
          <w:marBottom w:val="0"/>
          <w:divBdr>
            <w:top w:val="none" w:sz="0" w:space="0" w:color="auto"/>
            <w:left w:val="none" w:sz="0" w:space="0" w:color="auto"/>
            <w:bottom w:val="none" w:sz="0" w:space="0" w:color="auto"/>
            <w:right w:val="none" w:sz="0" w:space="0" w:color="auto"/>
          </w:divBdr>
        </w:div>
        <w:div w:id="380792753">
          <w:marLeft w:val="0"/>
          <w:marRight w:val="0"/>
          <w:marTop w:val="0"/>
          <w:marBottom w:val="0"/>
          <w:divBdr>
            <w:top w:val="none" w:sz="0" w:space="0" w:color="auto"/>
            <w:left w:val="none" w:sz="0" w:space="0" w:color="auto"/>
            <w:bottom w:val="none" w:sz="0" w:space="0" w:color="auto"/>
            <w:right w:val="none" w:sz="0" w:space="0" w:color="auto"/>
          </w:divBdr>
        </w:div>
        <w:div w:id="1575162254">
          <w:marLeft w:val="0"/>
          <w:marRight w:val="0"/>
          <w:marTop w:val="0"/>
          <w:marBottom w:val="0"/>
          <w:divBdr>
            <w:top w:val="none" w:sz="0" w:space="0" w:color="auto"/>
            <w:left w:val="none" w:sz="0" w:space="0" w:color="auto"/>
            <w:bottom w:val="none" w:sz="0" w:space="0" w:color="auto"/>
            <w:right w:val="none" w:sz="0" w:space="0" w:color="auto"/>
          </w:divBdr>
        </w:div>
        <w:div w:id="2041930083">
          <w:marLeft w:val="0"/>
          <w:marRight w:val="0"/>
          <w:marTop w:val="0"/>
          <w:marBottom w:val="0"/>
          <w:divBdr>
            <w:top w:val="none" w:sz="0" w:space="0" w:color="auto"/>
            <w:left w:val="none" w:sz="0" w:space="0" w:color="auto"/>
            <w:bottom w:val="none" w:sz="0" w:space="0" w:color="auto"/>
            <w:right w:val="none" w:sz="0" w:space="0" w:color="auto"/>
          </w:divBdr>
        </w:div>
        <w:div w:id="416050749">
          <w:marLeft w:val="0"/>
          <w:marRight w:val="0"/>
          <w:marTop w:val="0"/>
          <w:marBottom w:val="0"/>
          <w:divBdr>
            <w:top w:val="none" w:sz="0" w:space="0" w:color="auto"/>
            <w:left w:val="none" w:sz="0" w:space="0" w:color="auto"/>
            <w:bottom w:val="none" w:sz="0" w:space="0" w:color="auto"/>
            <w:right w:val="none" w:sz="0" w:space="0" w:color="auto"/>
          </w:divBdr>
        </w:div>
        <w:div w:id="1036345895">
          <w:marLeft w:val="0"/>
          <w:marRight w:val="0"/>
          <w:marTop w:val="0"/>
          <w:marBottom w:val="0"/>
          <w:divBdr>
            <w:top w:val="none" w:sz="0" w:space="0" w:color="auto"/>
            <w:left w:val="none" w:sz="0" w:space="0" w:color="auto"/>
            <w:bottom w:val="none" w:sz="0" w:space="0" w:color="auto"/>
            <w:right w:val="none" w:sz="0" w:space="0" w:color="auto"/>
          </w:divBdr>
        </w:div>
        <w:div w:id="1595431301">
          <w:marLeft w:val="0"/>
          <w:marRight w:val="0"/>
          <w:marTop w:val="0"/>
          <w:marBottom w:val="0"/>
          <w:divBdr>
            <w:top w:val="none" w:sz="0" w:space="0" w:color="auto"/>
            <w:left w:val="none" w:sz="0" w:space="0" w:color="auto"/>
            <w:bottom w:val="none" w:sz="0" w:space="0" w:color="auto"/>
            <w:right w:val="none" w:sz="0" w:space="0" w:color="auto"/>
          </w:divBdr>
        </w:div>
        <w:div w:id="1947687403">
          <w:marLeft w:val="0"/>
          <w:marRight w:val="0"/>
          <w:marTop w:val="0"/>
          <w:marBottom w:val="0"/>
          <w:divBdr>
            <w:top w:val="none" w:sz="0" w:space="0" w:color="auto"/>
            <w:left w:val="none" w:sz="0" w:space="0" w:color="auto"/>
            <w:bottom w:val="none" w:sz="0" w:space="0" w:color="auto"/>
            <w:right w:val="none" w:sz="0" w:space="0" w:color="auto"/>
          </w:divBdr>
        </w:div>
        <w:div w:id="1147429478">
          <w:marLeft w:val="0"/>
          <w:marRight w:val="0"/>
          <w:marTop w:val="0"/>
          <w:marBottom w:val="0"/>
          <w:divBdr>
            <w:top w:val="none" w:sz="0" w:space="0" w:color="auto"/>
            <w:left w:val="none" w:sz="0" w:space="0" w:color="auto"/>
            <w:bottom w:val="none" w:sz="0" w:space="0" w:color="auto"/>
            <w:right w:val="none" w:sz="0" w:space="0" w:color="auto"/>
          </w:divBdr>
        </w:div>
        <w:div w:id="2074153768">
          <w:marLeft w:val="0"/>
          <w:marRight w:val="0"/>
          <w:marTop w:val="0"/>
          <w:marBottom w:val="0"/>
          <w:divBdr>
            <w:top w:val="none" w:sz="0" w:space="0" w:color="auto"/>
            <w:left w:val="none" w:sz="0" w:space="0" w:color="auto"/>
            <w:bottom w:val="none" w:sz="0" w:space="0" w:color="auto"/>
            <w:right w:val="none" w:sz="0" w:space="0" w:color="auto"/>
          </w:divBdr>
        </w:div>
        <w:div w:id="596136070">
          <w:marLeft w:val="0"/>
          <w:marRight w:val="0"/>
          <w:marTop w:val="0"/>
          <w:marBottom w:val="0"/>
          <w:divBdr>
            <w:top w:val="none" w:sz="0" w:space="0" w:color="auto"/>
            <w:left w:val="none" w:sz="0" w:space="0" w:color="auto"/>
            <w:bottom w:val="none" w:sz="0" w:space="0" w:color="auto"/>
            <w:right w:val="none" w:sz="0" w:space="0" w:color="auto"/>
          </w:divBdr>
        </w:div>
        <w:div w:id="1159466439">
          <w:marLeft w:val="0"/>
          <w:marRight w:val="0"/>
          <w:marTop w:val="0"/>
          <w:marBottom w:val="0"/>
          <w:divBdr>
            <w:top w:val="none" w:sz="0" w:space="0" w:color="auto"/>
            <w:left w:val="none" w:sz="0" w:space="0" w:color="auto"/>
            <w:bottom w:val="none" w:sz="0" w:space="0" w:color="auto"/>
            <w:right w:val="none" w:sz="0" w:space="0" w:color="auto"/>
          </w:divBdr>
        </w:div>
        <w:div w:id="1376612554">
          <w:marLeft w:val="0"/>
          <w:marRight w:val="0"/>
          <w:marTop w:val="0"/>
          <w:marBottom w:val="0"/>
          <w:divBdr>
            <w:top w:val="none" w:sz="0" w:space="0" w:color="auto"/>
            <w:left w:val="none" w:sz="0" w:space="0" w:color="auto"/>
            <w:bottom w:val="none" w:sz="0" w:space="0" w:color="auto"/>
            <w:right w:val="none" w:sz="0" w:space="0" w:color="auto"/>
          </w:divBdr>
        </w:div>
        <w:div w:id="302463960">
          <w:marLeft w:val="0"/>
          <w:marRight w:val="0"/>
          <w:marTop w:val="0"/>
          <w:marBottom w:val="0"/>
          <w:divBdr>
            <w:top w:val="none" w:sz="0" w:space="0" w:color="auto"/>
            <w:left w:val="none" w:sz="0" w:space="0" w:color="auto"/>
            <w:bottom w:val="none" w:sz="0" w:space="0" w:color="auto"/>
            <w:right w:val="none" w:sz="0" w:space="0" w:color="auto"/>
          </w:divBdr>
        </w:div>
        <w:div w:id="1824202043">
          <w:marLeft w:val="0"/>
          <w:marRight w:val="0"/>
          <w:marTop w:val="0"/>
          <w:marBottom w:val="0"/>
          <w:divBdr>
            <w:top w:val="none" w:sz="0" w:space="0" w:color="auto"/>
            <w:left w:val="none" w:sz="0" w:space="0" w:color="auto"/>
            <w:bottom w:val="none" w:sz="0" w:space="0" w:color="auto"/>
            <w:right w:val="none" w:sz="0" w:space="0" w:color="auto"/>
          </w:divBdr>
        </w:div>
        <w:div w:id="1767731795">
          <w:marLeft w:val="0"/>
          <w:marRight w:val="0"/>
          <w:marTop w:val="0"/>
          <w:marBottom w:val="0"/>
          <w:divBdr>
            <w:top w:val="none" w:sz="0" w:space="0" w:color="auto"/>
            <w:left w:val="none" w:sz="0" w:space="0" w:color="auto"/>
            <w:bottom w:val="none" w:sz="0" w:space="0" w:color="auto"/>
            <w:right w:val="none" w:sz="0" w:space="0" w:color="auto"/>
          </w:divBdr>
        </w:div>
        <w:div w:id="146408314">
          <w:marLeft w:val="0"/>
          <w:marRight w:val="0"/>
          <w:marTop w:val="0"/>
          <w:marBottom w:val="0"/>
          <w:divBdr>
            <w:top w:val="none" w:sz="0" w:space="0" w:color="auto"/>
            <w:left w:val="none" w:sz="0" w:space="0" w:color="auto"/>
            <w:bottom w:val="none" w:sz="0" w:space="0" w:color="auto"/>
            <w:right w:val="none" w:sz="0" w:space="0" w:color="auto"/>
          </w:divBdr>
        </w:div>
      </w:divsChild>
    </w:div>
    <w:div w:id="1849632660">
      <w:bodyDiv w:val="1"/>
      <w:marLeft w:val="0"/>
      <w:marRight w:val="0"/>
      <w:marTop w:val="0"/>
      <w:marBottom w:val="0"/>
      <w:divBdr>
        <w:top w:val="none" w:sz="0" w:space="0" w:color="auto"/>
        <w:left w:val="none" w:sz="0" w:space="0" w:color="auto"/>
        <w:bottom w:val="none" w:sz="0" w:space="0" w:color="auto"/>
        <w:right w:val="none" w:sz="0" w:space="0" w:color="auto"/>
      </w:divBdr>
      <w:divsChild>
        <w:div w:id="53699068">
          <w:marLeft w:val="0"/>
          <w:marRight w:val="0"/>
          <w:marTop w:val="0"/>
          <w:marBottom w:val="0"/>
          <w:divBdr>
            <w:top w:val="none" w:sz="0" w:space="0" w:color="auto"/>
            <w:left w:val="none" w:sz="0" w:space="0" w:color="auto"/>
            <w:bottom w:val="none" w:sz="0" w:space="0" w:color="auto"/>
            <w:right w:val="none" w:sz="0" w:space="0" w:color="auto"/>
          </w:divBdr>
        </w:div>
        <w:div w:id="937252914">
          <w:marLeft w:val="0"/>
          <w:marRight w:val="0"/>
          <w:marTop w:val="0"/>
          <w:marBottom w:val="0"/>
          <w:divBdr>
            <w:top w:val="none" w:sz="0" w:space="0" w:color="auto"/>
            <w:left w:val="none" w:sz="0" w:space="0" w:color="auto"/>
            <w:bottom w:val="none" w:sz="0" w:space="0" w:color="auto"/>
            <w:right w:val="none" w:sz="0" w:space="0" w:color="auto"/>
          </w:divBdr>
        </w:div>
        <w:div w:id="232357716">
          <w:marLeft w:val="0"/>
          <w:marRight w:val="0"/>
          <w:marTop w:val="0"/>
          <w:marBottom w:val="0"/>
          <w:divBdr>
            <w:top w:val="none" w:sz="0" w:space="0" w:color="auto"/>
            <w:left w:val="none" w:sz="0" w:space="0" w:color="auto"/>
            <w:bottom w:val="none" w:sz="0" w:space="0" w:color="auto"/>
            <w:right w:val="none" w:sz="0" w:space="0" w:color="auto"/>
          </w:divBdr>
        </w:div>
        <w:div w:id="1863476637">
          <w:marLeft w:val="0"/>
          <w:marRight w:val="0"/>
          <w:marTop w:val="0"/>
          <w:marBottom w:val="0"/>
          <w:divBdr>
            <w:top w:val="none" w:sz="0" w:space="0" w:color="auto"/>
            <w:left w:val="none" w:sz="0" w:space="0" w:color="auto"/>
            <w:bottom w:val="none" w:sz="0" w:space="0" w:color="auto"/>
            <w:right w:val="none" w:sz="0" w:space="0" w:color="auto"/>
          </w:divBdr>
        </w:div>
        <w:div w:id="1638141195">
          <w:marLeft w:val="0"/>
          <w:marRight w:val="0"/>
          <w:marTop w:val="0"/>
          <w:marBottom w:val="0"/>
          <w:divBdr>
            <w:top w:val="none" w:sz="0" w:space="0" w:color="auto"/>
            <w:left w:val="none" w:sz="0" w:space="0" w:color="auto"/>
            <w:bottom w:val="none" w:sz="0" w:space="0" w:color="auto"/>
            <w:right w:val="none" w:sz="0" w:space="0" w:color="auto"/>
          </w:divBdr>
        </w:div>
        <w:div w:id="1919512058">
          <w:marLeft w:val="0"/>
          <w:marRight w:val="0"/>
          <w:marTop w:val="0"/>
          <w:marBottom w:val="0"/>
          <w:divBdr>
            <w:top w:val="none" w:sz="0" w:space="0" w:color="auto"/>
            <w:left w:val="none" w:sz="0" w:space="0" w:color="auto"/>
            <w:bottom w:val="none" w:sz="0" w:space="0" w:color="auto"/>
            <w:right w:val="none" w:sz="0" w:space="0" w:color="auto"/>
          </w:divBdr>
        </w:div>
        <w:div w:id="988828280">
          <w:marLeft w:val="0"/>
          <w:marRight w:val="0"/>
          <w:marTop w:val="0"/>
          <w:marBottom w:val="0"/>
          <w:divBdr>
            <w:top w:val="none" w:sz="0" w:space="0" w:color="auto"/>
            <w:left w:val="none" w:sz="0" w:space="0" w:color="auto"/>
            <w:bottom w:val="none" w:sz="0" w:space="0" w:color="auto"/>
            <w:right w:val="none" w:sz="0" w:space="0" w:color="auto"/>
          </w:divBdr>
        </w:div>
        <w:div w:id="1952467710">
          <w:marLeft w:val="0"/>
          <w:marRight w:val="0"/>
          <w:marTop w:val="0"/>
          <w:marBottom w:val="0"/>
          <w:divBdr>
            <w:top w:val="none" w:sz="0" w:space="0" w:color="auto"/>
            <w:left w:val="none" w:sz="0" w:space="0" w:color="auto"/>
            <w:bottom w:val="none" w:sz="0" w:space="0" w:color="auto"/>
            <w:right w:val="none" w:sz="0" w:space="0" w:color="auto"/>
          </w:divBdr>
        </w:div>
        <w:div w:id="151412697">
          <w:marLeft w:val="0"/>
          <w:marRight w:val="0"/>
          <w:marTop w:val="0"/>
          <w:marBottom w:val="0"/>
          <w:divBdr>
            <w:top w:val="none" w:sz="0" w:space="0" w:color="auto"/>
            <w:left w:val="none" w:sz="0" w:space="0" w:color="auto"/>
            <w:bottom w:val="none" w:sz="0" w:space="0" w:color="auto"/>
            <w:right w:val="none" w:sz="0" w:space="0" w:color="auto"/>
          </w:divBdr>
        </w:div>
        <w:div w:id="927037899">
          <w:marLeft w:val="0"/>
          <w:marRight w:val="0"/>
          <w:marTop w:val="0"/>
          <w:marBottom w:val="0"/>
          <w:divBdr>
            <w:top w:val="none" w:sz="0" w:space="0" w:color="auto"/>
            <w:left w:val="none" w:sz="0" w:space="0" w:color="auto"/>
            <w:bottom w:val="none" w:sz="0" w:space="0" w:color="auto"/>
            <w:right w:val="none" w:sz="0" w:space="0" w:color="auto"/>
          </w:divBdr>
        </w:div>
        <w:div w:id="143012746">
          <w:marLeft w:val="0"/>
          <w:marRight w:val="0"/>
          <w:marTop w:val="0"/>
          <w:marBottom w:val="0"/>
          <w:divBdr>
            <w:top w:val="none" w:sz="0" w:space="0" w:color="auto"/>
            <w:left w:val="none" w:sz="0" w:space="0" w:color="auto"/>
            <w:bottom w:val="none" w:sz="0" w:space="0" w:color="auto"/>
            <w:right w:val="none" w:sz="0" w:space="0" w:color="auto"/>
          </w:divBdr>
        </w:div>
        <w:div w:id="1550652499">
          <w:marLeft w:val="0"/>
          <w:marRight w:val="0"/>
          <w:marTop w:val="0"/>
          <w:marBottom w:val="0"/>
          <w:divBdr>
            <w:top w:val="none" w:sz="0" w:space="0" w:color="auto"/>
            <w:left w:val="none" w:sz="0" w:space="0" w:color="auto"/>
            <w:bottom w:val="none" w:sz="0" w:space="0" w:color="auto"/>
            <w:right w:val="none" w:sz="0" w:space="0" w:color="auto"/>
          </w:divBdr>
        </w:div>
        <w:div w:id="822741152">
          <w:marLeft w:val="0"/>
          <w:marRight w:val="0"/>
          <w:marTop w:val="0"/>
          <w:marBottom w:val="0"/>
          <w:divBdr>
            <w:top w:val="none" w:sz="0" w:space="0" w:color="auto"/>
            <w:left w:val="none" w:sz="0" w:space="0" w:color="auto"/>
            <w:bottom w:val="none" w:sz="0" w:space="0" w:color="auto"/>
            <w:right w:val="none" w:sz="0" w:space="0" w:color="auto"/>
          </w:divBdr>
        </w:div>
        <w:div w:id="1708530420">
          <w:marLeft w:val="0"/>
          <w:marRight w:val="0"/>
          <w:marTop w:val="0"/>
          <w:marBottom w:val="0"/>
          <w:divBdr>
            <w:top w:val="none" w:sz="0" w:space="0" w:color="auto"/>
            <w:left w:val="none" w:sz="0" w:space="0" w:color="auto"/>
            <w:bottom w:val="none" w:sz="0" w:space="0" w:color="auto"/>
            <w:right w:val="none" w:sz="0" w:space="0" w:color="auto"/>
          </w:divBdr>
        </w:div>
        <w:div w:id="213854294">
          <w:marLeft w:val="0"/>
          <w:marRight w:val="0"/>
          <w:marTop w:val="0"/>
          <w:marBottom w:val="0"/>
          <w:divBdr>
            <w:top w:val="none" w:sz="0" w:space="0" w:color="auto"/>
            <w:left w:val="none" w:sz="0" w:space="0" w:color="auto"/>
            <w:bottom w:val="none" w:sz="0" w:space="0" w:color="auto"/>
            <w:right w:val="none" w:sz="0" w:space="0" w:color="auto"/>
          </w:divBdr>
        </w:div>
        <w:div w:id="2124492661">
          <w:marLeft w:val="0"/>
          <w:marRight w:val="0"/>
          <w:marTop w:val="0"/>
          <w:marBottom w:val="0"/>
          <w:divBdr>
            <w:top w:val="none" w:sz="0" w:space="0" w:color="auto"/>
            <w:left w:val="none" w:sz="0" w:space="0" w:color="auto"/>
            <w:bottom w:val="none" w:sz="0" w:space="0" w:color="auto"/>
            <w:right w:val="none" w:sz="0" w:space="0" w:color="auto"/>
          </w:divBdr>
        </w:div>
        <w:div w:id="1124235127">
          <w:marLeft w:val="0"/>
          <w:marRight w:val="0"/>
          <w:marTop w:val="0"/>
          <w:marBottom w:val="0"/>
          <w:divBdr>
            <w:top w:val="none" w:sz="0" w:space="0" w:color="auto"/>
            <w:left w:val="none" w:sz="0" w:space="0" w:color="auto"/>
            <w:bottom w:val="none" w:sz="0" w:space="0" w:color="auto"/>
            <w:right w:val="none" w:sz="0" w:space="0" w:color="auto"/>
          </w:divBdr>
        </w:div>
        <w:div w:id="1105416868">
          <w:marLeft w:val="0"/>
          <w:marRight w:val="0"/>
          <w:marTop w:val="0"/>
          <w:marBottom w:val="0"/>
          <w:divBdr>
            <w:top w:val="none" w:sz="0" w:space="0" w:color="auto"/>
            <w:left w:val="none" w:sz="0" w:space="0" w:color="auto"/>
            <w:bottom w:val="none" w:sz="0" w:space="0" w:color="auto"/>
            <w:right w:val="none" w:sz="0" w:space="0" w:color="auto"/>
          </w:divBdr>
        </w:div>
        <w:div w:id="2044867073">
          <w:marLeft w:val="0"/>
          <w:marRight w:val="0"/>
          <w:marTop w:val="0"/>
          <w:marBottom w:val="0"/>
          <w:divBdr>
            <w:top w:val="none" w:sz="0" w:space="0" w:color="auto"/>
            <w:left w:val="none" w:sz="0" w:space="0" w:color="auto"/>
            <w:bottom w:val="none" w:sz="0" w:space="0" w:color="auto"/>
            <w:right w:val="none" w:sz="0" w:space="0" w:color="auto"/>
          </w:divBdr>
        </w:div>
        <w:div w:id="2053457270">
          <w:marLeft w:val="0"/>
          <w:marRight w:val="0"/>
          <w:marTop w:val="0"/>
          <w:marBottom w:val="0"/>
          <w:divBdr>
            <w:top w:val="none" w:sz="0" w:space="0" w:color="auto"/>
            <w:left w:val="none" w:sz="0" w:space="0" w:color="auto"/>
            <w:bottom w:val="none" w:sz="0" w:space="0" w:color="auto"/>
            <w:right w:val="none" w:sz="0" w:space="0" w:color="auto"/>
          </w:divBdr>
        </w:div>
      </w:divsChild>
    </w:div>
    <w:div w:id="1856267646">
      <w:bodyDiv w:val="1"/>
      <w:marLeft w:val="0"/>
      <w:marRight w:val="0"/>
      <w:marTop w:val="0"/>
      <w:marBottom w:val="0"/>
      <w:divBdr>
        <w:top w:val="none" w:sz="0" w:space="0" w:color="auto"/>
        <w:left w:val="none" w:sz="0" w:space="0" w:color="auto"/>
        <w:bottom w:val="none" w:sz="0" w:space="0" w:color="auto"/>
        <w:right w:val="none" w:sz="0" w:space="0" w:color="auto"/>
      </w:divBdr>
      <w:divsChild>
        <w:div w:id="1445809829">
          <w:marLeft w:val="0"/>
          <w:marRight w:val="0"/>
          <w:marTop w:val="0"/>
          <w:marBottom w:val="0"/>
          <w:divBdr>
            <w:top w:val="none" w:sz="0" w:space="0" w:color="auto"/>
            <w:left w:val="none" w:sz="0" w:space="0" w:color="auto"/>
            <w:bottom w:val="none" w:sz="0" w:space="0" w:color="auto"/>
            <w:right w:val="none" w:sz="0" w:space="0" w:color="auto"/>
          </w:divBdr>
        </w:div>
        <w:div w:id="1113089052">
          <w:marLeft w:val="0"/>
          <w:marRight w:val="0"/>
          <w:marTop w:val="0"/>
          <w:marBottom w:val="0"/>
          <w:divBdr>
            <w:top w:val="none" w:sz="0" w:space="0" w:color="auto"/>
            <w:left w:val="none" w:sz="0" w:space="0" w:color="auto"/>
            <w:bottom w:val="none" w:sz="0" w:space="0" w:color="auto"/>
            <w:right w:val="none" w:sz="0" w:space="0" w:color="auto"/>
          </w:divBdr>
        </w:div>
        <w:div w:id="453864908">
          <w:marLeft w:val="0"/>
          <w:marRight w:val="0"/>
          <w:marTop w:val="0"/>
          <w:marBottom w:val="0"/>
          <w:divBdr>
            <w:top w:val="none" w:sz="0" w:space="0" w:color="auto"/>
            <w:left w:val="none" w:sz="0" w:space="0" w:color="auto"/>
            <w:bottom w:val="none" w:sz="0" w:space="0" w:color="auto"/>
            <w:right w:val="none" w:sz="0" w:space="0" w:color="auto"/>
          </w:divBdr>
        </w:div>
        <w:div w:id="1366633487">
          <w:marLeft w:val="0"/>
          <w:marRight w:val="0"/>
          <w:marTop w:val="0"/>
          <w:marBottom w:val="0"/>
          <w:divBdr>
            <w:top w:val="none" w:sz="0" w:space="0" w:color="auto"/>
            <w:left w:val="none" w:sz="0" w:space="0" w:color="auto"/>
            <w:bottom w:val="none" w:sz="0" w:space="0" w:color="auto"/>
            <w:right w:val="none" w:sz="0" w:space="0" w:color="auto"/>
          </w:divBdr>
        </w:div>
        <w:div w:id="1401365497">
          <w:marLeft w:val="0"/>
          <w:marRight w:val="0"/>
          <w:marTop w:val="0"/>
          <w:marBottom w:val="0"/>
          <w:divBdr>
            <w:top w:val="none" w:sz="0" w:space="0" w:color="auto"/>
            <w:left w:val="none" w:sz="0" w:space="0" w:color="auto"/>
            <w:bottom w:val="none" w:sz="0" w:space="0" w:color="auto"/>
            <w:right w:val="none" w:sz="0" w:space="0" w:color="auto"/>
          </w:divBdr>
        </w:div>
        <w:div w:id="560363368">
          <w:marLeft w:val="0"/>
          <w:marRight w:val="0"/>
          <w:marTop w:val="0"/>
          <w:marBottom w:val="0"/>
          <w:divBdr>
            <w:top w:val="none" w:sz="0" w:space="0" w:color="auto"/>
            <w:left w:val="none" w:sz="0" w:space="0" w:color="auto"/>
            <w:bottom w:val="none" w:sz="0" w:space="0" w:color="auto"/>
            <w:right w:val="none" w:sz="0" w:space="0" w:color="auto"/>
          </w:divBdr>
        </w:div>
        <w:div w:id="1916697197">
          <w:marLeft w:val="0"/>
          <w:marRight w:val="0"/>
          <w:marTop w:val="0"/>
          <w:marBottom w:val="0"/>
          <w:divBdr>
            <w:top w:val="none" w:sz="0" w:space="0" w:color="auto"/>
            <w:left w:val="none" w:sz="0" w:space="0" w:color="auto"/>
            <w:bottom w:val="none" w:sz="0" w:space="0" w:color="auto"/>
            <w:right w:val="none" w:sz="0" w:space="0" w:color="auto"/>
          </w:divBdr>
        </w:div>
        <w:div w:id="1409182669">
          <w:marLeft w:val="0"/>
          <w:marRight w:val="0"/>
          <w:marTop w:val="0"/>
          <w:marBottom w:val="0"/>
          <w:divBdr>
            <w:top w:val="none" w:sz="0" w:space="0" w:color="auto"/>
            <w:left w:val="none" w:sz="0" w:space="0" w:color="auto"/>
            <w:bottom w:val="none" w:sz="0" w:space="0" w:color="auto"/>
            <w:right w:val="none" w:sz="0" w:space="0" w:color="auto"/>
          </w:divBdr>
        </w:div>
        <w:div w:id="1200120656">
          <w:marLeft w:val="0"/>
          <w:marRight w:val="0"/>
          <w:marTop w:val="0"/>
          <w:marBottom w:val="0"/>
          <w:divBdr>
            <w:top w:val="none" w:sz="0" w:space="0" w:color="auto"/>
            <w:left w:val="none" w:sz="0" w:space="0" w:color="auto"/>
            <w:bottom w:val="none" w:sz="0" w:space="0" w:color="auto"/>
            <w:right w:val="none" w:sz="0" w:space="0" w:color="auto"/>
          </w:divBdr>
        </w:div>
        <w:div w:id="628322186">
          <w:marLeft w:val="0"/>
          <w:marRight w:val="0"/>
          <w:marTop w:val="0"/>
          <w:marBottom w:val="0"/>
          <w:divBdr>
            <w:top w:val="none" w:sz="0" w:space="0" w:color="auto"/>
            <w:left w:val="none" w:sz="0" w:space="0" w:color="auto"/>
            <w:bottom w:val="none" w:sz="0" w:space="0" w:color="auto"/>
            <w:right w:val="none" w:sz="0" w:space="0" w:color="auto"/>
          </w:divBdr>
        </w:div>
        <w:div w:id="929703274">
          <w:marLeft w:val="0"/>
          <w:marRight w:val="0"/>
          <w:marTop w:val="0"/>
          <w:marBottom w:val="0"/>
          <w:divBdr>
            <w:top w:val="none" w:sz="0" w:space="0" w:color="auto"/>
            <w:left w:val="none" w:sz="0" w:space="0" w:color="auto"/>
            <w:bottom w:val="none" w:sz="0" w:space="0" w:color="auto"/>
            <w:right w:val="none" w:sz="0" w:space="0" w:color="auto"/>
          </w:divBdr>
        </w:div>
        <w:div w:id="1569412670">
          <w:marLeft w:val="0"/>
          <w:marRight w:val="0"/>
          <w:marTop w:val="0"/>
          <w:marBottom w:val="0"/>
          <w:divBdr>
            <w:top w:val="none" w:sz="0" w:space="0" w:color="auto"/>
            <w:left w:val="none" w:sz="0" w:space="0" w:color="auto"/>
            <w:bottom w:val="none" w:sz="0" w:space="0" w:color="auto"/>
            <w:right w:val="none" w:sz="0" w:space="0" w:color="auto"/>
          </w:divBdr>
        </w:div>
        <w:div w:id="813985873">
          <w:marLeft w:val="0"/>
          <w:marRight w:val="0"/>
          <w:marTop w:val="0"/>
          <w:marBottom w:val="0"/>
          <w:divBdr>
            <w:top w:val="none" w:sz="0" w:space="0" w:color="auto"/>
            <w:left w:val="none" w:sz="0" w:space="0" w:color="auto"/>
            <w:bottom w:val="none" w:sz="0" w:space="0" w:color="auto"/>
            <w:right w:val="none" w:sz="0" w:space="0" w:color="auto"/>
          </w:divBdr>
        </w:div>
        <w:div w:id="2140801669">
          <w:marLeft w:val="0"/>
          <w:marRight w:val="0"/>
          <w:marTop w:val="0"/>
          <w:marBottom w:val="0"/>
          <w:divBdr>
            <w:top w:val="none" w:sz="0" w:space="0" w:color="auto"/>
            <w:left w:val="none" w:sz="0" w:space="0" w:color="auto"/>
            <w:bottom w:val="none" w:sz="0" w:space="0" w:color="auto"/>
            <w:right w:val="none" w:sz="0" w:space="0" w:color="auto"/>
          </w:divBdr>
        </w:div>
        <w:div w:id="362052285">
          <w:marLeft w:val="0"/>
          <w:marRight w:val="0"/>
          <w:marTop w:val="0"/>
          <w:marBottom w:val="0"/>
          <w:divBdr>
            <w:top w:val="none" w:sz="0" w:space="0" w:color="auto"/>
            <w:left w:val="none" w:sz="0" w:space="0" w:color="auto"/>
            <w:bottom w:val="none" w:sz="0" w:space="0" w:color="auto"/>
            <w:right w:val="none" w:sz="0" w:space="0" w:color="auto"/>
          </w:divBdr>
        </w:div>
        <w:div w:id="1682390095">
          <w:marLeft w:val="0"/>
          <w:marRight w:val="0"/>
          <w:marTop w:val="0"/>
          <w:marBottom w:val="0"/>
          <w:divBdr>
            <w:top w:val="none" w:sz="0" w:space="0" w:color="auto"/>
            <w:left w:val="none" w:sz="0" w:space="0" w:color="auto"/>
            <w:bottom w:val="none" w:sz="0" w:space="0" w:color="auto"/>
            <w:right w:val="none" w:sz="0" w:space="0" w:color="auto"/>
          </w:divBdr>
        </w:div>
        <w:div w:id="1007291655">
          <w:marLeft w:val="0"/>
          <w:marRight w:val="0"/>
          <w:marTop w:val="0"/>
          <w:marBottom w:val="0"/>
          <w:divBdr>
            <w:top w:val="none" w:sz="0" w:space="0" w:color="auto"/>
            <w:left w:val="none" w:sz="0" w:space="0" w:color="auto"/>
            <w:bottom w:val="none" w:sz="0" w:space="0" w:color="auto"/>
            <w:right w:val="none" w:sz="0" w:space="0" w:color="auto"/>
          </w:divBdr>
        </w:div>
        <w:div w:id="1137067482">
          <w:marLeft w:val="0"/>
          <w:marRight w:val="0"/>
          <w:marTop w:val="0"/>
          <w:marBottom w:val="0"/>
          <w:divBdr>
            <w:top w:val="none" w:sz="0" w:space="0" w:color="auto"/>
            <w:left w:val="none" w:sz="0" w:space="0" w:color="auto"/>
            <w:bottom w:val="none" w:sz="0" w:space="0" w:color="auto"/>
            <w:right w:val="none" w:sz="0" w:space="0" w:color="auto"/>
          </w:divBdr>
        </w:div>
        <w:div w:id="1680885920">
          <w:marLeft w:val="0"/>
          <w:marRight w:val="0"/>
          <w:marTop w:val="0"/>
          <w:marBottom w:val="0"/>
          <w:divBdr>
            <w:top w:val="none" w:sz="0" w:space="0" w:color="auto"/>
            <w:left w:val="none" w:sz="0" w:space="0" w:color="auto"/>
            <w:bottom w:val="none" w:sz="0" w:space="0" w:color="auto"/>
            <w:right w:val="none" w:sz="0" w:space="0" w:color="auto"/>
          </w:divBdr>
        </w:div>
        <w:div w:id="1322080318">
          <w:marLeft w:val="0"/>
          <w:marRight w:val="0"/>
          <w:marTop w:val="0"/>
          <w:marBottom w:val="0"/>
          <w:divBdr>
            <w:top w:val="none" w:sz="0" w:space="0" w:color="auto"/>
            <w:left w:val="none" w:sz="0" w:space="0" w:color="auto"/>
            <w:bottom w:val="none" w:sz="0" w:space="0" w:color="auto"/>
            <w:right w:val="none" w:sz="0" w:space="0" w:color="auto"/>
          </w:divBdr>
        </w:div>
      </w:divsChild>
    </w:div>
    <w:div w:id="1988779236">
      <w:bodyDiv w:val="1"/>
      <w:marLeft w:val="0"/>
      <w:marRight w:val="0"/>
      <w:marTop w:val="0"/>
      <w:marBottom w:val="0"/>
      <w:divBdr>
        <w:top w:val="none" w:sz="0" w:space="0" w:color="auto"/>
        <w:left w:val="none" w:sz="0" w:space="0" w:color="auto"/>
        <w:bottom w:val="none" w:sz="0" w:space="0" w:color="auto"/>
        <w:right w:val="none" w:sz="0" w:space="0" w:color="auto"/>
      </w:divBdr>
      <w:divsChild>
        <w:div w:id="1311179596">
          <w:marLeft w:val="0"/>
          <w:marRight w:val="0"/>
          <w:marTop w:val="0"/>
          <w:marBottom w:val="0"/>
          <w:divBdr>
            <w:top w:val="none" w:sz="0" w:space="0" w:color="auto"/>
            <w:left w:val="none" w:sz="0" w:space="0" w:color="auto"/>
            <w:bottom w:val="none" w:sz="0" w:space="0" w:color="auto"/>
            <w:right w:val="none" w:sz="0" w:space="0" w:color="auto"/>
          </w:divBdr>
        </w:div>
        <w:div w:id="36858822">
          <w:marLeft w:val="0"/>
          <w:marRight w:val="0"/>
          <w:marTop w:val="0"/>
          <w:marBottom w:val="0"/>
          <w:divBdr>
            <w:top w:val="none" w:sz="0" w:space="0" w:color="auto"/>
            <w:left w:val="none" w:sz="0" w:space="0" w:color="auto"/>
            <w:bottom w:val="none" w:sz="0" w:space="0" w:color="auto"/>
            <w:right w:val="none" w:sz="0" w:space="0" w:color="auto"/>
          </w:divBdr>
        </w:div>
        <w:div w:id="648553246">
          <w:marLeft w:val="0"/>
          <w:marRight w:val="0"/>
          <w:marTop w:val="0"/>
          <w:marBottom w:val="0"/>
          <w:divBdr>
            <w:top w:val="none" w:sz="0" w:space="0" w:color="auto"/>
            <w:left w:val="none" w:sz="0" w:space="0" w:color="auto"/>
            <w:bottom w:val="none" w:sz="0" w:space="0" w:color="auto"/>
            <w:right w:val="none" w:sz="0" w:space="0" w:color="auto"/>
          </w:divBdr>
        </w:div>
        <w:div w:id="1036126603">
          <w:marLeft w:val="0"/>
          <w:marRight w:val="0"/>
          <w:marTop w:val="0"/>
          <w:marBottom w:val="0"/>
          <w:divBdr>
            <w:top w:val="none" w:sz="0" w:space="0" w:color="auto"/>
            <w:left w:val="none" w:sz="0" w:space="0" w:color="auto"/>
            <w:bottom w:val="none" w:sz="0" w:space="0" w:color="auto"/>
            <w:right w:val="none" w:sz="0" w:space="0" w:color="auto"/>
          </w:divBdr>
        </w:div>
        <w:div w:id="403840599">
          <w:marLeft w:val="0"/>
          <w:marRight w:val="0"/>
          <w:marTop w:val="0"/>
          <w:marBottom w:val="0"/>
          <w:divBdr>
            <w:top w:val="none" w:sz="0" w:space="0" w:color="auto"/>
            <w:left w:val="none" w:sz="0" w:space="0" w:color="auto"/>
            <w:bottom w:val="none" w:sz="0" w:space="0" w:color="auto"/>
            <w:right w:val="none" w:sz="0" w:space="0" w:color="auto"/>
          </w:divBdr>
        </w:div>
        <w:div w:id="101657481">
          <w:marLeft w:val="0"/>
          <w:marRight w:val="0"/>
          <w:marTop w:val="0"/>
          <w:marBottom w:val="0"/>
          <w:divBdr>
            <w:top w:val="none" w:sz="0" w:space="0" w:color="auto"/>
            <w:left w:val="none" w:sz="0" w:space="0" w:color="auto"/>
            <w:bottom w:val="none" w:sz="0" w:space="0" w:color="auto"/>
            <w:right w:val="none" w:sz="0" w:space="0" w:color="auto"/>
          </w:divBdr>
        </w:div>
        <w:div w:id="1206017185">
          <w:marLeft w:val="0"/>
          <w:marRight w:val="0"/>
          <w:marTop w:val="0"/>
          <w:marBottom w:val="0"/>
          <w:divBdr>
            <w:top w:val="none" w:sz="0" w:space="0" w:color="auto"/>
            <w:left w:val="none" w:sz="0" w:space="0" w:color="auto"/>
            <w:bottom w:val="none" w:sz="0" w:space="0" w:color="auto"/>
            <w:right w:val="none" w:sz="0" w:space="0" w:color="auto"/>
          </w:divBdr>
        </w:div>
        <w:div w:id="754668085">
          <w:marLeft w:val="0"/>
          <w:marRight w:val="0"/>
          <w:marTop w:val="0"/>
          <w:marBottom w:val="0"/>
          <w:divBdr>
            <w:top w:val="none" w:sz="0" w:space="0" w:color="auto"/>
            <w:left w:val="none" w:sz="0" w:space="0" w:color="auto"/>
            <w:bottom w:val="none" w:sz="0" w:space="0" w:color="auto"/>
            <w:right w:val="none" w:sz="0" w:space="0" w:color="auto"/>
          </w:divBdr>
        </w:div>
        <w:div w:id="1498035118">
          <w:marLeft w:val="0"/>
          <w:marRight w:val="0"/>
          <w:marTop w:val="0"/>
          <w:marBottom w:val="0"/>
          <w:divBdr>
            <w:top w:val="none" w:sz="0" w:space="0" w:color="auto"/>
            <w:left w:val="none" w:sz="0" w:space="0" w:color="auto"/>
            <w:bottom w:val="none" w:sz="0" w:space="0" w:color="auto"/>
            <w:right w:val="none" w:sz="0" w:space="0" w:color="auto"/>
          </w:divBdr>
        </w:div>
        <w:div w:id="774056184">
          <w:marLeft w:val="0"/>
          <w:marRight w:val="0"/>
          <w:marTop w:val="0"/>
          <w:marBottom w:val="0"/>
          <w:divBdr>
            <w:top w:val="none" w:sz="0" w:space="0" w:color="auto"/>
            <w:left w:val="none" w:sz="0" w:space="0" w:color="auto"/>
            <w:bottom w:val="none" w:sz="0" w:space="0" w:color="auto"/>
            <w:right w:val="none" w:sz="0" w:space="0" w:color="auto"/>
          </w:divBdr>
        </w:div>
        <w:div w:id="1499737397">
          <w:marLeft w:val="0"/>
          <w:marRight w:val="0"/>
          <w:marTop w:val="0"/>
          <w:marBottom w:val="0"/>
          <w:divBdr>
            <w:top w:val="none" w:sz="0" w:space="0" w:color="auto"/>
            <w:left w:val="none" w:sz="0" w:space="0" w:color="auto"/>
            <w:bottom w:val="none" w:sz="0" w:space="0" w:color="auto"/>
            <w:right w:val="none" w:sz="0" w:space="0" w:color="auto"/>
          </w:divBdr>
        </w:div>
        <w:div w:id="1748381435">
          <w:marLeft w:val="0"/>
          <w:marRight w:val="0"/>
          <w:marTop w:val="0"/>
          <w:marBottom w:val="0"/>
          <w:divBdr>
            <w:top w:val="none" w:sz="0" w:space="0" w:color="auto"/>
            <w:left w:val="none" w:sz="0" w:space="0" w:color="auto"/>
            <w:bottom w:val="none" w:sz="0" w:space="0" w:color="auto"/>
            <w:right w:val="none" w:sz="0" w:space="0" w:color="auto"/>
          </w:divBdr>
        </w:div>
        <w:div w:id="2006207796">
          <w:marLeft w:val="0"/>
          <w:marRight w:val="0"/>
          <w:marTop w:val="0"/>
          <w:marBottom w:val="0"/>
          <w:divBdr>
            <w:top w:val="none" w:sz="0" w:space="0" w:color="auto"/>
            <w:left w:val="none" w:sz="0" w:space="0" w:color="auto"/>
            <w:bottom w:val="none" w:sz="0" w:space="0" w:color="auto"/>
            <w:right w:val="none" w:sz="0" w:space="0" w:color="auto"/>
          </w:divBdr>
        </w:div>
        <w:div w:id="1338846633">
          <w:marLeft w:val="0"/>
          <w:marRight w:val="0"/>
          <w:marTop w:val="0"/>
          <w:marBottom w:val="0"/>
          <w:divBdr>
            <w:top w:val="none" w:sz="0" w:space="0" w:color="auto"/>
            <w:left w:val="none" w:sz="0" w:space="0" w:color="auto"/>
            <w:bottom w:val="none" w:sz="0" w:space="0" w:color="auto"/>
            <w:right w:val="none" w:sz="0" w:space="0" w:color="auto"/>
          </w:divBdr>
        </w:div>
        <w:div w:id="1398018156">
          <w:marLeft w:val="0"/>
          <w:marRight w:val="0"/>
          <w:marTop w:val="0"/>
          <w:marBottom w:val="0"/>
          <w:divBdr>
            <w:top w:val="none" w:sz="0" w:space="0" w:color="auto"/>
            <w:left w:val="none" w:sz="0" w:space="0" w:color="auto"/>
            <w:bottom w:val="none" w:sz="0" w:space="0" w:color="auto"/>
            <w:right w:val="none" w:sz="0" w:space="0" w:color="auto"/>
          </w:divBdr>
        </w:div>
        <w:div w:id="358703155">
          <w:marLeft w:val="0"/>
          <w:marRight w:val="0"/>
          <w:marTop w:val="0"/>
          <w:marBottom w:val="0"/>
          <w:divBdr>
            <w:top w:val="none" w:sz="0" w:space="0" w:color="auto"/>
            <w:left w:val="none" w:sz="0" w:space="0" w:color="auto"/>
            <w:bottom w:val="none" w:sz="0" w:space="0" w:color="auto"/>
            <w:right w:val="none" w:sz="0" w:space="0" w:color="auto"/>
          </w:divBdr>
        </w:div>
        <w:div w:id="692145614">
          <w:marLeft w:val="0"/>
          <w:marRight w:val="0"/>
          <w:marTop w:val="0"/>
          <w:marBottom w:val="0"/>
          <w:divBdr>
            <w:top w:val="none" w:sz="0" w:space="0" w:color="auto"/>
            <w:left w:val="none" w:sz="0" w:space="0" w:color="auto"/>
            <w:bottom w:val="none" w:sz="0" w:space="0" w:color="auto"/>
            <w:right w:val="none" w:sz="0" w:space="0" w:color="auto"/>
          </w:divBdr>
        </w:div>
        <w:div w:id="2826965">
          <w:marLeft w:val="0"/>
          <w:marRight w:val="0"/>
          <w:marTop w:val="0"/>
          <w:marBottom w:val="0"/>
          <w:divBdr>
            <w:top w:val="none" w:sz="0" w:space="0" w:color="auto"/>
            <w:left w:val="none" w:sz="0" w:space="0" w:color="auto"/>
            <w:bottom w:val="none" w:sz="0" w:space="0" w:color="auto"/>
            <w:right w:val="none" w:sz="0" w:space="0" w:color="auto"/>
          </w:divBdr>
        </w:div>
        <w:div w:id="1445156421">
          <w:marLeft w:val="0"/>
          <w:marRight w:val="0"/>
          <w:marTop w:val="0"/>
          <w:marBottom w:val="0"/>
          <w:divBdr>
            <w:top w:val="none" w:sz="0" w:space="0" w:color="auto"/>
            <w:left w:val="none" w:sz="0" w:space="0" w:color="auto"/>
            <w:bottom w:val="none" w:sz="0" w:space="0" w:color="auto"/>
            <w:right w:val="none" w:sz="0" w:space="0" w:color="auto"/>
          </w:divBdr>
        </w:div>
        <w:div w:id="874580535">
          <w:marLeft w:val="0"/>
          <w:marRight w:val="0"/>
          <w:marTop w:val="0"/>
          <w:marBottom w:val="0"/>
          <w:divBdr>
            <w:top w:val="none" w:sz="0" w:space="0" w:color="auto"/>
            <w:left w:val="none" w:sz="0" w:space="0" w:color="auto"/>
            <w:bottom w:val="none" w:sz="0" w:space="0" w:color="auto"/>
            <w:right w:val="none" w:sz="0" w:space="0" w:color="auto"/>
          </w:divBdr>
        </w:div>
      </w:divsChild>
    </w:div>
    <w:div w:id="2037465315">
      <w:bodyDiv w:val="1"/>
      <w:marLeft w:val="0"/>
      <w:marRight w:val="0"/>
      <w:marTop w:val="0"/>
      <w:marBottom w:val="0"/>
      <w:divBdr>
        <w:top w:val="none" w:sz="0" w:space="0" w:color="auto"/>
        <w:left w:val="none" w:sz="0" w:space="0" w:color="auto"/>
        <w:bottom w:val="none" w:sz="0" w:space="0" w:color="auto"/>
        <w:right w:val="none" w:sz="0" w:space="0" w:color="auto"/>
      </w:divBdr>
      <w:divsChild>
        <w:div w:id="531378619">
          <w:marLeft w:val="0"/>
          <w:marRight w:val="0"/>
          <w:marTop w:val="0"/>
          <w:marBottom w:val="0"/>
          <w:divBdr>
            <w:top w:val="none" w:sz="0" w:space="0" w:color="auto"/>
            <w:left w:val="none" w:sz="0" w:space="0" w:color="auto"/>
            <w:bottom w:val="none" w:sz="0" w:space="0" w:color="auto"/>
            <w:right w:val="none" w:sz="0" w:space="0" w:color="auto"/>
          </w:divBdr>
        </w:div>
        <w:div w:id="1138064819">
          <w:marLeft w:val="0"/>
          <w:marRight w:val="0"/>
          <w:marTop w:val="0"/>
          <w:marBottom w:val="0"/>
          <w:divBdr>
            <w:top w:val="none" w:sz="0" w:space="0" w:color="auto"/>
            <w:left w:val="none" w:sz="0" w:space="0" w:color="auto"/>
            <w:bottom w:val="none" w:sz="0" w:space="0" w:color="auto"/>
            <w:right w:val="none" w:sz="0" w:space="0" w:color="auto"/>
          </w:divBdr>
        </w:div>
        <w:div w:id="1927306005">
          <w:marLeft w:val="0"/>
          <w:marRight w:val="0"/>
          <w:marTop w:val="0"/>
          <w:marBottom w:val="0"/>
          <w:divBdr>
            <w:top w:val="none" w:sz="0" w:space="0" w:color="auto"/>
            <w:left w:val="none" w:sz="0" w:space="0" w:color="auto"/>
            <w:bottom w:val="none" w:sz="0" w:space="0" w:color="auto"/>
            <w:right w:val="none" w:sz="0" w:space="0" w:color="auto"/>
          </w:divBdr>
        </w:div>
        <w:div w:id="1410345864">
          <w:marLeft w:val="0"/>
          <w:marRight w:val="0"/>
          <w:marTop w:val="0"/>
          <w:marBottom w:val="0"/>
          <w:divBdr>
            <w:top w:val="none" w:sz="0" w:space="0" w:color="auto"/>
            <w:left w:val="none" w:sz="0" w:space="0" w:color="auto"/>
            <w:bottom w:val="none" w:sz="0" w:space="0" w:color="auto"/>
            <w:right w:val="none" w:sz="0" w:space="0" w:color="auto"/>
          </w:divBdr>
        </w:div>
        <w:div w:id="84545998">
          <w:marLeft w:val="0"/>
          <w:marRight w:val="0"/>
          <w:marTop w:val="0"/>
          <w:marBottom w:val="0"/>
          <w:divBdr>
            <w:top w:val="none" w:sz="0" w:space="0" w:color="auto"/>
            <w:left w:val="none" w:sz="0" w:space="0" w:color="auto"/>
            <w:bottom w:val="none" w:sz="0" w:space="0" w:color="auto"/>
            <w:right w:val="none" w:sz="0" w:space="0" w:color="auto"/>
          </w:divBdr>
        </w:div>
        <w:div w:id="225990773">
          <w:marLeft w:val="0"/>
          <w:marRight w:val="0"/>
          <w:marTop w:val="0"/>
          <w:marBottom w:val="0"/>
          <w:divBdr>
            <w:top w:val="none" w:sz="0" w:space="0" w:color="auto"/>
            <w:left w:val="none" w:sz="0" w:space="0" w:color="auto"/>
            <w:bottom w:val="none" w:sz="0" w:space="0" w:color="auto"/>
            <w:right w:val="none" w:sz="0" w:space="0" w:color="auto"/>
          </w:divBdr>
        </w:div>
        <w:div w:id="471366726">
          <w:marLeft w:val="0"/>
          <w:marRight w:val="0"/>
          <w:marTop w:val="0"/>
          <w:marBottom w:val="0"/>
          <w:divBdr>
            <w:top w:val="none" w:sz="0" w:space="0" w:color="auto"/>
            <w:left w:val="none" w:sz="0" w:space="0" w:color="auto"/>
            <w:bottom w:val="none" w:sz="0" w:space="0" w:color="auto"/>
            <w:right w:val="none" w:sz="0" w:space="0" w:color="auto"/>
          </w:divBdr>
        </w:div>
        <w:div w:id="135878511">
          <w:marLeft w:val="0"/>
          <w:marRight w:val="0"/>
          <w:marTop w:val="0"/>
          <w:marBottom w:val="0"/>
          <w:divBdr>
            <w:top w:val="none" w:sz="0" w:space="0" w:color="auto"/>
            <w:left w:val="none" w:sz="0" w:space="0" w:color="auto"/>
            <w:bottom w:val="none" w:sz="0" w:space="0" w:color="auto"/>
            <w:right w:val="none" w:sz="0" w:space="0" w:color="auto"/>
          </w:divBdr>
        </w:div>
        <w:div w:id="1748067093">
          <w:marLeft w:val="0"/>
          <w:marRight w:val="0"/>
          <w:marTop w:val="0"/>
          <w:marBottom w:val="0"/>
          <w:divBdr>
            <w:top w:val="none" w:sz="0" w:space="0" w:color="auto"/>
            <w:left w:val="none" w:sz="0" w:space="0" w:color="auto"/>
            <w:bottom w:val="none" w:sz="0" w:space="0" w:color="auto"/>
            <w:right w:val="none" w:sz="0" w:space="0" w:color="auto"/>
          </w:divBdr>
        </w:div>
        <w:div w:id="852300512">
          <w:marLeft w:val="0"/>
          <w:marRight w:val="0"/>
          <w:marTop w:val="0"/>
          <w:marBottom w:val="0"/>
          <w:divBdr>
            <w:top w:val="none" w:sz="0" w:space="0" w:color="auto"/>
            <w:left w:val="none" w:sz="0" w:space="0" w:color="auto"/>
            <w:bottom w:val="none" w:sz="0" w:space="0" w:color="auto"/>
            <w:right w:val="none" w:sz="0" w:space="0" w:color="auto"/>
          </w:divBdr>
        </w:div>
        <w:div w:id="781387149">
          <w:marLeft w:val="0"/>
          <w:marRight w:val="0"/>
          <w:marTop w:val="0"/>
          <w:marBottom w:val="0"/>
          <w:divBdr>
            <w:top w:val="none" w:sz="0" w:space="0" w:color="auto"/>
            <w:left w:val="none" w:sz="0" w:space="0" w:color="auto"/>
            <w:bottom w:val="none" w:sz="0" w:space="0" w:color="auto"/>
            <w:right w:val="none" w:sz="0" w:space="0" w:color="auto"/>
          </w:divBdr>
        </w:div>
        <w:div w:id="196622605">
          <w:marLeft w:val="0"/>
          <w:marRight w:val="0"/>
          <w:marTop w:val="0"/>
          <w:marBottom w:val="0"/>
          <w:divBdr>
            <w:top w:val="none" w:sz="0" w:space="0" w:color="auto"/>
            <w:left w:val="none" w:sz="0" w:space="0" w:color="auto"/>
            <w:bottom w:val="none" w:sz="0" w:space="0" w:color="auto"/>
            <w:right w:val="none" w:sz="0" w:space="0" w:color="auto"/>
          </w:divBdr>
        </w:div>
        <w:div w:id="1047602094">
          <w:marLeft w:val="0"/>
          <w:marRight w:val="0"/>
          <w:marTop w:val="0"/>
          <w:marBottom w:val="0"/>
          <w:divBdr>
            <w:top w:val="none" w:sz="0" w:space="0" w:color="auto"/>
            <w:left w:val="none" w:sz="0" w:space="0" w:color="auto"/>
            <w:bottom w:val="none" w:sz="0" w:space="0" w:color="auto"/>
            <w:right w:val="none" w:sz="0" w:space="0" w:color="auto"/>
          </w:divBdr>
        </w:div>
        <w:div w:id="1367952314">
          <w:marLeft w:val="0"/>
          <w:marRight w:val="0"/>
          <w:marTop w:val="0"/>
          <w:marBottom w:val="0"/>
          <w:divBdr>
            <w:top w:val="none" w:sz="0" w:space="0" w:color="auto"/>
            <w:left w:val="none" w:sz="0" w:space="0" w:color="auto"/>
            <w:bottom w:val="none" w:sz="0" w:space="0" w:color="auto"/>
            <w:right w:val="none" w:sz="0" w:space="0" w:color="auto"/>
          </w:divBdr>
        </w:div>
        <w:div w:id="1332833715">
          <w:marLeft w:val="0"/>
          <w:marRight w:val="0"/>
          <w:marTop w:val="0"/>
          <w:marBottom w:val="0"/>
          <w:divBdr>
            <w:top w:val="none" w:sz="0" w:space="0" w:color="auto"/>
            <w:left w:val="none" w:sz="0" w:space="0" w:color="auto"/>
            <w:bottom w:val="none" w:sz="0" w:space="0" w:color="auto"/>
            <w:right w:val="none" w:sz="0" w:space="0" w:color="auto"/>
          </w:divBdr>
        </w:div>
        <w:div w:id="209847776">
          <w:marLeft w:val="0"/>
          <w:marRight w:val="0"/>
          <w:marTop w:val="0"/>
          <w:marBottom w:val="0"/>
          <w:divBdr>
            <w:top w:val="none" w:sz="0" w:space="0" w:color="auto"/>
            <w:left w:val="none" w:sz="0" w:space="0" w:color="auto"/>
            <w:bottom w:val="none" w:sz="0" w:space="0" w:color="auto"/>
            <w:right w:val="none" w:sz="0" w:space="0" w:color="auto"/>
          </w:divBdr>
        </w:div>
        <w:div w:id="1764912235">
          <w:marLeft w:val="0"/>
          <w:marRight w:val="0"/>
          <w:marTop w:val="0"/>
          <w:marBottom w:val="0"/>
          <w:divBdr>
            <w:top w:val="none" w:sz="0" w:space="0" w:color="auto"/>
            <w:left w:val="none" w:sz="0" w:space="0" w:color="auto"/>
            <w:bottom w:val="none" w:sz="0" w:space="0" w:color="auto"/>
            <w:right w:val="none" w:sz="0" w:space="0" w:color="auto"/>
          </w:divBdr>
        </w:div>
        <w:div w:id="120199551">
          <w:marLeft w:val="0"/>
          <w:marRight w:val="0"/>
          <w:marTop w:val="0"/>
          <w:marBottom w:val="0"/>
          <w:divBdr>
            <w:top w:val="none" w:sz="0" w:space="0" w:color="auto"/>
            <w:left w:val="none" w:sz="0" w:space="0" w:color="auto"/>
            <w:bottom w:val="none" w:sz="0" w:space="0" w:color="auto"/>
            <w:right w:val="none" w:sz="0" w:space="0" w:color="auto"/>
          </w:divBdr>
        </w:div>
        <w:div w:id="493029762">
          <w:marLeft w:val="0"/>
          <w:marRight w:val="0"/>
          <w:marTop w:val="0"/>
          <w:marBottom w:val="0"/>
          <w:divBdr>
            <w:top w:val="none" w:sz="0" w:space="0" w:color="auto"/>
            <w:left w:val="none" w:sz="0" w:space="0" w:color="auto"/>
            <w:bottom w:val="none" w:sz="0" w:space="0" w:color="auto"/>
            <w:right w:val="none" w:sz="0" w:space="0" w:color="auto"/>
          </w:divBdr>
        </w:div>
        <w:div w:id="1350986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e-lieder.de/2013/03/21/gerhardt-paul-du-liebe-unschuld-du-wie-schlecht-wirst-du-geachtet/" TargetMode="External"/><Relationship Id="rId13" Type="http://schemas.openxmlformats.org/officeDocument/2006/relationships/hyperlink" Target="https://alte-lieder.de/2019/06/16/gerhardt-paul-siehe-mein-getreuer-knecht/" TargetMode="External"/><Relationship Id="rId18" Type="http://schemas.openxmlformats.org/officeDocument/2006/relationships/hyperlink" Target="http://www.glaubensstimme.d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alte-lieder.de/2013/06/27/gerhardt-paul-also-hat-gott-die-welt-geliebt/" TargetMode="External"/><Relationship Id="rId12" Type="http://schemas.openxmlformats.org/officeDocument/2006/relationships/hyperlink" Target="https://alte-lieder.de/2019/06/17/gerhardt-paul-sei-wohl-gemut-o-christenseel-psalm-73/" TargetMode="External"/><Relationship Id="rId17" Type="http://schemas.openxmlformats.org/officeDocument/2006/relationships/hyperlink" Target="https://alte-lieder.de/2019/06/16/gerhardt-paul-wir-singen-dir-immanuel/" TargetMode="External"/><Relationship Id="rId2" Type="http://schemas.openxmlformats.org/officeDocument/2006/relationships/styles" Target="styles.xml"/><Relationship Id="rId16" Type="http://schemas.openxmlformats.org/officeDocument/2006/relationships/hyperlink" Target="https://alte-lieder.de/2013/03/23/gerhardt-paul-wie-lang-o-herr-wie-lange-sol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lte-lieder.de/2013/03/21/gerhardt-paul-ach-herr-wie-lange-willst-du-mein/" TargetMode="External"/><Relationship Id="rId11" Type="http://schemas.openxmlformats.org/officeDocument/2006/relationships/hyperlink" Target="https://alte-lieder.de/2013/03/22/gerhardt-paul-nun-ist-der-regen-hin/" TargetMode="External"/><Relationship Id="rId5" Type="http://schemas.openxmlformats.org/officeDocument/2006/relationships/image" Target="media/image1.jpg"/><Relationship Id="rId15" Type="http://schemas.openxmlformats.org/officeDocument/2006/relationships/hyperlink" Target="https://alte-lieder.de/2019/06/16/gerhardt-paul-weltskribenten-und-poeten/" TargetMode="External"/><Relationship Id="rId10" Type="http://schemas.openxmlformats.org/officeDocument/2006/relationships/hyperlink" Target="https://alte-lieder.de/2013/03/22/gerhardt-paul-ich-weis-mein-gott-das-all-mein-tun/" TargetMode="External"/><Relationship Id="rId19"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s://alte-lieder.de/2013/03/22/gerhardt-paul-herr-lindholtz-legt-sich-hin/" TargetMode="External"/><Relationship Id="rId14" Type="http://schemas.openxmlformats.org/officeDocument/2006/relationships/hyperlink" Target="https://alte-lieder.de/2013/03/23/gerhardt-paul-was-alle-weisheit-in-der-w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262</Pages>
  <Words>46712</Words>
  <Characters>294291</Characters>
  <Application>Microsoft Office Word</Application>
  <DocSecurity>0</DocSecurity>
  <Lines>2452</Lines>
  <Paragraphs>680</Paragraphs>
  <ScaleCrop>false</ScaleCrop>
  <HeadingPairs>
    <vt:vector size="4" baseType="variant">
      <vt:variant>
        <vt:lpstr>Titel</vt:lpstr>
      </vt:variant>
      <vt:variant>
        <vt:i4>1</vt:i4>
      </vt:variant>
      <vt:variant>
        <vt:lpstr>Überschriften</vt:lpstr>
      </vt:variant>
      <vt:variant>
        <vt:i4>39</vt:i4>
      </vt:variant>
    </vt:vector>
  </HeadingPairs>
  <TitlesOfParts>
    <vt:vector size="40" baseType="lpstr">
      <vt:lpstr/>
      <vt:lpstr>Gerhardt, Paul - Lieder</vt:lpstr>
      <vt:lpstr>Vorwort</vt:lpstr>
      <vt:lpstr>Ach Herr, wie lange willst du mein </vt:lpstr>
      <vt:lpstr>Ach treuer Gott, barmherzigs Herz </vt:lpstr>
      <vt:lpstr>Alle, die ihr, Gott zu ehren </vt:lpstr>
      <vt:lpstr>Als Gottes Lamm und Leue </vt:lpstr>
      <vt:lpstr>Also hat Gott die Welt geliebt </vt:lpstr>
      <vt:lpstr>Auf den Nebel folgt die Sonn </vt:lpstr>
      <vt:lpstr>Auf, auf, mein Herz, mit Freuden </vt:lpstr>
      <vt:lpstr>Barmherzger Vater, höchster Gott </vt:lpstr>
      <vt:lpstr>Befiehl du deine Wege </vt:lpstr>
      <vt:lpstr>Das ist mir lieb, daß Gott mein Hort </vt:lpstr>
      <vt:lpstr>Der aller Herz und Willen lenkt </vt:lpstr>
      <vt:lpstr>Der Herr, der aller Enden </vt:lpstr>
      <vt:lpstr>Der Tag mit seinem Lichte </vt:lpstr>
      <vt:lpstr>Die güldne Sonne, voll Freud und Wonne </vt:lpstr>
      <vt:lpstr>Die Zeit ist nunmehr nah </vt:lpstr>
      <vt:lpstr>Du bist ein Mensch, das weißt du wohl </vt:lpstr>
      <vt:lpstr>Du bist zwar Mein und bleibest Mein </vt:lpstr>
      <vt:lpstr>Du liebe Unschuld du, wie schlecht wirst du geachtet! </vt:lpstr>
      <vt:lpstr>Du meine Seele singe </vt:lpstr>
      <vt:lpstr>Du Volk, das du getaufet bist und deinen Gott erkennest </vt:lpstr>
      <vt:lpstr>Ein Lämmlein geht und trägt die Schuld </vt:lpstr>
      <vt:lpstr>Ein Weib, das Gott den Herren liebt </vt:lpstr>
      <vt:lpstr>Erhebe dich, betrübtes Herz </vt:lpstr>
      <vt:lpstr>Fröhlich soll mein Herze springen </vt:lpstr>
      <vt:lpstr>Geduld ist euch vonnöten </vt:lpstr>
      <vt:lpstr>Gegrüßet seist du, Gott, mein Heil </vt:lpstr>
      <vt:lpstr>Gegrüßet seist du, meine Kron </vt:lpstr>
      <vt:lpstr>Geh‘ aus mein Herz und suche Freud </vt:lpstr>
      <vt:lpstr>Gib dich zufrieden und sei stille </vt:lpstr>
      <vt:lpstr>Gott ist mein Licht, der Herr mein Heil </vt:lpstr>
      <vt:lpstr>Gott Lob! Nun ist erschollen </vt:lpstr>
      <vt:lpstr>Gott Vater, sende deinen Geist </vt:lpstr>
      <vt:lpstr>Herr Jesu, meine Liebe </vt:lpstr>
      <vt:lpstr>Herr Lindholtz legt sich hin </vt:lpstr>
      <vt:lpstr>Herr, aller Weisheit Quell und Grund </vt:lpstr>
      <vt:lpstr>Herr, der du vormals hast dein Land </vt:lpstr>
      <vt:lpstr>Herr, dir trau ich all mein Tage </vt:lpstr>
    </vt:vector>
  </TitlesOfParts>
  <LinksUpToDate>false</LinksUpToDate>
  <CharactersWithSpaces>340323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10</cp:revision>
  <dcterms:created xsi:type="dcterms:W3CDTF">2020-12-20T07:28:00Z</dcterms:created>
  <dcterms:modified xsi:type="dcterms:W3CDTF">2021-01-01T17:32:00Z</dcterms:modified>
  <dc:title>Lieder</dc:title>
  <dc:creator>Gerhardt, Paul</dc:creator>
  <dc:language>de</dc:language>
</cp:coreProperties>
</file>