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69844C" w14:textId="436C46C6" w:rsidR="007166CE" w:rsidRDefault="000D4F21" w:rsidP="00254FF5">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BE3E409" wp14:editId="3AD81BDE">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7054036" w14:textId="77777777" w:rsidR="007166CE" w:rsidRDefault="007166CE" w:rsidP="00254FF5">
      <w:pPr>
        <w:pStyle w:val="berschrift1"/>
      </w:pPr>
      <w:r>
        <w:br w:type="page"/>
      </w:r>
      <w:r>
        <w:lastRenderedPageBreak/>
        <w:t>Vorwort</w:t>
      </w:r>
    </w:p>
    <w:p w14:paraId="0F7D20FA" w14:textId="77777777" w:rsidR="007166CE" w:rsidRDefault="007E1779" w:rsidP="00254FF5">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E66C3A0" w14:textId="77777777" w:rsidR="007E1779" w:rsidRDefault="008D7463" w:rsidP="00254FF5">
      <w:r>
        <w:t xml:space="preserve">Dieses Jahr hat uns allen eine Menge abverlangt – doch Gott hat uns hindurchgetragen. </w:t>
      </w:r>
    </w:p>
    <w:p w14:paraId="576BC2CA" w14:textId="77777777" w:rsidR="008D7463" w:rsidRDefault="008D7463" w:rsidP="00254FF5">
      <w:r>
        <w:t>Für mich persönlich bot die Zeit, die ich gewonnen habe, die Gelegenheit, einige neue Bücher zu erstellen. Gleichzeitig überarbeite ich viele der alten Bücher, sei es, um Fehler zu beheben oder neue Inhalte hinzuzufügen.</w:t>
      </w:r>
    </w:p>
    <w:p w14:paraId="5C1CAE46" w14:textId="77777777" w:rsidR="007E1779" w:rsidRDefault="007E1779" w:rsidP="00254FF5">
      <w:r>
        <w:t>Vielleicht hat aber auch der eine oder die andere Lust, mitzumachen und neue Bücher zu erstellen – sprecht mich einfach an.</w:t>
      </w:r>
    </w:p>
    <w:p w14:paraId="5356AD0A" w14:textId="77777777" w:rsidR="007166CE" w:rsidRDefault="007166CE" w:rsidP="00254FF5">
      <w:r>
        <w:t>Euch allen wünsche ich Gottes reichen Segen und dass Ihr für Euch interessante Texte hier findet. Für Anregungen bin ich immer dankbar.</w:t>
      </w:r>
    </w:p>
    <w:p w14:paraId="3F392AE8" w14:textId="77777777" w:rsidR="007166CE" w:rsidRDefault="007166CE" w:rsidP="00254FF5">
      <w:r>
        <w:t>Gruß &amp; Segen,</w:t>
      </w:r>
    </w:p>
    <w:p w14:paraId="0F2FCAB2" w14:textId="77777777" w:rsidR="007166CE" w:rsidRDefault="007166CE" w:rsidP="00254FF5">
      <w:r>
        <w:t>Andreas</w:t>
      </w:r>
    </w:p>
    <w:p w14:paraId="377FBBEC" w14:textId="77777777" w:rsidR="0022039F" w:rsidRDefault="007166CE" w:rsidP="00254FF5">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64CAAAE" w14:textId="77777777" w:rsidR="008748C7" w:rsidRDefault="008748C7" w:rsidP="008748C7">
      <w:pPr>
        <w:pStyle w:val="berschrift1"/>
      </w:pPr>
      <w:r w:rsidRPr="008748C7">
        <w:t>Alber, Erasmus – Christe, du bist der helle Tag</w:t>
      </w:r>
    </w:p>
    <w:p w14:paraId="363CA250" w14:textId="77777777" w:rsidR="008748C7" w:rsidRDefault="008748C7" w:rsidP="008748C7">
      <w:pPr>
        <w:pStyle w:val="StandardWeb"/>
        <w:spacing w:before="0" w:beforeAutospacing="0" w:after="150" w:afterAutospacing="0"/>
      </w:pPr>
      <w:r>
        <w:t>1. Christe, du bist der helle Tag</w:t>
      </w:r>
      <w:r>
        <w:br/>
        <w:t>vor du die Nacht nicht Bleiben mag,</w:t>
      </w:r>
      <w:r>
        <w:br/>
        <w:t>Du leuchtest uns vom Vatter her</w:t>
      </w:r>
      <w:r>
        <w:br/>
        <w:t>und bist des Lichtes Prediger</w:t>
      </w:r>
    </w:p>
    <w:p w14:paraId="4F2BAD61" w14:textId="77777777" w:rsidR="008748C7" w:rsidRDefault="008748C7" w:rsidP="008748C7">
      <w:pPr>
        <w:pStyle w:val="StandardWeb"/>
        <w:spacing w:before="0" w:beforeAutospacing="0" w:after="150" w:afterAutospacing="0"/>
      </w:pPr>
      <w:r>
        <w:t xml:space="preserve">2. Ach lieber Herr, </w:t>
      </w:r>
      <w:proofErr w:type="spellStart"/>
      <w:r>
        <w:t>behüt</w:t>
      </w:r>
      <w:proofErr w:type="spellEnd"/>
      <w:r>
        <w:t xml:space="preserve"> uns heut</w:t>
      </w:r>
      <w:r>
        <w:br/>
        <w:t>in dieser Nacht vorm bösen Feind</w:t>
      </w:r>
      <w:r>
        <w:br/>
        <w:t>und laß uns in dir ruhen fein</w:t>
      </w:r>
      <w:r>
        <w:br/>
        <w:t>und vor dem Satan sicher sein.</w:t>
      </w:r>
    </w:p>
    <w:p w14:paraId="59A745AB" w14:textId="77777777" w:rsidR="008748C7" w:rsidRDefault="008748C7" w:rsidP="008748C7">
      <w:pPr>
        <w:pStyle w:val="StandardWeb"/>
        <w:spacing w:before="0" w:beforeAutospacing="0" w:after="150" w:afterAutospacing="0"/>
      </w:pPr>
      <w:r>
        <w:t>3. Obschon die Augen schlafen ein,</w:t>
      </w:r>
      <w:r>
        <w:br/>
        <w:t>so laß das Herz doch wacker sein;</w:t>
      </w:r>
      <w:r>
        <w:br/>
        <w:t>halt über uns dein rechte Hand,</w:t>
      </w:r>
      <w:r>
        <w:br/>
        <w:t xml:space="preserve">daß wir nicht </w:t>
      </w:r>
      <w:proofErr w:type="spellStart"/>
      <w:r>
        <w:t>fall’n</w:t>
      </w:r>
      <w:proofErr w:type="spellEnd"/>
      <w:r>
        <w:t xml:space="preserve"> in Sünd und Schand.</w:t>
      </w:r>
    </w:p>
    <w:p w14:paraId="01288C63" w14:textId="77777777" w:rsidR="008748C7" w:rsidRDefault="008748C7" w:rsidP="008748C7">
      <w:pPr>
        <w:pStyle w:val="StandardWeb"/>
        <w:spacing w:before="0" w:beforeAutospacing="0" w:after="150" w:afterAutospacing="0"/>
      </w:pPr>
      <w:r>
        <w:t>4. Wir bitten dich, Herr Jesu Christ:</w:t>
      </w:r>
      <w:r>
        <w:br/>
      </w:r>
      <w:proofErr w:type="spellStart"/>
      <w:r>
        <w:t>behüt</w:t>
      </w:r>
      <w:proofErr w:type="spellEnd"/>
      <w:r>
        <w:t xml:space="preserve"> uns vor des Teufels List,</w:t>
      </w:r>
      <w:r>
        <w:br/>
        <w:t xml:space="preserve">der stets nach unsrer Seele </w:t>
      </w:r>
      <w:proofErr w:type="spellStart"/>
      <w:r>
        <w:t>tracht</w:t>
      </w:r>
      <w:proofErr w:type="spellEnd"/>
      <w:r>
        <w:t>‘,</w:t>
      </w:r>
      <w:r>
        <w:br/>
        <w:t>daß er an uns hab keine Macht.</w:t>
      </w:r>
    </w:p>
    <w:p w14:paraId="0B9E6E96" w14:textId="77777777" w:rsidR="008748C7" w:rsidRDefault="008748C7" w:rsidP="008748C7">
      <w:pPr>
        <w:pStyle w:val="StandardWeb"/>
        <w:spacing w:before="0" w:beforeAutospacing="0" w:after="150" w:afterAutospacing="0"/>
      </w:pPr>
      <w:r>
        <w:t>5. Sind wir doch dein ererbtes Gut,</w:t>
      </w:r>
      <w:r>
        <w:br/>
        <w:t xml:space="preserve">erworben durch dein </w:t>
      </w:r>
      <w:proofErr w:type="spellStart"/>
      <w:r>
        <w:t>heilges</w:t>
      </w:r>
      <w:proofErr w:type="spellEnd"/>
      <w:r>
        <w:t xml:space="preserve"> Blut;</w:t>
      </w:r>
      <w:r>
        <w:br/>
        <w:t xml:space="preserve">das war des </w:t>
      </w:r>
      <w:proofErr w:type="spellStart"/>
      <w:r>
        <w:t>ewgen</w:t>
      </w:r>
      <w:proofErr w:type="spellEnd"/>
      <w:r>
        <w:t xml:space="preserve"> Vaters Rat,</w:t>
      </w:r>
      <w:r>
        <w:br/>
        <w:t>als er uns dir geschenket hat.</w:t>
      </w:r>
    </w:p>
    <w:p w14:paraId="580521F2" w14:textId="77777777" w:rsidR="008748C7" w:rsidRDefault="008748C7" w:rsidP="008748C7">
      <w:pPr>
        <w:pStyle w:val="StandardWeb"/>
        <w:spacing w:before="0" w:beforeAutospacing="0" w:after="150" w:afterAutospacing="0"/>
      </w:pPr>
      <w:r>
        <w:t>6. Befiehl dem Engel, daß er komm</w:t>
      </w:r>
      <w:r>
        <w:br/>
        <w:t>und uns bewach, dein Eigentum;</w:t>
      </w:r>
      <w:r>
        <w:br/>
        <w:t>gib uns die lieben Wächter zu,</w:t>
      </w:r>
      <w:r>
        <w:br/>
        <w:t>daß wir vorm Satan haben Ruh.</w:t>
      </w:r>
    </w:p>
    <w:p w14:paraId="57F421C2" w14:textId="1DF62820" w:rsidR="008748C7" w:rsidRDefault="008748C7" w:rsidP="008748C7">
      <w:pPr>
        <w:pStyle w:val="StandardWeb"/>
        <w:spacing w:before="0" w:beforeAutospacing="0" w:after="150" w:afterAutospacing="0"/>
      </w:pPr>
      <w:r>
        <w:t>7. So schlafen wir in Namen dein</w:t>
      </w:r>
      <w:r>
        <w:br/>
        <w:t>dieweil die Engel bei uns sein</w:t>
      </w:r>
      <w:r>
        <w:br/>
        <w:t>Du Heilige Dreifaltigkeit</w:t>
      </w:r>
      <w:r>
        <w:br/>
        <w:t>wir loben dich in Ewigkeit.</w:t>
      </w:r>
    </w:p>
    <w:p w14:paraId="70E8A334" w14:textId="77777777" w:rsidR="005564C4" w:rsidRDefault="005564C4">
      <w:pPr>
        <w:spacing w:after="0" w:line="240" w:lineRule="auto"/>
        <w:rPr>
          <w:rFonts w:eastAsia="Times New Roman"/>
          <w:b/>
          <w:bCs/>
          <w:color w:val="000000"/>
          <w:kern w:val="36"/>
          <w:sz w:val="36"/>
          <w:szCs w:val="48"/>
          <w:lang w:eastAsia="de-DE"/>
        </w:rPr>
      </w:pPr>
      <w:r>
        <w:br w:type="page"/>
      </w:r>
    </w:p>
    <w:p w14:paraId="6F9E170F" w14:textId="06BF3889" w:rsidR="00254FF5" w:rsidRDefault="00254FF5" w:rsidP="00254FF5">
      <w:pPr>
        <w:pStyle w:val="berschrift1"/>
      </w:pPr>
      <w:r w:rsidRPr="00254FF5">
        <w:t>Arndt, Ernst Moritz – Des Knaben Abendlied</w:t>
      </w:r>
    </w:p>
    <w:p w14:paraId="1EE78B12" w14:textId="77777777" w:rsidR="00254FF5" w:rsidRDefault="00254FF5" w:rsidP="00254FF5">
      <w:pPr>
        <w:pStyle w:val="StandardWeb"/>
        <w:spacing w:before="0" w:beforeAutospacing="0" w:after="150" w:afterAutospacing="0"/>
      </w:pPr>
      <w:r>
        <w:t>Die Welt thut ihre Augen zu</w:t>
      </w:r>
      <w:r>
        <w:br/>
        <w:t>Und alles wird so still,</w:t>
      </w:r>
      <w:r>
        <w:br/>
        <w:t>Auch ich bin müde und zur Ruh</w:t>
      </w:r>
      <w:r>
        <w:br/>
        <w:t>Ich auch mich legen will:</w:t>
      </w:r>
      <w:r>
        <w:br/>
        <w:t>Ich leg‘ im stillen Kämmerlein</w:t>
      </w:r>
      <w:r>
        <w:br/>
        <w:t>Mich in mein Bettchen warm,</w:t>
      </w:r>
      <w:r>
        <w:br/>
        <w:t>Und Engel sollen Wächter seyn</w:t>
      </w:r>
      <w:r>
        <w:br/>
        <w:t>Vor jedem Trug und Harm.</w:t>
      </w:r>
    </w:p>
    <w:p w14:paraId="33CEFC3E" w14:textId="77777777" w:rsidR="00254FF5" w:rsidRDefault="00254FF5" w:rsidP="00254FF5">
      <w:pPr>
        <w:pStyle w:val="StandardWeb"/>
        <w:spacing w:before="0" w:beforeAutospacing="0" w:after="150" w:afterAutospacing="0"/>
      </w:pPr>
      <w:r>
        <w:t>Du lieber Gott, der uns die Nacht</w:t>
      </w:r>
      <w:r>
        <w:br/>
        <w:t>Mit Mond und Sternen schuf,</w:t>
      </w:r>
      <w:r>
        <w:br/>
        <w:t>Der himmlisch uns das Herz gemacht</w:t>
      </w:r>
      <w:r>
        <w:br/>
        <w:t>Für himmlischen Beruf,</w:t>
      </w:r>
      <w:r>
        <w:br/>
        <w:t>Der uns den lichten Himmelschein</w:t>
      </w:r>
      <w:r>
        <w:br/>
        <w:t>Gesenkt in tiefe Brust,</w:t>
      </w:r>
      <w:r>
        <w:br/>
        <w:t>Damit wir sollen selig seyn</w:t>
      </w:r>
      <w:r>
        <w:br/>
        <w:t>Durch deiner Liebe Lust;</w:t>
      </w:r>
    </w:p>
    <w:p w14:paraId="26AFB409" w14:textId="77777777" w:rsidR="00254FF5" w:rsidRDefault="00254FF5" w:rsidP="00254FF5">
      <w:pPr>
        <w:pStyle w:val="StandardWeb"/>
        <w:spacing w:before="0" w:beforeAutospacing="0" w:after="150" w:afterAutospacing="0"/>
      </w:pPr>
      <w:r>
        <w:t>Du lieber Gott, du gehst mit mir</w:t>
      </w:r>
      <w:r>
        <w:br/>
        <w:t>Ins stille Kämmerlein,</w:t>
      </w:r>
      <w:r>
        <w:br/>
        <w:t>Und stellst die Wächter an die Thür,</w:t>
      </w:r>
      <w:r>
        <w:br/>
        <w:t>Die Engel fromm und fein;</w:t>
      </w:r>
      <w:r>
        <w:br/>
        <w:t>Sie treten leis‘ und sanft daher</w:t>
      </w:r>
      <w:r>
        <w:br/>
        <w:t>Und halten treue Hut,</w:t>
      </w:r>
      <w:r>
        <w:br/>
        <w:t>Daß diese Nacht und nimmermehr</w:t>
      </w:r>
      <w:r>
        <w:br/>
        <w:t>Mir nichts was Leides thut.</w:t>
      </w:r>
    </w:p>
    <w:p w14:paraId="3D9A8B1F" w14:textId="77777777" w:rsidR="00254FF5" w:rsidRDefault="00254FF5" w:rsidP="00254FF5">
      <w:pPr>
        <w:pStyle w:val="StandardWeb"/>
        <w:spacing w:before="0" w:beforeAutospacing="0" w:after="150" w:afterAutospacing="0"/>
      </w:pPr>
      <w:r>
        <w:t>Nun habe Dank für diesen Tag</w:t>
      </w:r>
      <w:r>
        <w:br/>
        <w:t>Und Dank für jede Freud‘!</w:t>
      </w:r>
      <w:r>
        <w:br/>
        <w:t>Ich weiß nicht, was ich beten mag</w:t>
      </w:r>
      <w:r>
        <w:br/>
        <w:t>Mit rechter Herzlichkeit;</w:t>
      </w:r>
      <w:r>
        <w:br/>
        <w:t>Du weißt am besten, was ich will,</w:t>
      </w:r>
      <w:r>
        <w:br/>
        <w:t>Du liebster, treuster Hort,</w:t>
      </w:r>
      <w:r>
        <w:br/>
        <w:t>Drum bin ich mit den Lippen still,</w:t>
      </w:r>
      <w:r>
        <w:br/>
        <w:t>Gott ist mein einzig Wort.</w:t>
      </w:r>
    </w:p>
    <w:p w14:paraId="60C2E913" w14:textId="77777777" w:rsidR="00254FF5" w:rsidRDefault="00254FF5" w:rsidP="00254FF5">
      <w:pPr>
        <w:pStyle w:val="berschrift1"/>
      </w:pPr>
      <w:r w:rsidRPr="00254FF5">
        <w:t>Arndt, Ernst Moritz – Gegangen ist das Sonnenlicht</w:t>
      </w:r>
    </w:p>
    <w:p w14:paraId="30746887" w14:textId="77777777" w:rsidR="00254FF5" w:rsidRDefault="00254FF5" w:rsidP="00254FF5">
      <w:pPr>
        <w:pStyle w:val="StandardWeb"/>
        <w:spacing w:before="0" w:beforeAutospacing="0" w:after="150" w:afterAutospacing="0"/>
      </w:pPr>
      <w:r>
        <w:t>1. Gegangen ist das Sonnenlicht,</w:t>
      </w:r>
      <w:r>
        <w:br/>
        <w:t>still schweiget Feld und Hain,</w:t>
      </w:r>
      <w:r>
        <w:br/>
        <w:t>und hell am Firmamente bricht</w:t>
      </w:r>
      <w:r>
        <w:br/>
        <w:t>hervor der Sterne Schein.</w:t>
      </w:r>
    </w:p>
    <w:p w14:paraId="7CDAC8B9" w14:textId="77777777" w:rsidR="00254FF5" w:rsidRDefault="00254FF5" w:rsidP="00254FF5">
      <w:pPr>
        <w:pStyle w:val="StandardWeb"/>
        <w:spacing w:before="0" w:beforeAutospacing="0" w:after="150" w:afterAutospacing="0"/>
      </w:pPr>
      <w:r>
        <w:t>2. Und hell aus stiller Seele blitzt</w:t>
      </w:r>
      <w:r>
        <w:br/>
        <w:t>ein wundersamer Strahl</w:t>
      </w:r>
      <w:r>
        <w:br/>
        <w:t>von dem, der ewig waltend sitzt</w:t>
      </w:r>
      <w:r>
        <w:br/>
        <w:t>im hohen Himmelssaal.</w:t>
      </w:r>
    </w:p>
    <w:p w14:paraId="70535E8F" w14:textId="77777777" w:rsidR="00254FF5" w:rsidRDefault="00254FF5" w:rsidP="00254FF5">
      <w:pPr>
        <w:pStyle w:val="StandardWeb"/>
        <w:spacing w:before="0" w:beforeAutospacing="0" w:after="150" w:afterAutospacing="0"/>
      </w:pPr>
      <w:r>
        <w:t>3. Wie wäre doch das Menschenkind</w:t>
      </w:r>
      <w:r>
        <w:br/>
        <w:t>so elend und allein,</w:t>
      </w:r>
      <w:r>
        <w:br/>
        <w:t>wenn nicht von oben zart und lind</w:t>
      </w:r>
      <w:r>
        <w:br/>
        <w:t>ihm käme dieser Schein.</w:t>
      </w:r>
    </w:p>
    <w:p w14:paraId="495F8FCE" w14:textId="77777777" w:rsidR="00254FF5" w:rsidRDefault="00254FF5" w:rsidP="00254FF5">
      <w:pPr>
        <w:pStyle w:val="StandardWeb"/>
        <w:spacing w:before="0" w:beforeAutospacing="0" w:after="150" w:afterAutospacing="0"/>
      </w:pPr>
      <w:r>
        <w:t>4. Es wäre nichts als Trug und Wahn,</w:t>
      </w:r>
      <w:r>
        <w:br/>
        <w:t>ein zitternd Blatt am Baum,</w:t>
      </w:r>
      <w:r>
        <w:br/>
        <w:t>ein Körnlein Staub im Ozean,</w:t>
      </w:r>
      <w:r>
        <w:br/>
        <w:t>ein Traumbild fast von Traum.</w:t>
      </w:r>
    </w:p>
    <w:p w14:paraId="721CB56A" w14:textId="77777777" w:rsidR="00254FF5" w:rsidRDefault="00254FF5" w:rsidP="00254FF5">
      <w:pPr>
        <w:pStyle w:val="StandardWeb"/>
        <w:spacing w:before="0" w:beforeAutospacing="0" w:after="150" w:afterAutospacing="0"/>
      </w:pPr>
      <w:r>
        <w:t>5. Das Leben wallt von Ort zu Ort,</w:t>
      </w:r>
      <w:r>
        <w:br/>
        <w:t>hat nimmer Ruh noch Rast</w:t>
      </w:r>
      <w:r>
        <w:br/>
        <w:t>und treibt im wilden Fluge fort,</w:t>
      </w:r>
      <w:r>
        <w:br/>
        <w:t>geschnellt durch eigne Last.</w:t>
      </w:r>
    </w:p>
    <w:p w14:paraId="52688CB5" w14:textId="77777777" w:rsidR="00254FF5" w:rsidRDefault="00254FF5" w:rsidP="00254FF5">
      <w:pPr>
        <w:pStyle w:val="StandardWeb"/>
        <w:spacing w:before="0" w:beforeAutospacing="0" w:after="150" w:afterAutospacing="0"/>
      </w:pPr>
      <w:r>
        <w:t>6. Es brauset wie ein schäumend Meer,</w:t>
      </w:r>
      <w:r>
        <w:br/>
        <w:t>das keine Ufer kennt,</w:t>
      </w:r>
      <w:r>
        <w:br/>
        <w:t>wirft uns wie Tropfen hin und her</w:t>
      </w:r>
      <w:r>
        <w:br/>
        <w:t>im wilden Element.</w:t>
      </w:r>
    </w:p>
    <w:p w14:paraId="0FEAD67F" w14:textId="77777777" w:rsidR="00254FF5" w:rsidRDefault="00254FF5" w:rsidP="00254FF5">
      <w:pPr>
        <w:pStyle w:val="StandardWeb"/>
        <w:spacing w:before="0" w:beforeAutospacing="0" w:after="150" w:afterAutospacing="0"/>
      </w:pPr>
      <w:r>
        <w:t>7. Drum komm, o du, der Frieden bringt,</w:t>
      </w:r>
      <w:r>
        <w:br/>
        <w:t>o Gott, in stiller Nacht,</w:t>
      </w:r>
      <w:r>
        <w:br/>
        <w:t>wo hell die Engelsglocke klingt</w:t>
      </w:r>
      <w:r>
        <w:br/>
        <w:t>bei goldner Sterne Pracht!</w:t>
      </w:r>
    </w:p>
    <w:p w14:paraId="3F337857" w14:textId="77777777" w:rsidR="00254FF5" w:rsidRDefault="00254FF5" w:rsidP="00254FF5">
      <w:pPr>
        <w:pStyle w:val="StandardWeb"/>
        <w:spacing w:before="0" w:beforeAutospacing="0" w:after="150" w:afterAutospacing="0"/>
      </w:pPr>
      <w:r>
        <w:t>8. Komm, wirf den frommen Liebesstrahl</w:t>
      </w:r>
      <w:r>
        <w:br/>
        <w:t>mir warm ins arme Herz,</w:t>
      </w:r>
      <w:r>
        <w:br/>
        <w:t>und die Gedanken allzumal,</w:t>
      </w:r>
      <w:r>
        <w:br/>
        <w:t>o zieh sie himmelwärts!</w:t>
      </w:r>
    </w:p>
    <w:p w14:paraId="349C6FE8" w14:textId="77777777" w:rsidR="00254FF5" w:rsidRDefault="00254FF5" w:rsidP="00254FF5">
      <w:pPr>
        <w:pStyle w:val="StandardWeb"/>
        <w:spacing w:before="0" w:beforeAutospacing="0" w:after="150" w:afterAutospacing="0"/>
      </w:pPr>
      <w:r>
        <w:t>9. Drum komm mit deinem Engelheer,</w:t>
      </w:r>
      <w:r>
        <w:br/>
        <w:t>du Vater, lieb und gut!</w:t>
      </w:r>
      <w:r>
        <w:br/>
        <w:t>Du bist die einzig feste Wehr,</w:t>
      </w:r>
      <w:r>
        <w:br/>
        <w:t xml:space="preserve">die einzig </w:t>
      </w:r>
      <w:proofErr w:type="spellStart"/>
      <w:r>
        <w:t>sich’re</w:t>
      </w:r>
      <w:proofErr w:type="spellEnd"/>
      <w:r>
        <w:t xml:space="preserve"> Hut.</w:t>
      </w:r>
    </w:p>
    <w:p w14:paraId="707DEA00" w14:textId="77777777" w:rsidR="00254FF5" w:rsidRDefault="00254FF5" w:rsidP="00254FF5">
      <w:pPr>
        <w:pStyle w:val="StandardWeb"/>
        <w:spacing w:before="0" w:beforeAutospacing="0" w:after="150" w:afterAutospacing="0"/>
      </w:pPr>
      <w:r>
        <w:t>10. Gar nichtig ist der Menschen Macht,</w:t>
      </w:r>
      <w:r>
        <w:br/>
        <w:t>die eitle Eitelkeit.</w:t>
      </w:r>
      <w:r>
        <w:br/>
        <w:t>Was Gott bewacht, ist wohlbewacht</w:t>
      </w:r>
      <w:r>
        <w:br/>
        <w:t>hier und in Ewigkeit.</w:t>
      </w:r>
    </w:p>
    <w:p w14:paraId="605C831B" w14:textId="77777777" w:rsidR="008748C7" w:rsidRDefault="008748C7" w:rsidP="008748C7">
      <w:pPr>
        <w:pStyle w:val="berschrift1"/>
      </w:pPr>
      <w:r w:rsidRPr="008748C7">
        <w:t>Arndt, Ernst Moritz – Schlafe, Kindlein, hold und süß</w:t>
      </w:r>
    </w:p>
    <w:p w14:paraId="581E9AD8" w14:textId="77777777" w:rsidR="008748C7" w:rsidRDefault="008748C7" w:rsidP="008748C7">
      <w:pPr>
        <w:pStyle w:val="StandardWeb"/>
        <w:spacing w:before="0" w:beforeAutospacing="0" w:after="150" w:afterAutospacing="0"/>
      </w:pPr>
      <w:r>
        <w:t>Schlafe, Kindlein, hold und süß,</w:t>
      </w:r>
      <w:r>
        <w:br/>
        <w:t>wie im Engelsparadies,</w:t>
      </w:r>
      <w:r>
        <w:br/>
        <w:t>schlaf‘ in stiller, süßer Ruh‘,</w:t>
      </w:r>
      <w:r>
        <w:br/>
        <w:t>tu‘ die kleinen Äuglein zu.</w:t>
      </w:r>
    </w:p>
    <w:p w14:paraId="292729DC" w14:textId="77777777" w:rsidR="008748C7" w:rsidRDefault="008748C7" w:rsidP="008748C7">
      <w:pPr>
        <w:pStyle w:val="StandardWeb"/>
        <w:spacing w:before="0" w:beforeAutospacing="0" w:after="150" w:afterAutospacing="0"/>
      </w:pPr>
      <w:r>
        <w:t>Draußen stehn die Lilien weiß,</w:t>
      </w:r>
      <w:r>
        <w:br/>
        <w:t>haben allerschönsten Preis;</w:t>
      </w:r>
      <w:r>
        <w:br/>
        <w:t>droben in der lichten Höh‘,</w:t>
      </w:r>
      <w:r>
        <w:br/>
        <w:t>stehn die Englein, weiß wie Schnee.</w:t>
      </w:r>
    </w:p>
    <w:p w14:paraId="5E7DAB25" w14:textId="77777777" w:rsidR="008748C7" w:rsidRDefault="008748C7" w:rsidP="008748C7">
      <w:pPr>
        <w:pStyle w:val="StandardWeb"/>
        <w:spacing w:before="0" w:beforeAutospacing="0" w:after="150" w:afterAutospacing="0"/>
      </w:pPr>
      <w:r>
        <w:t>Kommt, ihr Englein, weiß und fein,</w:t>
      </w:r>
      <w:r>
        <w:br/>
        <w:t>wiegt mir schön mein Kindelein,</w:t>
      </w:r>
      <w:r>
        <w:br/>
        <w:t>wiegt sein Herzchen fromm und gut,</w:t>
      </w:r>
      <w:r>
        <w:br/>
        <w:t>wie der Wind der Lilie tut!</w:t>
      </w:r>
    </w:p>
    <w:p w14:paraId="161B9C8F" w14:textId="77777777" w:rsidR="008748C7" w:rsidRDefault="008748C7" w:rsidP="008748C7">
      <w:pPr>
        <w:pStyle w:val="StandardWeb"/>
        <w:spacing w:before="0" w:beforeAutospacing="0" w:after="150" w:afterAutospacing="0"/>
      </w:pPr>
      <w:r>
        <w:t>Schlafe, Kindlein, schlafe nun!</w:t>
      </w:r>
      <w:r>
        <w:br/>
        <w:t>Sollst in Gottes Frieden ruhn,</w:t>
      </w:r>
      <w:r>
        <w:br/>
        <w:t>denn die frommen Engelein</w:t>
      </w:r>
      <w:r>
        <w:br/>
        <w:t>wollen deine Wächter sein.</w:t>
      </w:r>
    </w:p>
    <w:p w14:paraId="0324B41D" w14:textId="77777777" w:rsidR="008748C7" w:rsidRDefault="008748C7" w:rsidP="008748C7">
      <w:pPr>
        <w:pStyle w:val="berschrift1"/>
      </w:pPr>
      <w:r w:rsidRPr="008748C7">
        <w:t>Arndt, Ernst Moritz – Der Tag ist nun vergangen</w:t>
      </w:r>
    </w:p>
    <w:p w14:paraId="321E7FE6" w14:textId="77777777" w:rsidR="008748C7" w:rsidRDefault="008748C7" w:rsidP="008748C7">
      <w:pPr>
        <w:pStyle w:val="StandardWeb"/>
        <w:spacing w:before="0" w:beforeAutospacing="0" w:after="150" w:afterAutospacing="0"/>
      </w:pPr>
      <w:r>
        <w:t>Der Tag ist nun vergangen,</w:t>
      </w:r>
      <w:r>
        <w:br/>
        <w:t>Und dunkel schläft die Welt,</w:t>
      </w:r>
      <w:r>
        <w:br/>
        <w:t>Die hellen Sterne prangen</w:t>
      </w:r>
      <w:r>
        <w:br/>
        <w:t>Am blauen Himmelszelt;</w:t>
      </w:r>
      <w:r>
        <w:br/>
        <w:t>Nur in den grünen Zweigen</w:t>
      </w:r>
      <w:r>
        <w:br/>
        <w:t>Singt noch die Nachtigall,</w:t>
      </w:r>
      <w:r>
        <w:br/>
        <w:t>Im weiten tiefen Schweigen</w:t>
      </w:r>
      <w:r>
        <w:br/>
        <w:t xml:space="preserve">Der </w:t>
      </w:r>
      <w:proofErr w:type="spellStart"/>
      <w:r>
        <w:t>einz’ge</w:t>
      </w:r>
      <w:proofErr w:type="spellEnd"/>
      <w:r>
        <w:t xml:space="preserve"> Lebensschall.</w:t>
      </w:r>
    </w:p>
    <w:p w14:paraId="571D5959" w14:textId="77777777" w:rsidR="008748C7" w:rsidRDefault="008748C7" w:rsidP="008748C7">
      <w:pPr>
        <w:pStyle w:val="StandardWeb"/>
        <w:spacing w:before="0" w:beforeAutospacing="0" w:after="150" w:afterAutospacing="0"/>
      </w:pPr>
      <w:r>
        <w:t>Ich aber, Vater, stehe</w:t>
      </w:r>
      <w:r>
        <w:br/>
        <w:t xml:space="preserve">In meiner </w:t>
      </w:r>
      <w:proofErr w:type="spellStart"/>
      <w:r>
        <w:t>Hüttenthür</w:t>
      </w:r>
      <w:proofErr w:type="spellEnd"/>
      <w:r>
        <w:t>,</w:t>
      </w:r>
      <w:r>
        <w:br/>
        <w:t>Und schau‘ hinauf zur Höhe</w:t>
      </w:r>
      <w:r>
        <w:br/>
        <w:t>Und schau‘ hinauf zu dir;</w:t>
      </w:r>
      <w:r>
        <w:br/>
        <w:t>Wie gerne möcht‘ ich klingen</w:t>
      </w:r>
      <w:r>
        <w:br/>
        <w:t>Als helle Nachtigall,</w:t>
      </w:r>
      <w:r>
        <w:br/>
        <w:t>Dir Lob und Dank zu bringen</w:t>
      </w:r>
      <w:r>
        <w:br/>
        <w:t>Mit tiefem Schmerzensschall!</w:t>
      </w:r>
    </w:p>
    <w:p w14:paraId="1BF97E0E" w14:textId="77777777" w:rsidR="008748C7" w:rsidRDefault="008748C7" w:rsidP="008748C7">
      <w:pPr>
        <w:pStyle w:val="StandardWeb"/>
        <w:spacing w:before="0" w:beforeAutospacing="0" w:after="150" w:afterAutospacing="0"/>
      </w:pPr>
      <w:r>
        <w:t>Ja mit dem Schall der Schmerzen:</w:t>
      </w:r>
      <w:r>
        <w:br/>
        <w:t>Denn geht die Nacht herauf,</w:t>
      </w:r>
      <w:r>
        <w:br/>
        <w:t>So springt in meinem Herzen</w:t>
      </w:r>
      <w:r>
        <w:br/>
        <w:t>Ein Quell der Thränen auf,</w:t>
      </w:r>
      <w:r>
        <w:br/>
        <w:t>Der Thränen und der Klagen:</w:t>
      </w:r>
      <w:r>
        <w:br/>
        <w:t xml:space="preserve">Du, Vater, weißt es </w:t>
      </w:r>
      <w:proofErr w:type="spellStart"/>
      <w:r>
        <w:t>best</w:t>
      </w:r>
      <w:proofErr w:type="spellEnd"/>
      <w:r>
        <w:t>,</w:t>
      </w:r>
      <w:r>
        <w:br/>
        <w:t>Was singen nicht und sagen,</w:t>
      </w:r>
      <w:r>
        <w:br/>
        <w:t>Was sich nicht sprechen läßt.</w:t>
      </w:r>
    </w:p>
    <w:p w14:paraId="4D65A6F1" w14:textId="77777777" w:rsidR="008748C7" w:rsidRDefault="008748C7" w:rsidP="008748C7">
      <w:pPr>
        <w:pStyle w:val="StandardWeb"/>
        <w:spacing w:before="0" w:beforeAutospacing="0" w:after="150" w:afterAutospacing="0"/>
      </w:pPr>
      <w:r>
        <w:t>Du kennest meinen Kummer,</w:t>
      </w:r>
      <w:r>
        <w:br/>
        <w:t>Der auf gen Himmel blickt,</w:t>
      </w:r>
      <w:r>
        <w:br/>
        <w:t>Wann für den süßen Schlummer</w:t>
      </w:r>
      <w:r>
        <w:br/>
        <w:t>Die ganze Welt sich schickt,</w:t>
      </w:r>
      <w:r>
        <w:br/>
        <w:t>Womit so schwer beladen</w:t>
      </w:r>
      <w:r>
        <w:br/>
        <w:t>Mein Herz nach oben schaut,</w:t>
      </w:r>
      <w:r>
        <w:br/>
        <w:t>Nach jenem Born der Gnaden,</w:t>
      </w:r>
      <w:r>
        <w:br/>
        <w:t xml:space="preserve">Der Labsal </w:t>
      </w:r>
      <w:proofErr w:type="spellStart"/>
      <w:r>
        <w:t>niederthaut</w:t>
      </w:r>
      <w:proofErr w:type="spellEnd"/>
      <w:r>
        <w:t>.</w:t>
      </w:r>
    </w:p>
    <w:p w14:paraId="4FC24CCF" w14:textId="77777777" w:rsidR="008748C7" w:rsidRDefault="008748C7" w:rsidP="008748C7">
      <w:pPr>
        <w:pStyle w:val="StandardWeb"/>
        <w:spacing w:before="0" w:beforeAutospacing="0" w:after="150" w:afterAutospacing="0"/>
      </w:pPr>
      <w:r>
        <w:t>Ja, deine süße Liebe</w:t>
      </w:r>
      <w:r>
        <w:br/>
        <w:t>Die tröstet mir den Schmerz,</w:t>
      </w:r>
      <w:r>
        <w:br/>
        <w:t>Ja, deine süße Liebe</w:t>
      </w:r>
      <w:r>
        <w:br/>
        <w:t>Die stillet mir das Herz,</w:t>
      </w:r>
      <w:r>
        <w:br/>
        <w:t>Die löst in heißen Thränen</w:t>
      </w:r>
      <w:r>
        <w:br/>
        <w:t>Das Eis des Busens auf</w:t>
      </w:r>
      <w:r>
        <w:br/>
        <w:t>Und stellet Sinn und Sehnen</w:t>
      </w:r>
      <w:r>
        <w:br/>
        <w:t>Zum hohen Sternenlauf.</w:t>
      </w:r>
    </w:p>
    <w:p w14:paraId="6C097232" w14:textId="77777777" w:rsidR="008748C7" w:rsidRDefault="008748C7" w:rsidP="008748C7">
      <w:pPr>
        <w:pStyle w:val="StandardWeb"/>
        <w:spacing w:before="0" w:beforeAutospacing="0" w:after="150" w:afterAutospacing="0"/>
      </w:pPr>
      <w:r>
        <w:t>O laß mich ewig schauen</w:t>
      </w:r>
      <w:r>
        <w:br/>
        <w:t>Im stillen Kindersinn</w:t>
      </w:r>
      <w:r>
        <w:br/>
        <w:t xml:space="preserve">Zu jenen </w:t>
      </w:r>
      <w:proofErr w:type="spellStart"/>
      <w:r>
        <w:t>güldnen</w:t>
      </w:r>
      <w:proofErr w:type="spellEnd"/>
      <w:r>
        <w:t xml:space="preserve"> Auen,</w:t>
      </w:r>
      <w:r>
        <w:br/>
        <w:t>Woher ich kommen bin!</w:t>
      </w:r>
      <w:r>
        <w:br/>
        <w:t>O richte Herz und Sinne,</w:t>
      </w:r>
      <w:r>
        <w:br/>
        <w:t>Mein Vater, für und für</w:t>
      </w:r>
      <w:r>
        <w:br/>
        <w:t>Zu deiner süßen Minne,</w:t>
      </w:r>
      <w:r>
        <w:br/>
        <w:t>Zum Himmel hin, zu dir!</w:t>
      </w:r>
    </w:p>
    <w:p w14:paraId="416ECF91" w14:textId="77777777" w:rsidR="008748C7" w:rsidRDefault="008748C7" w:rsidP="008748C7">
      <w:pPr>
        <w:pStyle w:val="StandardWeb"/>
        <w:spacing w:before="0" w:beforeAutospacing="0" w:after="150" w:afterAutospacing="0"/>
      </w:pPr>
      <w:r>
        <w:t>So mag ich froh mich legen</w:t>
      </w:r>
      <w:r>
        <w:br/>
        <w:t>Nun mit der Welt zur Ruh,</w:t>
      </w:r>
      <w:r>
        <w:br/>
        <w:t>Mein Amen und mein Segen,</w:t>
      </w:r>
      <w:r>
        <w:br/>
        <w:t>Mein Wächter das bist du;</w:t>
      </w:r>
      <w:r>
        <w:br/>
        <w:t>So mag in deinem Frieden</w:t>
      </w:r>
      <w:r>
        <w:br/>
        <w:t>Ich fröhlich schlafen ein,</w:t>
      </w:r>
      <w:r>
        <w:br/>
        <w:t>Dort oben und hienieden,</w:t>
      </w:r>
      <w:r>
        <w:br/>
        <w:t>Im Schlaf und Wachen dein.</w:t>
      </w:r>
    </w:p>
    <w:p w14:paraId="08BCC721" w14:textId="77777777" w:rsidR="005564C4" w:rsidRDefault="005564C4">
      <w:pPr>
        <w:spacing w:after="0" w:line="240" w:lineRule="auto"/>
        <w:rPr>
          <w:rFonts w:eastAsia="Times New Roman"/>
          <w:b/>
          <w:bCs/>
          <w:color w:val="000000"/>
          <w:kern w:val="36"/>
          <w:sz w:val="36"/>
          <w:szCs w:val="48"/>
          <w:lang w:eastAsia="de-DE"/>
        </w:rPr>
      </w:pPr>
      <w:r>
        <w:br w:type="page"/>
      </w:r>
    </w:p>
    <w:p w14:paraId="04FF9CA8" w14:textId="27C9EE04" w:rsidR="00B66BD5" w:rsidRDefault="00B66BD5" w:rsidP="00254FF5">
      <w:pPr>
        <w:pStyle w:val="berschrift1"/>
      </w:pPr>
      <w:r w:rsidRPr="00254FF5">
        <w:t>Behm, Martin – Ein Abendgebetlein.</w:t>
      </w:r>
    </w:p>
    <w:p w14:paraId="5D298A1C" w14:textId="77777777" w:rsidR="00B66BD5" w:rsidRDefault="00B66BD5" w:rsidP="00254FF5">
      <w:pPr>
        <w:pStyle w:val="StandardWeb"/>
        <w:spacing w:before="0" w:beforeAutospacing="0" w:after="150" w:afterAutospacing="0"/>
      </w:pPr>
      <w:r>
        <w:t>1. Herr Gott, du hast das Tagelicht</w:t>
      </w:r>
      <w:r>
        <w:br/>
        <w:t xml:space="preserve">Zu unsrer Arbeit </w:t>
      </w:r>
      <w:proofErr w:type="spellStart"/>
      <w:r>
        <w:t>zugericht</w:t>
      </w:r>
      <w:proofErr w:type="spellEnd"/>
      <w:r>
        <w:t>,</w:t>
      </w:r>
      <w:r>
        <w:br/>
        <w:t>Hast auch nach deiner Gütigkeit</w:t>
      </w:r>
      <w:r>
        <w:br/>
        <w:t>Die Nacht zu unsrer Ruh bereit.</w:t>
      </w:r>
    </w:p>
    <w:p w14:paraId="1DA42D0A" w14:textId="77777777" w:rsidR="00B66BD5" w:rsidRDefault="00B66BD5" w:rsidP="00254FF5">
      <w:pPr>
        <w:pStyle w:val="StandardWeb"/>
        <w:spacing w:before="0" w:beforeAutospacing="0" w:after="150" w:afterAutospacing="0"/>
      </w:pPr>
      <w:r>
        <w:t>2. Der heutig Tag ist nun dahin!</w:t>
      </w:r>
      <w:r>
        <w:br/>
        <w:t>Drum ich dir billig dankbar bin,</w:t>
      </w:r>
      <w:r>
        <w:br/>
        <w:t>Daß ich den Tag hab überlebt,</w:t>
      </w:r>
      <w:r>
        <w:br/>
        <w:t>Und meine Seel in mir noch webt.</w:t>
      </w:r>
    </w:p>
    <w:p w14:paraId="3E609C71" w14:textId="77777777" w:rsidR="00B66BD5" w:rsidRDefault="00B66BD5" w:rsidP="00254FF5">
      <w:pPr>
        <w:pStyle w:val="StandardWeb"/>
        <w:spacing w:before="0" w:beforeAutospacing="0" w:after="150" w:afterAutospacing="0"/>
      </w:pPr>
      <w:r>
        <w:t>3. Du hast den Tag von mir gewandt</w:t>
      </w:r>
      <w:r>
        <w:br/>
        <w:t>Viel Unglück, Uebel, Schad und Schand,</w:t>
      </w:r>
      <w:r>
        <w:br/>
        <w:t>An Leib und Seel mir Guts beweist,</w:t>
      </w:r>
      <w:r>
        <w:br/>
        <w:t>Dafür mein Herz dich lobt und preist.</w:t>
      </w:r>
    </w:p>
    <w:p w14:paraId="1B5E83A7" w14:textId="77777777" w:rsidR="00B66BD5" w:rsidRDefault="00B66BD5" w:rsidP="00254FF5">
      <w:pPr>
        <w:pStyle w:val="StandardWeb"/>
        <w:spacing w:before="0" w:beforeAutospacing="0" w:after="150" w:afterAutospacing="0"/>
      </w:pPr>
      <w:r>
        <w:t>4. Was ich den Tag hab Guts geschafft,</w:t>
      </w:r>
      <w:r>
        <w:br/>
        <w:t>Das hat in mir gewirkt dein Kraft;</w:t>
      </w:r>
      <w:r>
        <w:br/>
        <w:t>Daß Sünd von mir geschehen sein,</w:t>
      </w:r>
      <w:r>
        <w:br/>
        <w:t>Kommt nicht von dir, die Schuld ist mein.</w:t>
      </w:r>
    </w:p>
    <w:p w14:paraId="13ED6707" w14:textId="77777777" w:rsidR="00B66BD5" w:rsidRDefault="00B66BD5" w:rsidP="00254FF5">
      <w:pPr>
        <w:pStyle w:val="StandardWeb"/>
        <w:spacing w:before="0" w:beforeAutospacing="0" w:after="150" w:afterAutospacing="0"/>
      </w:pPr>
      <w:r>
        <w:t>5. Ich bitt, weil ich hab Sünd gethan,</w:t>
      </w:r>
      <w:r>
        <w:br/>
        <w:t xml:space="preserve">Du wollst mir nicht entgelten </w:t>
      </w:r>
      <w:proofErr w:type="spellStart"/>
      <w:r>
        <w:t>lan</w:t>
      </w:r>
      <w:proofErr w:type="spellEnd"/>
      <w:r>
        <w:t>;</w:t>
      </w:r>
      <w:r>
        <w:br/>
        <w:t>Mein Schuld aus Gnaden mir verzeih,</w:t>
      </w:r>
      <w:r>
        <w:br/>
        <w:t xml:space="preserve">Laß nach die </w:t>
      </w:r>
      <w:proofErr w:type="spellStart"/>
      <w:r>
        <w:t>Straf</w:t>
      </w:r>
      <w:proofErr w:type="spellEnd"/>
      <w:r>
        <w:t>, mir Ruh verleih.</w:t>
      </w:r>
    </w:p>
    <w:p w14:paraId="1596245A" w14:textId="77777777" w:rsidR="00B66BD5" w:rsidRDefault="00B66BD5" w:rsidP="00254FF5">
      <w:pPr>
        <w:pStyle w:val="StandardWeb"/>
        <w:spacing w:before="0" w:beforeAutospacing="0" w:after="150" w:afterAutospacing="0"/>
      </w:pPr>
      <w:r>
        <w:t>6. Der du Israels Hüter bist,</w:t>
      </w:r>
      <w:r>
        <w:br/>
        <w:t>Hör ferner, was mein Seufzen ist:</w:t>
      </w:r>
      <w:r>
        <w:br/>
        <w:t>Du schläfst und schlummerst nicht bei Nacht,</w:t>
      </w:r>
      <w:r>
        <w:br/>
        <w:t>Drum wollst du halten bei mir Wacht.</w:t>
      </w:r>
    </w:p>
    <w:p w14:paraId="3BFD5C00" w14:textId="77777777" w:rsidR="00B66BD5" w:rsidRDefault="00B66BD5" w:rsidP="00254FF5">
      <w:pPr>
        <w:pStyle w:val="StandardWeb"/>
        <w:spacing w:before="0" w:beforeAutospacing="0" w:after="150" w:afterAutospacing="0"/>
      </w:pPr>
      <w:r>
        <w:t>7. Mein müder Leib begehrt die Ruh,</w:t>
      </w:r>
      <w:r>
        <w:br/>
        <w:t>Drum, wann ich thu mein Augen zu,</w:t>
      </w:r>
      <w:r>
        <w:br/>
        <w:t>So laß mich thun ein sanften Schlaf,</w:t>
      </w:r>
      <w:r>
        <w:br/>
        <w:t>All Hinderniß bei Seiten schaff.</w:t>
      </w:r>
    </w:p>
    <w:p w14:paraId="01BF3489" w14:textId="77777777" w:rsidR="00B66BD5" w:rsidRDefault="00B66BD5" w:rsidP="00254FF5">
      <w:pPr>
        <w:pStyle w:val="StandardWeb"/>
        <w:spacing w:before="0" w:beforeAutospacing="0" w:after="150" w:afterAutospacing="0"/>
      </w:pPr>
      <w:r>
        <w:t>8. Der Teufel könnt mir schaden leicht,</w:t>
      </w:r>
      <w:r>
        <w:br/>
        <w:t>Weil er im Finstern umher schleicht;</w:t>
      </w:r>
      <w:r>
        <w:br/>
        <w:t>Drum treib von mir all bös Gespenst,</w:t>
      </w:r>
      <w:r>
        <w:br/>
        <w:t>Der du des Satans Macht zertrennst.</w:t>
      </w:r>
    </w:p>
    <w:p w14:paraId="1F4F18A7" w14:textId="77777777" w:rsidR="00B66BD5" w:rsidRDefault="00B66BD5" w:rsidP="00254FF5">
      <w:pPr>
        <w:pStyle w:val="StandardWeb"/>
        <w:spacing w:before="0" w:beforeAutospacing="0" w:after="150" w:afterAutospacing="0"/>
      </w:pPr>
      <w:r>
        <w:t>9. Dein rechte Hand mich schütz und deck,</w:t>
      </w:r>
      <w:r>
        <w:br/>
        <w:t>Daß mich kein plötzlich Fall erschreck;</w:t>
      </w:r>
      <w:r>
        <w:br/>
        <w:t xml:space="preserve">Laß mich nicht böse Träume </w:t>
      </w:r>
      <w:proofErr w:type="spellStart"/>
      <w:r>
        <w:t>han</w:t>
      </w:r>
      <w:proofErr w:type="spellEnd"/>
      <w:r>
        <w:t>,</w:t>
      </w:r>
      <w:r>
        <w:br/>
        <w:t>Und sonst kein Grauen stoßen an.</w:t>
      </w:r>
    </w:p>
    <w:p w14:paraId="387190F1" w14:textId="77777777" w:rsidR="00B66BD5" w:rsidRDefault="00B66BD5" w:rsidP="00254FF5">
      <w:pPr>
        <w:pStyle w:val="StandardWeb"/>
        <w:spacing w:before="0" w:beforeAutospacing="0" w:after="150" w:afterAutospacing="0"/>
      </w:pPr>
      <w:r>
        <w:t>10. Mein Seel von Sündenschlaf befrei,</w:t>
      </w:r>
      <w:r>
        <w:br/>
        <w:t>Daß mein Herz zu dir wacker sei,</w:t>
      </w:r>
      <w:r>
        <w:br/>
        <w:t>Damit ich nicht entschlaf im Tod,</w:t>
      </w:r>
      <w:r>
        <w:br/>
        <w:t>Dadurch ich ewig käm in Noth.</w:t>
      </w:r>
    </w:p>
    <w:p w14:paraId="77D248F6" w14:textId="77777777" w:rsidR="00B66BD5" w:rsidRDefault="00B66BD5" w:rsidP="00254FF5">
      <w:pPr>
        <w:pStyle w:val="StandardWeb"/>
        <w:spacing w:before="0" w:beforeAutospacing="0" w:after="150" w:afterAutospacing="0"/>
      </w:pPr>
      <w:r>
        <w:t xml:space="preserve">11. Und wenn ich hab mein Schlaf </w:t>
      </w:r>
      <w:proofErr w:type="spellStart"/>
      <w:r>
        <w:t>vollendt</w:t>
      </w:r>
      <w:proofErr w:type="spellEnd"/>
      <w:r>
        <w:t>,</w:t>
      </w:r>
      <w:r>
        <w:br/>
        <w:t>So hilf daß ich erwach behend,</w:t>
      </w:r>
      <w:r>
        <w:br/>
        <w:t xml:space="preserve">Vom Bett gesund und frisch </w:t>
      </w:r>
      <w:proofErr w:type="spellStart"/>
      <w:r>
        <w:t>aufsteh</w:t>
      </w:r>
      <w:proofErr w:type="spellEnd"/>
      <w:r>
        <w:br/>
        <w:t>Und an mein Werk mit Freuden geh.</w:t>
      </w:r>
    </w:p>
    <w:p w14:paraId="5945F648" w14:textId="77777777" w:rsidR="00B66BD5" w:rsidRDefault="00B66BD5" w:rsidP="00254FF5">
      <w:pPr>
        <w:pStyle w:val="StandardWeb"/>
        <w:spacing w:before="0" w:beforeAutospacing="0" w:after="150" w:afterAutospacing="0"/>
      </w:pPr>
      <w:r>
        <w:t>12. Nach diesen Nächten uns erschein,</w:t>
      </w:r>
      <w:r>
        <w:br/>
        <w:t>Brich mit dem letzten Tag herein,</w:t>
      </w:r>
      <w:r>
        <w:br/>
        <w:t>Erlös uns, weil so finster ist,</w:t>
      </w:r>
      <w:r>
        <w:br/>
        <w:t>Durch unsern Herren, Jesum Christ!</w:t>
      </w:r>
    </w:p>
    <w:p w14:paraId="6C061E2A" w14:textId="77777777" w:rsidR="00B66BD5" w:rsidRDefault="00B66BD5" w:rsidP="00254FF5">
      <w:pPr>
        <w:pStyle w:val="StandardWeb"/>
        <w:spacing w:before="0" w:beforeAutospacing="0" w:after="150" w:afterAutospacing="0"/>
      </w:pPr>
      <w:r>
        <w:t>Amen.</w:t>
      </w:r>
    </w:p>
    <w:p w14:paraId="05B1E822" w14:textId="1CA1EEC8" w:rsidR="00B66BD5" w:rsidRDefault="00B66BD5" w:rsidP="00254FF5">
      <w:pPr>
        <w:pStyle w:val="berschrift1"/>
      </w:pPr>
      <w:r w:rsidRPr="00254FF5">
        <w:t>Behm, Martin – Wenn man Feierabend macht.</w:t>
      </w:r>
    </w:p>
    <w:p w14:paraId="15230991" w14:textId="77777777" w:rsidR="00B66BD5" w:rsidRDefault="00B66BD5" w:rsidP="00254FF5">
      <w:pPr>
        <w:pStyle w:val="StandardWeb"/>
        <w:spacing w:before="0" w:beforeAutospacing="0" w:after="150" w:afterAutospacing="0"/>
      </w:pPr>
      <w:r>
        <w:t>Gott Lob und Dank, der Tag ist hin,</w:t>
      </w:r>
      <w:r>
        <w:br/>
        <w:t>Dran ich mühsam gewesen bin;</w:t>
      </w:r>
      <w:r>
        <w:br/>
        <w:t>Mein Arbeit hab ich heut verbracht,</w:t>
      </w:r>
      <w:r>
        <w:br/>
        <w:t>Der Feierabend ist gemacht.</w:t>
      </w:r>
    </w:p>
    <w:p w14:paraId="7C32AF67" w14:textId="77777777" w:rsidR="00B66BD5" w:rsidRDefault="00B66BD5" w:rsidP="00254FF5">
      <w:pPr>
        <w:pStyle w:val="StandardWeb"/>
        <w:spacing w:before="0" w:beforeAutospacing="0" w:after="150" w:afterAutospacing="0"/>
      </w:pPr>
      <w:r>
        <w:t>Mein Leib ist matt, mein Arm und Bein</w:t>
      </w:r>
      <w:r>
        <w:br/>
        <w:t>Gar müd von großer Arbeit sein,</w:t>
      </w:r>
      <w:r>
        <w:br/>
        <w:t>Der Ruh von Herzen ich begehr,</w:t>
      </w:r>
      <w:r>
        <w:br/>
        <w:t>Daß sich die Mattigkeit nicht mehr.</w:t>
      </w:r>
    </w:p>
    <w:p w14:paraId="3F7FF74E" w14:textId="77777777" w:rsidR="00B66BD5" w:rsidRDefault="00B66BD5" w:rsidP="00254FF5">
      <w:pPr>
        <w:pStyle w:val="StandardWeb"/>
        <w:spacing w:before="0" w:beforeAutospacing="0" w:after="150" w:afterAutospacing="0"/>
      </w:pPr>
      <w:r>
        <w:t>O Herr, sieh an mein Schweiß und Fleiß,</w:t>
      </w:r>
      <w:r>
        <w:br/>
        <w:t>Mein Thun gereich zu deinem Preis,</w:t>
      </w:r>
      <w:r>
        <w:br/>
        <w:t>Den Menschen auch ersprießlich sei,</w:t>
      </w:r>
      <w:r>
        <w:br/>
        <w:t>Und daß ich hab mein Nutz dabei.</w:t>
      </w:r>
    </w:p>
    <w:p w14:paraId="2B3F52F7" w14:textId="77777777" w:rsidR="00B66BD5" w:rsidRDefault="00B66BD5" w:rsidP="00254FF5">
      <w:pPr>
        <w:pStyle w:val="StandardWeb"/>
        <w:spacing w:before="0" w:beforeAutospacing="0" w:after="150" w:afterAutospacing="0"/>
      </w:pPr>
      <w:r>
        <w:t>Nun weil ich Feierabend hab,</w:t>
      </w:r>
      <w:r>
        <w:br/>
        <w:t>Daß ich mit Speis und Trank mich lab,</w:t>
      </w:r>
      <w:r>
        <w:br/>
        <w:t>Der sanften Ruh ich auch begehr,</w:t>
      </w:r>
      <w:r>
        <w:br/>
        <w:t xml:space="preserve">So bitt ich, mir </w:t>
      </w:r>
      <w:proofErr w:type="spellStart"/>
      <w:r>
        <w:t>dieselb</w:t>
      </w:r>
      <w:proofErr w:type="spellEnd"/>
      <w:r>
        <w:t xml:space="preserve"> gewähr.</w:t>
      </w:r>
    </w:p>
    <w:p w14:paraId="375E8939" w14:textId="77777777" w:rsidR="00B66BD5" w:rsidRDefault="00B66BD5" w:rsidP="00254FF5">
      <w:pPr>
        <w:pStyle w:val="StandardWeb"/>
        <w:spacing w:before="0" w:beforeAutospacing="0" w:after="150" w:afterAutospacing="0"/>
      </w:pPr>
      <w:r>
        <w:t xml:space="preserve">Wenn ich </w:t>
      </w:r>
      <w:proofErr w:type="spellStart"/>
      <w:r>
        <w:t>werd</w:t>
      </w:r>
      <w:proofErr w:type="spellEnd"/>
      <w:r>
        <w:t xml:space="preserve"> ausgeruhet </w:t>
      </w:r>
      <w:proofErr w:type="spellStart"/>
      <w:r>
        <w:t>han</w:t>
      </w:r>
      <w:proofErr w:type="spellEnd"/>
      <w:r>
        <w:t>,</w:t>
      </w:r>
      <w:r>
        <w:br/>
        <w:t>So geht mein Arbeit wieder an;</w:t>
      </w:r>
      <w:r>
        <w:br/>
        <w:t xml:space="preserve">Das treib ich, weil </w:t>
      </w:r>
      <w:proofErr w:type="spellStart"/>
      <w:r>
        <w:t>dirs</w:t>
      </w:r>
      <w:proofErr w:type="spellEnd"/>
      <w:r>
        <w:t xml:space="preserve"> so gefällt,</w:t>
      </w:r>
      <w:r>
        <w:br/>
        <w:t>So lang ich leb auf dieser Welt.</w:t>
      </w:r>
    </w:p>
    <w:p w14:paraId="42EC799E" w14:textId="77777777" w:rsidR="005564C4" w:rsidRDefault="005564C4">
      <w:pPr>
        <w:spacing w:after="0" w:line="240" w:lineRule="auto"/>
        <w:rPr>
          <w:rFonts w:eastAsia="Times New Roman"/>
          <w:b/>
          <w:bCs/>
          <w:color w:val="000000"/>
          <w:kern w:val="36"/>
          <w:sz w:val="36"/>
          <w:szCs w:val="48"/>
          <w:lang w:eastAsia="de-DE"/>
        </w:rPr>
      </w:pPr>
      <w:r>
        <w:br w:type="page"/>
      </w:r>
    </w:p>
    <w:p w14:paraId="6716D4A0" w14:textId="4D2FEEE4" w:rsidR="00254FF5" w:rsidRDefault="00254FF5" w:rsidP="00254FF5">
      <w:pPr>
        <w:pStyle w:val="berschrift1"/>
      </w:pPr>
      <w:r w:rsidRPr="00254FF5">
        <w:t>Berger, Johann Wilhelm – Mein Auge wacht</w:t>
      </w:r>
    </w:p>
    <w:p w14:paraId="71E7D94F" w14:textId="77777777" w:rsidR="00254FF5" w:rsidRDefault="00254FF5" w:rsidP="00254FF5">
      <w:pPr>
        <w:pStyle w:val="StandardWeb"/>
        <w:spacing w:before="0" w:beforeAutospacing="0" w:after="150" w:afterAutospacing="0"/>
      </w:pPr>
      <w:r>
        <w:t>1. Mein Auge wacht</w:t>
      </w:r>
      <w:r>
        <w:br/>
        <w:t>noch in der stillen Nacht;</w:t>
      </w:r>
      <w:r>
        <w:br/>
        <w:t>drum ist mein Herz bedacht,</w:t>
      </w:r>
      <w:r>
        <w:br/>
        <w:t>dich, Herr, zu loben.</w:t>
      </w:r>
      <w:r>
        <w:br/>
        <w:t>Ach schenk es mir,</w:t>
      </w:r>
      <w:r>
        <w:br/>
        <w:t>froh zu lobsingen dir</w:t>
      </w:r>
      <w:r>
        <w:br/>
        <w:t>mit deinen Kindern hier</w:t>
      </w:r>
      <w:r>
        <w:br/>
        <w:t>und Engeln droben!</w:t>
      </w:r>
    </w:p>
    <w:p w14:paraId="6688AE13" w14:textId="77777777" w:rsidR="00254FF5" w:rsidRDefault="00254FF5" w:rsidP="00254FF5">
      <w:pPr>
        <w:pStyle w:val="StandardWeb"/>
        <w:spacing w:before="0" w:beforeAutospacing="0" w:after="150" w:afterAutospacing="0"/>
      </w:pPr>
      <w:r>
        <w:t>2. Die stille Zeit</w:t>
      </w:r>
      <w:r>
        <w:br/>
        <w:t>sei, Jesu, dir geweiht!</w:t>
      </w:r>
      <w:r>
        <w:br/>
        <w:t>Nichts soll die Einsamkeit</w:t>
      </w:r>
      <w:r>
        <w:br/>
        <w:t>mit dir entweihen.</w:t>
      </w:r>
      <w:r>
        <w:br/>
        <w:t>Schließ selber du</w:t>
      </w:r>
      <w:r>
        <w:br/>
        <w:t>mein Herz vor allem zu,</w:t>
      </w:r>
      <w:r>
        <w:br/>
        <w:t>damit es sich in Ruh</w:t>
      </w:r>
      <w:r>
        <w:br/>
        <w:t>mag in dir freuen.</w:t>
      </w:r>
    </w:p>
    <w:p w14:paraId="248AEAD7" w14:textId="77777777" w:rsidR="00254FF5" w:rsidRDefault="00254FF5" w:rsidP="00254FF5">
      <w:pPr>
        <w:pStyle w:val="StandardWeb"/>
        <w:spacing w:before="0" w:beforeAutospacing="0" w:after="150" w:afterAutospacing="0"/>
      </w:pPr>
      <w:r>
        <w:t>3. Wie preis ich dich,</w:t>
      </w:r>
      <w:r>
        <w:br/>
        <w:t>mein Jesu, dass du mich</w:t>
      </w:r>
      <w:r>
        <w:br/>
        <w:t>aus Gnaden kräftiglich</w:t>
      </w:r>
      <w:r>
        <w:br/>
        <w:t>zu dir gezogen!</w:t>
      </w:r>
      <w:r>
        <w:br/>
        <w:t>Ach hätte doch</w:t>
      </w:r>
      <w:r>
        <w:br/>
        <w:t xml:space="preserve">mit </w:t>
      </w:r>
      <w:proofErr w:type="spellStart"/>
      <w:r>
        <w:t>größrer</w:t>
      </w:r>
      <w:proofErr w:type="spellEnd"/>
      <w:r>
        <w:t xml:space="preserve"> Treue noch</w:t>
      </w:r>
      <w:r>
        <w:br/>
        <w:t>sich deinem sanften Joch</w:t>
      </w:r>
      <w:r>
        <w:br/>
        <w:t>mein Herz gebogen!</w:t>
      </w:r>
    </w:p>
    <w:p w14:paraId="00600F14" w14:textId="77777777" w:rsidR="00254FF5" w:rsidRDefault="00254FF5" w:rsidP="00254FF5">
      <w:pPr>
        <w:pStyle w:val="StandardWeb"/>
        <w:spacing w:before="0" w:beforeAutospacing="0" w:after="150" w:afterAutospacing="0"/>
      </w:pPr>
      <w:r>
        <w:t>4. Es schmerzt mich tief,</w:t>
      </w:r>
      <w:r>
        <w:br/>
        <w:t>daß, seit dein Geist mich rief,</w:t>
      </w:r>
      <w:r>
        <w:br/>
        <w:t>ich dir noch erst entlief</w:t>
      </w:r>
      <w:r>
        <w:br/>
        <w:t>durch Reiz der Sünden.</w:t>
      </w:r>
      <w:r>
        <w:br/>
        <w:t>Mein treuer Hirt,</w:t>
      </w:r>
      <w:r>
        <w:br/>
        <w:t>wie war ich oft verwirrt</w:t>
      </w:r>
      <w:r>
        <w:br/>
        <w:t>und konnte, wie verirrt,</w:t>
      </w:r>
      <w:r>
        <w:br/>
        <w:t>die Ruh nicht finden.</w:t>
      </w:r>
    </w:p>
    <w:p w14:paraId="002F24FF" w14:textId="77777777" w:rsidR="00254FF5" w:rsidRDefault="00254FF5" w:rsidP="00254FF5">
      <w:pPr>
        <w:pStyle w:val="StandardWeb"/>
        <w:spacing w:before="0" w:beforeAutospacing="0" w:after="150" w:afterAutospacing="0"/>
      </w:pPr>
      <w:r>
        <w:t>5. Doch deine Hand</w:t>
      </w:r>
      <w:r>
        <w:br/>
        <w:t>war nicht von mir gewandt,</w:t>
      </w:r>
      <w:r>
        <w:br/>
        <w:t>sie zog mich durch das Band</w:t>
      </w:r>
      <w:r>
        <w:br/>
        <w:t>der Liebe wieder.</w:t>
      </w:r>
      <w:r>
        <w:br/>
        <w:t>Dein Gnadenlicht</w:t>
      </w:r>
      <w:r>
        <w:br/>
        <w:t>verließ den Sünder nicht,</w:t>
      </w:r>
      <w:r>
        <w:br/>
        <w:t>dein holdes Angesicht</w:t>
      </w:r>
      <w:r>
        <w:br/>
        <w:t>sah auf mich nieder.</w:t>
      </w:r>
    </w:p>
    <w:p w14:paraId="2BAAFCFE" w14:textId="77777777" w:rsidR="00254FF5" w:rsidRDefault="00254FF5" w:rsidP="00254FF5">
      <w:pPr>
        <w:pStyle w:val="StandardWeb"/>
        <w:spacing w:before="0" w:beforeAutospacing="0" w:after="150" w:afterAutospacing="0"/>
      </w:pPr>
      <w:r>
        <w:t>6. Du riefst – ich kam,</w:t>
      </w:r>
      <w:r>
        <w:br/>
        <w:t>gebeugt und voller Scham;</w:t>
      </w:r>
      <w:r>
        <w:br/>
        <w:t>dein Vaterherze nahm</w:t>
      </w:r>
      <w:r>
        <w:br/>
        <w:t>mich auf voll Liebe.</w:t>
      </w:r>
      <w:r>
        <w:br/>
        <w:t>Da schmolz mein Herz</w:t>
      </w:r>
      <w:r>
        <w:br/>
        <w:t>in reuevollem Schmerz;</w:t>
      </w:r>
      <w:r>
        <w:br/>
        <w:t>du zogst es himmelwärts</w:t>
      </w:r>
      <w:r>
        <w:br/>
        <w:t>im Liebestriebe.</w:t>
      </w:r>
    </w:p>
    <w:p w14:paraId="59B86085" w14:textId="77777777" w:rsidR="00254FF5" w:rsidRDefault="00254FF5" w:rsidP="00254FF5">
      <w:pPr>
        <w:pStyle w:val="StandardWeb"/>
        <w:spacing w:before="0" w:beforeAutospacing="0" w:after="150" w:afterAutospacing="0"/>
      </w:pPr>
      <w:r>
        <w:t>7. O Gott voll Huld,</w:t>
      </w:r>
      <w:r>
        <w:br/>
        <w:t>du trägst mich mit Geduld,</w:t>
      </w:r>
      <w:r>
        <w:br/>
        <w:t>vergabst so oft die Schuld,</w:t>
      </w:r>
      <w:r>
        <w:br/>
        <w:t>als ich dich flehte;</w:t>
      </w:r>
      <w:r>
        <w:br/>
        <w:t>und dann sprachst du</w:t>
      </w:r>
      <w:r>
        <w:br/>
        <w:t>mir wieder freundlich zu</w:t>
      </w:r>
      <w:r>
        <w:br/>
        <w:t>und schenktest süße Ruh</w:t>
      </w:r>
      <w:r>
        <w:br/>
        <w:t>mir im Gebete.</w:t>
      </w:r>
    </w:p>
    <w:p w14:paraId="115BB4B6" w14:textId="77777777" w:rsidR="00254FF5" w:rsidRDefault="00254FF5" w:rsidP="00254FF5">
      <w:pPr>
        <w:pStyle w:val="StandardWeb"/>
        <w:spacing w:before="0" w:beforeAutospacing="0" w:after="150" w:afterAutospacing="0"/>
      </w:pPr>
      <w:r>
        <w:t>8. Herr, ich bin dein</w:t>
      </w:r>
      <w:r>
        <w:br/>
        <w:t>und will es ewig sein;</w:t>
      </w:r>
      <w:r>
        <w:br/>
        <w:t>ach zieh mich ganz hinein,</w:t>
      </w:r>
      <w:r>
        <w:br/>
        <w:t>dass ich nicht wanke!</w:t>
      </w:r>
      <w:r>
        <w:br/>
        <w:t>Wann kommt die Zeit,</w:t>
      </w:r>
      <w:r>
        <w:br/>
        <w:t>dass ich dir ganz geweiht,</w:t>
      </w:r>
      <w:r>
        <w:br/>
        <w:t xml:space="preserve">in </w:t>
      </w:r>
      <w:proofErr w:type="spellStart"/>
      <w:r>
        <w:t>heilgem</w:t>
      </w:r>
      <w:proofErr w:type="spellEnd"/>
      <w:r>
        <w:t xml:space="preserve"> Schmuck bereit,</w:t>
      </w:r>
      <w:r>
        <w:br/>
        <w:t>als Sieger danke?</w:t>
      </w:r>
    </w:p>
    <w:p w14:paraId="06305295" w14:textId="77777777" w:rsidR="00254FF5" w:rsidRDefault="00254FF5" w:rsidP="00254FF5">
      <w:pPr>
        <w:pStyle w:val="StandardWeb"/>
        <w:spacing w:before="0" w:beforeAutospacing="0" w:after="150" w:afterAutospacing="0"/>
      </w:pPr>
      <w:r>
        <w:t>9. Doch deine Gnad,</w:t>
      </w:r>
      <w:r>
        <w:br/>
        <w:t>die angefangen hat,</w:t>
      </w:r>
      <w:r>
        <w:br/>
        <w:t>wird auch nach deinem Rat</w:t>
      </w:r>
      <w:r>
        <w:br/>
        <w:t>das Werk vollenden.</w:t>
      </w:r>
      <w:r>
        <w:br/>
        <w:t>Ich trau es dir.</w:t>
      </w:r>
      <w:r>
        <w:br/>
        <w:t>Ach stärk den Glauben mir;</w:t>
      </w:r>
      <w:r>
        <w:br/>
        <w:t>dann laß ich für und für</w:t>
      </w:r>
      <w:r>
        <w:br/>
        <w:t>mich deinen Händen.</w:t>
      </w:r>
    </w:p>
    <w:p w14:paraId="06DCD4E8" w14:textId="77777777" w:rsidR="00254FF5" w:rsidRDefault="00254FF5" w:rsidP="00254FF5">
      <w:pPr>
        <w:pStyle w:val="StandardWeb"/>
        <w:spacing w:before="0" w:beforeAutospacing="0" w:after="150" w:afterAutospacing="0"/>
      </w:pPr>
      <w:r>
        <w:t>10. Mein einzig Gut,</w:t>
      </w:r>
      <w:r>
        <w:br/>
        <w:t>in dem mein Sehnen ruht,</w:t>
      </w:r>
      <w:r>
        <w:br/>
        <w:t>du machst mich wohlgemut</w:t>
      </w:r>
      <w:r>
        <w:br/>
        <w:t>in deiner Liebe.</w:t>
      </w:r>
      <w:r>
        <w:br/>
        <w:t>O fache dann</w:t>
      </w:r>
      <w:r>
        <w:br/>
        <w:t>das Fünklein stärker an,</w:t>
      </w:r>
      <w:r>
        <w:br/>
        <w:t>daß ich dich lieben kann</w:t>
      </w:r>
      <w:r>
        <w:br/>
        <w:t>mit vollem Triebe!</w:t>
      </w:r>
    </w:p>
    <w:p w14:paraId="60E0734A" w14:textId="77777777" w:rsidR="00254FF5" w:rsidRDefault="00254FF5" w:rsidP="00254FF5">
      <w:pPr>
        <w:pStyle w:val="StandardWeb"/>
        <w:spacing w:before="0" w:beforeAutospacing="0" w:after="150" w:afterAutospacing="0"/>
      </w:pPr>
      <w:r>
        <w:t>11. Im Sturm der Welt</w:t>
      </w:r>
      <w:r>
        <w:br/>
        <w:t>sei du mein heimlich Zelt,</w:t>
      </w:r>
      <w:r>
        <w:br/>
        <w:t>der Anker, der mich hält,</w:t>
      </w:r>
      <w:r>
        <w:br/>
        <w:t>wenn alles zaget.</w:t>
      </w:r>
      <w:r>
        <w:br/>
        <w:t>In Not und Pein</w:t>
      </w:r>
      <w:r>
        <w:br/>
        <w:t>nimm mich, o Liebe, ein;</w:t>
      </w:r>
      <w:r>
        <w:br/>
        <w:t>so harr ich kindlich dein,</w:t>
      </w:r>
      <w:r>
        <w:br/>
        <w:t>bis dass es taget.</w:t>
      </w:r>
    </w:p>
    <w:p w14:paraId="1DB3C1C4" w14:textId="77777777" w:rsidR="00254FF5" w:rsidRDefault="00254FF5" w:rsidP="00254FF5">
      <w:pPr>
        <w:pStyle w:val="StandardWeb"/>
        <w:spacing w:before="0" w:beforeAutospacing="0" w:after="150" w:afterAutospacing="0"/>
      </w:pPr>
      <w:r>
        <w:t>12. Preis, Lob und Ehr</w:t>
      </w:r>
      <w:r>
        <w:br/>
        <w:t>sei dir je mehr und mehr,</w:t>
      </w:r>
      <w:r>
        <w:br/>
        <w:t>Jehova hoch und hehr,</w:t>
      </w:r>
      <w:r>
        <w:br/>
        <w:t>in Jesu Namen,</w:t>
      </w:r>
      <w:r>
        <w:br/>
        <w:t>im Staube hie,</w:t>
      </w:r>
      <w:r>
        <w:br/>
        <w:t>oft unter Streit und Müh,</w:t>
      </w:r>
      <w:r>
        <w:br/>
        <w:t>und einst in Harmonie</w:t>
      </w:r>
      <w:r>
        <w:br/>
        <w:t>der Engel. Amen.</w:t>
      </w:r>
    </w:p>
    <w:p w14:paraId="4CCC51AA" w14:textId="77777777" w:rsidR="005564C4" w:rsidRDefault="005564C4">
      <w:pPr>
        <w:spacing w:after="0" w:line="240" w:lineRule="auto"/>
        <w:rPr>
          <w:rFonts w:eastAsia="Times New Roman"/>
          <w:b/>
          <w:bCs/>
          <w:color w:val="000000"/>
          <w:kern w:val="36"/>
          <w:sz w:val="36"/>
          <w:szCs w:val="48"/>
          <w:lang w:eastAsia="de-DE"/>
        </w:rPr>
      </w:pPr>
      <w:r>
        <w:br w:type="page"/>
      </w:r>
    </w:p>
    <w:p w14:paraId="59103F58" w14:textId="0502859B" w:rsidR="0097574E" w:rsidRDefault="0097574E" w:rsidP="0097574E">
      <w:pPr>
        <w:pStyle w:val="berschrift1"/>
      </w:pPr>
      <w:r w:rsidRPr="0097574E">
        <w:t>Böhmische Brüder – Die Nacht ist kommen</w:t>
      </w:r>
    </w:p>
    <w:p w14:paraId="5F5B0588" w14:textId="77777777" w:rsidR="0097574E" w:rsidRDefault="0097574E" w:rsidP="0097574E">
      <w:pPr>
        <w:pStyle w:val="StandardWeb"/>
        <w:spacing w:before="0" w:beforeAutospacing="0" w:after="150" w:afterAutospacing="0"/>
      </w:pPr>
      <w:r>
        <w:t xml:space="preserve">Die Nacht ist </w:t>
      </w:r>
      <w:proofErr w:type="spellStart"/>
      <w:r>
        <w:t>komen</w:t>
      </w:r>
      <w:proofErr w:type="spellEnd"/>
      <w:r>
        <w:t>,</w:t>
      </w:r>
      <w:r>
        <w:br/>
      </w:r>
      <w:proofErr w:type="spellStart"/>
      <w:r>
        <w:t>drinn</w:t>
      </w:r>
      <w:proofErr w:type="spellEnd"/>
      <w:r>
        <w:t xml:space="preserve"> wir </w:t>
      </w:r>
      <w:proofErr w:type="spellStart"/>
      <w:r>
        <w:t>rugen</w:t>
      </w:r>
      <w:proofErr w:type="spellEnd"/>
      <w:r>
        <w:t xml:space="preserve"> sollen:</w:t>
      </w:r>
      <w:r>
        <w:br/>
        <w:t xml:space="preserve">Gott </w:t>
      </w:r>
      <w:proofErr w:type="spellStart"/>
      <w:r>
        <w:t>walts</w:t>
      </w:r>
      <w:proofErr w:type="spellEnd"/>
      <w:r>
        <w:t xml:space="preserve"> zu frommen</w:t>
      </w:r>
      <w:r>
        <w:br/>
        <w:t xml:space="preserve">nach </w:t>
      </w:r>
      <w:proofErr w:type="spellStart"/>
      <w:r>
        <w:t>seim</w:t>
      </w:r>
      <w:proofErr w:type="spellEnd"/>
      <w:r>
        <w:t xml:space="preserve"> </w:t>
      </w:r>
      <w:proofErr w:type="spellStart"/>
      <w:r>
        <w:t>wolgefallen</w:t>
      </w:r>
      <w:proofErr w:type="spellEnd"/>
      <w:r>
        <w:t>,</w:t>
      </w:r>
      <w:r>
        <w:br/>
        <w:t>Das wir uns legen</w:t>
      </w:r>
      <w:r>
        <w:br/>
        <w:t xml:space="preserve">in </w:t>
      </w:r>
      <w:proofErr w:type="spellStart"/>
      <w:r>
        <w:t>seim</w:t>
      </w:r>
      <w:proofErr w:type="spellEnd"/>
      <w:r>
        <w:t xml:space="preserve"> gleit und </w:t>
      </w:r>
      <w:proofErr w:type="spellStart"/>
      <w:r>
        <w:t>segen</w:t>
      </w:r>
      <w:proofErr w:type="spellEnd"/>
      <w:r>
        <w:br/>
        <w:t>durch sein zupflegen!</w:t>
      </w:r>
    </w:p>
    <w:p w14:paraId="41F02832" w14:textId="77777777" w:rsidR="0097574E" w:rsidRDefault="0097574E" w:rsidP="0097574E">
      <w:pPr>
        <w:pStyle w:val="StandardWeb"/>
        <w:spacing w:before="0" w:beforeAutospacing="0" w:after="150" w:afterAutospacing="0"/>
      </w:pPr>
      <w:r>
        <w:t>Treib, Herr, von uns fern</w:t>
      </w:r>
      <w:r>
        <w:br/>
        <w:t>die unreine Geister!</w:t>
      </w:r>
      <w:r>
        <w:br/>
        <w:t>Halt die nachtwach gern,</w:t>
      </w:r>
      <w:r>
        <w:br/>
        <w:t xml:space="preserve">sey </w:t>
      </w:r>
      <w:proofErr w:type="spellStart"/>
      <w:r>
        <w:t>selbs</w:t>
      </w:r>
      <w:proofErr w:type="spellEnd"/>
      <w:r>
        <w:t xml:space="preserve"> unser Schutzherr!</w:t>
      </w:r>
      <w:r>
        <w:br/>
        <w:t xml:space="preserve">Schirm </w:t>
      </w:r>
      <w:proofErr w:type="spellStart"/>
      <w:r>
        <w:t>beid</w:t>
      </w:r>
      <w:proofErr w:type="spellEnd"/>
      <w:r>
        <w:t xml:space="preserve">, leib und </w:t>
      </w:r>
      <w:proofErr w:type="spellStart"/>
      <w:r>
        <w:t>seel</w:t>
      </w:r>
      <w:proofErr w:type="spellEnd"/>
      <w:r>
        <w:t>,</w:t>
      </w:r>
      <w:r>
        <w:br/>
        <w:t xml:space="preserve">unter deine </w:t>
      </w:r>
      <w:proofErr w:type="spellStart"/>
      <w:r>
        <w:t>flügel</w:t>
      </w:r>
      <w:proofErr w:type="spellEnd"/>
      <w:r>
        <w:t>,</w:t>
      </w:r>
      <w:r>
        <w:br/>
        <w:t>send uns dein Engel!</w:t>
      </w:r>
    </w:p>
    <w:p w14:paraId="3542CE52" w14:textId="77777777" w:rsidR="0097574E" w:rsidRDefault="0097574E" w:rsidP="0097574E">
      <w:pPr>
        <w:pStyle w:val="StandardWeb"/>
        <w:spacing w:before="0" w:beforeAutospacing="0" w:after="150" w:afterAutospacing="0"/>
      </w:pPr>
      <w:r>
        <w:t xml:space="preserve">Las uns </w:t>
      </w:r>
      <w:proofErr w:type="spellStart"/>
      <w:r>
        <w:t>einschlaffen</w:t>
      </w:r>
      <w:proofErr w:type="spellEnd"/>
      <w:r>
        <w:br/>
        <w:t xml:space="preserve">mit </w:t>
      </w:r>
      <w:proofErr w:type="spellStart"/>
      <w:r>
        <w:t>guden</w:t>
      </w:r>
      <w:proofErr w:type="spellEnd"/>
      <w:r>
        <w:t xml:space="preserve"> </w:t>
      </w:r>
      <w:proofErr w:type="spellStart"/>
      <w:r>
        <w:t>gedancken</w:t>
      </w:r>
      <w:proofErr w:type="spellEnd"/>
      <w:r>
        <w:t>,</w:t>
      </w:r>
      <w:r>
        <w:br/>
        <w:t xml:space="preserve">Frölich </w:t>
      </w:r>
      <w:proofErr w:type="spellStart"/>
      <w:r>
        <w:t>auffwachen</w:t>
      </w:r>
      <w:proofErr w:type="spellEnd"/>
      <w:r>
        <w:br/>
        <w:t xml:space="preserve">und von dir nicht </w:t>
      </w:r>
      <w:proofErr w:type="spellStart"/>
      <w:r>
        <w:t>wancken</w:t>
      </w:r>
      <w:proofErr w:type="spellEnd"/>
      <w:r>
        <w:t>!</w:t>
      </w:r>
      <w:r>
        <w:br/>
        <w:t xml:space="preserve">Las uns mit </w:t>
      </w:r>
      <w:proofErr w:type="spellStart"/>
      <w:r>
        <w:t>zuchten</w:t>
      </w:r>
      <w:proofErr w:type="spellEnd"/>
      <w:r>
        <w:br/>
        <w:t xml:space="preserve">unser thun und </w:t>
      </w:r>
      <w:proofErr w:type="spellStart"/>
      <w:r>
        <w:t>tichten</w:t>
      </w:r>
      <w:proofErr w:type="spellEnd"/>
      <w:r>
        <w:br/>
        <w:t xml:space="preserve">zu </w:t>
      </w:r>
      <w:proofErr w:type="spellStart"/>
      <w:r>
        <w:t>deim</w:t>
      </w:r>
      <w:proofErr w:type="spellEnd"/>
      <w:r>
        <w:t xml:space="preserve"> preis richten!</w:t>
      </w:r>
    </w:p>
    <w:p w14:paraId="5EF1F68E" w14:textId="77777777" w:rsidR="0097574E" w:rsidRDefault="0097574E" w:rsidP="0097574E">
      <w:pPr>
        <w:pStyle w:val="StandardWeb"/>
        <w:spacing w:before="0" w:beforeAutospacing="0" w:after="150" w:afterAutospacing="0"/>
      </w:pPr>
      <w:r>
        <w:t xml:space="preserve">Pfleg auch der </w:t>
      </w:r>
      <w:proofErr w:type="spellStart"/>
      <w:r>
        <w:t>krancken</w:t>
      </w:r>
      <w:proofErr w:type="spellEnd"/>
      <w:r>
        <w:br/>
        <w:t>durch deinen Geliebten!</w:t>
      </w:r>
      <w:r>
        <w:br/>
      </w:r>
      <w:proofErr w:type="spellStart"/>
      <w:r>
        <w:t>Hilff</w:t>
      </w:r>
      <w:proofErr w:type="spellEnd"/>
      <w:r>
        <w:t xml:space="preserve"> den </w:t>
      </w:r>
      <w:proofErr w:type="spellStart"/>
      <w:r>
        <w:t>gefangnen</w:t>
      </w:r>
      <w:proofErr w:type="spellEnd"/>
      <w:r>
        <w:t>,</w:t>
      </w:r>
      <w:r>
        <w:br/>
        <w:t>tröste die betrübten!</w:t>
      </w:r>
      <w:r>
        <w:br/>
        <w:t xml:space="preserve">Pfleg auch der </w:t>
      </w:r>
      <w:proofErr w:type="spellStart"/>
      <w:r>
        <w:t>kinder</w:t>
      </w:r>
      <w:proofErr w:type="spellEnd"/>
      <w:r>
        <w:t>,</w:t>
      </w:r>
      <w:r>
        <w:br/>
        <w:t xml:space="preserve">sey </w:t>
      </w:r>
      <w:proofErr w:type="spellStart"/>
      <w:r>
        <w:t>selbs</w:t>
      </w:r>
      <w:proofErr w:type="spellEnd"/>
      <w:r>
        <w:t xml:space="preserve"> </w:t>
      </w:r>
      <w:proofErr w:type="spellStart"/>
      <w:r>
        <w:t>jr</w:t>
      </w:r>
      <w:proofErr w:type="spellEnd"/>
      <w:r>
        <w:t xml:space="preserve"> </w:t>
      </w:r>
      <w:proofErr w:type="spellStart"/>
      <w:r>
        <w:t>Fürmünder</w:t>
      </w:r>
      <w:proofErr w:type="spellEnd"/>
      <w:r>
        <w:t>,</w:t>
      </w:r>
      <w:r>
        <w:br/>
        <w:t xml:space="preserve">des Feinds </w:t>
      </w:r>
      <w:proofErr w:type="spellStart"/>
      <w:r>
        <w:t>neid</w:t>
      </w:r>
      <w:proofErr w:type="spellEnd"/>
      <w:r>
        <w:t xml:space="preserve"> </w:t>
      </w:r>
      <w:proofErr w:type="spellStart"/>
      <w:r>
        <w:t>hinder</w:t>
      </w:r>
      <w:proofErr w:type="spellEnd"/>
      <w:r>
        <w:t>!</w:t>
      </w:r>
    </w:p>
    <w:p w14:paraId="038C8C77" w14:textId="77777777" w:rsidR="0097574E" w:rsidRDefault="0097574E" w:rsidP="0097574E">
      <w:pPr>
        <w:pStyle w:val="StandardWeb"/>
        <w:spacing w:before="0" w:beforeAutospacing="0" w:after="150" w:afterAutospacing="0"/>
      </w:pPr>
      <w:r>
        <w:t>Vater, dein Name</w:t>
      </w:r>
      <w:r>
        <w:br/>
      </w:r>
      <w:proofErr w:type="spellStart"/>
      <w:r>
        <w:t>werd</w:t>
      </w:r>
      <w:proofErr w:type="spellEnd"/>
      <w:r>
        <w:t xml:space="preserve"> von uns </w:t>
      </w:r>
      <w:proofErr w:type="spellStart"/>
      <w:r>
        <w:t>gepreiset</w:t>
      </w:r>
      <w:proofErr w:type="spellEnd"/>
      <w:r>
        <w:t>!</w:t>
      </w:r>
      <w:r>
        <w:br/>
        <w:t xml:space="preserve">Dein Reich </w:t>
      </w:r>
      <w:proofErr w:type="spellStart"/>
      <w:r>
        <w:t>zukome</w:t>
      </w:r>
      <w:proofErr w:type="spellEnd"/>
      <w:r>
        <w:t>,</w:t>
      </w:r>
      <w:r>
        <w:br/>
        <w:t xml:space="preserve">dein Will </w:t>
      </w:r>
      <w:proofErr w:type="spellStart"/>
      <w:r>
        <w:t>werd</w:t>
      </w:r>
      <w:proofErr w:type="spellEnd"/>
      <w:r>
        <w:t xml:space="preserve"> beweiset!</w:t>
      </w:r>
      <w:r>
        <w:br/>
        <w:t>Frist unser Leben,</w:t>
      </w:r>
      <w:r>
        <w:br/>
        <w:t>wollst die Schuld vergeben,</w:t>
      </w:r>
      <w:r>
        <w:br/>
        <w:t>erlös uns, amen!</w:t>
      </w:r>
    </w:p>
    <w:p w14:paraId="3ED37A23" w14:textId="77777777" w:rsidR="005564C4" w:rsidRDefault="005564C4">
      <w:pPr>
        <w:spacing w:after="0" w:line="240" w:lineRule="auto"/>
        <w:rPr>
          <w:rFonts w:eastAsia="Times New Roman"/>
          <w:b/>
          <w:bCs/>
          <w:color w:val="000000"/>
          <w:kern w:val="36"/>
          <w:sz w:val="36"/>
          <w:szCs w:val="48"/>
          <w:lang w:eastAsia="de-DE"/>
        </w:rPr>
      </w:pPr>
      <w:r>
        <w:br w:type="page"/>
      </w:r>
    </w:p>
    <w:p w14:paraId="2874318A" w14:textId="5565D61A" w:rsidR="008748C7" w:rsidRDefault="008748C7" w:rsidP="008748C7">
      <w:pPr>
        <w:pStyle w:val="berschrift1"/>
      </w:pPr>
      <w:r w:rsidRPr="008748C7">
        <w:t>Claudius, Matthias – Das schöne große Taggestirne</w:t>
      </w:r>
    </w:p>
    <w:p w14:paraId="0C9D404C" w14:textId="77777777" w:rsidR="008748C7" w:rsidRDefault="008748C7" w:rsidP="008748C7">
      <w:pPr>
        <w:pStyle w:val="StandardWeb"/>
        <w:spacing w:before="0" w:beforeAutospacing="0" w:after="150" w:afterAutospacing="0"/>
      </w:pPr>
      <w:r>
        <w:t>Das schöne große Taggestirne</w:t>
      </w:r>
      <w:r>
        <w:br/>
        <w:t>Vollendet seinen Lauf;</w:t>
      </w:r>
      <w:r>
        <w:br/>
        <w:t>Komm wisch den Schweiß mir von der Stirne,</w:t>
      </w:r>
      <w:r>
        <w:br/>
        <w:t>Lieb Weib, und denn tisch auf!</w:t>
      </w:r>
    </w:p>
    <w:p w14:paraId="07B849D4" w14:textId="77777777" w:rsidR="008748C7" w:rsidRDefault="008748C7" w:rsidP="008748C7">
      <w:pPr>
        <w:pStyle w:val="StandardWeb"/>
        <w:spacing w:before="0" w:beforeAutospacing="0" w:after="150" w:afterAutospacing="0"/>
      </w:pPr>
      <w:r>
        <w:t>2. Kannst hier nur auf der Erde decken,</w:t>
      </w:r>
      <w:r>
        <w:br/>
        <w:t>Hier unterm Apfelbaum;</w:t>
      </w:r>
      <w:r>
        <w:br/>
        <w:t>Da pflegt es abends gut zu schmecken,</w:t>
      </w:r>
      <w:r>
        <w:br/>
        <w:t>Und ist am besten Raum.</w:t>
      </w:r>
    </w:p>
    <w:p w14:paraId="43F4EF8E" w14:textId="77777777" w:rsidR="008748C7" w:rsidRDefault="008748C7" w:rsidP="008748C7">
      <w:pPr>
        <w:pStyle w:val="StandardWeb"/>
        <w:spacing w:before="0" w:beforeAutospacing="0" w:after="150" w:afterAutospacing="0"/>
      </w:pPr>
      <w:r>
        <w:t>3. Und rufe flugs die kleinen Gäste,</w:t>
      </w:r>
      <w:r>
        <w:br/>
        <w:t>Denn hör, mich hungert´s sehr;</w:t>
      </w:r>
      <w:r>
        <w:br/>
        <w:t>Bring auch den kleinsten aus dem Neste,</w:t>
      </w:r>
      <w:r>
        <w:br/>
        <w:t>Wenn er nicht schläft, mit her.</w:t>
      </w:r>
    </w:p>
    <w:p w14:paraId="2696F480" w14:textId="77777777" w:rsidR="008748C7" w:rsidRDefault="008748C7" w:rsidP="008748C7">
      <w:pPr>
        <w:pStyle w:val="StandardWeb"/>
        <w:spacing w:before="0" w:beforeAutospacing="0" w:after="150" w:afterAutospacing="0"/>
      </w:pPr>
      <w:r>
        <w:t>4. Dem König bringt man viel zu Tische;</w:t>
      </w:r>
      <w:r>
        <w:br/>
        <w:t>Er, wie die Rede geht,</w:t>
      </w:r>
      <w:r>
        <w:br/>
        <w:t xml:space="preserve">Hat alle Tage </w:t>
      </w:r>
      <w:proofErr w:type="spellStart"/>
      <w:r>
        <w:t>Fleich</w:t>
      </w:r>
      <w:proofErr w:type="spellEnd"/>
      <w:r>
        <w:t xml:space="preserve"> und Fische</w:t>
      </w:r>
      <w:r>
        <w:br/>
        <w:t xml:space="preserve">Und Panzen und </w:t>
      </w:r>
      <w:proofErr w:type="spellStart"/>
      <w:r>
        <w:t>Pastet</w:t>
      </w:r>
      <w:proofErr w:type="spellEnd"/>
      <w:r>
        <w:t>;</w:t>
      </w:r>
    </w:p>
    <w:p w14:paraId="082EAB25" w14:textId="77777777" w:rsidR="008748C7" w:rsidRDefault="008748C7" w:rsidP="008748C7">
      <w:pPr>
        <w:pStyle w:val="StandardWeb"/>
        <w:spacing w:before="0" w:beforeAutospacing="0" w:after="150" w:afterAutospacing="0"/>
      </w:pPr>
      <w:r>
        <w:t>5. Und ist ein eigner Mann erlesen,</w:t>
      </w:r>
      <w:r>
        <w:br/>
        <w:t>Von andrer Arbeit frei,</w:t>
      </w:r>
      <w:r>
        <w:br/>
        <w:t>Der ordert ihm sein Tafelwesen</w:t>
      </w:r>
      <w:r>
        <w:br/>
        <w:t>Und präsidiert dabei.</w:t>
      </w:r>
    </w:p>
    <w:p w14:paraId="0168595A" w14:textId="77777777" w:rsidR="008748C7" w:rsidRDefault="008748C7" w:rsidP="008748C7">
      <w:pPr>
        <w:pStyle w:val="StandardWeb"/>
        <w:spacing w:before="0" w:beforeAutospacing="0" w:after="150" w:afterAutospacing="0"/>
      </w:pPr>
      <w:r>
        <w:t>6. Gott laß ihm alles wohl gedeihen!</w:t>
      </w:r>
      <w:r>
        <w:br/>
        <w:t>Er hat auch viel zu tun,</w:t>
      </w:r>
      <w:r>
        <w:br/>
        <w:t>Und muß sich Tag und Nacht kasteien,</w:t>
      </w:r>
      <w:r>
        <w:br/>
        <w:t>Daß wir in Frieden ruhn.</w:t>
      </w:r>
    </w:p>
    <w:p w14:paraId="1B3879EF" w14:textId="77777777" w:rsidR="008748C7" w:rsidRDefault="008748C7" w:rsidP="008748C7">
      <w:pPr>
        <w:pStyle w:val="StandardWeb"/>
        <w:spacing w:before="0" w:beforeAutospacing="0" w:after="150" w:afterAutospacing="0"/>
      </w:pPr>
      <w:r>
        <w:t>7. Und haben wir nicht Herrenfutter;</w:t>
      </w:r>
      <w:r>
        <w:br/>
        <w:t>So haben wir doch Brot,</w:t>
      </w:r>
      <w:r>
        <w:br/>
        <w:t>Und schöne, frische, reine Butter,</w:t>
      </w:r>
      <w:r>
        <w:br/>
        <w:t>Und Milch, was denn für Not?</w:t>
      </w:r>
    </w:p>
    <w:p w14:paraId="60AA8E0E" w14:textId="77777777" w:rsidR="008748C7" w:rsidRDefault="008748C7" w:rsidP="008748C7">
      <w:pPr>
        <w:pStyle w:val="StandardWeb"/>
        <w:spacing w:before="0" w:beforeAutospacing="0" w:after="150" w:afterAutospacing="0"/>
      </w:pPr>
      <w:r>
        <w:t>8. Das ist genug für Bauersleute,</w:t>
      </w:r>
      <w:r>
        <w:br/>
        <w:t>Wir danken Gott dafür,</w:t>
      </w:r>
      <w:r>
        <w:br/>
        <w:t>Und halten offne Tafel heute</w:t>
      </w:r>
      <w:r>
        <w:br/>
        <w:t>Vor allen Sternen hier.</w:t>
      </w:r>
    </w:p>
    <w:p w14:paraId="0A189854" w14:textId="77777777" w:rsidR="008748C7" w:rsidRDefault="008748C7" w:rsidP="008748C7">
      <w:pPr>
        <w:pStyle w:val="StandardWeb"/>
        <w:spacing w:before="0" w:beforeAutospacing="0" w:after="150" w:afterAutospacing="0"/>
      </w:pPr>
      <w:r>
        <w:t>9. Es präsidiert bei unserm Mahle</w:t>
      </w:r>
      <w:r>
        <w:br/>
        <w:t>Der Mond, so silberrein!</w:t>
      </w:r>
      <w:r>
        <w:br/>
        <w:t>Und kuckt von oben in die Schale</w:t>
      </w:r>
      <w:r>
        <w:br/>
        <w:t xml:space="preserve">Und tut den Segen </w:t>
      </w:r>
      <w:proofErr w:type="spellStart"/>
      <w:r>
        <w:t>h´nein</w:t>
      </w:r>
      <w:proofErr w:type="spellEnd"/>
      <w:r>
        <w:t>.</w:t>
      </w:r>
    </w:p>
    <w:p w14:paraId="6C98733A" w14:textId="77777777" w:rsidR="008748C7" w:rsidRDefault="008748C7" w:rsidP="008748C7">
      <w:pPr>
        <w:pStyle w:val="StandardWeb"/>
        <w:spacing w:before="0" w:beforeAutospacing="0" w:after="150" w:afterAutospacing="0"/>
      </w:pPr>
      <w:r>
        <w:t xml:space="preserve">10. Nun Kinder esset, </w:t>
      </w:r>
      <w:proofErr w:type="spellStart"/>
      <w:r>
        <w:t>eßt</w:t>
      </w:r>
      <w:proofErr w:type="spellEnd"/>
      <w:r>
        <w:t xml:space="preserve"> mit Freuden,</w:t>
      </w:r>
      <w:r>
        <w:br/>
        <w:t xml:space="preserve">Und Gott </w:t>
      </w:r>
      <w:proofErr w:type="spellStart"/>
      <w:r>
        <w:t>gesegn</w:t>
      </w:r>
      <w:proofErr w:type="spellEnd"/>
      <w:r>
        <w:t xml:space="preserve"> es euch!</w:t>
      </w:r>
      <w:r>
        <w:br/>
        <w:t>Sieh, Mond! ich bin wohl zu beneiden,</w:t>
      </w:r>
      <w:r>
        <w:br/>
        <w:t>Bin glücklich und bin reich!</w:t>
      </w:r>
    </w:p>
    <w:p w14:paraId="1844F957" w14:textId="77777777" w:rsidR="008748C7" w:rsidRDefault="008748C7" w:rsidP="008748C7">
      <w:pPr>
        <w:pStyle w:val="berschrift1"/>
      </w:pPr>
      <w:r w:rsidRPr="008748C7">
        <w:t>Claudius, Matthias – Der Mond ist aufgegangen</w:t>
      </w:r>
    </w:p>
    <w:p w14:paraId="291E4A36" w14:textId="77777777" w:rsidR="008748C7" w:rsidRDefault="008748C7" w:rsidP="008748C7">
      <w:pPr>
        <w:pStyle w:val="StandardWeb"/>
        <w:spacing w:before="0" w:beforeAutospacing="0" w:after="150" w:afterAutospacing="0"/>
      </w:pPr>
      <w:r>
        <w:t>Der Mond ist aufgegangen,</w:t>
      </w:r>
      <w:r>
        <w:br/>
        <w:t>die goldnen Sternlein prangen</w:t>
      </w:r>
      <w:r>
        <w:br/>
        <w:t>am Himmel hell und klar;</w:t>
      </w:r>
      <w:r>
        <w:br/>
        <w:t>der Wald steht schwarz und schweiget,</w:t>
      </w:r>
      <w:r>
        <w:br/>
        <w:t>und aus den Wiesen steiget</w:t>
      </w:r>
      <w:r>
        <w:br/>
        <w:t>der weiße Nebel wunderbar.</w:t>
      </w:r>
    </w:p>
    <w:p w14:paraId="0A11B7A9" w14:textId="77777777" w:rsidR="008748C7" w:rsidRDefault="008748C7" w:rsidP="008748C7">
      <w:pPr>
        <w:pStyle w:val="StandardWeb"/>
        <w:spacing w:before="0" w:beforeAutospacing="0" w:after="150" w:afterAutospacing="0"/>
      </w:pPr>
      <w:r>
        <w:t>Wie ist die Welt so stille</w:t>
      </w:r>
      <w:r>
        <w:br/>
        <w:t xml:space="preserve">und in der </w:t>
      </w:r>
      <w:proofErr w:type="spellStart"/>
      <w:r>
        <w:t>Dämmrung</w:t>
      </w:r>
      <w:proofErr w:type="spellEnd"/>
      <w:r>
        <w:t xml:space="preserve"> Hülle</w:t>
      </w:r>
      <w:r>
        <w:br/>
        <w:t>so traulich und so holt</w:t>
      </w:r>
      <w:r>
        <w:br/>
        <w:t>als eine stille Kammer,</w:t>
      </w:r>
      <w:r>
        <w:br/>
        <w:t>wo ihr des Tages Jammer</w:t>
      </w:r>
      <w:r>
        <w:br/>
        <w:t>verschlafen und vergessen sollt.</w:t>
      </w:r>
    </w:p>
    <w:p w14:paraId="64BF9127" w14:textId="77777777" w:rsidR="008748C7" w:rsidRDefault="008748C7" w:rsidP="008748C7">
      <w:pPr>
        <w:pStyle w:val="StandardWeb"/>
        <w:spacing w:before="0" w:beforeAutospacing="0" w:after="150" w:afterAutospacing="0"/>
      </w:pPr>
      <w:r>
        <w:t>Seht ihr den Mond dort stehen?</w:t>
      </w:r>
      <w:r>
        <w:br/>
        <w:t>Er ist nur halb zu sehen</w:t>
      </w:r>
      <w:r>
        <w:br/>
        <w:t>und ist doch rund und schön.</w:t>
      </w:r>
      <w:r>
        <w:br/>
        <w:t>So sind wohl manche Sachen,</w:t>
      </w:r>
      <w:r>
        <w:br/>
        <w:t>die wir getrost belachen,</w:t>
      </w:r>
      <w:r>
        <w:br/>
        <w:t>weil unsre Augen sie nicht sehn.</w:t>
      </w:r>
    </w:p>
    <w:p w14:paraId="24307F4E" w14:textId="77777777" w:rsidR="008748C7" w:rsidRDefault="008748C7" w:rsidP="008748C7">
      <w:pPr>
        <w:pStyle w:val="StandardWeb"/>
        <w:spacing w:before="0" w:beforeAutospacing="0" w:after="150" w:afterAutospacing="0"/>
      </w:pPr>
      <w:r>
        <w:t>Wir stolze Menschenkinder</w:t>
      </w:r>
      <w:r>
        <w:br/>
        <w:t>sind eitel arme Sünder</w:t>
      </w:r>
      <w:r>
        <w:br/>
        <w:t>und wissen gar nicht viel;</w:t>
      </w:r>
      <w:r>
        <w:br/>
        <w:t>wir spinnen Luftgespinste</w:t>
      </w:r>
      <w:r>
        <w:br/>
        <w:t>und suchen viele Künste</w:t>
      </w:r>
      <w:r>
        <w:br/>
        <w:t>und kommen weiter von dem Ziel.</w:t>
      </w:r>
    </w:p>
    <w:p w14:paraId="739089A8" w14:textId="77777777" w:rsidR="008748C7" w:rsidRDefault="008748C7" w:rsidP="008748C7">
      <w:pPr>
        <w:pStyle w:val="StandardWeb"/>
        <w:spacing w:before="0" w:beforeAutospacing="0" w:after="150" w:afterAutospacing="0"/>
      </w:pPr>
      <w:r>
        <w:t>Gott, laß dein Heil uns schauen,</w:t>
      </w:r>
      <w:r>
        <w:br/>
        <w:t xml:space="preserve">auf nichts </w:t>
      </w:r>
      <w:proofErr w:type="spellStart"/>
      <w:r>
        <w:t>Vergänglichs</w:t>
      </w:r>
      <w:proofErr w:type="spellEnd"/>
      <w:r>
        <w:t xml:space="preserve"> bauen,</w:t>
      </w:r>
      <w:r>
        <w:br/>
        <w:t xml:space="preserve">nicht Eitelkeit uns </w:t>
      </w:r>
      <w:proofErr w:type="spellStart"/>
      <w:r>
        <w:t>freun</w:t>
      </w:r>
      <w:proofErr w:type="spellEnd"/>
      <w:r>
        <w:t>;</w:t>
      </w:r>
      <w:r>
        <w:br/>
        <w:t>laß uns einfältig werden</w:t>
      </w:r>
      <w:r>
        <w:br/>
        <w:t>und vor dir hier auf Erden</w:t>
      </w:r>
      <w:r>
        <w:br/>
        <w:t>wie Kinder fromm und fröhlich sein.</w:t>
      </w:r>
    </w:p>
    <w:p w14:paraId="0AFDE653" w14:textId="77777777" w:rsidR="008748C7" w:rsidRDefault="008748C7" w:rsidP="008748C7">
      <w:pPr>
        <w:pStyle w:val="StandardWeb"/>
        <w:spacing w:before="0" w:beforeAutospacing="0" w:after="150" w:afterAutospacing="0"/>
      </w:pPr>
      <w:r>
        <w:t>Wollst endlich sonder Grämen</w:t>
      </w:r>
      <w:r>
        <w:br/>
        <w:t>aus dieser Welt uns nehmen</w:t>
      </w:r>
      <w:r>
        <w:br/>
        <w:t>durch einen sanften Tod;</w:t>
      </w:r>
      <w:r>
        <w:br/>
        <w:t>und wenn du uns genommen,</w:t>
      </w:r>
      <w:r>
        <w:br/>
        <w:t>laß uns in Himmel kommen,</w:t>
      </w:r>
      <w:r>
        <w:br/>
        <w:t>du unser Herr und unser Gott.</w:t>
      </w:r>
    </w:p>
    <w:p w14:paraId="4979AE08" w14:textId="77777777" w:rsidR="008748C7" w:rsidRDefault="008748C7" w:rsidP="008748C7">
      <w:pPr>
        <w:pStyle w:val="StandardWeb"/>
        <w:spacing w:before="0" w:beforeAutospacing="0" w:after="150" w:afterAutospacing="0"/>
      </w:pPr>
      <w:r>
        <w:t>So legt euch denn, ihr Brüder,</w:t>
      </w:r>
      <w:r>
        <w:br/>
        <w:t>in Gottes Namen nieder;</w:t>
      </w:r>
      <w:r>
        <w:br/>
        <w:t>kalt ist der Abendhauch.</w:t>
      </w:r>
      <w:r>
        <w:br/>
        <w:t>Verschon uns, Gott, mit Strafen</w:t>
      </w:r>
      <w:r>
        <w:br/>
        <w:t>und laß uns ruhig schlafen</w:t>
      </w:r>
      <w:r>
        <w:br/>
        <w:t>und unsern kranken Nachbar auch.</w:t>
      </w:r>
    </w:p>
    <w:p w14:paraId="1C4A70C9" w14:textId="77777777" w:rsidR="005564C4" w:rsidRDefault="005564C4">
      <w:pPr>
        <w:spacing w:after="0" w:line="240" w:lineRule="auto"/>
        <w:rPr>
          <w:rFonts w:eastAsia="Times New Roman"/>
          <w:b/>
          <w:bCs/>
          <w:color w:val="000000"/>
          <w:kern w:val="36"/>
          <w:sz w:val="36"/>
          <w:szCs w:val="48"/>
          <w:lang w:eastAsia="de-DE"/>
        </w:rPr>
      </w:pPr>
      <w:r>
        <w:br w:type="page"/>
      </w:r>
    </w:p>
    <w:p w14:paraId="617E72D5" w14:textId="5201709F" w:rsidR="00254FF5" w:rsidRDefault="00254FF5" w:rsidP="00254FF5">
      <w:pPr>
        <w:pStyle w:val="berschrift1"/>
      </w:pPr>
      <w:r w:rsidRPr="00254FF5">
        <w:t>Franck, Johann – Unsre müden Augenlider</w:t>
      </w:r>
    </w:p>
    <w:p w14:paraId="4B083104" w14:textId="77777777" w:rsidR="00254FF5" w:rsidRDefault="00254FF5" w:rsidP="00254FF5">
      <w:pPr>
        <w:pStyle w:val="StandardWeb"/>
        <w:spacing w:before="0" w:beforeAutospacing="0" w:after="150" w:afterAutospacing="0"/>
      </w:pPr>
      <w:r>
        <w:t>1. Unsre müden Augenlider schließen</w:t>
      </w:r>
      <w:r>
        <w:br/>
        <w:t>sich jetzt schläfrig zu,</w:t>
      </w:r>
      <w:r>
        <w:br/>
        <w:t>und des Leibes matte Glieder</w:t>
      </w:r>
      <w:r>
        <w:br/>
        <w:t>grüßen schon die Abendruh;</w:t>
      </w:r>
      <w:r>
        <w:br/>
        <w:t>denn die trüb und finstre Nacht</w:t>
      </w:r>
      <w:r>
        <w:br/>
        <w:t>hat des hellen Tages Pracht</w:t>
      </w:r>
      <w:r>
        <w:br/>
        <w:t>in der tiefen See verdecket</w:t>
      </w:r>
      <w:r>
        <w:br/>
        <w:t xml:space="preserve">und die Sterne </w:t>
      </w:r>
      <w:proofErr w:type="spellStart"/>
      <w:r>
        <w:t>aufgestecket</w:t>
      </w:r>
      <w:proofErr w:type="spellEnd"/>
      <w:r>
        <w:t>.</w:t>
      </w:r>
    </w:p>
    <w:p w14:paraId="144D45EA" w14:textId="77777777" w:rsidR="00254FF5" w:rsidRDefault="00254FF5" w:rsidP="00254FF5">
      <w:pPr>
        <w:pStyle w:val="StandardWeb"/>
        <w:spacing w:before="0" w:beforeAutospacing="0" w:after="150" w:afterAutospacing="0"/>
      </w:pPr>
      <w:r>
        <w:t>2. Ach bedenk, eh du gehst schlafen,</w:t>
      </w:r>
      <w:r>
        <w:br/>
        <w:t>du, o meines Leibes Gast,</w:t>
      </w:r>
      <w:r>
        <w:br/>
        <w:t>ob du den, der dich erschaffen,</w:t>
      </w:r>
      <w:r>
        <w:br/>
        <w:t>heute nicht erzürnet hast?</w:t>
      </w:r>
      <w:r>
        <w:br/>
        <w:t>Tu ach tu bei Zeiten Buß,</w:t>
      </w:r>
      <w:r>
        <w:br/>
        <w:t>geh und fall ihm auch zu Fuß</w:t>
      </w:r>
      <w:r>
        <w:br/>
        <w:t>und bitt ihn, daß er aus Gnaden</w:t>
      </w:r>
      <w:r>
        <w:br/>
        <w:t>dich der Strafe woll entladen.</w:t>
      </w:r>
    </w:p>
    <w:p w14:paraId="737FE537" w14:textId="77777777" w:rsidR="00254FF5" w:rsidRDefault="00254FF5" w:rsidP="00254FF5">
      <w:pPr>
        <w:pStyle w:val="StandardWeb"/>
        <w:spacing w:before="0" w:beforeAutospacing="0" w:after="150" w:afterAutospacing="0"/>
      </w:pPr>
      <w:r>
        <w:t>3. Sprich: Herr, dir ist unverhohlen,</w:t>
      </w:r>
      <w:r>
        <w:br/>
        <w:t>daß ich diesen Tag vollbracht</w:t>
      </w:r>
      <w:r>
        <w:br/>
        <w:t>anders, als du mir befohlen;</w:t>
      </w:r>
      <w:r>
        <w:br/>
        <w:t xml:space="preserve">ja ich habe nicht </w:t>
      </w:r>
      <w:proofErr w:type="spellStart"/>
      <w:r>
        <w:t>betracht</w:t>
      </w:r>
      <w:proofErr w:type="spellEnd"/>
      <w:r>
        <w:br/>
        <w:t>meines Amtes Ziel und Zweck,</w:t>
      </w:r>
      <w:r>
        <w:br/>
        <w:t>habe gleichfalls deinen Weg</w:t>
      </w:r>
      <w:r>
        <w:br/>
        <w:t>schändlich, o mein Gott verlassen,</w:t>
      </w:r>
      <w:r>
        <w:br/>
        <w:t>bin gefolgt der Sünde Straßen.</w:t>
      </w:r>
    </w:p>
    <w:p w14:paraId="0C896C90" w14:textId="77777777" w:rsidR="00254FF5" w:rsidRDefault="00254FF5" w:rsidP="00254FF5">
      <w:pPr>
        <w:pStyle w:val="StandardWeb"/>
        <w:spacing w:before="0" w:beforeAutospacing="0" w:after="150" w:afterAutospacing="0"/>
      </w:pPr>
      <w:r>
        <w:t>4. Ach Herr, laß mich Gnad erlangen,</w:t>
      </w:r>
      <w:r>
        <w:br/>
        <w:t>gib mir nicht verdienten Lohn;</w:t>
      </w:r>
      <w:r>
        <w:br/>
        <w:t>laß mich deine Huld umfangen,</w:t>
      </w:r>
      <w:r>
        <w:br/>
        <w:t>sieh an deinen lieben Sohn,</w:t>
      </w:r>
      <w:r>
        <w:br/>
        <w:t>der für mich genug getan;</w:t>
      </w:r>
      <w:r>
        <w:br/>
        <w:t>Vater, nimm den Bürgen an!</w:t>
      </w:r>
      <w:r>
        <w:br/>
        <w:t>Dieser hat für mich erduldet,</w:t>
      </w:r>
      <w:r>
        <w:br/>
        <w:t>was mein Unart hat verschuldet.</w:t>
      </w:r>
    </w:p>
    <w:p w14:paraId="0F169447" w14:textId="77777777" w:rsidR="00254FF5" w:rsidRDefault="00254FF5" w:rsidP="00254FF5">
      <w:pPr>
        <w:pStyle w:val="StandardWeb"/>
        <w:spacing w:before="0" w:beforeAutospacing="0" w:after="150" w:afterAutospacing="0"/>
      </w:pPr>
      <w:r>
        <w:t>5. Öffne deiner Güte Fenster,</w:t>
      </w:r>
      <w:r>
        <w:br/>
        <w:t>sende deine Wach herab,</w:t>
      </w:r>
      <w:r>
        <w:br/>
        <w:t>daß die schwarzen Nachtgespenster,</w:t>
      </w:r>
      <w:r>
        <w:br/>
        <w:t xml:space="preserve">daß des Todes </w:t>
      </w:r>
      <w:proofErr w:type="spellStart"/>
      <w:r>
        <w:t>finstres</w:t>
      </w:r>
      <w:proofErr w:type="spellEnd"/>
      <w:r>
        <w:t xml:space="preserve"> Grab,</w:t>
      </w:r>
      <w:r>
        <w:br/>
        <w:t>daß das Übel, so bei Nacht,</w:t>
      </w:r>
      <w:r>
        <w:br/>
        <w:t xml:space="preserve">unsern Leib zu fällen </w:t>
      </w:r>
      <w:proofErr w:type="spellStart"/>
      <w:r>
        <w:t>tracht’t</w:t>
      </w:r>
      <w:proofErr w:type="spellEnd"/>
      <w:r>
        <w:t>,</w:t>
      </w:r>
      <w:r>
        <w:br/>
        <w:t>mich nicht mit dem Netz umdecke,</w:t>
      </w:r>
      <w:r>
        <w:br/>
        <w:t>noch ein böser Traum mich schrecke.</w:t>
      </w:r>
    </w:p>
    <w:p w14:paraId="7043119A" w14:textId="77777777" w:rsidR="00254FF5" w:rsidRDefault="00254FF5" w:rsidP="00254FF5">
      <w:pPr>
        <w:pStyle w:val="StandardWeb"/>
        <w:spacing w:before="0" w:beforeAutospacing="0" w:after="150" w:afterAutospacing="0"/>
      </w:pPr>
      <w:r>
        <w:t>6. Laß mich, Herr, von dir nicht wanken,</w:t>
      </w:r>
      <w:r>
        <w:br/>
        <w:t>in dir schlaf ich sanft und wohl;</w:t>
      </w:r>
      <w:r>
        <w:br/>
        <w:t>gib mir heilige Gedanken und,</w:t>
      </w:r>
      <w:r>
        <w:br/>
        <w:t>bin ich gleich Schlafes voll,</w:t>
      </w:r>
      <w:r>
        <w:br/>
        <w:t>so laß doch den Geist in mir</w:t>
      </w:r>
      <w:r>
        <w:br/>
        <w:t>zu dir wachen für und für,</w:t>
      </w:r>
      <w:r>
        <w:br/>
        <w:t>bis die Morgenröt angehet</w:t>
      </w:r>
      <w:r>
        <w:br/>
        <w:t>und man von dem Bett aufstehet.</w:t>
      </w:r>
    </w:p>
    <w:p w14:paraId="5807286C" w14:textId="77777777" w:rsidR="00254FF5" w:rsidRDefault="00254FF5" w:rsidP="00254FF5">
      <w:pPr>
        <w:pStyle w:val="StandardWeb"/>
        <w:spacing w:before="0" w:beforeAutospacing="0" w:after="150" w:afterAutospacing="0"/>
      </w:pPr>
      <w:r>
        <w:t>7. Vater droben in der Höhe,</w:t>
      </w:r>
      <w:r>
        <w:br/>
        <w:t xml:space="preserve">dein Nam sei uns </w:t>
      </w:r>
      <w:proofErr w:type="spellStart"/>
      <w:r>
        <w:t>teur</w:t>
      </w:r>
      <w:proofErr w:type="spellEnd"/>
      <w:r>
        <w:t xml:space="preserve"> und wert;</w:t>
      </w:r>
      <w:r>
        <w:br/>
        <w:t>dein Reich komm, dein Will geschehe;</w:t>
      </w:r>
      <w:r>
        <w:br/>
        <w:t>wie im Himmel auf der Erd;</w:t>
      </w:r>
      <w:r>
        <w:br/>
        <w:t>und vergib uns unsre Schuld,</w:t>
      </w:r>
      <w:r>
        <w:br/>
        <w:t>schenk uns deine Gnad und Huld;</w:t>
      </w:r>
      <w:r>
        <w:br/>
        <w:t>laß Versuchung uns nicht töten;</w:t>
      </w:r>
      <w:r>
        <w:br/>
        <w:t>hilf uns, Herr, aus allen Nöten!</w:t>
      </w:r>
    </w:p>
    <w:p w14:paraId="11A2A0CD" w14:textId="77777777" w:rsidR="005564C4" w:rsidRDefault="005564C4">
      <w:pPr>
        <w:spacing w:after="0" w:line="240" w:lineRule="auto"/>
        <w:rPr>
          <w:rFonts w:eastAsia="Times New Roman"/>
          <w:b/>
          <w:bCs/>
          <w:color w:val="000000"/>
          <w:kern w:val="36"/>
          <w:sz w:val="36"/>
          <w:szCs w:val="48"/>
          <w:lang w:eastAsia="de-DE"/>
        </w:rPr>
      </w:pPr>
      <w:r>
        <w:br w:type="page"/>
      </w:r>
    </w:p>
    <w:p w14:paraId="556B2E7C" w14:textId="6ED58D82" w:rsidR="008748C7" w:rsidRDefault="008748C7" w:rsidP="008748C7">
      <w:pPr>
        <w:pStyle w:val="berschrift1"/>
      </w:pPr>
      <w:r w:rsidRPr="008748C7">
        <w:t>Franck, Salomo – Gott Lob! Es ist von meinem Leben</w:t>
      </w:r>
    </w:p>
    <w:p w14:paraId="0BE32AE2" w14:textId="77777777" w:rsidR="008748C7" w:rsidRDefault="008748C7" w:rsidP="008748C7">
      <w:pPr>
        <w:pStyle w:val="StandardWeb"/>
        <w:spacing w:before="0" w:beforeAutospacing="0" w:after="150" w:afterAutospacing="0"/>
      </w:pPr>
      <w:r>
        <w:rPr>
          <w:rStyle w:val="Hervorhebung"/>
        </w:rPr>
        <w:t>Mel. Wer nur den lieben Gott</w:t>
      </w:r>
      <w:r>
        <w:rPr>
          <w:i/>
          <w:iCs/>
        </w:rPr>
        <w:br/>
      </w:r>
      <w:r>
        <w:rPr>
          <w:rStyle w:val="Hervorhebung"/>
        </w:rPr>
        <w:t>Gedruckt 1711</w:t>
      </w:r>
    </w:p>
    <w:p w14:paraId="24F0DFCB" w14:textId="77777777" w:rsidR="008748C7" w:rsidRDefault="008748C7" w:rsidP="008748C7">
      <w:pPr>
        <w:pStyle w:val="StandardWeb"/>
        <w:spacing w:before="0" w:beforeAutospacing="0" w:after="150" w:afterAutospacing="0"/>
      </w:pPr>
      <w:r>
        <w:t>Gott Lob! Es ist von meinem Leben</w:t>
      </w:r>
      <w:r>
        <w:br/>
        <w:t>Nun abermal ein Tag vorbei;</w:t>
      </w:r>
      <w:r>
        <w:br/>
        <w:t>Die sanfte Nacht hat mich umgeben,</w:t>
      </w:r>
      <w:r>
        <w:br/>
        <w:t>Und macht mein Herz von Sorgen frei.</w:t>
      </w:r>
      <w:r>
        <w:br/>
        <w:t>Das ist mein Trost, der mich erfreut:</w:t>
      </w:r>
      <w:r>
        <w:br/>
      </w:r>
      <w:r>
        <w:rPr>
          <w:rStyle w:val="Fett"/>
          <w:rFonts w:eastAsiaTheme="majorEastAsia"/>
        </w:rPr>
        <w:t>Stets näher zu der Ewigkeit.</w:t>
      </w:r>
    </w:p>
    <w:p w14:paraId="47C6315B" w14:textId="77777777" w:rsidR="008748C7" w:rsidRDefault="008748C7" w:rsidP="008748C7">
      <w:pPr>
        <w:pStyle w:val="StandardWeb"/>
        <w:spacing w:before="0" w:beforeAutospacing="0" w:after="150" w:afterAutospacing="0"/>
      </w:pPr>
      <w:r>
        <w:t>Jedweder Abend kann mir zeigen,</w:t>
      </w:r>
      <w:r>
        <w:br/>
        <w:t>Es werde sich mein Lebenslicht</w:t>
      </w:r>
      <w:r>
        <w:br/>
        <w:t>Zum stillen Todesabend neigen.</w:t>
      </w:r>
      <w:r>
        <w:br/>
        <w:t>Dieß ist mein Trost, und schreckt mich nicht:</w:t>
      </w:r>
      <w:r>
        <w:br/>
        <w:t>Ich komm aus dieser kurzen Zeit</w:t>
      </w:r>
      <w:r>
        <w:br/>
      </w:r>
      <w:r>
        <w:rPr>
          <w:rStyle w:val="Fett"/>
          <w:rFonts w:eastAsiaTheme="majorEastAsia"/>
        </w:rPr>
        <w:t>Stets näher zu der Ewigkeit.</w:t>
      </w:r>
    </w:p>
    <w:p w14:paraId="19605C42" w14:textId="77777777" w:rsidR="008748C7" w:rsidRDefault="008748C7" w:rsidP="008748C7">
      <w:pPr>
        <w:pStyle w:val="StandardWeb"/>
        <w:spacing w:before="0" w:beforeAutospacing="0" w:after="150" w:afterAutospacing="0"/>
      </w:pPr>
      <w:r>
        <w:t>Ob sich gleich Leib und Seele scheiden,</w:t>
      </w:r>
      <w:r>
        <w:br/>
        <w:t>Obgleich mein Leibeskleid zerreißt,</w:t>
      </w:r>
      <w:r>
        <w:br/>
        <w:t>Wird Jesus doch die Seele kleiden</w:t>
      </w:r>
      <w:r>
        <w:br/>
        <w:t>Mit dem, was unverweslich heißt.</w:t>
      </w:r>
      <w:r>
        <w:br/>
        <w:t>Dies ist mein Ziel bei Freud und Leid:</w:t>
      </w:r>
      <w:r>
        <w:br/>
      </w:r>
      <w:r>
        <w:rPr>
          <w:rStyle w:val="Fett"/>
          <w:rFonts w:eastAsiaTheme="majorEastAsia"/>
        </w:rPr>
        <w:t>Stets näher zu der Ewigkeit.</w:t>
      </w:r>
    </w:p>
    <w:p w14:paraId="20C00E8B" w14:textId="77777777" w:rsidR="008748C7" w:rsidRDefault="008748C7" w:rsidP="008748C7">
      <w:pPr>
        <w:pStyle w:val="StandardWeb"/>
        <w:spacing w:before="0" w:beforeAutospacing="0" w:after="150" w:afterAutospacing="0"/>
      </w:pPr>
      <w:r>
        <w:t>Ich finde nur im kühlen Grabe</w:t>
      </w:r>
      <w:r>
        <w:br/>
        <w:t>Das beste Bette meiner Ruh,</w:t>
      </w:r>
      <w:r>
        <w:br/>
        <w:t>Und wenn ich ausgeschlafen habe,</w:t>
      </w:r>
      <w:r>
        <w:br/>
        <w:t>Führt Jesus mich zum Himmel zu.</w:t>
      </w:r>
      <w:r>
        <w:br/>
        <w:t>So bringt auch jeder Blick der Zeit</w:t>
      </w:r>
      <w:r>
        <w:br/>
      </w:r>
      <w:r>
        <w:rPr>
          <w:rStyle w:val="Fett"/>
          <w:rFonts w:eastAsiaTheme="majorEastAsia"/>
        </w:rPr>
        <w:t>Stets näher zu der Ewigkeit.</w:t>
      </w:r>
    </w:p>
    <w:p w14:paraId="02FAB7AD" w14:textId="77777777" w:rsidR="008748C7" w:rsidRDefault="008748C7" w:rsidP="008748C7">
      <w:pPr>
        <w:pStyle w:val="StandardWeb"/>
        <w:spacing w:before="0" w:beforeAutospacing="0" w:after="150" w:afterAutospacing="0"/>
      </w:pPr>
      <w:r>
        <w:t>So lieg und schlaf ich ganz mit Frieden,</w:t>
      </w:r>
      <w:r>
        <w:br/>
        <w:t>Dieweil mein Hirte bei mir wacht;</w:t>
      </w:r>
      <w:r>
        <w:br/>
        <w:t xml:space="preserve">Von Jesu bleib ich </w:t>
      </w:r>
      <w:proofErr w:type="spellStart"/>
      <w:r>
        <w:t>ungeschieden</w:t>
      </w:r>
      <w:proofErr w:type="spellEnd"/>
      <w:r>
        <w:br/>
        <w:t>Auch in der letzten Todesnacht.</w:t>
      </w:r>
      <w:r>
        <w:br/>
        <w:t>Er lenket meiner Tage Zeit</w:t>
      </w:r>
      <w:r>
        <w:br/>
      </w:r>
      <w:r>
        <w:rPr>
          <w:rStyle w:val="Fett"/>
          <w:rFonts w:eastAsiaTheme="majorEastAsia"/>
        </w:rPr>
        <w:t>Stets näher zu der Ewigkeit.</w:t>
      </w:r>
    </w:p>
    <w:p w14:paraId="67651EC5" w14:textId="77777777" w:rsidR="008748C7" w:rsidRDefault="008748C7" w:rsidP="008748C7">
      <w:pPr>
        <w:pStyle w:val="StandardWeb"/>
        <w:spacing w:before="0" w:beforeAutospacing="0" w:after="150" w:afterAutospacing="0"/>
      </w:pPr>
      <w:r>
        <w:t>So kommt, ihr sanften Abendstunden;</w:t>
      </w:r>
      <w:r>
        <w:br/>
        <w:t>Ihr müden Augen, schließt euch zu!</w:t>
      </w:r>
      <w:r>
        <w:br/>
        <w:t>Die Seele ruht in Christi Wunden,</w:t>
      </w:r>
      <w:r>
        <w:br/>
        <w:t>So hat der Leib auch seine Ruh.</w:t>
      </w:r>
      <w:r>
        <w:br/>
        <w:t>Mein Wunsch und Ziel ist jederzeit:</w:t>
      </w:r>
      <w:r>
        <w:br/>
      </w:r>
      <w:r>
        <w:rPr>
          <w:rStyle w:val="Fett"/>
          <w:rFonts w:eastAsiaTheme="majorEastAsia"/>
        </w:rPr>
        <w:t>Stets näher zu der Ewigkeit.</w:t>
      </w:r>
    </w:p>
    <w:p w14:paraId="2C70A4B3" w14:textId="77777777" w:rsidR="008748C7" w:rsidRDefault="008748C7" w:rsidP="008748C7">
      <w:pPr>
        <w:pStyle w:val="berschrift1"/>
      </w:pPr>
      <w:r w:rsidRPr="008748C7">
        <w:t xml:space="preserve">Franck, Salomo – Nunmehr verbleicht die </w:t>
      </w:r>
      <w:proofErr w:type="spellStart"/>
      <w:r w:rsidRPr="008748C7">
        <w:t>güldne</w:t>
      </w:r>
      <w:proofErr w:type="spellEnd"/>
      <w:r w:rsidRPr="008748C7">
        <w:t xml:space="preserve"> Sonne</w:t>
      </w:r>
    </w:p>
    <w:p w14:paraId="786B4176" w14:textId="77777777" w:rsidR="008748C7" w:rsidRDefault="008748C7" w:rsidP="008748C7">
      <w:pPr>
        <w:pStyle w:val="StandardWeb"/>
        <w:spacing w:before="0" w:beforeAutospacing="0" w:after="150" w:afterAutospacing="0"/>
      </w:pPr>
      <w:r>
        <w:rPr>
          <w:rStyle w:val="Hervorhebung"/>
        </w:rPr>
        <w:t>Mel. Wer nur den lieben Gott.</w:t>
      </w:r>
      <w:r>
        <w:rPr>
          <w:i/>
          <w:iCs/>
        </w:rPr>
        <w:br/>
      </w:r>
      <w:r>
        <w:rPr>
          <w:rStyle w:val="Hervorhebung"/>
        </w:rPr>
        <w:t>Gedruckt 1685</w:t>
      </w:r>
    </w:p>
    <w:p w14:paraId="45BB5549" w14:textId="77777777" w:rsidR="008748C7" w:rsidRDefault="008748C7" w:rsidP="008748C7">
      <w:pPr>
        <w:pStyle w:val="StandardWeb"/>
        <w:spacing w:before="0" w:beforeAutospacing="0" w:after="150" w:afterAutospacing="0"/>
      </w:pPr>
      <w:r>
        <w:t xml:space="preserve">Nunmehr verbleicht die </w:t>
      </w:r>
      <w:proofErr w:type="spellStart"/>
      <w:r>
        <w:t>güldne</w:t>
      </w:r>
      <w:proofErr w:type="spellEnd"/>
      <w:r>
        <w:t xml:space="preserve"> Sonne,</w:t>
      </w:r>
      <w:r>
        <w:br/>
        <w:t>Und geht zur sanften Abendruh.</w:t>
      </w:r>
      <w:r>
        <w:br/>
        <w:t>Ach komm, Herr Jesu, meine Wonne,</w:t>
      </w:r>
      <w:r>
        <w:br/>
        <w:t>Steh still, du Lebenssonne du!</w:t>
      </w:r>
      <w:r>
        <w:br/>
        <w:t>Bleib doch bei mir, du Seelenfreund,</w:t>
      </w:r>
      <w:r>
        <w:br/>
        <w:t>So weicht von mir der arge Feind!</w:t>
      </w:r>
    </w:p>
    <w:p w14:paraId="3EC3B074" w14:textId="77777777" w:rsidR="008748C7" w:rsidRDefault="008748C7" w:rsidP="008748C7">
      <w:pPr>
        <w:pStyle w:val="StandardWeb"/>
        <w:spacing w:before="0" w:beforeAutospacing="0" w:after="150" w:afterAutospacing="0"/>
      </w:pPr>
      <w:r>
        <w:t>Laß mir die Flamme deiner Liebe</w:t>
      </w:r>
      <w:r>
        <w:br/>
        <w:t>Die starke Feuersäule sein,</w:t>
      </w:r>
      <w:r>
        <w:br/>
        <w:t>Damit der Feind mich nicht betrübe,</w:t>
      </w:r>
      <w:r>
        <w:br/>
        <w:t>Bewahre mich vor aller Pein!</w:t>
      </w:r>
      <w:r>
        <w:br/>
        <w:t>Komm, decke mich, o meine Ruh,</w:t>
      </w:r>
      <w:r>
        <w:br/>
        <w:t>Mit deinen Gnadenflügeln zu!</w:t>
      </w:r>
    </w:p>
    <w:p w14:paraId="7455314C" w14:textId="77777777" w:rsidR="008748C7" w:rsidRDefault="008748C7" w:rsidP="008748C7">
      <w:pPr>
        <w:pStyle w:val="StandardWeb"/>
        <w:spacing w:before="0" w:beforeAutospacing="0" w:after="150" w:afterAutospacing="0"/>
      </w:pPr>
      <w:r>
        <w:t>Mein Schutz, beschütze doch mein Leben,</w:t>
      </w:r>
      <w:r>
        <w:br/>
        <w:t>Mein Licht, bestrahle Geist und Sinn!</w:t>
      </w:r>
      <w:r>
        <w:br/>
        <w:t>So werd ich nicht im Finstern schweben,</w:t>
      </w:r>
      <w:r>
        <w:br/>
        <w:t>Ob ich gleich in Egypten bin.</w:t>
      </w:r>
      <w:r>
        <w:br/>
        <w:t>Du bist allein das wahre Licht,</w:t>
      </w:r>
      <w:r>
        <w:br/>
        <w:t>Du bleibest meine Zuversicht.</w:t>
      </w:r>
    </w:p>
    <w:p w14:paraId="035124AD" w14:textId="77777777" w:rsidR="008748C7" w:rsidRDefault="008748C7" w:rsidP="008748C7">
      <w:pPr>
        <w:pStyle w:val="StandardWeb"/>
        <w:spacing w:before="0" w:beforeAutospacing="0" w:after="150" w:afterAutospacing="0"/>
      </w:pPr>
      <w:r>
        <w:t>Du bist mein Trost, und mein Verlangen,</w:t>
      </w:r>
      <w:r>
        <w:br/>
        <w:t>Vertreib des Feindes List und Macht!</w:t>
      </w:r>
      <w:r>
        <w:br/>
        <w:t>Ich bin in Sünden ganz gefangen,</w:t>
      </w:r>
      <w:r>
        <w:br/>
        <w:t>Erscheine mir in dieser Nacht!</w:t>
      </w:r>
      <w:r>
        <w:br/>
        <w:t>Komm, großer Engel, komm herbei,</w:t>
      </w:r>
      <w:r>
        <w:br/>
        <w:t>Und mache mich von Banden frei!</w:t>
      </w:r>
    </w:p>
    <w:p w14:paraId="5AF8C242" w14:textId="77777777" w:rsidR="008748C7" w:rsidRDefault="008748C7" w:rsidP="008748C7">
      <w:pPr>
        <w:pStyle w:val="StandardWeb"/>
        <w:spacing w:before="0" w:beforeAutospacing="0" w:after="150" w:afterAutospacing="0"/>
      </w:pPr>
      <w:r>
        <w:t>Erlaß die wohlverdiente Strafe,</w:t>
      </w:r>
      <w:r>
        <w:br/>
        <w:t>Und schaffe mir Gewissensruh!</w:t>
      </w:r>
      <w:r>
        <w:br/>
        <w:t>Verbleib bei mir, als deinem Schafe,</w:t>
      </w:r>
      <w:r>
        <w:br/>
        <w:t>Du treuer Seelenhirte du!</w:t>
      </w:r>
      <w:r>
        <w:br/>
        <w:t>Wenn deine Liebe mich bewacht,</w:t>
      </w:r>
      <w:r>
        <w:br/>
        <w:t>So schlaf ich sanft in dieser Nacht.</w:t>
      </w:r>
    </w:p>
    <w:p w14:paraId="14414DC6" w14:textId="77777777" w:rsidR="008748C7" w:rsidRDefault="008748C7" w:rsidP="008748C7">
      <w:pPr>
        <w:pStyle w:val="StandardWeb"/>
        <w:spacing w:before="0" w:beforeAutospacing="0" w:after="150" w:afterAutospacing="0"/>
      </w:pPr>
      <w:r>
        <w:t>Ermuntre, Jesu, meine Seele,</w:t>
      </w:r>
      <w:r>
        <w:br/>
        <w:t>Laß sie die kluge Jungfrau sein,</w:t>
      </w:r>
      <w:r>
        <w:br/>
        <w:t>Beschenke sie mit Glaubensöle,</w:t>
      </w:r>
      <w:r>
        <w:br/>
      </w:r>
      <w:proofErr w:type="spellStart"/>
      <w:r>
        <w:t>Gieb</w:t>
      </w:r>
      <w:proofErr w:type="spellEnd"/>
      <w:r>
        <w:t xml:space="preserve"> ihrer Lampe Glanz und Schein;</w:t>
      </w:r>
      <w:r>
        <w:br/>
        <w:t>Ach, führe sie nach dieser Zeit</w:t>
      </w:r>
      <w:r>
        <w:br/>
        <w:t>Zum Lichte deiner Herrlichkeit!</w:t>
      </w:r>
    </w:p>
    <w:p w14:paraId="397299B9" w14:textId="77777777" w:rsidR="008748C7" w:rsidRDefault="008748C7" w:rsidP="008748C7">
      <w:pPr>
        <w:pStyle w:val="berschrift1"/>
      </w:pPr>
      <w:r w:rsidRPr="008748C7">
        <w:t>Franck, Salomo – Seid gegrüßt, ihr schönsten Lichter</w:t>
      </w:r>
    </w:p>
    <w:p w14:paraId="7C801443" w14:textId="77777777" w:rsidR="008748C7" w:rsidRDefault="008748C7" w:rsidP="008748C7">
      <w:pPr>
        <w:pStyle w:val="StandardWeb"/>
        <w:spacing w:before="0" w:beforeAutospacing="0" w:after="150" w:afterAutospacing="0"/>
      </w:pPr>
      <w:r>
        <w:rPr>
          <w:rStyle w:val="Fett"/>
        </w:rPr>
        <w:t>Ueberschrift: „Als er die Sterne betrachtete.</w:t>
      </w:r>
      <w:r>
        <w:rPr>
          <w:b/>
          <w:bCs/>
        </w:rPr>
        <w:br/>
      </w:r>
      <w:r>
        <w:rPr>
          <w:rStyle w:val="Fett"/>
        </w:rPr>
        <w:t>Gedruckt 1685</w:t>
      </w:r>
    </w:p>
    <w:p w14:paraId="5896482C" w14:textId="77777777" w:rsidR="008748C7" w:rsidRDefault="008748C7" w:rsidP="008748C7">
      <w:pPr>
        <w:pStyle w:val="StandardWeb"/>
        <w:spacing w:before="0" w:beforeAutospacing="0" w:after="150" w:afterAutospacing="0"/>
      </w:pPr>
      <w:r>
        <w:t>Seid gegrüßt, ihr schönsten Lichter,</w:t>
      </w:r>
      <w:r>
        <w:br/>
        <w:t>Die ihr jetzt den Himmel schmückt!</w:t>
      </w:r>
      <w:r>
        <w:br/>
        <w:t>Seid gegrüßt, ihr Angesichter,</w:t>
      </w:r>
      <w:r>
        <w:br/>
        <w:t xml:space="preserve">Die ihr jetzt die Welt </w:t>
      </w:r>
      <w:proofErr w:type="spellStart"/>
      <w:r>
        <w:t>beblickt</w:t>
      </w:r>
      <w:proofErr w:type="spellEnd"/>
      <w:r>
        <w:t>:</w:t>
      </w:r>
      <w:r>
        <w:br/>
        <w:t xml:space="preserve">Laßt mir euren </w:t>
      </w:r>
      <w:proofErr w:type="spellStart"/>
      <w:r>
        <w:t>güldnen</w:t>
      </w:r>
      <w:proofErr w:type="spellEnd"/>
      <w:r>
        <w:t xml:space="preserve"> Schein</w:t>
      </w:r>
      <w:r>
        <w:br/>
        <w:t>Jener Lichter Vorbild sein,</w:t>
      </w:r>
      <w:r>
        <w:br/>
        <w:t>Die im wahren Himmel funkeln,</w:t>
      </w:r>
      <w:r>
        <w:br/>
        <w:t>Und zu keiner Zeit verdunkeln!</w:t>
      </w:r>
    </w:p>
    <w:p w14:paraId="185BA750" w14:textId="77777777" w:rsidR="008748C7" w:rsidRDefault="008748C7" w:rsidP="008748C7">
      <w:pPr>
        <w:pStyle w:val="StandardWeb"/>
        <w:spacing w:before="0" w:beforeAutospacing="0" w:after="150" w:afterAutospacing="0"/>
      </w:pPr>
      <w:r>
        <w:t>Euer Glanz muß doch erbleichen,</w:t>
      </w:r>
      <w:r>
        <w:br/>
        <w:t xml:space="preserve">Eure Pracht muß </w:t>
      </w:r>
      <w:proofErr w:type="spellStart"/>
      <w:r>
        <w:t>letzt</w:t>
      </w:r>
      <w:proofErr w:type="spellEnd"/>
      <w:r>
        <w:t xml:space="preserve"> vergehn;</w:t>
      </w:r>
      <w:r>
        <w:br/>
        <w:t>Eure Schöne muß entweichen,</w:t>
      </w:r>
      <w:r>
        <w:br/>
        <w:t xml:space="preserve">Die so lieblich </w:t>
      </w:r>
      <w:proofErr w:type="spellStart"/>
      <w:r>
        <w:t>anzusehn</w:t>
      </w:r>
      <w:proofErr w:type="spellEnd"/>
      <w:r>
        <w:t>!</w:t>
      </w:r>
      <w:r>
        <w:br/>
        <w:t>In dem höhern Himmel lacht</w:t>
      </w:r>
      <w:r>
        <w:br/>
        <w:t>Schönste Zier, und Licht und Pracht;</w:t>
      </w:r>
      <w:r>
        <w:br/>
        <w:t>Dort ist Gott, der Seelen Wonne,</w:t>
      </w:r>
      <w:r>
        <w:br/>
        <w:t>Stern und Mond, und wahre Sonne.</w:t>
      </w:r>
    </w:p>
    <w:p w14:paraId="0F2E6E0D" w14:textId="77777777" w:rsidR="008748C7" w:rsidRDefault="008748C7" w:rsidP="008748C7">
      <w:pPr>
        <w:pStyle w:val="StandardWeb"/>
        <w:spacing w:before="0" w:beforeAutospacing="0" w:after="150" w:afterAutospacing="0"/>
      </w:pPr>
      <w:r>
        <w:t xml:space="preserve">Ach, wann </w:t>
      </w:r>
      <w:proofErr w:type="spellStart"/>
      <w:r>
        <w:t>werd</w:t>
      </w:r>
      <w:proofErr w:type="spellEnd"/>
      <w:r>
        <w:t xml:space="preserve"> ich </w:t>
      </w:r>
      <w:proofErr w:type="spellStart"/>
      <w:r>
        <w:t>hingerücket</w:t>
      </w:r>
      <w:proofErr w:type="spellEnd"/>
      <w:r>
        <w:br/>
        <w:t>an den Ort der Herrlichkeit,</w:t>
      </w:r>
      <w:r>
        <w:br/>
        <w:t xml:space="preserve">Welchen Gottes Glanz </w:t>
      </w:r>
      <w:proofErr w:type="spellStart"/>
      <w:r>
        <w:t>beschmücket</w:t>
      </w:r>
      <w:proofErr w:type="spellEnd"/>
      <w:r>
        <w:t>?</w:t>
      </w:r>
      <w:r>
        <w:br/>
        <w:t>Ach, wann werd ich dort erfreut?</w:t>
      </w:r>
      <w:r>
        <w:br/>
        <w:t>Unsers Gottes Ehrenreich</w:t>
      </w:r>
      <w:r>
        <w:br/>
        <w:t>Machet uns den Sternen gleich;</w:t>
      </w:r>
      <w:r>
        <w:br/>
        <w:t>Jesu, komm, mich heimzuführen,</w:t>
      </w:r>
      <w:r>
        <w:br/>
        <w:t>Und mit Klarheit auszuzieren!</w:t>
      </w:r>
    </w:p>
    <w:p w14:paraId="03408EDD" w14:textId="77777777" w:rsidR="008748C7" w:rsidRDefault="008748C7" w:rsidP="008748C7">
      <w:pPr>
        <w:pStyle w:val="StandardWeb"/>
        <w:spacing w:before="0" w:beforeAutospacing="0" w:after="150" w:afterAutospacing="0"/>
      </w:pPr>
      <w:r>
        <w:t>Stern aus Jakob, meine Wonne,</w:t>
      </w:r>
      <w:r>
        <w:br/>
        <w:t>Licht, das uns zum Himmel führt,</w:t>
      </w:r>
      <w:r>
        <w:br/>
        <w:t>Leite mich zur wahren Sonne,</w:t>
      </w:r>
      <w:r>
        <w:br/>
        <w:t>Welche nie den Glanz verliert!</w:t>
      </w:r>
      <w:r>
        <w:br/>
        <w:t>Komm, mein Schönster, meine Zier,</w:t>
      </w:r>
      <w:r>
        <w:br/>
        <w:t>Liebster Jesu, leuchte mir!</w:t>
      </w:r>
      <w:r>
        <w:br/>
        <w:t>Tod und Nacht hat mich umgeben,</w:t>
      </w:r>
      <w:r>
        <w:br/>
        <w:t>Führe mich zum Licht und Leben!</w:t>
      </w:r>
    </w:p>
    <w:p w14:paraId="35CDEDC2" w14:textId="77777777" w:rsidR="005564C4" w:rsidRDefault="005564C4">
      <w:pPr>
        <w:spacing w:after="0" w:line="240" w:lineRule="auto"/>
        <w:rPr>
          <w:rFonts w:eastAsia="Times New Roman"/>
          <w:b/>
          <w:bCs/>
          <w:color w:val="000000"/>
          <w:kern w:val="36"/>
          <w:sz w:val="36"/>
          <w:szCs w:val="48"/>
          <w:lang w:eastAsia="de-DE"/>
        </w:rPr>
      </w:pPr>
      <w:r>
        <w:br w:type="page"/>
      </w:r>
    </w:p>
    <w:p w14:paraId="0F1B8B73" w14:textId="26FF9398" w:rsidR="00254FF5" w:rsidRDefault="00254FF5" w:rsidP="00254FF5">
      <w:pPr>
        <w:pStyle w:val="berschrift1"/>
      </w:pPr>
      <w:r w:rsidRPr="00254FF5">
        <w:t>Francke, August Herrmann – Gott Lob, ein Schritt zur Ewigkeit</w:t>
      </w:r>
    </w:p>
    <w:p w14:paraId="2EC1863B" w14:textId="77777777" w:rsidR="00254FF5" w:rsidRDefault="00254FF5" w:rsidP="00254FF5">
      <w:pPr>
        <w:pStyle w:val="StandardWeb"/>
        <w:spacing w:before="0" w:beforeAutospacing="0" w:after="150" w:afterAutospacing="0"/>
      </w:pPr>
      <w:r>
        <w:t>1. Gott Lob, ein Schritt zur Ewigkeit</w:t>
      </w:r>
      <w:r>
        <w:br/>
        <w:t>ist abermals vollendet;</w:t>
      </w:r>
      <w:r>
        <w:br/>
        <w:t>zu dir im Fortgang dieser Zeit</w:t>
      </w:r>
      <w:r>
        <w:br/>
        <w:t>mein Herz sich sehnlich wendet,</w:t>
      </w:r>
      <w:r>
        <w:br/>
        <w:t>o Quell, daraus mein Leben fleußt</w:t>
      </w:r>
      <w:r>
        <w:br/>
        <w:t xml:space="preserve">und alle Gnade sich </w:t>
      </w:r>
      <w:proofErr w:type="spellStart"/>
      <w:r>
        <w:t>ergeußt</w:t>
      </w:r>
      <w:proofErr w:type="spellEnd"/>
      <w:r>
        <w:br/>
        <w:t>in meine Seel zum Leben!</w:t>
      </w:r>
    </w:p>
    <w:p w14:paraId="51475BE6" w14:textId="77777777" w:rsidR="00254FF5" w:rsidRDefault="00254FF5" w:rsidP="00254FF5">
      <w:pPr>
        <w:pStyle w:val="StandardWeb"/>
        <w:spacing w:before="0" w:beforeAutospacing="0" w:after="150" w:afterAutospacing="0"/>
      </w:pPr>
      <w:r>
        <w:t>2. Ich zähle Stunden, Tag und Jahr,</w:t>
      </w:r>
      <w:r>
        <w:br/>
        <w:t>und wird mir allzu lange,</w:t>
      </w:r>
      <w:r>
        <w:br/>
        <w:t>bis es erscheine, daß ich gar</w:t>
      </w:r>
      <w:r>
        <w:br/>
        <w:t>o Leben, dich umfange,</w:t>
      </w:r>
      <w:r>
        <w:br/>
        <w:t>damit, was sterblich ist in mir</w:t>
      </w:r>
      <w:r>
        <w:br/>
        <w:t>verschlungen werde ganz in dir,</w:t>
      </w:r>
      <w:r>
        <w:br/>
        <w:t>und ich unsterblich werde.</w:t>
      </w:r>
    </w:p>
    <w:p w14:paraId="399D77EC" w14:textId="77777777" w:rsidR="00254FF5" w:rsidRDefault="00254FF5" w:rsidP="00254FF5">
      <w:pPr>
        <w:pStyle w:val="StandardWeb"/>
        <w:spacing w:before="0" w:beforeAutospacing="0" w:after="150" w:afterAutospacing="0"/>
      </w:pPr>
      <w:r>
        <w:t>3. O daß du selber kämest bald,</w:t>
      </w:r>
      <w:r>
        <w:br/>
        <w:t>ich zähl die Augenblicke;</w:t>
      </w:r>
      <w:r>
        <w:br/>
        <w:t xml:space="preserve">ach komm, eh mir das Herz </w:t>
      </w:r>
      <w:proofErr w:type="spellStart"/>
      <w:r>
        <w:t>erkalt</w:t>
      </w:r>
      <w:proofErr w:type="spellEnd"/>
      <w:r>
        <w:t>‘</w:t>
      </w:r>
      <w:r>
        <w:br/>
        <w:t>und sich zum Sterben schicke;</w:t>
      </w:r>
      <w:r>
        <w:br/>
        <w:t>komm doch mit deiner Herrlichkeit,</w:t>
      </w:r>
      <w:r>
        <w:br/>
        <w:t>schau, deine Braut hat sich bereit‘,</w:t>
      </w:r>
      <w:r>
        <w:br/>
        <w:t>die Lampen sind geschmücket.</w:t>
      </w:r>
    </w:p>
    <w:p w14:paraId="690E6BC1" w14:textId="77777777" w:rsidR="00254FF5" w:rsidRDefault="00254FF5" w:rsidP="00254FF5">
      <w:pPr>
        <w:pStyle w:val="StandardWeb"/>
        <w:spacing w:before="0" w:beforeAutospacing="0" w:after="150" w:afterAutospacing="0"/>
      </w:pPr>
      <w:r>
        <w:t>4. Doch sei dir ganz anheimgestellt</w:t>
      </w:r>
      <w:r>
        <w:br/>
        <w:t>die rechte Zeit und Stunde,</w:t>
      </w:r>
      <w:r>
        <w:br/>
        <w:t>wiewohl ich weiß, daß dir’s gefällt,</w:t>
      </w:r>
      <w:r>
        <w:br/>
        <w:t>wenn ich mit Herz und Munde</w:t>
      </w:r>
      <w:r>
        <w:br/>
        <w:t>dich kommen heiße und darauf</w:t>
      </w:r>
      <w:r>
        <w:br/>
        <w:t>von nun an richte meinen Lauf,</w:t>
      </w:r>
      <w:r>
        <w:br/>
        <w:t>daß ich dir komm entgegen.</w:t>
      </w:r>
    </w:p>
    <w:p w14:paraId="6948AED7" w14:textId="77777777" w:rsidR="00254FF5" w:rsidRDefault="00254FF5" w:rsidP="00254FF5">
      <w:pPr>
        <w:pStyle w:val="StandardWeb"/>
        <w:spacing w:before="0" w:beforeAutospacing="0" w:after="150" w:afterAutospacing="0"/>
      </w:pPr>
      <w:r>
        <w:t>5. Ich bin vergnügt, daß mich nichts kann</w:t>
      </w:r>
      <w:r>
        <w:br/>
        <w:t>von deiner Liebe trennen</w:t>
      </w:r>
      <w:r>
        <w:br/>
        <w:t>und daß ich frei vor jedermann</w:t>
      </w:r>
      <w:r>
        <w:br/>
        <w:t>dich darf mein eigen nennen</w:t>
      </w:r>
      <w:r>
        <w:br/>
        <w:t>und du, o treuer Lebensfürst,</w:t>
      </w:r>
      <w:r>
        <w:br/>
        <w:t>dich dort mit mir vereinen wirst</w:t>
      </w:r>
      <w:r>
        <w:br/>
        <w:t>und mir dein Erbe schenken.</w:t>
      </w:r>
    </w:p>
    <w:p w14:paraId="2468653E" w14:textId="77777777" w:rsidR="00254FF5" w:rsidRDefault="00254FF5" w:rsidP="00254FF5">
      <w:pPr>
        <w:pStyle w:val="StandardWeb"/>
        <w:spacing w:before="0" w:beforeAutospacing="0" w:after="150" w:afterAutospacing="0"/>
      </w:pPr>
      <w:r>
        <w:t>6. Drum preis ich dich aus Dankbarkeit,</w:t>
      </w:r>
      <w:r>
        <w:br/>
        <w:t>daß sich der Tag geendet</w:t>
      </w:r>
      <w:r>
        <w:br/>
        <w:t>und also auch von dieser Zeit</w:t>
      </w:r>
      <w:r>
        <w:br/>
        <w:t>ein Schritt nochmals vollendet</w:t>
      </w:r>
      <w:r>
        <w:br/>
        <w:t>und schreite hurtig weiter fort,</w:t>
      </w:r>
      <w:r>
        <w:br/>
        <w:t xml:space="preserve">bis ich gelange an die </w:t>
      </w:r>
      <w:proofErr w:type="spellStart"/>
      <w:r>
        <w:t>Pfort</w:t>
      </w:r>
      <w:proofErr w:type="spellEnd"/>
      <w:r>
        <w:t>‘</w:t>
      </w:r>
      <w:r>
        <w:br/>
        <w:t>Jerusalems dort oben.</w:t>
      </w:r>
    </w:p>
    <w:p w14:paraId="5400CE05" w14:textId="77777777" w:rsidR="00254FF5" w:rsidRDefault="00254FF5" w:rsidP="00254FF5">
      <w:pPr>
        <w:pStyle w:val="StandardWeb"/>
        <w:spacing w:before="0" w:beforeAutospacing="0" w:after="150" w:afterAutospacing="0"/>
      </w:pPr>
      <w:r>
        <w:t>7. Wenn auch die Hände müde sind</w:t>
      </w:r>
      <w:r>
        <w:br/>
        <w:t>und meine Knie wanken,</w:t>
      </w:r>
      <w:r>
        <w:br/>
        <w:t>so biet mir deine Hand geschwind</w:t>
      </w:r>
      <w:r>
        <w:br/>
        <w:t>in meines Glaubens Schranken,</w:t>
      </w:r>
      <w:r>
        <w:br/>
        <w:t>damit durch deine Kraft mein Herz</w:t>
      </w:r>
      <w:r>
        <w:br/>
        <w:t>sich stärke und ich himmelwärts</w:t>
      </w:r>
      <w:r>
        <w:br/>
        <w:t>ohn Unterlaß aufsteige.</w:t>
      </w:r>
    </w:p>
    <w:p w14:paraId="3DEC6F22" w14:textId="77777777" w:rsidR="00254FF5" w:rsidRDefault="00254FF5" w:rsidP="00254FF5">
      <w:pPr>
        <w:pStyle w:val="StandardWeb"/>
        <w:spacing w:before="0" w:beforeAutospacing="0" w:after="150" w:afterAutospacing="0"/>
      </w:pPr>
      <w:r>
        <w:t>8. Geh, Seele, frisch im Glauben dran</w:t>
      </w:r>
      <w:r>
        <w:br/>
        <w:t>und sei nur unerschrocken,</w:t>
      </w:r>
      <w:r>
        <w:br/>
        <w:t>laß dich nicht von der rechten Bahn</w:t>
      </w:r>
      <w:r>
        <w:br/>
        <w:t>die Lust der Welt ablocken!</w:t>
      </w:r>
      <w:r>
        <w:br/>
        <w:t>So dir der Lauf zu langsam deucht.</w:t>
      </w:r>
      <w:r>
        <w:br/>
        <w:t>so eile, wie ein Adler fleucht</w:t>
      </w:r>
      <w:r>
        <w:br/>
        <w:t>mit Flügeln süßer Liebe!</w:t>
      </w:r>
    </w:p>
    <w:p w14:paraId="3270329C" w14:textId="77777777" w:rsidR="00254FF5" w:rsidRDefault="00254FF5" w:rsidP="00254FF5">
      <w:pPr>
        <w:pStyle w:val="StandardWeb"/>
        <w:spacing w:before="0" w:beforeAutospacing="0" w:after="150" w:afterAutospacing="0"/>
      </w:pPr>
      <w:r>
        <w:t>9. O Jesu, meine Seele ist</w:t>
      </w:r>
      <w:r>
        <w:br/>
        <w:t>zu dir schon angeflogen;</w:t>
      </w:r>
      <w:r>
        <w:br/>
        <w:t>du hast, weil du voll Liebe bist,</w:t>
      </w:r>
      <w:r>
        <w:br/>
        <w:t>mich ganz zu dir gezogen.</w:t>
      </w:r>
      <w:r>
        <w:br/>
        <w:t>Fahr hin, was heißet Stund und Zeit,</w:t>
      </w:r>
      <w:r>
        <w:br/>
        <w:t>ich bin schon in der Ewigkeit,</w:t>
      </w:r>
      <w:r>
        <w:br/>
        <w:t>weil ich in Jesu lebe.</w:t>
      </w:r>
    </w:p>
    <w:p w14:paraId="35D58B7F" w14:textId="77777777" w:rsidR="005564C4" w:rsidRDefault="005564C4">
      <w:pPr>
        <w:spacing w:after="0" w:line="240" w:lineRule="auto"/>
        <w:rPr>
          <w:rFonts w:eastAsia="Times New Roman"/>
          <w:b/>
          <w:bCs/>
          <w:color w:val="000000"/>
          <w:kern w:val="36"/>
          <w:sz w:val="36"/>
          <w:szCs w:val="48"/>
          <w:lang w:eastAsia="de-DE"/>
        </w:rPr>
      </w:pPr>
      <w:r>
        <w:br w:type="page"/>
      </w:r>
    </w:p>
    <w:p w14:paraId="6B950259" w14:textId="0000B2BC" w:rsidR="00254FF5" w:rsidRDefault="00254FF5" w:rsidP="005564C4">
      <w:pPr>
        <w:pStyle w:val="berschrift1"/>
      </w:pPr>
      <w:r w:rsidRPr="005564C4">
        <w:t>Gellert, Christian Fürchtegott – Der Tag ist wieder hin, und diesen Teil des Lebens</w:t>
      </w:r>
    </w:p>
    <w:p w14:paraId="4E87FC61" w14:textId="77777777" w:rsidR="00254FF5" w:rsidRDefault="00254FF5" w:rsidP="00254FF5">
      <w:pPr>
        <w:pStyle w:val="StandardWeb"/>
        <w:spacing w:before="0" w:beforeAutospacing="0" w:after="150" w:afterAutospacing="0"/>
      </w:pPr>
      <w:r>
        <w:t>Der Tag ist wieder hin, und diesen Teil des Lebens,</w:t>
      </w:r>
      <w:r>
        <w:br/>
        <w:t>Wie hab ich ihn verbracht? Verstrich er mir vergebens?</w:t>
      </w:r>
      <w:r>
        <w:br/>
        <w:t>Hab ich mit allem Ernst dem Guten nachgestrebt?</w:t>
      </w:r>
      <w:r>
        <w:br/>
        <w:t>Hab ich vielleicht nur mir, nicht meiner Pflicht gelebt?</w:t>
      </w:r>
    </w:p>
    <w:p w14:paraId="51E9EC61" w14:textId="77777777" w:rsidR="00254FF5" w:rsidRDefault="00254FF5" w:rsidP="00254FF5">
      <w:pPr>
        <w:pStyle w:val="StandardWeb"/>
        <w:spacing w:before="0" w:beforeAutospacing="0" w:after="150" w:afterAutospacing="0"/>
      </w:pPr>
      <w:r>
        <w:t>War’s in der Furcht des Herrn, daß ich ihn angefangen?</w:t>
      </w:r>
      <w:r>
        <w:br/>
        <w:t>Mit Dank und mit Gebet, mit eifrigem Verlangen,</w:t>
      </w:r>
      <w:r>
        <w:br/>
        <w:t xml:space="preserve">Als ein Geschöpf von Gott der Tugend mich zu </w:t>
      </w:r>
      <w:proofErr w:type="spellStart"/>
      <w:r>
        <w:t>weihn</w:t>
      </w:r>
      <w:proofErr w:type="spellEnd"/>
      <w:r>
        <w:t>,</w:t>
      </w:r>
      <w:r>
        <w:br/>
        <w:t>Und züchtig, und gerecht, und Gottes Freund zu sein?</w:t>
      </w:r>
    </w:p>
    <w:p w14:paraId="161E2899" w14:textId="77777777" w:rsidR="00254FF5" w:rsidRDefault="00254FF5" w:rsidP="00254FF5">
      <w:pPr>
        <w:pStyle w:val="StandardWeb"/>
        <w:spacing w:before="0" w:beforeAutospacing="0" w:after="150" w:afterAutospacing="0"/>
      </w:pPr>
      <w:r>
        <w:t>Hab ich in dem Beruf, den Gott mir angewiesen,</w:t>
      </w:r>
      <w:r>
        <w:br/>
        <w:t>Durch Eifer und durch Fleiß ihn, diesen Gott, gepriesen;</w:t>
      </w:r>
      <w:r>
        <w:br/>
        <w:t>Mir und der Welt genützt, und jeden Dienst getan,</w:t>
      </w:r>
      <w:r>
        <w:br/>
        <w:t>Weil ihn der Herr gebot, nicht weil mich Menschen sahn?</w:t>
      </w:r>
    </w:p>
    <w:p w14:paraId="1E082384" w14:textId="77777777" w:rsidR="00254FF5" w:rsidRDefault="00254FF5" w:rsidP="00254FF5">
      <w:pPr>
        <w:pStyle w:val="StandardWeb"/>
        <w:spacing w:before="0" w:beforeAutospacing="0" w:after="150" w:afterAutospacing="0"/>
      </w:pPr>
      <w:r>
        <w:t>Wie hab ich diesen Tag mein eigen Herz regieret?</w:t>
      </w:r>
      <w:r>
        <w:br/>
        <w:t>Hat mich im stillen oft ein Blick auf Gott gerühret?</w:t>
      </w:r>
      <w:r>
        <w:br/>
        <w:t>Erfreut ich mich des Herrn, der unser Flehn bemerkt?</w:t>
      </w:r>
      <w:r>
        <w:br/>
        <w:t xml:space="preserve">Und hab ich im </w:t>
      </w:r>
      <w:proofErr w:type="spellStart"/>
      <w:r>
        <w:t>Vertraun</w:t>
      </w:r>
      <w:proofErr w:type="spellEnd"/>
      <w:r>
        <w:t xml:space="preserve"> auf ihn mein Herz gestärkt?</w:t>
      </w:r>
    </w:p>
    <w:p w14:paraId="39473FB1" w14:textId="77777777" w:rsidR="00254FF5" w:rsidRDefault="00254FF5" w:rsidP="00254FF5">
      <w:pPr>
        <w:pStyle w:val="StandardWeb"/>
        <w:spacing w:before="0" w:beforeAutospacing="0" w:after="150" w:afterAutospacing="0"/>
      </w:pPr>
      <w:r>
        <w:t>Dacht ich bei dem Genuß der Güter dieser Erden</w:t>
      </w:r>
      <w:r>
        <w:br/>
        <w:t>An den Allmächtigen, durch den sie sind und werden?</w:t>
      </w:r>
      <w:r>
        <w:br/>
        <w:t>Verehrt ich ihn im Staub? Empfand ich seine Huld?</w:t>
      </w:r>
      <w:r>
        <w:br/>
        <w:t>Trug ich das Glück mit Dank, den Unfall mit Geduld?</w:t>
      </w:r>
    </w:p>
    <w:p w14:paraId="7D6340BD" w14:textId="77777777" w:rsidR="00254FF5" w:rsidRDefault="00254FF5" w:rsidP="00254FF5">
      <w:pPr>
        <w:pStyle w:val="StandardWeb"/>
        <w:spacing w:before="0" w:beforeAutospacing="0" w:after="150" w:afterAutospacing="0"/>
      </w:pPr>
      <w:r>
        <w:t>Und wie genoß mein Herz des Umgangs süße Stunden?</w:t>
      </w:r>
      <w:r>
        <w:br/>
        <w:t>Fühlt ich der Freundschaft Glück, sprach ich, was ich empfunden?</w:t>
      </w:r>
      <w:r>
        <w:br/>
        <w:t>War auch mein Ernst noch sanft, mein Scherz noch unschuldsvoll?</w:t>
      </w:r>
      <w:r>
        <w:br/>
        <w:t xml:space="preserve">Und hab ich nichts </w:t>
      </w:r>
      <w:proofErr w:type="spellStart"/>
      <w:r>
        <w:t>geredt</w:t>
      </w:r>
      <w:proofErr w:type="spellEnd"/>
      <w:r>
        <w:t>, das ich bereuen soll?</w:t>
      </w:r>
    </w:p>
    <w:p w14:paraId="63B791E3" w14:textId="77777777" w:rsidR="00254FF5" w:rsidRDefault="00254FF5" w:rsidP="00254FF5">
      <w:pPr>
        <w:pStyle w:val="StandardWeb"/>
        <w:spacing w:before="0" w:beforeAutospacing="0" w:after="150" w:afterAutospacing="0"/>
      </w:pPr>
      <w:r>
        <w:t>Hab ich die Meinigen durch Sorgfalt mir verpflichtet,</w:t>
      </w:r>
      <w:r>
        <w:br/>
        <w:t>Sie durch mein Beispiel still zum Guten unterrichtet?</w:t>
      </w:r>
      <w:r>
        <w:br/>
        <w:t>War zu des Mitleids Pflicht mein Herz nicht zu bequem?</w:t>
      </w:r>
      <w:r>
        <w:br/>
        <w:t>Ein Glück, das andre traf, war dies mir angenehm?</w:t>
      </w:r>
    </w:p>
    <w:p w14:paraId="14649BCB" w14:textId="77777777" w:rsidR="00254FF5" w:rsidRDefault="00254FF5" w:rsidP="00254FF5">
      <w:pPr>
        <w:pStyle w:val="StandardWeb"/>
        <w:spacing w:before="0" w:beforeAutospacing="0" w:after="150" w:afterAutospacing="0"/>
      </w:pPr>
      <w:r>
        <w:t>War mir der Fehltritt leid, so bald ich ihn begangen?</w:t>
      </w:r>
      <w:r>
        <w:br/>
        <w:t>Bestritt ich auch in mir ein unerlaubt Verlangen?</w:t>
      </w:r>
      <w:r>
        <w:br/>
        <w:t>Und wenn in dieser Nacht Gott über mich gebeut,</w:t>
      </w:r>
      <w:r>
        <w:br/>
        <w:t>Bin ich, vor ihm zu stehn, auch willig und bereit?</w:t>
      </w:r>
    </w:p>
    <w:p w14:paraId="72B9648E" w14:textId="77777777" w:rsidR="00254FF5" w:rsidRDefault="00254FF5" w:rsidP="00254FF5">
      <w:pPr>
        <w:pStyle w:val="StandardWeb"/>
        <w:spacing w:before="0" w:beforeAutospacing="0" w:after="150" w:afterAutospacing="0"/>
      </w:pPr>
      <w:r>
        <w:t>Gott, der du alles weißt, was könnt ich dir verhehlen?</w:t>
      </w:r>
      <w:r>
        <w:br/>
        <w:t>Ich fühle täglich noch die Schwachheit meiner Seelen.</w:t>
      </w:r>
      <w:r>
        <w:br/>
        <w:t>Vergib durch Christi Blut mir die verletzte Pflicht;</w:t>
      </w:r>
      <w:r>
        <w:br/>
        <w:t>Vergib, und gehe du nicht mit mir ins Gericht.</w:t>
      </w:r>
    </w:p>
    <w:p w14:paraId="4D538310" w14:textId="77777777" w:rsidR="00254FF5" w:rsidRDefault="00254FF5" w:rsidP="00254FF5">
      <w:pPr>
        <w:pStyle w:val="StandardWeb"/>
        <w:spacing w:before="0" w:beforeAutospacing="0" w:after="150" w:afterAutospacing="0"/>
      </w:pPr>
      <w:r>
        <w:t>Ja, du verzeihest dem, den seine Sünden kränken;</w:t>
      </w:r>
      <w:r>
        <w:br/>
        <w:t>Du liebst Barmherzigkeit, und wirst auch mir sie schenken.</w:t>
      </w:r>
      <w:r>
        <w:br/>
        <w:t>Auch diese Nacht bist du der Wächter über mir;</w:t>
      </w:r>
      <w:r>
        <w:br/>
        <w:t xml:space="preserve">Leb ich, so leb ich dir, </w:t>
      </w:r>
      <w:proofErr w:type="spellStart"/>
      <w:r>
        <w:t>sterb</w:t>
      </w:r>
      <w:proofErr w:type="spellEnd"/>
      <w:r>
        <w:t xml:space="preserve"> ich, so </w:t>
      </w:r>
      <w:proofErr w:type="spellStart"/>
      <w:r>
        <w:t>sterb</w:t>
      </w:r>
      <w:proofErr w:type="spellEnd"/>
      <w:r>
        <w:t xml:space="preserve"> ich dir!</w:t>
      </w:r>
    </w:p>
    <w:p w14:paraId="3E53E86E" w14:textId="77777777" w:rsidR="00254FF5" w:rsidRDefault="00254FF5" w:rsidP="00254FF5">
      <w:pPr>
        <w:pStyle w:val="berschrift1"/>
      </w:pPr>
      <w:r w:rsidRPr="00254FF5">
        <w:t>Gellert, Christian Fürchtegott – Für alle Güte sei gepreist,</w:t>
      </w:r>
    </w:p>
    <w:p w14:paraId="3408A0F3" w14:textId="77777777" w:rsidR="00254FF5" w:rsidRDefault="00254FF5" w:rsidP="00254FF5">
      <w:pPr>
        <w:pStyle w:val="StandardWeb"/>
        <w:spacing w:before="0" w:beforeAutospacing="0" w:after="150" w:afterAutospacing="0"/>
      </w:pPr>
      <w:r>
        <w:t>Für alle Güte sei gepreist,</w:t>
      </w:r>
      <w:r>
        <w:br/>
        <w:t xml:space="preserve">Gott Vater, Sohn und </w:t>
      </w:r>
      <w:proofErr w:type="spellStart"/>
      <w:r>
        <w:t>heilger</w:t>
      </w:r>
      <w:proofErr w:type="spellEnd"/>
      <w:r>
        <w:t xml:space="preserve"> Geist!</w:t>
      </w:r>
      <w:r>
        <w:br/>
        <w:t>Ihr bin ich zu geringe.</w:t>
      </w:r>
      <w:r>
        <w:br/>
        <w:t>Vernimm den Dank,</w:t>
      </w:r>
      <w:r>
        <w:br/>
        <w:t>Den Lobgesang,</w:t>
      </w:r>
      <w:r>
        <w:br/>
        <w:t>Den ich dir kindlich singe.</w:t>
      </w:r>
    </w:p>
    <w:p w14:paraId="4A134DB6" w14:textId="77777777" w:rsidR="00254FF5" w:rsidRDefault="00254FF5" w:rsidP="00254FF5">
      <w:pPr>
        <w:pStyle w:val="StandardWeb"/>
        <w:spacing w:before="0" w:beforeAutospacing="0" w:after="150" w:afterAutospacing="0"/>
      </w:pPr>
      <w:r>
        <w:t>Du nahmst dich meiner herzlich an,</w:t>
      </w:r>
      <w:r>
        <w:br/>
        <w:t>Hast Großes heut an mir getan,</w:t>
      </w:r>
      <w:r>
        <w:br/>
        <w:t>Mir mein Gebet gewähret;</w:t>
      </w:r>
      <w:r>
        <w:br/>
        <w:t>Hast väterlich</w:t>
      </w:r>
      <w:r>
        <w:br/>
        <w:t>Mein Haus und mich</w:t>
      </w:r>
      <w:r>
        <w:br/>
        <w:t xml:space="preserve">Beschützet und </w:t>
      </w:r>
      <w:proofErr w:type="spellStart"/>
      <w:r>
        <w:t>genähret</w:t>
      </w:r>
      <w:proofErr w:type="spellEnd"/>
      <w:r>
        <w:t>.</w:t>
      </w:r>
    </w:p>
    <w:p w14:paraId="61992B3D" w14:textId="77777777" w:rsidR="00254FF5" w:rsidRDefault="00254FF5" w:rsidP="00254FF5">
      <w:pPr>
        <w:pStyle w:val="StandardWeb"/>
        <w:spacing w:before="0" w:beforeAutospacing="0" w:after="150" w:afterAutospacing="0"/>
      </w:pPr>
      <w:r>
        <w:t>Herr, was ich bin, ist dein Geschenk;</w:t>
      </w:r>
      <w:r>
        <w:br/>
        <w:t>Der Geist, mit dem ich dein gedenk,</w:t>
      </w:r>
      <w:r>
        <w:br/>
        <w:t>Ein ruhiges Gemüte;</w:t>
      </w:r>
      <w:r>
        <w:br/>
        <w:t>Was ich vermag</w:t>
      </w:r>
      <w:r>
        <w:br/>
        <w:t>Bis diesen Tag,</w:t>
      </w:r>
      <w:r>
        <w:br/>
        <w:t>Ist alles deine Güte.</w:t>
      </w:r>
    </w:p>
    <w:p w14:paraId="4C1CA11F" w14:textId="77777777" w:rsidR="00254FF5" w:rsidRDefault="00254FF5" w:rsidP="00254FF5">
      <w:pPr>
        <w:pStyle w:val="StandardWeb"/>
        <w:spacing w:before="0" w:beforeAutospacing="0" w:after="150" w:afterAutospacing="0"/>
      </w:pPr>
      <w:r>
        <w:t>Sei auch, nach deiner Lieb und Macht,</w:t>
      </w:r>
      <w:r>
        <w:br/>
        <w:t>Mein Schutz und Schirm in dieser Nacht;</w:t>
      </w:r>
      <w:r>
        <w:br/>
        <w:t>Vergib mir meine Sünden.</w:t>
      </w:r>
      <w:r>
        <w:br/>
        <w:t xml:space="preserve">Und </w:t>
      </w:r>
      <w:proofErr w:type="spellStart"/>
      <w:r>
        <w:t>kömmt</w:t>
      </w:r>
      <w:proofErr w:type="spellEnd"/>
      <w:r>
        <w:t xml:space="preserve"> mein Tod,</w:t>
      </w:r>
      <w:r>
        <w:br/>
        <w:t>Herr Zebaoth,</w:t>
      </w:r>
      <w:r>
        <w:br/>
        <w:t>So laß mich Gnade finden.</w:t>
      </w:r>
    </w:p>
    <w:p w14:paraId="5242789B" w14:textId="77777777" w:rsidR="005564C4" w:rsidRDefault="005564C4">
      <w:pPr>
        <w:spacing w:after="0" w:line="240" w:lineRule="auto"/>
        <w:rPr>
          <w:rFonts w:eastAsia="Times New Roman"/>
          <w:b/>
          <w:bCs/>
          <w:color w:val="000000"/>
          <w:kern w:val="36"/>
          <w:sz w:val="36"/>
          <w:szCs w:val="48"/>
          <w:lang w:eastAsia="de-DE"/>
        </w:rPr>
      </w:pPr>
      <w:r>
        <w:br w:type="page"/>
      </w:r>
    </w:p>
    <w:p w14:paraId="6CA22D5C" w14:textId="5C555FA1" w:rsidR="008748C7" w:rsidRDefault="008748C7" w:rsidP="008748C7">
      <w:pPr>
        <w:pStyle w:val="berschrift1"/>
      </w:pPr>
      <w:r w:rsidRPr="008748C7">
        <w:t>Gerhardt, Paul – Der Tag mit seinem Lichte</w:t>
      </w:r>
    </w:p>
    <w:p w14:paraId="24B315AA" w14:textId="77777777" w:rsidR="008748C7" w:rsidRDefault="008748C7" w:rsidP="008748C7">
      <w:pPr>
        <w:pStyle w:val="StandardWeb"/>
        <w:spacing w:before="0" w:beforeAutospacing="0" w:after="150" w:afterAutospacing="0"/>
      </w:pPr>
      <w:r>
        <w:t>1. Der Tag mit seinem Lichte</w:t>
      </w:r>
      <w:r>
        <w:br/>
        <w:t>fleucht hin und wird zunichte;</w:t>
      </w:r>
      <w:r>
        <w:br/>
        <w:t>die Nacht kommt angegangen</w:t>
      </w:r>
      <w:r>
        <w:br/>
        <w:t>mit Ruhe zu umfangen</w:t>
      </w:r>
      <w:r>
        <w:br/>
        <w:t>den matten Erdenkreis.</w:t>
      </w:r>
      <w:r>
        <w:br/>
        <w:t>Der Tag, der ist geendet,</w:t>
      </w:r>
      <w:r>
        <w:br/>
        <w:t>mein Herz zu dir sich wendet,</w:t>
      </w:r>
      <w:r>
        <w:br/>
        <w:t>der Tag und Nacht geschaffen</w:t>
      </w:r>
      <w:r>
        <w:br/>
        <w:t>zum Wachen und zum Schlafen,</w:t>
      </w:r>
      <w:r>
        <w:br/>
        <w:t>will singen seinen Preis.</w:t>
      </w:r>
    </w:p>
    <w:p w14:paraId="0552DC53" w14:textId="77777777" w:rsidR="008748C7" w:rsidRDefault="008748C7" w:rsidP="008748C7">
      <w:pPr>
        <w:pStyle w:val="StandardWeb"/>
        <w:spacing w:before="0" w:beforeAutospacing="0" w:after="150" w:afterAutospacing="0"/>
      </w:pPr>
      <w:r>
        <w:t>2. Wohl auf, wohl auf, mein Psalter,</w:t>
      </w:r>
      <w:r>
        <w:br/>
        <w:t>erhebe den Erhalter,</w:t>
      </w:r>
      <w:r>
        <w:br/>
        <w:t>der mir an Leib und Seelen</w:t>
      </w:r>
      <w:r>
        <w:br/>
        <w:t>vielmehr, als ich kann zählen,</w:t>
      </w:r>
      <w:r>
        <w:br/>
        <w:t>hat heute Guts getan.</w:t>
      </w:r>
      <w:r>
        <w:br/>
        <w:t>All Augenblick und Stunden</w:t>
      </w:r>
      <w:r>
        <w:br/>
        <w:t>hat sich gar viel gefunden,</w:t>
      </w:r>
      <w:r>
        <w:br/>
        <w:t>womit er sein Gemüte</w:t>
      </w:r>
      <w:r>
        <w:br/>
        <w:t>und unerschöpfte Güte</w:t>
      </w:r>
      <w:r>
        <w:br/>
        <w:t>mir klar gezeiget an.</w:t>
      </w:r>
    </w:p>
    <w:p w14:paraId="56DB0D28" w14:textId="77777777" w:rsidR="008748C7" w:rsidRDefault="008748C7" w:rsidP="008748C7">
      <w:pPr>
        <w:pStyle w:val="StandardWeb"/>
        <w:spacing w:before="0" w:beforeAutospacing="0" w:after="150" w:afterAutospacing="0"/>
      </w:pPr>
      <w:r>
        <w:t>3. Gleichwie des Hirtens Freude</w:t>
      </w:r>
      <w:r>
        <w:br/>
        <w:t>ein Schäflein auf der Weide</w:t>
      </w:r>
      <w:r>
        <w:br/>
        <w:t>sich unter seiner Treue,</w:t>
      </w:r>
      <w:r>
        <w:br/>
        <w:t>ohn alle Furcht und Scheue</w:t>
      </w:r>
      <w:r>
        <w:br/>
        <w:t>ergötzet in dem Feld</w:t>
      </w:r>
      <w:r>
        <w:br/>
        <w:t>und sich mit Blumen füllet,</w:t>
      </w:r>
      <w:r>
        <w:br/>
        <w:t>den Durst mit Quellen stillet,</w:t>
      </w:r>
      <w:r>
        <w:br/>
        <w:t>so hat mich heut geführet,</w:t>
      </w:r>
      <w:r>
        <w:br/>
        <w:t>mit manchem Gut gezieret</w:t>
      </w:r>
      <w:r>
        <w:br/>
        <w:t>der Hirt in aller Welt.</w:t>
      </w:r>
    </w:p>
    <w:p w14:paraId="2C94896E" w14:textId="77777777" w:rsidR="008748C7" w:rsidRDefault="008748C7" w:rsidP="008748C7">
      <w:pPr>
        <w:pStyle w:val="StandardWeb"/>
        <w:spacing w:before="0" w:beforeAutospacing="0" w:after="150" w:afterAutospacing="0"/>
      </w:pPr>
      <w:r>
        <w:t>4. Gott hat mich nicht verlassen;</w:t>
      </w:r>
      <w:r>
        <w:br/>
        <w:t>ich aber hab ohn Maßen</w:t>
      </w:r>
      <w:r>
        <w:br/>
        <w:t>mich nicht gescheut, mit Sünden</w:t>
      </w:r>
      <w:r>
        <w:br/>
        <w:t>und Unrecht zu entzünden</w:t>
      </w:r>
      <w:r>
        <w:br/>
        <w:t>das treue Vaterherz.</w:t>
      </w:r>
      <w:r>
        <w:br/>
        <w:t>Ach Vater, laß nicht brennen</w:t>
      </w:r>
      <w:r>
        <w:br/>
        <w:t>den Eifer, noch mich trennen</w:t>
      </w:r>
      <w:r>
        <w:br/>
        <w:t>von deiner Hand und Seiten.</w:t>
      </w:r>
      <w:r>
        <w:br/>
        <w:t>Mein Tun und Überschreiten</w:t>
      </w:r>
      <w:r>
        <w:br/>
        <w:t>erweckt mir Reu und Schmerz.</w:t>
      </w:r>
    </w:p>
    <w:p w14:paraId="596908E4" w14:textId="77777777" w:rsidR="008748C7" w:rsidRDefault="008748C7" w:rsidP="008748C7">
      <w:pPr>
        <w:pStyle w:val="StandardWeb"/>
        <w:spacing w:before="0" w:beforeAutospacing="0" w:after="150" w:afterAutospacing="0"/>
      </w:pPr>
      <w:r>
        <w:t>5. Erhöre, Herr, mein Beten,</w:t>
      </w:r>
      <w:r>
        <w:br/>
        <w:t>und laß mein Übertreten</w:t>
      </w:r>
      <w:r>
        <w:br/>
        <w:t>zur Rechten und zur Linken</w:t>
      </w:r>
      <w:r>
        <w:br/>
        <w:t>ins Meeres Tiefe sinken</w:t>
      </w:r>
      <w:r>
        <w:br/>
        <w:t>und ewig untergehn.</w:t>
      </w:r>
      <w:r>
        <w:br/>
        <w:t xml:space="preserve">Laß aber, laß </w:t>
      </w:r>
      <w:proofErr w:type="spellStart"/>
      <w:r>
        <w:t>hergegen</w:t>
      </w:r>
      <w:proofErr w:type="spellEnd"/>
      <w:r>
        <w:br/>
        <w:t>sich deine Engel legen</w:t>
      </w:r>
      <w:r>
        <w:br/>
        <w:t>um mich mit ihren Waffen;</w:t>
      </w:r>
      <w:r>
        <w:br/>
        <w:t>mit dir will ich einschlafen,</w:t>
      </w:r>
      <w:r>
        <w:br/>
        <w:t xml:space="preserve">mit dir auch </w:t>
      </w:r>
      <w:proofErr w:type="spellStart"/>
      <w:r>
        <w:t>auferstehn</w:t>
      </w:r>
      <w:proofErr w:type="spellEnd"/>
      <w:r>
        <w:t>.</w:t>
      </w:r>
    </w:p>
    <w:p w14:paraId="2D86FB0E" w14:textId="77777777" w:rsidR="008748C7" w:rsidRDefault="008748C7" w:rsidP="008748C7">
      <w:pPr>
        <w:pStyle w:val="StandardWeb"/>
        <w:spacing w:before="0" w:beforeAutospacing="0" w:after="150" w:afterAutospacing="0"/>
      </w:pPr>
      <w:r>
        <w:t>6. Darauf so laß ich nieder</w:t>
      </w:r>
      <w:r>
        <w:br/>
        <w:t>mein Haupt und Augenlider;</w:t>
      </w:r>
      <w:r>
        <w:br/>
        <w:t>will ruhen ohne Sorgen,</w:t>
      </w:r>
      <w:r>
        <w:br/>
        <w:t xml:space="preserve">bis daß der </w:t>
      </w:r>
      <w:proofErr w:type="spellStart"/>
      <w:r>
        <w:t>güldne</w:t>
      </w:r>
      <w:proofErr w:type="spellEnd"/>
      <w:r>
        <w:t xml:space="preserve"> Morgen</w:t>
      </w:r>
      <w:r>
        <w:br/>
        <w:t>mich wieder munter macht.</w:t>
      </w:r>
      <w:r>
        <w:br/>
        <w:t>Dein Flügel wird mich decken,</w:t>
      </w:r>
      <w:r>
        <w:br/>
        <w:t>so wird mich nicht erschrecken</w:t>
      </w:r>
      <w:r>
        <w:br/>
        <w:t>der Feind mit tausend Listen,</w:t>
      </w:r>
      <w:r>
        <w:br/>
        <w:t>der mich und alle Christen</w:t>
      </w:r>
      <w:r>
        <w:br/>
        <w:t>verfolget Tag und Nacht.</w:t>
      </w:r>
    </w:p>
    <w:p w14:paraId="2E5A14F7" w14:textId="77777777" w:rsidR="008748C7" w:rsidRDefault="008748C7" w:rsidP="008748C7">
      <w:pPr>
        <w:pStyle w:val="StandardWeb"/>
        <w:spacing w:before="0" w:beforeAutospacing="0" w:after="150" w:afterAutospacing="0"/>
      </w:pPr>
      <w:r>
        <w:t>7. Ich lieg hie oder stehe,</w:t>
      </w:r>
      <w:r>
        <w:br/>
        <w:t>ich sitz auch oder gehe,</w:t>
      </w:r>
      <w:r>
        <w:br/>
        <w:t>so bleib ich dir ergeben,</w:t>
      </w:r>
      <w:r>
        <w:br/>
        <w:t>und du bist auch mein Leben;</w:t>
      </w:r>
      <w:r>
        <w:br/>
        <w:t>das ist ein wahres Wort.</w:t>
      </w:r>
      <w:r>
        <w:br/>
        <w:t>Was ich beginn und mache,</w:t>
      </w:r>
      <w:r>
        <w:br/>
        <w:t>ich schlaf ein oder wache,</w:t>
      </w:r>
      <w:r>
        <w:br/>
        <w:t>wohn ich allzeit im Schlosse</w:t>
      </w:r>
      <w:r>
        <w:br/>
        <w:t>in deinem Arm und Schoße,</w:t>
      </w:r>
      <w:r>
        <w:br/>
        <w:t>bin selig hier und dort.</w:t>
      </w:r>
    </w:p>
    <w:p w14:paraId="30646398" w14:textId="77777777" w:rsidR="008748C7" w:rsidRDefault="008748C7" w:rsidP="008748C7">
      <w:pPr>
        <w:pStyle w:val="berschrift1"/>
      </w:pPr>
      <w:r w:rsidRPr="0080592B">
        <w:t>Gerhardt, Paul – Nun ruhen alle Wälder</w:t>
      </w:r>
    </w:p>
    <w:p w14:paraId="164D8D45" w14:textId="77777777" w:rsidR="008748C7" w:rsidRDefault="008748C7" w:rsidP="008748C7">
      <w:pPr>
        <w:pStyle w:val="StandardWeb"/>
        <w:spacing w:before="0" w:beforeAutospacing="0" w:after="150" w:afterAutospacing="0"/>
      </w:pPr>
      <w:r>
        <w:t>1. Nun ruhen alle Wälder,</w:t>
      </w:r>
      <w:r>
        <w:br/>
        <w:t xml:space="preserve">Vieh, Menschen, </w:t>
      </w:r>
      <w:proofErr w:type="spellStart"/>
      <w:r>
        <w:t>Städt</w:t>
      </w:r>
      <w:proofErr w:type="spellEnd"/>
      <w:r>
        <w:t xml:space="preserve"> und Felder,</w:t>
      </w:r>
      <w:r>
        <w:br/>
        <w:t>es schläft die ganze Welt.</w:t>
      </w:r>
      <w:r>
        <w:br/>
        <w:t>Ihr aber, meine Sinnen,</w:t>
      </w:r>
      <w:r>
        <w:br/>
        <w:t>auf, auf, ihr sollt beginnen,</w:t>
      </w:r>
      <w:r>
        <w:br/>
        <w:t>was eurem Schöpfer wohl gefällt.</w:t>
      </w:r>
    </w:p>
    <w:p w14:paraId="38315BBF" w14:textId="77777777" w:rsidR="008748C7" w:rsidRDefault="008748C7" w:rsidP="008748C7">
      <w:pPr>
        <w:pStyle w:val="StandardWeb"/>
        <w:spacing w:before="0" w:beforeAutospacing="0" w:after="150" w:afterAutospacing="0"/>
      </w:pPr>
      <w:r>
        <w:t>2. Wo bist du, Sonne, blieben?</w:t>
      </w:r>
      <w:r>
        <w:br/>
        <w:t>Die Nacht hat dich vertrieben,</w:t>
      </w:r>
      <w:r>
        <w:br/>
        <w:t>die Nacht, des Tages Feind.</w:t>
      </w:r>
      <w:r>
        <w:br/>
        <w:t>Fahr‘ hin, ein andre Sonne,</w:t>
      </w:r>
      <w:r>
        <w:br/>
        <w:t>mein Jesus, meine Wonne,</w:t>
      </w:r>
      <w:r>
        <w:br/>
        <w:t>gar hell in meinem Herzen scheint.</w:t>
      </w:r>
    </w:p>
    <w:p w14:paraId="58997365" w14:textId="77777777" w:rsidR="008748C7" w:rsidRDefault="008748C7" w:rsidP="008748C7">
      <w:pPr>
        <w:pStyle w:val="StandardWeb"/>
        <w:spacing w:before="0" w:beforeAutospacing="0" w:after="150" w:afterAutospacing="0"/>
      </w:pPr>
      <w:r>
        <w:t>3. Der Tag ist nun vergangen,</w:t>
      </w:r>
      <w:r>
        <w:br/>
        <w:t xml:space="preserve">die </w:t>
      </w:r>
      <w:proofErr w:type="spellStart"/>
      <w:r>
        <w:t>güldnen</w:t>
      </w:r>
      <w:proofErr w:type="spellEnd"/>
      <w:r>
        <w:t xml:space="preserve"> Sternlein prangen</w:t>
      </w:r>
      <w:r>
        <w:br/>
        <w:t>am blauen Himmelssaal;</w:t>
      </w:r>
      <w:r>
        <w:br/>
        <w:t>also wird ich auch stehen,</w:t>
      </w:r>
      <w:r>
        <w:br/>
        <w:t>wann mich wird heißen gehen</w:t>
      </w:r>
      <w:r>
        <w:br/>
        <w:t>mein Gott aus diesem Jammertal</w:t>
      </w:r>
    </w:p>
    <w:p w14:paraId="11ECCEB3" w14:textId="77777777" w:rsidR="008748C7" w:rsidRDefault="008748C7" w:rsidP="008748C7">
      <w:pPr>
        <w:pStyle w:val="StandardWeb"/>
        <w:spacing w:before="0" w:beforeAutospacing="0" w:after="150" w:afterAutospacing="0"/>
      </w:pPr>
      <w:r>
        <w:t>4. Der Leib eilt nun zur Ruhe,</w:t>
      </w:r>
      <w:r>
        <w:br/>
        <w:t>legt ab das Kleid und Schuhe,</w:t>
      </w:r>
      <w:r>
        <w:br/>
        <w:t>das Bild der Sterblichkeit.</w:t>
      </w:r>
      <w:r>
        <w:br/>
        <w:t>Die zieh‘ ich aus, dagegen</w:t>
      </w:r>
      <w:r>
        <w:br/>
        <w:t>wird Christus mir anlegen</w:t>
      </w:r>
      <w:r>
        <w:br/>
        <w:t>den Rock der Ehr und Herrlichkeit.</w:t>
      </w:r>
    </w:p>
    <w:p w14:paraId="44C256CF" w14:textId="77777777" w:rsidR="008748C7" w:rsidRDefault="008748C7" w:rsidP="008748C7">
      <w:pPr>
        <w:pStyle w:val="StandardWeb"/>
        <w:spacing w:before="0" w:beforeAutospacing="0" w:after="150" w:afterAutospacing="0"/>
      </w:pPr>
      <w:r>
        <w:t xml:space="preserve">5. Das Haupt, die </w:t>
      </w:r>
      <w:proofErr w:type="spellStart"/>
      <w:r>
        <w:t>Füß</w:t>
      </w:r>
      <w:proofErr w:type="spellEnd"/>
      <w:r>
        <w:t>‘ und Hände</w:t>
      </w:r>
      <w:r>
        <w:br/>
        <w:t>sind froh, daß nun zum Ende</w:t>
      </w:r>
      <w:r>
        <w:br/>
        <w:t>die Arbeit kommen sei.</w:t>
      </w:r>
      <w:r>
        <w:br/>
        <w:t>Herz, freu dich, du sollst werden</w:t>
      </w:r>
      <w:r>
        <w:br/>
        <w:t>vom Elend dieser Erden</w:t>
      </w:r>
      <w:r>
        <w:br/>
        <w:t>und von der Sünden Arbeit frei.</w:t>
      </w:r>
    </w:p>
    <w:p w14:paraId="6E891C5D" w14:textId="77777777" w:rsidR="008748C7" w:rsidRDefault="008748C7" w:rsidP="008748C7">
      <w:pPr>
        <w:pStyle w:val="StandardWeb"/>
        <w:spacing w:before="0" w:beforeAutospacing="0" w:after="150" w:afterAutospacing="0"/>
      </w:pPr>
      <w:r>
        <w:t>6. Nun geht, ihr matten Glieder,</w:t>
      </w:r>
      <w:r>
        <w:br/>
        <w:t>geht hin und legt euch nieder,</w:t>
      </w:r>
      <w:r>
        <w:br/>
        <w:t>der Betten ihr begehrt.</w:t>
      </w:r>
      <w:r>
        <w:br/>
        <w:t>Es kommen Stund‘ und Zeiten,</w:t>
      </w:r>
      <w:r>
        <w:br/>
        <w:t>da man euch wird bereiten</w:t>
      </w:r>
      <w:r>
        <w:br/>
        <w:t>zur Ruh‘ ein Bettlein in der Erd.</w:t>
      </w:r>
    </w:p>
    <w:p w14:paraId="1D11FB79" w14:textId="77777777" w:rsidR="008748C7" w:rsidRDefault="008748C7" w:rsidP="008748C7">
      <w:pPr>
        <w:pStyle w:val="StandardWeb"/>
        <w:spacing w:before="0" w:beforeAutospacing="0" w:after="150" w:afterAutospacing="0"/>
      </w:pPr>
      <w:r>
        <w:t>7. Mein Augen stehn verdrossen,</w:t>
      </w:r>
      <w:r>
        <w:br/>
        <w:t>im Nu sind sie geschlossen.</w:t>
      </w:r>
      <w:r>
        <w:br/>
        <w:t>Wo bleibt dann Leib und Seel?</w:t>
      </w:r>
      <w:r>
        <w:br/>
        <w:t>Nimm sie zu deinen Gnaden,</w:t>
      </w:r>
      <w:r>
        <w:br/>
        <w:t>sei gut für allen Schaden,</w:t>
      </w:r>
      <w:r>
        <w:br/>
        <w:t>du Aug‘ und Wächter Israel.</w:t>
      </w:r>
    </w:p>
    <w:p w14:paraId="55E902C9" w14:textId="77777777" w:rsidR="008748C7" w:rsidRDefault="008748C7" w:rsidP="008748C7">
      <w:pPr>
        <w:pStyle w:val="StandardWeb"/>
        <w:spacing w:before="0" w:beforeAutospacing="0" w:after="150" w:afterAutospacing="0"/>
      </w:pPr>
      <w:r>
        <w:t>8. Breit aus die Flügel beide,</w:t>
      </w:r>
      <w:r>
        <w:br/>
        <w:t>o Jesu, meine Freude,</w:t>
      </w:r>
      <w:r>
        <w:br/>
        <w:t>und nimm dein Küchlein ein!</w:t>
      </w:r>
      <w:r>
        <w:br/>
        <w:t>Will Satan mich verschlingen,</w:t>
      </w:r>
      <w:r>
        <w:br/>
        <w:t>so lass die Englein singen:</w:t>
      </w:r>
      <w:r>
        <w:br/>
        <w:t>„Dies Kind soll unverletzet sein.“</w:t>
      </w:r>
    </w:p>
    <w:p w14:paraId="671CAAD7" w14:textId="77777777" w:rsidR="008748C7" w:rsidRDefault="008748C7" w:rsidP="008748C7">
      <w:pPr>
        <w:pStyle w:val="StandardWeb"/>
        <w:spacing w:before="0" w:beforeAutospacing="0" w:after="150" w:afterAutospacing="0"/>
      </w:pPr>
      <w:r>
        <w:t>9. Auch euch, ihr meine Lieben,</w:t>
      </w:r>
      <w:r>
        <w:br/>
        <w:t>soll heute nicht betrüben</w:t>
      </w:r>
      <w:r>
        <w:br/>
        <w:t>kein Unfall noch Gefahr.</w:t>
      </w:r>
      <w:r>
        <w:br/>
        <w:t>Gott lass euch selig schlafen,</w:t>
      </w:r>
      <w:r>
        <w:br/>
        <w:t xml:space="preserve">stell euch die </w:t>
      </w:r>
      <w:proofErr w:type="spellStart"/>
      <w:r>
        <w:t>güldnen</w:t>
      </w:r>
      <w:proofErr w:type="spellEnd"/>
      <w:r>
        <w:t xml:space="preserve"> Waffen</w:t>
      </w:r>
      <w:r>
        <w:br/>
        <w:t>ums Bett und seiner Engel Schar.</w:t>
      </w:r>
    </w:p>
    <w:p w14:paraId="04E7E8B8" w14:textId="77777777" w:rsidR="005564C4" w:rsidRDefault="005564C4">
      <w:pPr>
        <w:spacing w:after="0" w:line="240" w:lineRule="auto"/>
        <w:rPr>
          <w:rFonts w:eastAsia="Times New Roman"/>
          <w:b/>
          <w:bCs/>
          <w:color w:val="000000"/>
          <w:kern w:val="36"/>
          <w:sz w:val="36"/>
          <w:szCs w:val="48"/>
          <w:lang w:eastAsia="de-DE"/>
        </w:rPr>
      </w:pPr>
      <w:r>
        <w:br w:type="page"/>
      </w:r>
    </w:p>
    <w:p w14:paraId="4E7FA745" w14:textId="5B19B955" w:rsidR="00254FF5" w:rsidRDefault="00254FF5" w:rsidP="00254FF5">
      <w:pPr>
        <w:pStyle w:val="berschrift1"/>
      </w:pPr>
      <w:r w:rsidRPr="00254FF5">
        <w:t>Grimmelshausen, Hans Christoffel v. – Komm Trost der Nacht, o Nachtigall</w:t>
      </w:r>
    </w:p>
    <w:p w14:paraId="1240EE7E" w14:textId="77777777" w:rsidR="00254FF5" w:rsidRDefault="00254FF5" w:rsidP="00254FF5">
      <w:pPr>
        <w:pStyle w:val="StandardWeb"/>
        <w:spacing w:before="0" w:beforeAutospacing="0" w:after="150" w:afterAutospacing="0"/>
      </w:pPr>
      <w:r>
        <w:t>1. Komm Trost der Nacht, o Nachtigall!</w:t>
      </w:r>
      <w:r>
        <w:br/>
        <w:t>Laß deine Stimm mit Freudenschall</w:t>
      </w:r>
      <w:r>
        <w:br/>
        <w:t>aufs lieblichste erklingen!</w:t>
      </w:r>
      <w:r>
        <w:br/>
        <w:t>Komm, komm, und lob den Schöpfer dein,</w:t>
      </w:r>
      <w:r>
        <w:br/>
        <w:t>weil andre Vögel schlafen seyn,</w:t>
      </w:r>
      <w:r>
        <w:br/>
        <w:t>und nicht mehr mögen singen;</w:t>
      </w:r>
      <w:r>
        <w:br/>
        <w:t>Laß dein Stimmlein laut erschallen</w:t>
      </w:r>
      <w:r>
        <w:br/>
        <w:t>denn vor allen kannst du loben</w:t>
      </w:r>
      <w:r>
        <w:br/>
        <w:t>Gott im Himmel, hoch dort oben.</w:t>
      </w:r>
    </w:p>
    <w:p w14:paraId="600A04E1" w14:textId="77777777" w:rsidR="00254FF5" w:rsidRDefault="00254FF5" w:rsidP="00254FF5">
      <w:pPr>
        <w:pStyle w:val="StandardWeb"/>
        <w:spacing w:before="0" w:beforeAutospacing="0" w:after="150" w:afterAutospacing="0"/>
      </w:pPr>
      <w:r>
        <w:t>2. Obschon ist hin der Sonnenschein,</w:t>
      </w:r>
      <w:r>
        <w:br/>
        <w:t>und wir im Finstern müssen seyn,</w:t>
      </w:r>
      <w:r>
        <w:br/>
        <w:t>so können wir doch singen</w:t>
      </w:r>
      <w:r>
        <w:br/>
        <w:t xml:space="preserve">von Gottes </w:t>
      </w:r>
      <w:proofErr w:type="spellStart"/>
      <w:r>
        <w:t>Güt</w:t>
      </w:r>
      <w:proofErr w:type="spellEnd"/>
      <w:r>
        <w:t xml:space="preserve"> und seiner Macht,</w:t>
      </w:r>
      <w:r>
        <w:br/>
        <w:t>weil uns kann hindern keine Nacht,</w:t>
      </w:r>
      <w:r>
        <w:br/>
        <w:t xml:space="preserve">sein Lob zu </w:t>
      </w:r>
      <w:proofErr w:type="spellStart"/>
      <w:r>
        <w:t>vollebringen</w:t>
      </w:r>
      <w:proofErr w:type="spellEnd"/>
      <w:r>
        <w:t>.</w:t>
      </w:r>
      <w:r>
        <w:br/>
        <w:t>Drum dein Stimmlein laß erschallen,</w:t>
      </w:r>
      <w:r>
        <w:br/>
        <w:t>denn vor allen kannst du loben</w:t>
      </w:r>
      <w:r>
        <w:br/>
        <w:t>Gott im Himmel, hoch dort oben.</w:t>
      </w:r>
    </w:p>
    <w:p w14:paraId="7B6A12E9" w14:textId="77777777" w:rsidR="00254FF5" w:rsidRDefault="00254FF5" w:rsidP="00254FF5">
      <w:pPr>
        <w:pStyle w:val="StandardWeb"/>
        <w:spacing w:before="0" w:beforeAutospacing="0" w:after="150" w:afterAutospacing="0"/>
      </w:pPr>
      <w:r>
        <w:t>3. Die Sterne, so am Himmel stehn,</w:t>
      </w:r>
      <w:r>
        <w:br/>
        <w:t>sich lassen zum Lob Gottes sehn,</w:t>
      </w:r>
      <w:r>
        <w:br/>
        <w:t>und Ehre ihm beweisen;</w:t>
      </w:r>
      <w:r>
        <w:br/>
        <w:t xml:space="preserve">die </w:t>
      </w:r>
      <w:proofErr w:type="spellStart"/>
      <w:r>
        <w:t>Eul</w:t>
      </w:r>
      <w:proofErr w:type="spellEnd"/>
      <w:r>
        <w:t>‘ auch, die nicht singen kann,</w:t>
      </w:r>
      <w:r>
        <w:br/>
        <w:t>zeigt doch mit ihrem Heulen an,</w:t>
      </w:r>
      <w:r>
        <w:br/>
        <w:t>daß sie auch Gott tut preisen.</w:t>
      </w:r>
      <w:r>
        <w:br/>
        <w:t>Drum dein Stimmlein laß erschallen,</w:t>
      </w:r>
      <w:r>
        <w:br/>
        <w:t>denn vor allen kannst du loben</w:t>
      </w:r>
      <w:r>
        <w:br/>
        <w:t>Gott im Himmel, hoch dort oben.</w:t>
      </w:r>
    </w:p>
    <w:p w14:paraId="2F64796B" w14:textId="77777777" w:rsidR="00254FF5" w:rsidRDefault="00254FF5" w:rsidP="00254FF5">
      <w:pPr>
        <w:pStyle w:val="StandardWeb"/>
        <w:spacing w:before="0" w:beforeAutospacing="0" w:after="150" w:afterAutospacing="0"/>
      </w:pPr>
      <w:r>
        <w:t>4. Nur her, mein liebstes Vögelein!</w:t>
      </w:r>
      <w:r>
        <w:br/>
        <w:t xml:space="preserve">Wir wollen nicht die </w:t>
      </w:r>
      <w:proofErr w:type="spellStart"/>
      <w:r>
        <w:t>Fäulsten</w:t>
      </w:r>
      <w:proofErr w:type="spellEnd"/>
      <w:r>
        <w:t xml:space="preserve"> seyn,</w:t>
      </w:r>
      <w:r>
        <w:br/>
        <w:t>und schlafend liegen bleiben,</w:t>
      </w:r>
      <w:r>
        <w:br/>
        <w:t xml:space="preserve">Vielmehr bis daß die </w:t>
      </w:r>
      <w:proofErr w:type="spellStart"/>
      <w:r>
        <w:t>Morgenröth</w:t>
      </w:r>
      <w:proofErr w:type="spellEnd"/>
      <w:r>
        <w:br/>
        <w:t>Erfreuet diese Wälder öd,</w:t>
      </w:r>
      <w:r>
        <w:br/>
        <w:t>In Gottes Lob vertreiben;</w:t>
      </w:r>
      <w:r>
        <w:br/>
        <w:t>Laß dein Stimmlein laut erschallen</w:t>
      </w:r>
      <w:r>
        <w:br/>
        <w:t>denn vor allen kannst du loben</w:t>
      </w:r>
      <w:r>
        <w:br/>
        <w:t>Gott im Himmel, hoch dort oben.</w:t>
      </w:r>
    </w:p>
    <w:p w14:paraId="1BF46C08" w14:textId="77777777" w:rsidR="005564C4" w:rsidRDefault="005564C4">
      <w:pPr>
        <w:spacing w:after="0" w:line="240" w:lineRule="auto"/>
        <w:rPr>
          <w:rFonts w:eastAsia="Times New Roman"/>
          <w:b/>
          <w:bCs/>
          <w:color w:val="000000"/>
          <w:kern w:val="36"/>
          <w:sz w:val="36"/>
          <w:szCs w:val="48"/>
          <w:lang w:eastAsia="de-DE"/>
        </w:rPr>
      </w:pPr>
      <w:r>
        <w:br w:type="page"/>
      </w:r>
    </w:p>
    <w:p w14:paraId="66A22C52" w14:textId="4FD79177" w:rsidR="0097574E" w:rsidRDefault="0097574E" w:rsidP="0097574E">
      <w:pPr>
        <w:pStyle w:val="berschrift1"/>
      </w:pPr>
      <w:proofErr w:type="spellStart"/>
      <w:r w:rsidRPr="0097574E">
        <w:t>Halbmeyr</w:t>
      </w:r>
      <w:proofErr w:type="spellEnd"/>
      <w:r w:rsidRPr="0097574E">
        <w:t xml:space="preserve"> von </w:t>
      </w:r>
      <w:proofErr w:type="spellStart"/>
      <w:r w:rsidRPr="0097574E">
        <w:t>Merckendorf</w:t>
      </w:r>
      <w:proofErr w:type="spellEnd"/>
      <w:r>
        <w:t>,</w:t>
      </w:r>
      <w:r w:rsidRPr="0097574E">
        <w:t xml:space="preserve"> Johann – Ein schöner </w:t>
      </w:r>
      <w:proofErr w:type="spellStart"/>
      <w:r w:rsidRPr="0097574E">
        <w:t>Abentreien</w:t>
      </w:r>
      <w:proofErr w:type="spellEnd"/>
    </w:p>
    <w:p w14:paraId="768B2B9D" w14:textId="77777777" w:rsidR="0097574E" w:rsidRDefault="0097574E" w:rsidP="0097574E">
      <w:pPr>
        <w:pStyle w:val="StandardWeb"/>
        <w:spacing w:before="0" w:beforeAutospacing="0" w:after="150" w:afterAutospacing="0"/>
      </w:pPr>
      <w:proofErr w:type="spellStart"/>
      <w:r>
        <w:t>DEr</w:t>
      </w:r>
      <w:proofErr w:type="spellEnd"/>
      <w:r>
        <w:t xml:space="preserve"> </w:t>
      </w:r>
      <w:proofErr w:type="spellStart"/>
      <w:r>
        <w:t>Meie</w:t>
      </w:r>
      <w:proofErr w:type="spellEnd"/>
      <w:r>
        <w:t xml:space="preserve">, der </w:t>
      </w:r>
      <w:proofErr w:type="spellStart"/>
      <w:r>
        <w:t>Meie</w:t>
      </w:r>
      <w:proofErr w:type="spellEnd"/>
      <w:r>
        <w:t xml:space="preserve"> bringt uns der </w:t>
      </w:r>
      <w:proofErr w:type="spellStart"/>
      <w:r>
        <w:t>blümlein</w:t>
      </w:r>
      <w:proofErr w:type="spellEnd"/>
      <w:r>
        <w:t xml:space="preserve"> viel,</w:t>
      </w:r>
      <w:r>
        <w:br/>
        <w:t xml:space="preserve">ich trag ein freies Gemüte, Gott weis </w:t>
      </w:r>
      <w:proofErr w:type="spellStart"/>
      <w:r>
        <w:t>wol</w:t>
      </w:r>
      <w:proofErr w:type="spellEnd"/>
      <w:r>
        <w:t xml:space="preserve">, wen ich </w:t>
      </w:r>
      <w:proofErr w:type="spellStart"/>
      <w:r>
        <w:t>wil</w:t>
      </w:r>
      <w:proofErr w:type="spellEnd"/>
      <w:r>
        <w:t>,</w:t>
      </w:r>
      <w:r>
        <w:br/>
        <w:t xml:space="preserve">Gott weis </w:t>
      </w:r>
      <w:proofErr w:type="spellStart"/>
      <w:r>
        <w:t>wol</w:t>
      </w:r>
      <w:proofErr w:type="spellEnd"/>
      <w:r>
        <w:t xml:space="preserve">, wen ich </w:t>
      </w:r>
      <w:proofErr w:type="spellStart"/>
      <w:r>
        <w:t>wil</w:t>
      </w:r>
      <w:proofErr w:type="spellEnd"/>
      <w:r>
        <w:t>!</w:t>
      </w:r>
    </w:p>
    <w:p w14:paraId="54152078" w14:textId="77777777" w:rsidR="0097574E" w:rsidRDefault="0097574E" w:rsidP="0097574E">
      <w:pPr>
        <w:pStyle w:val="StandardWeb"/>
        <w:spacing w:before="0" w:beforeAutospacing="0" w:after="150" w:afterAutospacing="0"/>
      </w:pPr>
      <w:r>
        <w:t>Ich will Christum den Herrn, der unser Heiland ist,</w:t>
      </w:r>
      <w:r>
        <w:br/>
        <w:t xml:space="preserve">Er </w:t>
      </w:r>
      <w:proofErr w:type="spellStart"/>
      <w:r>
        <w:t>tregt</w:t>
      </w:r>
      <w:proofErr w:type="spellEnd"/>
      <w:r>
        <w:t xml:space="preserve"> das Creutz für unser </w:t>
      </w:r>
      <w:proofErr w:type="spellStart"/>
      <w:r>
        <w:t>sünd</w:t>
      </w:r>
      <w:proofErr w:type="spellEnd"/>
      <w:r>
        <w:t xml:space="preserve">, ja wie man von </w:t>
      </w:r>
      <w:proofErr w:type="spellStart"/>
      <w:r>
        <w:t>jm</w:t>
      </w:r>
      <w:proofErr w:type="spellEnd"/>
      <w:r>
        <w:t xml:space="preserve"> </w:t>
      </w:r>
      <w:proofErr w:type="spellStart"/>
      <w:r>
        <w:t>list</w:t>
      </w:r>
      <w:proofErr w:type="spellEnd"/>
      <w:r>
        <w:t>,</w:t>
      </w:r>
      <w:r>
        <w:br/>
        <w:t xml:space="preserve">ja wie man von </w:t>
      </w:r>
      <w:proofErr w:type="spellStart"/>
      <w:r>
        <w:t>jm</w:t>
      </w:r>
      <w:proofErr w:type="spellEnd"/>
      <w:r>
        <w:t xml:space="preserve"> </w:t>
      </w:r>
      <w:proofErr w:type="spellStart"/>
      <w:r>
        <w:t>list</w:t>
      </w:r>
      <w:proofErr w:type="spellEnd"/>
      <w:r>
        <w:t>.</w:t>
      </w:r>
    </w:p>
    <w:p w14:paraId="498B6DF1" w14:textId="77777777" w:rsidR="0097574E" w:rsidRDefault="0097574E" w:rsidP="0097574E">
      <w:pPr>
        <w:pStyle w:val="StandardWeb"/>
        <w:spacing w:before="0" w:beforeAutospacing="0" w:after="150" w:afterAutospacing="0"/>
      </w:pPr>
      <w:r>
        <w:t xml:space="preserve">Wir waren all gefangen, in Tod warn wir </w:t>
      </w:r>
      <w:proofErr w:type="spellStart"/>
      <w:r>
        <w:t>verlorn</w:t>
      </w:r>
      <w:proofErr w:type="spellEnd"/>
      <w:r>
        <w:t>,</w:t>
      </w:r>
      <w:r>
        <w:br/>
        <w:t xml:space="preserve">die </w:t>
      </w:r>
      <w:proofErr w:type="spellStart"/>
      <w:r>
        <w:t>sünd</w:t>
      </w:r>
      <w:proofErr w:type="spellEnd"/>
      <w:r>
        <w:t xml:space="preserve"> die </w:t>
      </w:r>
      <w:proofErr w:type="spellStart"/>
      <w:r>
        <w:t>quelt</w:t>
      </w:r>
      <w:proofErr w:type="spellEnd"/>
      <w:r>
        <w:t xml:space="preserve"> uns </w:t>
      </w:r>
      <w:proofErr w:type="spellStart"/>
      <w:r>
        <w:t>nacht</w:t>
      </w:r>
      <w:proofErr w:type="spellEnd"/>
      <w:r>
        <w:t xml:space="preserve"> und Tag, darin wir warn geboren,</w:t>
      </w:r>
      <w:r>
        <w:br/>
        <w:t>darin wir warn geboren.</w:t>
      </w:r>
    </w:p>
    <w:p w14:paraId="050581EF" w14:textId="77777777" w:rsidR="0097574E" w:rsidRDefault="0097574E" w:rsidP="0097574E">
      <w:pPr>
        <w:pStyle w:val="StandardWeb"/>
        <w:spacing w:before="0" w:beforeAutospacing="0" w:after="150" w:afterAutospacing="0"/>
      </w:pPr>
      <w:r>
        <w:t xml:space="preserve">Und </w:t>
      </w:r>
      <w:proofErr w:type="spellStart"/>
      <w:r>
        <w:t>niemandt</w:t>
      </w:r>
      <w:proofErr w:type="spellEnd"/>
      <w:r>
        <w:t xml:space="preserve"> </w:t>
      </w:r>
      <w:proofErr w:type="spellStart"/>
      <w:r>
        <w:t>kundt</w:t>
      </w:r>
      <w:proofErr w:type="spellEnd"/>
      <w:r>
        <w:t xml:space="preserve"> uns </w:t>
      </w:r>
      <w:proofErr w:type="spellStart"/>
      <w:r>
        <w:t>helffen</w:t>
      </w:r>
      <w:proofErr w:type="spellEnd"/>
      <w:r>
        <w:t>, denn unser HERR allein,</w:t>
      </w:r>
      <w:r>
        <w:br/>
        <w:t xml:space="preserve">ist uns zu gut geboren von einer </w:t>
      </w:r>
      <w:proofErr w:type="spellStart"/>
      <w:r>
        <w:t>Jungfraw</w:t>
      </w:r>
      <w:proofErr w:type="spellEnd"/>
      <w:r>
        <w:t xml:space="preserve"> rein,</w:t>
      </w:r>
      <w:r>
        <w:br/>
        <w:t xml:space="preserve">von einer </w:t>
      </w:r>
      <w:proofErr w:type="spellStart"/>
      <w:r>
        <w:t>Jungfraw</w:t>
      </w:r>
      <w:proofErr w:type="spellEnd"/>
      <w:r>
        <w:t xml:space="preserve"> rein.</w:t>
      </w:r>
    </w:p>
    <w:p w14:paraId="3F5656F6" w14:textId="77777777" w:rsidR="0097574E" w:rsidRDefault="0097574E" w:rsidP="0097574E">
      <w:pPr>
        <w:pStyle w:val="StandardWeb"/>
        <w:spacing w:before="0" w:beforeAutospacing="0" w:after="150" w:afterAutospacing="0"/>
      </w:pPr>
      <w:r>
        <w:t xml:space="preserve">Und ist für uns gestorben, </w:t>
      </w:r>
      <w:proofErr w:type="spellStart"/>
      <w:r>
        <w:t>erstandten</w:t>
      </w:r>
      <w:proofErr w:type="spellEnd"/>
      <w:r>
        <w:t xml:space="preserve"> von dem Todt,</w:t>
      </w:r>
      <w:r>
        <w:br/>
        <w:t xml:space="preserve">hat uns das Heil erworben, </w:t>
      </w:r>
      <w:proofErr w:type="spellStart"/>
      <w:r>
        <w:t>geholffen</w:t>
      </w:r>
      <w:proofErr w:type="spellEnd"/>
      <w:r>
        <w:t xml:space="preserve"> aus der not,</w:t>
      </w:r>
      <w:r>
        <w:br/>
      </w:r>
      <w:proofErr w:type="spellStart"/>
      <w:r>
        <w:t>geholffen</w:t>
      </w:r>
      <w:proofErr w:type="spellEnd"/>
      <w:r>
        <w:t xml:space="preserve"> aus der not.</w:t>
      </w:r>
    </w:p>
    <w:p w14:paraId="6E52EA7D" w14:textId="77777777" w:rsidR="0097574E" w:rsidRDefault="0097574E" w:rsidP="0097574E">
      <w:pPr>
        <w:pStyle w:val="StandardWeb"/>
        <w:spacing w:before="0" w:beforeAutospacing="0" w:after="150" w:afterAutospacing="0"/>
      </w:pPr>
      <w:r>
        <w:t>Er hat das Gesetz erfüllet, das uns so hart verklagt,</w:t>
      </w:r>
      <w:r>
        <w:br/>
        <w:t xml:space="preserve">und das </w:t>
      </w:r>
      <w:proofErr w:type="spellStart"/>
      <w:r>
        <w:t>Füncklein</w:t>
      </w:r>
      <w:proofErr w:type="spellEnd"/>
      <w:r>
        <w:t xml:space="preserve"> gestillet, das unser gewissen nagt,</w:t>
      </w:r>
      <w:r>
        <w:br/>
        <w:t>das unser gewissen nagt.</w:t>
      </w:r>
    </w:p>
    <w:p w14:paraId="7DFAB66A" w14:textId="77777777" w:rsidR="0097574E" w:rsidRDefault="0097574E" w:rsidP="0097574E">
      <w:pPr>
        <w:pStyle w:val="StandardWeb"/>
        <w:spacing w:before="0" w:beforeAutospacing="0" w:after="150" w:afterAutospacing="0"/>
      </w:pPr>
      <w:r>
        <w:t xml:space="preserve">Er ist der Weg, das </w:t>
      </w:r>
      <w:proofErr w:type="spellStart"/>
      <w:r>
        <w:t>Liecht</w:t>
      </w:r>
      <w:proofErr w:type="spellEnd"/>
      <w:r>
        <w:t xml:space="preserve">, die </w:t>
      </w:r>
      <w:proofErr w:type="spellStart"/>
      <w:r>
        <w:t>Pfort</w:t>
      </w:r>
      <w:proofErr w:type="spellEnd"/>
      <w:r>
        <w:t xml:space="preserve">, die </w:t>
      </w:r>
      <w:proofErr w:type="spellStart"/>
      <w:r>
        <w:t>Warheit</w:t>
      </w:r>
      <w:proofErr w:type="spellEnd"/>
      <w:r>
        <w:t xml:space="preserve"> </w:t>
      </w:r>
      <w:proofErr w:type="spellStart"/>
      <w:r>
        <w:t>unnd</w:t>
      </w:r>
      <w:proofErr w:type="spellEnd"/>
      <w:r>
        <w:t xml:space="preserve"> das Leben,</w:t>
      </w:r>
      <w:r>
        <w:br/>
        <w:t xml:space="preserve">er ist des Vaters </w:t>
      </w:r>
      <w:proofErr w:type="spellStart"/>
      <w:r>
        <w:t>ewigs</w:t>
      </w:r>
      <w:proofErr w:type="spellEnd"/>
      <w:r>
        <w:t xml:space="preserve"> Wort, das er uns hat gegeben,</w:t>
      </w:r>
      <w:r>
        <w:br/>
        <w:t>das er uns hat gegeben.</w:t>
      </w:r>
    </w:p>
    <w:p w14:paraId="16350E33" w14:textId="77777777" w:rsidR="0097574E" w:rsidRDefault="0097574E" w:rsidP="0097574E">
      <w:pPr>
        <w:pStyle w:val="StandardWeb"/>
        <w:spacing w:before="0" w:beforeAutospacing="0" w:after="150" w:afterAutospacing="0"/>
      </w:pPr>
      <w:r>
        <w:t xml:space="preserve">Er hat den Tod </w:t>
      </w:r>
      <w:proofErr w:type="spellStart"/>
      <w:r>
        <w:t>uberwunden</w:t>
      </w:r>
      <w:proofErr w:type="spellEnd"/>
      <w:r>
        <w:t>, die Hell gerissen ein,</w:t>
      </w:r>
      <w:r>
        <w:br/>
        <w:t xml:space="preserve">die Sünd hat er verschlungen, </w:t>
      </w:r>
      <w:proofErr w:type="spellStart"/>
      <w:r>
        <w:t>geholffen</w:t>
      </w:r>
      <w:proofErr w:type="spellEnd"/>
      <w:r>
        <w:t xml:space="preserve"> aus der </w:t>
      </w:r>
      <w:proofErr w:type="spellStart"/>
      <w:r>
        <w:t>pein</w:t>
      </w:r>
      <w:proofErr w:type="spellEnd"/>
      <w:r>
        <w:t>,</w:t>
      </w:r>
      <w:r>
        <w:br/>
      </w:r>
      <w:proofErr w:type="spellStart"/>
      <w:r>
        <w:t>geholffen</w:t>
      </w:r>
      <w:proofErr w:type="spellEnd"/>
      <w:r>
        <w:t xml:space="preserve"> aus der </w:t>
      </w:r>
      <w:proofErr w:type="spellStart"/>
      <w:r>
        <w:t>pein</w:t>
      </w:r>
      <w:proofErr w:type="spellEnd"/>
      <w:r>
        <w:t>.</w:t>
      </w:r>
    </w:p>
    <w:p w14:paraId="0C6E8097" w14:textId="77777777" w:rsidR="0097574E" w:rsidRDefault="0097574E" w:rsidP="0097574E">
      <w:pPr>
        <w:pStyle w:val="StandardWeb"/>
        <w:spacing w:before="0" w:beforeAutospacing="0" w:after="150" w:afterAutospacing="0"/>
      </w:pPr>
      <w:r>
        <w:t xml:space="preserve">Er will die nicht verlassen, die an </w:t>
      </w:r>
      <w:proofErr w:type="spellStart"/>
      <w:r>
        <w:t>jn</w:t>
      </w:r>
      <w:proofErr w:type="spellEnd"/>
      <w:r>
        <w:t xml:space="preserve"> glauben </w:t>
      </w:r>
      <w:proofErr w:type="spellStart"/>
      <w:r>
        <w:t>seind</w:t>
      </w:r>
      <w:proofErr w:type="spellEnd"/>
      <w:r>
        <w:t>:</w:t>
      </w:r>
      <w:r>
        <w:br/>
        <w:t>das hat er uns versprochen, wenn wir sein Kinder sein,</w:t>
      </w:r>
      <w:r>
        <w:br/>
        <w:t>wenn wir sein Kinder sein.</w:t>
      </w:r>
    </w:p>
    <w:p w14:paraId="0647CDF7" w14:textId="77777777" w:rsidR="0097574E" w:rsidRDefault="0097574E" w:rsidP="0097574E">
      <w:pPr>
        <w:pStyle w:val="StandardWeb"/>
        <w:spacing w:before="0" w:beforeAutospacing="0" w:after="150" w:afterAutospacing="0"/>
      </w:pPr>
      <w:proofErr w:type="spellStart"/>
      <w:r>
        <w:t>Darumb</w:t>
      </w:r>
      <w:proofErr w:type="spellEnd"/>
      <w:r>
        <w:t xml:space="preserve">, wer </w:t>
      </w:r>
      <w:proofErr w:type="spellStart"/>
      <w:r>
        <w:t>jm</w:t>
      </w:r>
      <w:proofErr w:type="spellEnd"/>
      <w:r>
        <w:t xml:space="preserve"> </w:t>
      </w:r>
      <w:proofErr w:type="spellStart"/>
      <w:r>
        <w:t>vertrawen</w:t>
      </w:r>
      <w:proofErr w:type="spellEnd"/>
      <w:r>
        <w:t xml:space="preserve"> </w:t>
      </w:r>
      <w:proofErr w:type="spellStart"/>
      <w:r>
        <w:t>kan</w:t>
      </w:r>
      <w:proofErr w:type="spellEnd"/>
      <w:r>
        <w:t>, verlest er nimmer mehr,</w:t>
      </w:r>
      <w:r>
        <w:br/>
        <w:t>demselben unserm HERREN, dem sey lob, preis und ehr</w:t>
      </w:r>
      <w:r>
        <w:br/>
        <w:t xml:space="preserve">von </w:t>
      </w:r>
      <w:proofErr w:type="spellStart"/>
      <w:r>
        <w:t>ewigkeit</w:t>
      </w:r>
      <w:proofErr w:type="spellEnd"/>
      <w:r>
        <w:t xml:space="preserve"> bisher!</w:t>
      </w:r>
    </w:p>
    <w:p w14:paraId="7CAE3BB7" w14:textId="77777777" w:rsidR="005564C4" w:rsidRDefault="005564C4">
      <w:pPr>
        <w:spacing w:after="0" w:line="240" w:lineRule="auto"/>
        <w:rPr>
          <w:rFonts w:eastAsia="Times New Roman"/>
          <w:b/>
          <w:bCs/>
          <w:color w:val="000000"/>
          <w:kern w:val="36"/>
          <w:sz w:val="36"/>
          <w:szCs w:val="48"/>
          <w:lang w:eastAsia="de-DE"/>
        </w:rPr>
      </w:pPr>
      <w:r>
        <w:br w:type="page"/>
      </w:r>
    </w:p>
    <w:p w14:paraId="2E8E354F" w14:textId="0AE134AB" w:rsidR="00254FF5" w:rsidRDefault="00254FF5" w:rsidP="00254FF5">
      <w:pPr>
        <w:pStyle w:val="berschrift1"/>
      </w:pPr>
      <w:proofErr w:type="spellStart"/>
      <w:r w:rsidRPr="00254FF5">
        <w:t>Harlaß</w:t>
      </w:r>
      <w:proofErr w:type="spellEnd"/>
      <w:r w:rsidRPr="00254FF5">
        <w:t>, Adolf – Es ist die Nacht gekommen</w:t>
      </w:r>
    </w:p>
    <w:p w14:paraId="209FD717" w14:textId="77777777" w:rsidR="00254FF5" w:rsidRDefault="00254FF5" w:rsidP="00254FF5">
      <w:pPr>
        <w:pStyle w:val="StandardWeb"/>
        <w:spacing w:before="0" w:beforeAutospacing="0" w:after="150" w:afterAutospacing="0"/>
      </w:pPr>
      <w:r>
        <w:t>1. Es ist die Nacht gekommen,</w:t>
      </w:r>
      <w:r>
        <w:br/>
        <w:t>in Dunkel ist verglommen</w:t>
      </w:r>
      <w:r>
        <w:br/>
        <w:t>der Sonne lichter Schein.</w:t>
      </w:r>
      <w:r>
        <w:br/>
        <w:t>Herr, Gut und Leib und Seele</w:t>
      </w:r>
      <w:r>
        <w:br/>
        <w:t>ich deiner Hut befehle,</w:t>
      </w:r>
      <w:r>
        <w:br/>
        <w:t>denn was ich hab, ist alles dein.</w:t>
      </w:r>
    </w:p>
    <w:p w14:paraId="2F0B5A75" w14:textId="77777777" w:rsidR="00254FF5" w:rsidRDefault="00254FF5" w:rsidP="00254FF5">
      <w:pPr>
        <w:pStyle w:val="StandardWeb"/>
        <w:spacing w:before="0" w:beforeAutospacing="0" w:after="150" w:afterAutospacing="0"/>
      </w:pPr>
      <w:r>
        <w:t>2. Wenn sich die Augen schließen,</w:t>
      </w:r>
      <w:r>
        <w:br/>
        <w:t>so laß mich dein genießen</w:t>
      </w:r>
      <w:r>
        <w:br/>
        <w:t>im Herzen unverwehrt;</w:t>
      </w:r>
      <w:r>
        <w:br/>
        <w:t>wenn schlummern alle Hüter,</w:t>
      </w:r>
      <w:r>
        <w:br/>
        <w:t>so wahre du die Güter,</w:t>
      </w:r>
      <w:r>
        <w:br/>
        <w:t xml:space="preserve">die deine Gnade mir </w:t>
      </w:r>
      <w:proofErr w:type="spellStart"/>
      <w:r>
        <w:t>beschehrt</w:t>
      </w:r>
      <w:proofErr w:type="spellEnd"/>
      <w:r>
        <w:t>.</w:t>
      </w:r>
    </w:p>
    <w:p w14:paraId="619A10D2" w14:textId="77777777" w:rsidR="00254FF5" w:rsidRDefault="00254FF5" w:rsidP="00254FF5">
      <w:pPr>
        <w:pStyle w:val="StandardWeb"/>
        <w:spacing w:before="0" w:beforeAutospacing="0" w:after="150" w:afterAutospacing="0"/>
      </w:pPr>
      <w:r>
        <w:t>3. Sei du mein Stab und Stecken,</w:t>
      </w:r>
      <w:r>
        <w:br/>
        <w:t>so kann mich nicht erschrecken</w:t>
      </w:r>
      <w:r>
        <w:br/>
        <w:t xml:space="preserve">des Todes </w:t>
      </w:r>
      <w:proofErr w:type="spellStart"/>
      <w:r>
        <w:t>finstres</w:t>
      </w:r>
      <w:proofErr w:type="spellEnd"/>
      <w:r>
        <w:t xml:space="preserve"> Tal;</w:t>
      </w:r>
      <w:r>
        <w:br/>
        <w:t>ja in der Nächte längsten</w:t>
      </w:r>
      <w:r>
        <w:br/>
        <w:t>kann ich mich nimmer ängsten;</w:t>
      </w:r>
      <w:r>
        <w:br/>
        <w:t>ich steh im Lichte allzumal.</w:t>
      </w:r>
    </w:p>
    <w:p w14:paraId="6E842BB7" w14:textId="77777777" w:rsidR="00254FF5" w:rsidRDefault="00254FF5" w:rsidP="00254FF5">
      <w:pPr>
        <w:pStyle w:val="StandardWeb"/>
        <w:spacing w:before="0" w:beforeAutospacing="0" w:after="150" w:afterAutospacing="0"/>
      </w:pPr>
      <w:r>
        <w:t>4. Du hast ja, die da saßen</w:t>
      </w:r>
      <w:r>
        <w:br/>
        <w:t>im Todesschatten, lassen.</w:t>
      </w:r>
      <w:r>
        <w:br/>
        <w:t xml:space="preserve">o Herr, dein Licht </w:t>
      </w:r>
      <w:proofErr w:type="spellStart"/>
      <w:r>
        <w:t>erschaun</w:t>
      </w:r>
      <w:proofErr w:type="spellEnd"/>
      <w:r>
        <w:t>.</w:t>
      </w:r>
      <w:r>
        <w:br/>
        <w:t>Wie könnten gehn verloren,</w:t>
      </w:r>
      <w:r>
        <w:br/>
        <w:t>die du zum Licht erkoren</w:t>
      </w:r>
      <w:r>
        <w:br/>
        <w:t xml:space="preserve">und führst auf deinen </w:t>
      </w:r>
      <w:proofErr w:type="spellStart"/>
      <w:r>
        <w:t>Friedensau’n</w:t>
      </w:r>
      <w:proofErr w:type="spellEnd"/>
      <w:r>
        <w:t>?</w:t>
      </w:r>
    </w:p>
    <w:p w14:paraId="5F8E0D1B" w14:textId="77777777" w:rsidR="00254FF5" w:rsidRDefault="00254FF5" w:rsidP="00254FF5">
      <w:pPr>
        <w:pStyle w:val="StandardWeb"/>
        <w:spacing w:before="0" w:beforeAutospacing="0" w:after="150" w:afterAutospacing="0"/>
      </w:pPr>
      <w:r>
        <w:t>5. Hast du mit hellem Sterne</w:t>
      </w:r>
      <w:r>
        <w:br/>
        <w:t>das Morgenland, das ferne,</w:t>
      </w:r>
      <w:r>
        <w:br/>
        <w:t>nach Bethlehem geführt,</w:t>
      </w:r>
      <w:r>
        <w:br/>
        <w:t>so gib, wenn mir es dunkelt,</w:t>
      </w:r>
      <w:r>
        <w:br/>
        <w:t xml:space="preserve">daß mir der Stern dann </w:t>
      </w:r>
      <w:proofErr w:type="spellStart"/>
      <w:r>
        <w:t>finkelt</w:t>
      </w:r>
      <w:proofErr w:type="spellEnd"/>
      <w:r>
        <w:t>,</w:t>
      </w:r>
      <w:r>
        <w:br/>
        <w:t>der mit der Gnade Strahl mich führt.</w:t>
      </w:r>
    </w:p>
    <w:p w14:paraId="6799A7F0" w14:textId="77777777" w:rsidR="00254FF5" w:rsidRDefault="00254FF5" w:rsidP="00254FF5">
      <w:pPr>
        <w:pStyle w:val="StandardWeb"/>
        <w:spacing w:before="0" w:beforeAutospacing="0" w:after="150" w:afterAutospacing="0"/>
      </w:pPr>
      <w:r>
        <w:t>6. Nun, Herr, dir sei’s befohlen,</w:t>
      </w:r>
      <w:r>
        <w:br/>
        <w:t>was meinem Aug‘ verhohlen</w:t>
      </w:r>
      <w:r>
        <w:br/>
        <w:t>die dunkle Nacht deckt zu.</w:t>
      </w:r>
      <w:r>
        <w:br/>
        <w:t>Herr, es will Abend werden,</w:t>
      </w:r>
      <w:r>
        <w:br/>
        <w:t>so gib der bangen Erden</w:t>
      </w:r>
      <w:r>
        <w:br/>
        <w:t>im Schatten deiner Flügel Ruh.</w:t>
      </w:r>
    </w:p>
    <w:p w14:paraId="02F1E911" w14:textId="77777777" w:rsidR="005564C4" w:rsidRDefault="005564C4">
      <w:pPr>
        <w:spacing w:after="0" w:line="240" w:lineRule="auto"/>
        <w:rPr>
          <w:rFonts w:eastAsia="Times New Roman"/>
          <w:b/>
          <w:bCs/>
          <w:color w:val="000000"/>
          <w:kern w:val="36"/>
          <w:sz w:val="36"/>
          <w:szCs w:val="48"/>
          <w:lang w:eastAsia="de-DE"/>
        </w:rPr>
      </w:pPr>
      <w:r>
        <w:br w:type="page"/>
      </w:r>
    </w:p>
    <w:p w14:paraId="168D6576" w14:textId="4335D324" w:rsidR="00254FF5" w:rsidRDefault="00254FF5" w:rsidP="00254FF5">
      <w:pPr>
        <w:pStyle w:val="berschrift1"/>
      </w:pPr>
      <w:r w:rsidRPr="00254FF5">
        <w:t>Hensel, Luise – Müde bin ich, geh‘ zur Ruh</w:t>
      </w:r>
    </w:p>
    <w:p w14:paraId="497A0CE6" w14:textId="77777777" w:rsidR="00254FF5" w:rsidRDefault="00254FF5" w:rsidP="00254FF5">
      <w:pPr>
        <w:pStyle w:val="StandardWeb"/>
        <w:spacing w:before="0" w:beforeAutospacing="0" w:after="150" w:afterAutospacing="0"/>
      </w:pPr>
      <w:r>
        <w:t>1. Müde bin ich, geh‘ zur Ruh‘,</w:t>
      </w:r>
      <w:r>
        <w:br/>
        <w:t>schließe beide Äuglein zu.</w:t>
      </w:r>
      <w:r>
        <w:br/>
        <w:t>Vater, laß die Augen dein</w:t>
      </w:r>
      <w:r>
        <w:br/>
        <w:t>über meinem Bette sein.</w:t>
      </w:r>
    </w:p>
    <w:p w14:paraId="6A4DB3C3" w14:textId="77777777" w:rsidR="00254FF5" w:rsidRDefault="00254FF5" w:rsidP="00254FF5">
      <w:pPr>
        <w:pStyle w:val="StandardWeb"/>
        <w:spacing w:before="0" w:beforeAutospacing="0" w:after="150" w:afterAutospacing="0"/>
      </w:pPr>
      <w:r>
        <w:t>2. Hab ich Unrecht heut getan,</w:t>
      </w:r>
      <w:r>
        <w:br/>
        <w:t>sieh‘ es, lieber Gott, nicht an!</w:t>
      </w:r>
      <w:r>
        <w:br/>
        <w:t>Deine Gnad‘ und Jesu Blut</w:t>
      </w:r>
      <w:r>
        <w:br/>
        <w:t>machen allen Schaden gut.</w:t>
      </w:r>
    </w:p>
    <w:p w14:paraId="41F6225F" w14:textId="77777777" w:rsidR="00254FF5" w:rsidRDefault="00254FF5" w:rsidP="00254FF5">
      <w:pPr>
        <w:pStyle w:val="StandardWeb"/>
        <w:spacing w:before="0" w:beforeAutospacing="0" w:after="150" w:afterAutospacing="0"/>
      </w:pPr>
      <w:r>
        <w:t>3. Alle, die mir sind verwandt,</w:t>
      </w:r>
      <w:r>
        <w:br/>
        <w:t>Gott, laß ruhn in deiner Hand.</w:t>
      </w:r>
      <w:r>
        <w:br/>
        <w:t>Alle Menschen groß und klein,</w:t>
      </w:r>
      <w:r>
        <w:br/>
        <w:t>sollen dir befohlen sein.</w:t>
      </w:r>
    </w:p>
    <w:p w14:paraId="1A916AE2" w14:textId="77777777" w:rsidR="00254FF5" w:rsidRDefault="00254FF5" w:rsidP="00254FF5">
      <w:pPr>
        <w:pStyle w:val="StandardWeb"/>
        <w:spacing w:before="0" w:beforeAutospacing="0" w:after="150" w:afterAutospacing="0"/>
      </w:pPr>
      <w:r>
        <w:t>4. Kranken Herzen sende Ruh,</w:t>
      </w:r>
      <w:r>
        <w:br/>
        <w:t>nasse Augen schließe zu,</w:t>
      </w:r>
      <w:r>
        <w:br/>
        <w:t>laß den Mond am Himmel steh’n</w:t>
      </w:r>
      <w:r>
        <w:br/>
        <w:t xml:space="preserve">und die stille Welt </w:t>
      </w:r>
      <w:proofErr w:type="spellStart"/>
      <w:r>
        <w:t>beseh’n</w:t>
      </w:r>
      <w:proofErr w:type="spellEnd"/>
      <w:r>
        <w:t>.</w:t>
      </w:r>
    </w:p>
    <w:p w14:paraId="7562F0CB" w14:textId="77777777" w:rsidR="005564C4" w:rsidRDefault="005564C4">
      <w:pPr>
        <w:spacing w:after="0" w:line="240" w:lineRule="auto"/>
        <w:rPr>
          <w:rFonts w:eastAsia="Times New Roman"/>
          <w:b/>
          <w:bCs/>
          <w:color w:val="000000"/>
          <w:kern w:val="36"/>
          <w:sz w:val="36"/>
          <w:szCs w:val="48"/>
          <w:lang w:eastAsia="de-DE"/>
        </w:rPr>
      </w:pPr>
      <w:r>
        <w:br w:type="page"/>
      </w:r>
    </w:p>
    <w:p w14:paraId="29FAB6A4" w14:textId="1586F49D" w:rsidR="0080592B" w:rsidRDefault="0080592B" w:rsidP="0080592B">
      <w:pPr>
        <w:pStyle w:val="berschrift1"/>
      </w:pPr>
      <w:r w:rsidRPr="0080592B">
        <w:t>Hermann, Nikolaus – Danket dem Herrn</w:t>
      </w:r>
    </w:p>
    <w:p w14:paraId="123D7877" w14:textId="77777777" w:rsidR="0080592B" w:rsidRDefault="0080592B" w:rsidP="0080592B">
      <w:pPr>
        <w:pStyle w:val="StandardWeb"/>
        <w:spacing w:before="0" w:beforeAutospacing="0" w:after="150" w:afterAutospacing="0"/>
      </w:pPr>
      <w:r>
        <w:t xml:space="preserve">Danket dem </w:t>
      </w:r>
      <w:proofErr w:type="spellStart"/>
      <w:r>
        <w:t>herren</w:t>
      </w:r>
      <w:proofErr w:type="spellEnd"/>
      <w:r>
        <w:t xml:space="preserve"> heut und allezeit,</w:t>
      </w:r>
      <w:r>
        <w:br/>
        <w:t xml:space="preserve">denn groß ist seine </w:t>
      </w:r>
      <w:proofErr w:type="spellStart"/>
      <w:r>
        <w:t>güt</w:t>
      </w:r>
      <w:proofErr w:type="spellEnd"/>
      <w:r>
        <w:t xml:space="preserve"> und </w:t>
      </w:r>
      <w:proofErr w:type="spellStart"/>
      <w:r>
        <w:t>miltigkeit</w:t>
      </w:r>
      <w:proofErr w:type="spellEnd"/>
      <w:r>
        <w:t>,</w:t>
      </w:r>
      <w:r>
        <w:br/>
        <w:t xml:space="preserve">alles </w:t>
      </w:r>
      <w:proofErr w:type="spellStart"/>
      <w:r>
        <w:t>fleisch</w:t>
      </w:r>
      <w:proofErr w:type="spellEnd"/>
      <w:r>
        <w:t xml:space="preserve"> er speiset und </w:t>
      </w:r>
      <w:proofErr w:type="spellStart"/>
      <w:r>
        <w:t>erhelt</w:t>
      </w:r>
      <w:proofErr w:type="spellEnd"/>
      <w:r>
        <w:t>,</w:t>
      </w:r>
      <w:r>
        <w:br/>
        <w:t xml:space="preserve">denn sein </w:t>
      </w:r>
      <w:proofErr w:type="spellStart"/>
      <w:r>
        <w:t>geschöpf</w:t>
      </w:r>
      <w:proofErr w:type="spellEnd"/>
      <w:r>
        <w:t xml:space="preserve"> im </w:t>
      </w:r>
      <w:proofErr w:type="spellStart"/>
      <w:r>
        <w:t>wol</w:t>
      </w:r>
      <w:proofErr w:type="spellEnd"/>
      <w:r>
        <w:t xml:space="preserve"> </w:t>
      </w:r>
      <w:proofErr w:type="spellStart"/>
      <w:r>
        <w:t>gefelt</w:t>
      </w:r>
      <w:proofErr w:type="spellEnd"/>
      <w:r>
        <w:t>.</w:t>
      </w:r>
    </w:p>
    <w:p w14:paraId="5B431A43" w14:textId="77777777" w:rsidR="0080592B" w:rsidRDefault="0080592B" w:rsidP="0080592B">
      <w:pPr>
        <w:pStyle w:val="StandardWeb"/>
        <w:spacing w:before="0" w:beforeAutospacing="0" w:after="150" w:afterAutospacing="0"/>
      </w:pPr>
      <w:r>
        <w:t xml:space="preserve">Wenn über uns sein </w:t>
      </w:r>
      <w:proofErr w:type="spellStart"/>
      <w:r>
        <w:t>angesicht</w:t>
      </w:r>
      <w:proofErr w:type="spellEnd"/>
      <w:r>
        <w:t xml:space="preserve"> uns </w:t>
      </w:r>
      <w:proofErr w:type="spellStart"/>
      <w:r>
        <w:t>leucht</w:t>
      </w:r>
      <w:proofErr w:type="spellEnd"/>
      <w:r>
        <w:t>,</w:t>
      </w:r>
      <w:r>
        <w:br/>
        <w:t xml:space="preserve">der regen und tau die </w:t>
      </w:r>
      <w:proofErr w:type="spellStart"/>
      <w:r>
        <w:t>erd</w:t>
      </w:r>
      <w:proofErr w:type="spellEnd"/>
      <w:r>
        <w:t xml:space="preserve"> </w:t>
      </w:r>
      <w:proofErr w:type="spellStart"/>
      <w:r>
        <w:t>befeucht</w:t>
      </w:r>
      <w:proofErr w:type="spellEnd"/>
      <w:r>
        <w:t>,</w:t>
      </w:r>
      <w:r>
        <w:br/>
        <w:t xml:space="preserve">alsdenn </w:t>
      </w:r>
      <w:proofErr w:type="spellStart"/>
      <w:r>
        <w:t>wechst</w:t>
      </w:r>
      <w:proofErr w:type="spellEnd"/>
      <w:r>
        <w:t xml:space="preserve"> alles </w:t>
      </w:r>
      <w:proofErr w:type="spellStart"/>
      <w:r>
        <w:t>laub</w:t>
      </w:r>
      <w:proofErr w:type="spellEnd"/>
      <w:r>
        <w:t xml:space="preserve"> und gras,</w:t>
      </w:r>
      <w:r>
        <w:br/>
        <w:t xml:space="preserve">sein werk treibt er on </w:t>
      </w:r>
      <w:proofErr w:type="spellStart"/>
      <w:r>
        <w:t>unterlaß</w:t>
      </w:r>
      <w:proofErr w:type="spellEnd"/>
      <w:r>
        <w:t>.</w:t>
      </w:r>
    </w:p>
    <w:p w14:paraId="38535C8C" w14:textId="77777777" w:rsidR="0080592B" w:rsidRDefault="0080592B" w:rsidP="0080592B">
      <w:pPr>
        <w:pStyle w:val="StandardWeb"/>
        <w:spacing w:before="0" w:beforeAutospacing="0" w:after="150" w:afterAutospacing="0"/>
      </w:pPr>
      <w:r>
        <w:t xml:space="preserve">Sobald der </w:t>
      </w:r>
      <w:proofErr w:type="spellStart"/>
      <w:r>
        <w:t>herr</w:t>
      </w:r>
      <w:proofErr w:type="spellEnd"/>
      <w:r>
        <w:t xml:space="preserve"> auftut sein milde </w:t>
      </w:r>
      <w:proofErr w:type="spellStart"/>
      <w:r>
        <w:t>hand</w:t>
      </w:r>
      <w:proofErr w:type="spellEnd"/>
      <w:r>
        <w:t>,</w:t>
      </w:r>
      <w:r>
        <w:br/>
        <w:t xml:space="preserve">so </w:t>
      </w:r>
      <w:proofErr w:type="spellStart"/>
      <w:r>
        <w:t>wechst</w:t>
      </w:r>
      <w:proofErr w:type="spellEnd"/>
      <w:r>
        <w:t xml:space="preserve"> die fülle in allem </w:t>
      </w:r>
      <w:proofErr w:type="spellStart"/>
      <w:r>
        <w:t>land</w:t>
      </w:r>
      <w:proofErr w:type="spellEnd"/>
      <w:r>
        <w:t>,</w:t>
      </w:r>
      <w:r>
        <w:br/>
        <w:t xml:space="preserve">daß sich des freuet </w:t>
      </w:r>
      <w:proofErr w:type="spellStart"/>
      <w:r>
        <w:t>jederman</w:t>
      </w:r>
      <w:proofErr w:type="spellEnd"/>
      <w:r>
        <w:t>,</w:t>
      </w:r>
      <w:r>
        <w:br/>
        <w:t xml:space="preserve">kein </w:t>
      </w:r>
      <w:proofErr w:type="spellStart"/>
      <w:r>
        <w:t>mensch</w:t>
      </w:r>
      <w:proofErr w:type="spellEnd"/>
      <w:r>
        <w:t xml:space="preserve"> noch </w:t>
      </w:r>
      <w:proofErr w:type="spellStart"/>
      <w:r>
        <w:t>vieh</w:t>
      </w:r>
      <w:proofErr w:type="spellEnd"/>
      <w:r>
        <w:t xml:space="preserve"> darf </w:t>
      </w:r>
      <w:proofErr w:type="spellStart"/>
      <w:r>
        <w:t>mangel</w:t>
      </w:r>
      <w:proofErr w:type="spellEnd"/>
      <w:r>
        <w:t xml:space="preserve"> </w:t>
      </w:r>
      <w:proofErr w:type="spellStart"/>
      <w:r>
        <w:t>han</w:t>
      </w:r>
      <w:proofErr w:type="spellEnd"/>
      <w:r>
        <w:t>.</w:t>
      </w:r>
    </w:p>
    <w:p w14:paraId="71124963" w14:textId="77777777" w:rsidR="0080592B" w:rsidRDefault="0080592B" w:rsidP="0080592B">
      <w:pPr>
        <w:pStyle w:val="StandardWeb"/>
        <w:spacing w:before="0" w:beforeAutospacing="0" w:after="150" w:afterAutospacing="0"/>
      </w:pPr>
      <w:r>
        <w:t xml:space="preserve">Er hat kein </w:t>
      </w:r>
      <w:proofErr w:type="spellStart"/>
      <w:r>
        <w:t>lust</w:t>
      </w:r>
      <w:proofErr w:type="spellEnd"/>
      <w:r>
        <w:t xml:space="preserve"> zu </w:t>
      </w:r>
      <w:proofErr w:type="spellStart"/>
      <w:r>
        <w:t>eim</w:t>
      </w:r>
      <w:proofErr w:type="spellEnd"/>
      <w:r>
        <w:t xml:space="preserve"> starken </w:t>
      </w:r>
      <w:proofErr w:type="spellStart"/>
      <w:r>
        <w:t>helt</w:t>
      </w:r>
      <w:proofErr w:type="spellEnd"/>
      <w:r>
        <w:t>,</w:t>
      </w:r>
      <w:r>
        <w:br/>
        <w:t xml:space="preserve">kein </w:t>
      </w:r>
      <w:proofErr w:type="spellStart"/>
      <w:r>
        <w:t>pracht</w:t>
      </w:r>
      <w:proofErr w:type="spellEnd"/>
      <w:r>
        <w:t xml:space="preserve"> noch macht im </w:t>
      </w:r>
      <w:proofErr w:type="spellStart"/>
      <w:r>
        <w:t>wolgefellt</w:t>
      </w:r>
      <w:proofErr w:type="spellEnd"/>
      <w:r>
        <w:t>,</w:t>
      </w:r>
      <w:r>
        <w:br/>
        <w:t xml:space="preserve">im liebt, daß man in </w:t>
      </w:r>
      <w:proofErr w:type="spellStart"/>
      <w:r>
        <w:t>fürcht</w:t>
      </w:r>
      <w:proofErr w:type="spellEnd"/>
      <w:r>
        <w:t xml:space="preserve"> und traut,</w:t>
      </w:r>
      <w:r>
        <w:br/>
        <w:t xml:space="preserve">wer auf in hofft, hat </w:t>
      </w:r>
      <w:proofErr w:type="spellStart"/>
      <w:r>
        <w:t>wol</w:t>
      </w:r>
      <w:proofErr w:type="spellEnd"/>
      <w:r>
        <w:t xml:space="preserve"> gebaut.</w:t>
      </w:r>
    </w:p>
    <w:p w14:paraId="659655B2" w14:textId="77777777" w:rsidR="0080592B" w:rsidRDefault="0080592B" w:rsidP="0080592B">
      <w:pPr>
        <w:pStyle w:val="StandardWeb"/>
        <w:spacing w:before="0" w:beforeAutospacing="0" w:after="150" w:afterAutospacing="0"/>
      </w:pPr>
      <w:r>
        <w:t xml:space="preserve">Billich </w:t>
      </w:r>
      <w:proofErr w:type="spellStart"/>
      <w:r>
        <w:t>wirt</w:t>
      </w:r>
      <w:proofErr w:type="spellEnd"/>
      <w:r>
        <w:t xml:space="preserve"> er von uns gepreist,</w:t>
      </w:r>
      <w:r>
        <w:br/>
        <w:t>daß er uns so reichlichen speist.</w:t>
      </w:r>
      <w:r>
        <w:br/>
        <w:t xml:space="preserve">o </w:t>
      </w:r>
      <w:proofErr w:type="spellStart"/>
      <w:r>
        <w:t>vater</w:t>
      </w:r>
      <w:proofErr w:type="spellEnd"/>
      <w:r>
        <w:t xml:space="preserve">, für dein </w:t>
      </w:r>
      <w:proofErr w:type="spellStart"/>
      <w:r>
        <w:t>gütigkeit</w:t>
      </w:r>
      <w:proofErr w:type="spellEnd"/>
      <w:r>
        <w:br/>
        <w:t xml:space="preserve">sagen wir dir dank in </w:t>
      </w:r>
      <w:proofErr w:type="spellStart"/>
      <w:r>
        <w:t>ewigkeit</w:t>
      </w:r>
      <w:proofErr w:type="spellEnd"/>
      <w:r>
        <w:t>.</w:t>
      </w:r>
    </w:p>
    <w:p w14:paraId="53627BE2" w14:textId="77777777" w:rsidR="0080592B" w:rsidRDefault="0080592B" w:rsidP="0080592B">
      <w:pPr>
        <w:pStyle w:val="StandardWeb"/>
        <w:spacing w:before="0" w:beforeAutospacing="0" w:after="150" w:afterAutospacing="0"/>
      </w:pPr>
      <w:r>
        <w:t xml:space="preserve">Ach </w:t>
      </w:r>
      <w:proofErr w:type="spellStart"/>
      <w:r>
        <w:t>herr</w:t>
      </w:r>
      <w:proofErr w:type="spellEnd"/>
      <w:r>
        <w:t xml:space="preserve">, gib uns ein fruchtbar </w:t>
      </w:r>
      <w:proofErr w:type="spellStart"/>
      <w:r>
        <w:t>jar</w:t>
      </w:r>
      <w:proofErr w:type="spellEnd"/>
      <w:r>
        <w:t>,</w:t>
      </w:r>
      <w:r>
        <w:br/>
        <w:t xml:space="preserve">den lieben </w:t>
      </w:r>
      <w:proofErr w:type="spellStart"/>
      <w:r>
        <w:t>kornbau</w:t>
      </w:r>
      <w:proofErr w:type="spellEnd"/>
      <w:r>
        <w:t xml:space="preserve"> uns </w:t>
      </w:r>
      <w:proofErr w:type="spellStart"/>
      <w:r>
        <w:t>bewar</w:t>
      </w:r>
      <w:proofErr w:type="spellEnd"/>
      <w:r>
        <w:t>,</w:t>
      </w:r>
      <w:r>
        <w:br/>
        <w:t xml:space="preserve">für </w:t>
      </w:r>
      <w:proofErr w:type="spellStart"/>
      <w:r>
        <w:t>teurung</w:t>
      </w:r>
      <w:proofErr w:type="spellEnd"/>
      <w:r>
        <w:t xml:space="preserve">, </w:t>
      </w:r>
      <w:proofErr w:type="spellStart"/>
      <w:r>
        <w:t>hunger</w:t>
      </w:r>
      <w:proofErr w:type="spellEnd"/>
      <w:r>
        <w:t>, seuch und streit</w:t>
      </w:r>
      <w:r>
        <w:br/>
      </w:r>
      <w:proofErr w:type="spellStart"/>
      <w:r>
        <w:t>bewar</w:t>
      </w:r>
      <w:proofErr w:type="spellEnd"/>
      <w:r>
        <w:t xml:space="preserve"> uns, </w:t>
      </w:r>
      <w:proofErr w:type="spellStart"/>
      <w:r>
        <w:t>herr</w:t>
      </w:r>
      <w:proofErr w:type="spellEnd"/>
      <w:r>
        <w:t xml:space="preserve">, zu </w:t>
      </w:r>
      <w:proofErr w:type="spellStart"/>
      <w:r>
        <w:t>diser</w:t>
      </w:r>
      <w:proofErr w:type="spellEnd"/>
      <w:r>
        <w:t xml:space="preserve"> zeit.</w:t>
      </w:r>
    </w:p>
    <w:p w14:paraId="04376E5D" w14:textId="77777777" w:rsidR="0080592B" w:rsidRDefault="0080592B" w:rsidP="0080592B">
      <w:pPr>
        <w:pStyle w:val="StandardWeb"/>
        <w:spacing w:before="0" w:beforeAutospacing="0" w:after="150" w:afterAutospacing="0"/>
      </w:pPr>
      <w:r>
        <w:t xml:space="preserve">Unser lieber </w:t>
      </w:r>
      <w:proofErr w:type="spellStart"/>
      <w:r>
        <w:t>vater</w:t>
      </w:r>
      <w:proofErr w:type="spellEnd"/>
      <w:r>
        <w:t xml:space="preserve"> du bist,</w:t>
      </w:r>
      <w:r>
        <w:br/>
        <w:t xml:space="preserve">weil Christus unser </w:t>
      </w:r>
      <w:proofErr w:type="spellStart"/>
      <w:r>
        <w:t>bruder</w:t>
      </w:r>
      <w:proofErr w:type="spellEnd"/>
      <w:r>
        <w:t xml:space="preserve"> ist;</w:t>
      </w:r>
      <w:r>
        <w:br/>
      </w:r>
      <w:proofErr w:type="spellStart"/>
      <w:r>
        <w:t>drumb</w:t>
      </w:r>
      <w:proofErr w:type="spellEnd"/>
      <w:r>
        <w:t xml:space="preserve"> trauen wir allein auf dich</w:t>
      </w:r>
      <w:r>
        <w:br/>
        <w:t>und wollen dich preisen ewiglich.</w:t>
      </w:r>
    </w:p>
    <w:p w14:paraId="5D91906B" w14:textId="77777777" w:rsidR="0080592B" w:rsidRDefault="0080592B" w:rsidP="0080592B">
      <w:pPr>
        <w:pStyle w:val="StandardWeb"/>
        <w:spacing w:before="0" w:beforeAutospacing="0" w:after="150" w:afterAutospacing="0"/>
      </w:pPr>
      <w:r>
        <w:t xml:space="preserve">Ach bleib bei uns, </w:t>
      </w:r>
      <w:proofErr w:type="spellStart"/>
      <w:r>
        <w:t>herr</w:t>
      </w:r>
      <w:proofErr w:type="spellEnd"/>
      <w:r>
        <w:t xml:space="preserve"> Jesu Christ,</w:t>
      </w:r>
      <w:r>
        <w:br/>
        <w:t xml:space="preserve">weil es nu </w:t>
      </w:r>
      <w:proofErr w:type="spellStart"/>
      <w:r>
        <w:t>abent</w:t>
      </w:r>
      <w:proofErr w:type="spellEnd"/>
      <w:r>
        <w:t xml:space="preserve"> worden ist,</w:t>
      </w:r>
      <w:r>
        <w:br/>
        <w:t xml:space="preserve">dein </w:t>
      </w:r>
      <w:proofErr w:type="spellStart"/>
      <w:r>
        <w:t>wort</w:t>
      </w:r>
      <w:proofErr w:type="spellEnd"/>
      <w:r>
        <w:t xml:space="preserve">, o </w:t>
      </w:r>
      <w:proofErr w:type="spellStart"/>
      <w:r>
        <w:t>herr</w:t>
      </w:r>
      <w:proofErr w:type="spellEnd"/>
      <w:r>
        <w:t xml:space="preserve">, das ewig </w:t>
      </w:r>
      <w:proofErr w:type="spellStart"/>
      <w:r>
        <w:t>liecht</w:t>
      </w:r>
      <w:proofErr w:type="spellEnd"/>
      <w:r>
        <w:t>,</w:t>
      </w:r>
      <w:r>
        <w:br/>
        <w:t xml:space="preserve">laß ja bei uns </w:t>
      </w:r>
      <w:proofErr w:type="spellStart"/>
      <w:r>
        <w:t>ausleschen</w:t>
      </w:r>
      <w:proofErr w:type="spellEnd"/>
      <w:r>
        <w:t xml:space="preserve"> nicht.</w:t>
      </w:r>
    </w:p>
    <w:p w14:paraId="345E4046" w14:textId="77777777" w:rsidR="0080592B" w:rsidRDefault="0080592B" w:rsidP="0080592B">
      <w:pPr>
        <w:pStyle w:val="StandardWeb"/>
        <w:spacing w:before="0" w:beforeAutospacing="0" w:after="150" w:afterAutospacing="0"/>
      </w:pPr>
      <w:r>
        <w:t>Er, lob und dank mit hohem preis</w:t>
      </w:r>
      <w:r>
        <w:br/>
        <w:t xml:space="preserve">für </w:t>
      </w:r>
      <w:proofErr w:type="spellStart"/>
      <w:r>
        <w:t>disen</w:t>
      </w:r>
      <w:proofErr w:type="spellEnd"/>
      <w:r>
        <w:t xml:space="preserve"> trank und </w:t>
      </w:r>
      <w:proofErr w:type="spellStart"/>
      <w:r>
        <w:t>dise</w:t>
      </w:r>
      <w:proofErr w:type="spellEnd"/>
      <w:r>
        <w:t xml:space="preserve"> speis,</w:t>
      </w:r>
      <w:r>
        <w:br/>
        <w:t xml:space="preserve">die uns der lieb und freundliche </w:t>
      </w:r>
      <w:proofErr w:type="spellStart"/>
      <w:r>
        <w:t>Got</w:t>
      </w:r>
      <w:proofErr w:type="spellEnd"/>
      <w:r>
        <w:br/>
        <w:t xml:space="preserve">aus </w:t>
      </w:r>
      <w:proofErr w:type="spellStart"/>
      <w:r>
        <w:t>gnaden</w:t>
      </w:r>
      <w:proofErr w:type="spellEnd"/>
      <w:r>
        <w:t xml:space="preserve"> </w:t>
      </w:r>
      <w:proofErr w:type="spellStart"/>
      <w:r>
        <w:t>jezund</w:t>
      </w:r>
      <w:proofErr w:type="spellEnd"/>
      <w:r>
        <w:t xml:space="preserve"> </w:t>
      </w:r>
      <w:proofErr w:type="spellStart"/>
      <w:r>
        <w:t>mitgeteilet</w:t>
      </w:r>
      <w:proofErr w:type="spellEnd"/>
      <w:r>
        <w:t xml:space="preserve"> hat!</w:t>
      </w:r>
    </w:p>
    <w:p w14:paraId="1ED48A62" w14:textId="77777777" w:rsidR="0080592B" w:rsidRDefault="0080592B" w:rsidP="0080592B">
      <w:pPr>
        <w:pStyle w:val="StandardWeb"/>
        <w:spacing w:before="0" w:beforeAutospacing="0" w:after="150" w:afterAutospacing="0"/>
      </w:pPr>
      <w:r>
        <w:t xml:space="preserve">Denn er ist freundlich und sein </w:t>
      </w:r>
      <w:proofErr w:type="spellStart"/>
      <w:r>
        <w:t>genad</w:t>
      </w:r>
      <w:proofErr w:type="spellEnd"/>
      <w:r>
        <w:t>,</w:t>
      </w:r>
      <w:r>
        <w:br/>
        <w:t xml:space="preserve">sein </w:t>
      </w:r>
      <w:proofErr w:type="spellStart"/>
      <w:r>
        <w:t>güt</w:t>
      </w:r>
      <w:proofErr w:type="spellEnd"/>
      <w:r>
        <w:t xml:space="preserve"> und treu kein ende hat,</w:t>
      </w:r>
      <w:r>
        <w:br/>
        <w:t xml:space="preserve">der da </w:t>
      </w:r>
      <w:proofErr w:type="spellStart"/>
      <w:r>
        <w:t>erneret</w:t>
      </w:r>
      <w:proofErr w:type="spellEnd"/>
      <w:r>
        <w:t xml:space="preserve"> alles </w:t>
      </w:r>
      <w:proofErr w:type="spellStart"/>
      <w:r>
        <w:t>fleisch</w:t>
      </w:r>
      <w:proofErr w:type="spellEnd"/>
      <w:r>
        <w:t>,</w:t>
      </w:r>
      <w:r>
        <w:br/>
        <w:t xml:space="preserve">der </w:t>
      </w:r>
      <w:proofErr w:type="spellStart"/>
      <w:r>
        <w:t>seim</w:t>
      </w:r>
      <w:proofErr w:type="spellEnd"/>
      <w:r>
        <w:t xml:space="preserve"> </w:t>
      </w:r>
      <w:proofErr w:type="spellStart"/>
      <w:r>
        <w:t>geschöpf</w:t>
      </w:r>
      <w:proofErr w:type="spellEnd"/>
      <w:r>
        <w:t xml:space="preserve"> sein </w:t>
      </w:r>
      <w:proofErr w:type="spellStart"/>
      <w:r>
        <w:t>hülf</w:t>
      </w:r>
      <w:proofErr w:type="spellEnd"/>
      <w:r>
        <w:t xml:space="preserve"> beweist,</w:t>
      </w:r>
    </w:p>
    <w:p w14:paraId="5ACD99FB" w14:textId="77777777" w:rsidR="0080592B" w:rsidRDefault="0080592B" w:rsidP="0080592B">
      <w:pPr>
        <w:pStyle w:val="StandardWeb"/>
        <w:spacing w:before="0" w:beforeAutospacing="0" w:after="150" w:afterAutospacing="0"/>
      </w:pPr>
      <w:r>
        <w:t xml:space="preserve">Der alle </w:t>
      </w:r>
      <w:proofErr w:type="spellStart"/>
      <w:r>
        <w:t>tier</w:t>
      </w:r>
      <w:proofErr w:type="spellEnd"/>
      <w:r>
        <w:t xml:space="preserve">, </w:t>
      </w:r>
      <w:proofErr w:type="spellStart"/>
      <w:r>
        <w:t>fleisch</w:t>
      </w:r>
      <w:proofErr w:type="spellEnd"/>
      <w:r>
        <w:t xml:space="preserve"> und </w:t>
      </w:r>
      <w:proofErr w:type="spellStart"/>
      <w:r>
        <w:t>vöglein</w:t>
      </w:r>
      <w:proofErr w:type="spellEnd"/>
      <w:r>
        <w:br/>
        <w:t xml:space="preserve">mit seiner </w:t>
      </w:r>
      <w:proofErr w:type="spellStart"/>
      <w:r>
        <w:t>güt</w:t>
      </w:r>
      <w:proofErr w:type="spellEnd"/>
      <w:r>
        <w:t xml:space="preserve"> </w:t>
      </w:r>
      <w:proofErr w:type="spellStart"/>
      <w:r>
        <w:t>erhelt</w:t>
      </w:r>
      <w:proofErr w:type="spellEnd"/>
      <w:r>
        <w:t xml:space="preserve"> allein.</w:t>
      </w:r>
      <w:r>
        <w:br/>
        <w:t xml:space="preserve">wenn der alt </w:t>
      </w:r>
      <w:proofErr w:type="spellStart"/>
      <w:r>
        <w:t>rab</w:t>
      </w:r>
      <w:proofErr w:type="spellEnd"/>
      <w:r>
        <w:t xml:space="preserve"> sein jung </w:t>
      </w:r>
      <w:proofErr w:type="spellStart"/>
      <w:r>
        <w:t>verleßt</w:t>
      </w:r>
      <w:proofErr w:type="spellEnd"/>
      <w:r>
        <w:t>,</w:t>
      </w:r>
      <w:r>
        <w:br/>
        <w:t xml:space="preserve">so speist sie </w:t>
      </w:r>
      <w:proofErr w:type="spellStart"/>
      <w:r>
        <w:t>Got</w:t>
      </w:r>
      <w:proofErr w:type="spellEnd"/>
      <w:r>
        <w:t xml:space="preserve"> in </w:t>
      </w:r>
      <w:proofErr w:type="spellStart"/>
      <w:r>
        <w:t>irem</w:t>
      </w:r>
      <w:proofErr w:type="spellEnd"/>
      <w:r>
        <w:t xml:space="preserve"> </w:t>
      </w:r>
      <w:proofErr w:type="spellStart"/>
      <w:r>
        <w:t>nest</w:t>
      </w:r>
      <w:proofErr w:type="spellEnd"/>
      <w:r>
        <w:t>.</w:t>
      </w:r>
    </w:p>
    <w:p w14:paraId="1C991DDC" w14:textId="77777777" w:rsidR="0080592B" w:rsidRDefault="0080592B" w:rsidP="0080592B">
      <w:pPr>
        <w:pStyle w:val="StandardWeb"/>
        <w:spacing w:before="0" w:beforeAutospacing="0" w:after="150" w:afterAutospacing="0"/>
      </w:pPr>
      <w:r>
        <w:t xml:space="preserve">Er hat kein </w:t>
      </w:r>
      <w:proofErr w:type="spellStart"/>
      <w:r>
        <w:t>lust</w:t>
      </w:r>
      <w:proofErr w:type="spellEnd"/>
      <w:r>
        <w:t xml:space="preserve"> an </w:t>
      </w:r>
      <w:proofErr w:type="spellStart"/>
      <w:r>
        <w:t>rosses</w:t>
      </w:r>
      <w:proofErr w:type="spellEnd"/>
      <w:r>
        <w:t xml:space="preserve"> </w:t>
      </w:r>
      <w:proofErr w:type="spellStart"/>
      <w:r>
        <w:t>sterk</w:t>
      </w:r>
      <w:proofErr w:type="spellEnd"/>
      <w:r>
        <w:t>,</w:t>
      </w:r>
      <w:r>
        <w:br/>
        <w:t>gibt auch gar nicht auf stolze werk;</w:t>
      </w:r>
      <w:r>
        <w:br/>
        <w:t>allein dem ist er lieb und wert,</w:t>
      </w:r>
      <w:r>
        <w:br/>
        <w:t xml:space="preserve">der auf sein </w:t>
      </w:r>
      <w:proofErr w:type="spellStart"/>
      <w:r>
        <w:t>güte</w:t>
      </w:r>
      <w:proofErr w:type="spellEnd"/>
      <w:r>
        <w:t xml:space="preserve"> wart und </w:t>
      </w:r>
      <w:proofErr w:type="spellStart"/>
      <w:r>
        <w:t>ert</w:t>
      </w:r>
      <w:proofErr w:type="spellEnd"/>
      <w:r>
        <w:t>.</w:t>
      </w:r>
    </w:p>
    <w:p w14:paraId="391B3513" w14:textId="77777777" w:rsidR="0080592B" w:rsidRDefault="0080592B" w:rsidP="0080592B">
      <w:pPr>
        <w:pStyle w:val="StandardWeb"/>
        <w:spacing w:before="0" w:beforeAutospacing="0" w:after="150" w:afterAutospacing="0"/>
      </w:pPr>
      <w:r>
        <w:t xml:space="preserve">Wir danken dir </w:t>
      </w:r>
      <w:proofErr w:type="spellStart"/>
      <w:r>
        <w:t>vater</w:t>
      </w:r>
      <w:proofErr w:type="spellEnd"/>
      <w:r>
        <w:t xml:space="preserve">, </w:t>
      </w:r>
      <w:proofErr w:type="spellStart"/>
      <w:r>
        <w:t>herr</w:t>
      </w:r>
      <w:proofErr w:type="spellEnd"/>
      <w:r>
        <w:t xml:space="preserve"> und </w:t>
      </w:r>
      <w:proofErr w:type="spellStart"/>
      <w:r>
        <w:t>Got</w:t>
      </w:r>
      <w:proofErr w:type="spellEnd"/>
      <w:r>
        <w:t>,</w:t>
      </w:r>
      <w:r>
        <w:br/>
        <w:t>daß du uns speisest in hungers not,</w:t>
      </w:r>
      <w:r>
        <w:br/>
        <w:t xml:space="preserve">durch unsern </w:t>
      </w:r>
      <w:proofErr w:type="spellStart"/>
      <w:r>
        <w:t>herren</w:t>
      </w:r>
      <w:proofErr w:type="spellEnd"/>
      <w:r>
        <w:t>, Jesum Christ,</w:t>
      </w:r>
      <w:r>
        <w:br/>
        <w:t xml:space="preserve">der unser </w:t>
      </w:r>
      <w:proofErr w:type="spellStart"/>
      <w:r>
        <w:t>heiland</w:t>
      </w:r>
      <w:proofErr w:type="spellEnd"/>
      <w:r>
        <w:t xml:space="preserve"> und </w:t>
      </w:r>
      <w:proofErr w:type="spellStart"/>
      <w:r>
        <w:t>erlöser</w:t>
      </w:r>
      <w:proofErr w:type="spellEnd"/>
      <w:r>
        <w:t xml:space="preserve"> ist.</w:t>
      </w:r>
    </w:p>
    <w:p w14:paraId="63CFDD90" w14:textId="77777777" w:rsidR="0080592B" w:rsidRDefault="0080592B" w:rsidP="0080592B">
      <w:pPr>
        <w:pStyle w:val="StandardWeb"/>
        <w:spacing w:before="0" w:beforeAutospacing="0" w:after="150" w:afterAutospacing="0"/>
      </w:pPr>
      <w:r>
        <w:t>Amen.</w:t>
      </w:r>
    </w:p>
    <w:p w14:paraId="3D2FC1FC" w14:textId="77777777" w:rsidR="0080592B" w:rsidRDefault="0080592B" w:rsidP="0080592B">
      <w:pPr>
        <w:pStyle w:val="berschrift1"/>
      </w:pPr>
      <w:r w:rsidRPr="0097574E">
        <w:t>Hermann, Nikolaus – Der Abend Segen.</w:t>
      </w:r>
    </w:p>
    <w:p w14:paraId="6C31A2B5" w14:textId="77777777" w:rsidR="0080592B" w:rsidRDefault="0080592B" w:rsidP="0080592B">
      <w:pPr>
        <w:pStyle w:val="StandardWeb"/>
        <w:spacing w:before="0" w:beforeAutospacing="0" w:after="150" w:afterAutospacing="0"/>
      </w:pPr>
      <w:proofErr w:type="spellStart"/>
      <w:r>
        <w:t>HInunter</w:t>
      </w:r>
      <w:proofErr w:type="spellEnd"/>
      <w:r>
        <w:t xml:space="preserve"> ist der Sonnenschein,</w:t>
      </w:r>
      <w:r>
        <w:br/>
        <w:t xml:space="preserve">die finstre </w:t>
      </w:r>
      <w:proofErr w:type="spellStart"/>
      <w:r>
        <w:t>nacht</w:t>
      </w:r>
      <w:proofErr w:type="spellEnd"/>
      <w:r>
        <w:t xml:space="preserve"> bricht </w:t>
      </w:r>
      <w:proofErr w:type="spellStart"/>
      <w:r>
        <w:t>starck</w:t>
      </w:r>
      <w:proofErr w:type="spellEnd"/>
      <w:r>
        <w:t xml:space="preserve"> herein:</w:t>
      </w:r>
      <w:r>
        <w:br/>
      </w:r>
      <w:proofErr w:type="spellStart"/>
      <w:r>
        <w:t>Leucht</w:t>
      </w:r>
      <w:proofErr w:type="spellEnd"/>
      <w:r>
        <w:t xml:space="preserve"> uns, HErr Christ, du </w:t>
      </w:r>
      <w:proofErr w:type="spellStart"/>
      <w:r>
        <w:t>wares</w:t>
      </w:r>
      <w:proofErr w:type="spellEnd"/>
      <w:r>
        <w:t xml:space="preserve"> </w:t>
      </w:r>
      <w:proofErr w:type="spellStart"/>
      <w:r>
        <w:t>liecht</w:t>
      </w:r>
      <w:proofErr w:type="spellEnd"/>
      <w:r>
        <w:t>,</w:t>
      </w:r>
      <w:r>
        <w:br/>
        <w:t xml:space="preserve">las uns im finstern tappen </w:t>
      </w:r>
      <w:proofErr w:type="spellStart"/>
      <w:r>
        <w:t>nit</w:t>
      </w:r>
      <w:proofErr w:type="spellEnd"/>
      <w:r>
        <w:t>!</w:t>
      </w:r>
    </w:p>
    <w:p w14:paraId="473BE281" w14:textId="77777777" w:rsidR="0080592B" w:rsidRDefault="0080592B" w:rsidP="0080592B">
      <w:pPr>
        <w:pStyle w:val="StandardWeb"/>
        <w:spacing w:before="0" w:beforeAutospacing="0" w:after="150" w:afterAutospacing="0"/>
      </w:pPr>
      <w:r>
        <w:t xml:space="preserve">Dir sey </w:t>
      </w:r>
      <w:proofErr w:type="spellStart"/>
      <w:r>
        <w:t>danck</w:t>
      </w:r>
      <w:proofErr w:type="spellEnd"/>
      <w:r>
        <w:t>, das du uns den tag</w:t>
      </w:r>
      <w:r>
        <w:br/>
        <w:t>für schaden, fahr und mancher plag</w:t>
      </w:r>
      <w:r>
        <w:br/>
        <w:t xml:space="preserve">Durch deine Engel hast </w:t>
      </w:r>
      <w:proofErr w:type="spellStart"/>
      <w:r>
        <w:t>behüt</w:t>
      </w:r>
      <w:proofErr w:type="spellEnd"/>
      <w:r>
        <w:br/>
        <w:t xml:space="preserve">aus </w:t>
      </w:r>
      <w:proofErr w:type="spellStart"/>
      <w:r>
        <w:t>gnad</w:t>
      </w:r>
      <w:proofErr w:type="spellEnd"/>
      <w:r>
        <w:t xml:space="preserve"> und </w:t>
      </w:r>
      <w:proofErr w:type="spellStart"/>
      <w:r>
        <w:t>veterlicher</w:t>
      </w:r>
      <w:proofErr w:type="spellEnd"/>
      <w:r>
        <w:t xml:space="preserve"> </w:t>
      </w:r>
      <w:proofErr w:type="spellStart"/>
      <w:r>
        <w:t>güt</w:t>
      </w:r>
      <w:proofErr w:type="spellEnd"/>
      <w:r>
        <w:t>.</w:t>
      </w:r>
    </w:p>
    <w:p w14:paraId="5F6D464E" w14:textId="77777777" w:rsidR="0080592B" w:rsidRDefault="0080592B" w:rsidP="0080592B">
      <w:pPr>
        <w:pStyle w:val="StandardWeb"/>
        <w:spacing w:before="0" w:beforeAutospacing="0" w:after="150" w:afterAutospacing="0"/>
      </w:pPr>
      <w:r>
        <w:t xml:space="preserve">Womit wir </w:t>
      </w:r>
      <w:proofErr w:type="spellStart"/>
      <w:r>
        <w:t>han</w:t>
      </w:r>
      <w:proofErr w:type="spellEnd"/>
      <w:r>
        <w:t xml:space="preserve"> erzürnet dich,</w:t>
      </w:r>
      <w:r>
        <w:br/>
      </w:r>
      <w:proofErr w:type="spellStart"/>
      <w:r>
        <w:t>dasselb</w:t>
      </w:r>
      <w:proofErr w:type="spellEnd"/>
      <w:r>
        <w:t xml:space="preserve"> verzeih uns </w:t>
      </w:r>
      <w:proofErr w:type="spellStart"/>
      <w:r>
        <w:t>gnediglich</w:t>
      </w:r>
      <w:proofErr w:type="spellEnd"/>
      <w:r>
        <w:t>,</w:t>
      </w:r>
      <w:r>
        <w:br/>
        <w:t xml:space="preserve">Und </w:t>
      </w:r>
      <w:proofErr w:type="spellStart"/>
      <w:r>
        <w:t>rechnes</w:t>
      </w:r>
      <w:proofErr w:type="spellEnd"/>
      <w:r>
        <w:t xml:space="preserve"> unser Seel nicht zu,</w:t>
      </w:r>
      <w:r>
        <w:br/>
        <w:t xml:space="preserve">las uns schlaffen mit </w:t>
      </w:r>
      <w:proofErr w:type="spellStart"/>
      <w:r>
        <w:t>fried</w:t>
      </w:r>
      <w:proofErr w:type="spellEnd"/>
      <w:r>
        <w:t xml:space="preserve"> und </w:t>
      </w:r>
      <w:proofErr w:type="spellStart"/>
      <w:r>
        <w:t>rhu</w:t>
      </w:r>
      <w:proofErr w:type="spellEnd"/>
      <w:r>
        <w:t>.</w:t>
      </w:r>
    </w:p>
    <w:p w14:paraId="7E2EF733" w14:textId="77777777" w:rsidR="0080592B" w:rsidRDefault="0080592B" w:rsidP="0080592B">
      <w:pPr>
        <w:pStyle w:val="StandardWeb"/>
        <w:spacing w:before="0" w:beforeAutospacing="0" w:after="150" w:afterAutospacing="0"/>
      </w:pPr>
      <w:r>
        <w:t>Durch deine Engel die wach bestell,</w:t>
      </w:r>
      <w:r>
        <w:br/>
        <w:t xml:space="preserve">das uns der böse feind nicht </w:t>
      </w:r>
      <w:proofErr w:type="spellStart"/>
      <w:r>
        <w:t>fell</w:t>
      </w:r>
      <w:proofErr w:type="spellEnd"/>
      <w:r>
        <w:t>!</w:t>
      </w:r>
      <w:r>
        <w:br/>
        <w:t xml:space="preserve">Für schrecken, </w:t>
      </w:r>
      <w:proofErr w:type="spellStart"/>
      <w:r>
        <w:t>gspenst</w:t>
      </w:r>
      <w:proofErr w:type="spellEnd"/>
      <w:r>
        <w:t xml:space="preserve"> und </w:t>
      </w:r>
      <w:proofErr w:type="spellStart"/>
      <w:r>
        <w:t>fewers</w:t>
      </w:r>
      <w:proofErr w:type="spellEnd"/>
      <w:r>
        <w:t xml:space="preserve"> not</w:t>
      </w:r>
      <w:r>
        <w:br/>
      </w:r>
      <w:proofErr w:type="spellStart"/>
      <w:r>
        <w:t>behüt</w:t>
      </w:r>
      <w:proofErr w:type="spellEnd"/>
      <w:r>
        <w:t xml:space="preserve"> uns heint, o lieber Gott!</w:t>
      </w:r>
      <w:r>
        <w:br/>
        <w:t>Amen.</w:t>
      </w:r>
    </w:p>
    <w:p w14:paraId="30085E6D" w14:textId="77777777" w:rsidR="005564C4" w:rsidRDefault="005564C4">
      <w:pPr>
        <w:spacing w:after="0" w:line="240" w:lineRule="auto"/>
        <w:rPr>
          <w:rFonts w:eastAsia="Times New Roman"/>
          <w:b/>
          <w:bCs/>
          <w:color w:val="000000"/>
          <w:kern w:val="36"/>
          <w:sz w:val="36"/>
          <w:szCs w:val="48"/>
          <w:lang w:eastAsia="de-DE"/>
        </w:rPr>
      </w:pPr>
      <w:r>
        <w:br w:type="page"/>
      </w:r>
    </w:p>
    <w:p w14:paraId="0A25C89A" w14:textId="6FBC90B5" w:rsidR="0097574E" w:rsidRDefault="0097574E" w:rsidP="0097574E">
      <w:pPr>
        <w:pStyle w:val="berschrift1"/>
      </w:pPr>
      <w:proofErr w:type="spellStart"/>
      <w:r w:rsidRPr="0097574E">
        <w:t>Hertzogenrath</w:t>
      </w:r>
      <w:proofErr w:type="spellEnd"/>
      <w:r>
        <w:t>,</w:t>
      </w:r>
      <w:r w:rsidRPr="0097574E">
        <w:t xml:space="preserve"> Theodor Isaak</w:t>
      </w:r>
      <w:r>
        <w:t xml:space="preserve"> </w:t>
      </w:r>
      <w:r w:rsidRPr="0097574E">
        <w:t>– Abendlied</w:t>
      </w:r>
    </w:p>
    <w:p w14:paraId="668D7A6F" w14:textId="77777777" w:rsidR="0097574E" w:rsidRDefault="0097574E" w:rsidP="0097574E">
      <w:pPr>
        <w:pStyle w:val="StandardWeb"/>
        <w:spacing w:before="0" w:beforeAutospacing="0" w:after="150" w:afterAutospacing="0"/>
      </w:pPr>
      <w:r>
        <w:t>Schöpfer, Herr und Gott</w:t>
      </w:r>
      <w:r>
        <w:br/>
        <w:t>Himmels und der Erden,</w:t>
      </w:r>
      <w:r>
        <w:br/>
        <w:t>Starker Zebaoth,</w:t>
      </w:r>
      <w:r>
        <w:br/>
        <w:t>Vor dem auch die Nacht</w:t>
      </w:r>
      <w:r>
        <w:br/>
        <w:t>Wie des Tages Pracht</w:t>
      </w:r>
      <w:r>
        <w:br/>
        <w:t>Hell und licht muß werden!</w:t>
      </w:r>
    </w:p>
    <w:p w14:paraId="5C9EE0E5" w14:textId="77777777" w:rsidR="0097574E" w:rsidRDefault="0097574E" w:rsidP="0097574E">
      <w:pPr>
        <w:pStyle w:val="StandardWeb"/>
        <w:spacing w:before="0" w:beforeAutospacing="0" w:after="150" w:afterAutospacing="0"/>
      </w:pPr>
      <w:r>
        <w:t>Deine Vatertreu</w:t>
      </w:r>
      <w:r>
        <w:br/>
        <w:t>Hast du lassen walten,</w:t>
      </w:r>
      <w:r>
        <w:br/>
        <w:t>Diesen Tag aufs Neu‘</w:t>
      </w:r>
      <w:r>
        <w:br/>
        <w:t>Ueber mich, o Gott!</w:t>
      </w:r>
      <w:r>
        <w:br/>
        <w:t>Mich vor Leid und Noth</w:t>
      </w:r>
      <w:r>
        <w:br/>
        <w:t>Gnädiglich erhalten.</w:t>
      </w:r>
    </w:p>
    <w:p w14:paraId="56269299" w14:textId="77777777" w:rsidR="0097574E" w:rsidRDefault="0097574E" w:rsidP="0097574E">
      <w:pPr>
        <w:pStyle w:val="StandardWeb"/>
        <w:spacing w:before="0" w:beforeAutospacing="0" w:after="150" w:afterAutospacing="0"/>
      </w:pPr>
      <w:r>
        <w:t>Jetzund rufest du,</w:t>
      </w:r>
      <w:r>
        <w:br/>
        <w:t>O du Licht der Frommen,</w:t>
      </w:r>
      <w:r>
        <w:br/>
        <w:t>Meinen Leib zur Ruh:</w:t>
      </w:r>
      <w:r>
        <w:br/>
        <w:t>Ach laß auch den Geist</w:t>
      </w:r>
      <w:r>
        <w:br/>
        <w:t>Dadurch allermeist</w:t>
      </w:r>
      <w:r>
        <w:br/>
        <w:t>Neue Kraft bekommen!</w:t>
      </w:r>
    </w:p>
    <w:p w14:paraId="20D2D685" w14:textId="77777777" w:rsidR="0097574E" w:rsidRDefault="0097574E" w:rsidP="0097574E">
      <w:pPr>
        <w:pStyle w:val="StandardWeb"/>
        <w:spacing w:before="0" w:beforeAutospacing="0" w:after="150" w:afterAutospacing="0"/>
      </w:pPr>
      <w:r>
        <w:t>Aber eh sich noch</w:t>
      </w:r>
      <w:r>
        <w:br/>
        <w:t>Meine Augen schließen,</w:t>
      </w:r>
      <w:r>
        <w:br/>
        <w:t>Dank ich billig hoch</w:t>
      </w:r>
      <w:r>
        <w:br/>
        <w:t>Deiner theuern Gnad,</w:t>
      </w:r>
      <w:r>
        <w:br/>
        <w:t xml:space="preserve">Die du früh und </w:t>
      </w:r>
      <w:proofErr w:type="spellStart"/>
      <w:r>
        <w:t>spat</w:t>
      </w:r>
      <w:proofErr w:type="spellEnd"/>
      <w:r>
        <w:br/>
        <w:t>mir gibst zu genießen.</w:t>
      </w:r>
    </w:p>
    <w:p w14:paraId="537C651C" w14:textId="77777777" w:rsidR="0097574E" w:rsidRDefault="0097574E" w:rsidP="0097574E">
      <w:pPr>
        <w:pStyle w:val="StandardWeb"/>
        <w:spacing w:before="0" w:beforeAutospacing="0" w:after="150" w:afterAutospacing="0"/>
      </w:pPr>
      <w:r>
        <w:t>Schöpfer aller Ding‘,</w:t>
      </w:r>
      <w:r>
        <w:br/>
        <w:t>Geist und Licht von oben,</w:t>
      </w:r>
      <w:r>
        <w:br/>
        <w:t>Ich bin zu gering</w:t>
      </w:r>
      <w:r>
        <w:br/>
        <w:t xml:space="preserve">Aller deiner </w:t>
      </w:r>
      <w:proofErr w:type="spellStart"/>
      <w:r>
        <w:t>Güt</w:t>
      </w:r>
      <w:proofErr w:type="spellEnd"/>
      <w:r>
        <w:t>‘;</w:t>
      </w:r>
      <w:r>
        <w:br/>
        <w:t>Möcht doch mein Gemüth</w:t>
      </w:r>
      <w:r>
        <w:br/>
        <w:t>Dich dafür recht loben!</w:t>
      </w:r>
    </w:p>
    <w:p w14:paraId="663FD73C" w14:textId="77777777" w:rsidR="0097574E" w:rsidRDefault="0097574E" w:rsidP="0097574E">
      <w:pPr>
        <w:pStyle w:val="StandardWeb"/>
        <w:spacing w:before="0" w:beforeAutospacing="0" w:after="150" w:afterAutospacing="0"/>
      </w:pPr>
      <w:r>
        <w:t xml:space="preserve">Laß dann hier auf </w:t>
      </w:r>
      <w:proofErr w:type="spellStart"/>
      <w:r>
        <w:t>Erd</w:t>
      </w:r>
      <w:proofErr w:type="spellEnd"/>
      <w:r>
        <w:t>‘</w:t>
      </w:r>
      <w:r>
        <w:br/>
        <w:t>Mich so vor dir leben,</w:t>
      </w:r>
      <w:r>
        <w:br/>
        <w:t xml:space="preserve">Wie ich wünschen </w:t>
      </w:r>
      <w:proofErr w:type="spellStart"/>
      <w:r>
        <w:t>werd</w:t>
      </w:r>
      <w:proofErr w:type="spellEnd"/>
      <w:r>
        <w:t>,</w:t>
      </w:r>
      <w:r>
        <w:br/>
      </w:r>
      <w:proofErr w:type="spellStart"/>
      <w:r>
        <w:t>Wanns</w:t>
      </w:r>
      <w:proofErr w:type="spellEnd"/>
      <w:r>
        <w:t xml:space="preserve"> dereinst </w:t>
      </w:r>
      <w:proofErr w:type="spellStart"/>
      <w:r>
        <w:t>geschicht</w:t>
      </w:r>
      <w:proofErr w:type="spellEnd"/>
      <w:r>
        <w:t>,</w:t>
      </w:r>
      <w:r>
        <w:br/>
        <w:t>Daß sich zum Gericht</w:t>
      </w:r>
      <w:r>
        <w:br/>
        <w:t>Jesus wird begeben.</w:t>
      </w:r>
    </w:p>
    <w:p w14:paraId="3A310080" w14:textId="77777777" w:rsidR="0097574E" w:rsidRDefault="0097574E" w:rsidP="0097574E">
      <w:pPr>
        <w:pStyle w:val="StandardWeb"/>
        <w:spacing w:before="0" w:beforeAutospacing="0" w:after="150" w:afterAutospacing="0"/>
      </w:pPr>
      <w:r>
        <w:t>Nun so leg ich mich</w:t>
      </w:r>
      <w:r>
        <w:br/>
        <w:t>Still und sicher nieder,</w:t>
      </w:r>
      <w:r>
        <w:br/>
        <w:t>Denn ich trau auf dich:</w:t>
      </w:r>
      <w:r>
        <w:br/>
        <w:t>Wecke du, o Herr,</w:t>
      </w:r>
      <w:r>
        <w:br/>
        <w:t>Mich zu deiner Ehr</w:t>
      </w:r>
      <w:r>
        <w:br/>
        <w:t>Morgen fröhlich wieder.</w:t>
      </w:r>
    </w:p>
    <w:p w14:paraId="04ECF0F7" w14:textId="77777777" w:rsidR="0097574E" w:rsidRDefault="0097574E" w:rsidP="0097574E">
      <w:pPr>
        <w:pStyle w:val="StandardWeb"/>
        <w:spacing w:before="0" w:beforeAutospacing="0" w:after="150" w:afterAutospacing="0"/>
      </w:pPr>
      <w:r>
        <w:t>Wann ich auch hernach –</w:t>
      </w:r>
      <w:r>
        <w:br/>
        <w:t>O wann wirds geschehen! –</w:t>
      </w:r>
      <w:r>
        <w:br/>
        <w:t>An dem großen Tag,</w:t>
      </w:r>
      <w:r>
        <w:br/>
        <w:t>Aus der Erden Staub</w:t>
      </w:r>
      <w:r>
        <w:br/>
        <w:t>Wie ein frisches Laub</w:t>
      </w:r>
      <w:r>
        <w:br/>
        <w:t>Werde auferstehen.</w:t>
      </w:r>
    </w:p>
    <w:p w14:paraId="10E4EBA1" w14:textId="77777777" w:rsidR="0097574E" w:rsidRDefault="0097574E" w:rsidP="0097574E">
      <w:pPr>
        <w:pStyle w:val="StandardWeb"/>
        <w:spacing w:before="0" w:beforeAutospacing="0" w:after="150" w:afterAutospacing="0"/>
      </w:pPr>
      <w:r>
        <w:t>Herr, dann wollest du</w:t>
      </w:r>
      <w:r>
        <w:br/>
        <w:t xml:space="preserve">Das </w:t>
      </w:r>
      <w:proofErr w:type="spellStart"/>
      <w:r>
        <w:t>vollselge</w:t>
      </w:r>
      <w:proofErr w:type="spellEnd"/>
      <w:r>
        <w:t xml:space="preserve"> Leben</w:t>
      </w:r>
      <w:r>
        <w:br/>
        <w:t>Und die süße Ruh,</w:t>
      </w:r>
      <w:r>
        <w:br/>
        <w:t>Die ganz unzerstört</w:t>
      </w:r>
      <w:r>
        <w:br/>
        <w:t>Nimmermehr aufhört,</w:t>
      </w:r>
      <w:r>
        <w:br/>
        <w:t>Meiner Seelen geben!</w:t>
      </w:r>
    </w:p>
    <w:p w14:paraId="4B8D6AB1" w14:textId="77777777" w:rsidR="005564C4" w:rsidRDefault="005564C4">
      <w:pPr>
        <w:spacing w:after="0" w:line="240" w:lineRule="auto"/>
        <w:rPr>
          <w:rFonts w:eastAsia="Times New Roman"/>
          <w:b/>
          <w:bCs/>
          <w:color w:val="000000"/>
          <w:kern w:val="36"/>
          <w:sz w:val="36"/>
          <w:szCs w:val="48"/>
          <w:lang w:eastAsia="de-DE"/>
        </w:rPr>
      </w:pPr>
      <w:r>
        <w:br w:type="page"/>
      </w:r>
    </w:p>
    <w:p w14:paraId="6CAABDAC" w14:textId="4C1B3A03" w:rsidR="00254FF5" w:rsidRDefault="00254FF5" w:rsidP="00254FF5">
      <w:pPr>
        <w:pStyle w:val="berschrift1"/>
      </w:pPr>
      <w:r w:rsidRPr="00254FF5">
        <w:t>Kinkel, Gottfried – Es ist so still geworden</w:t>
      </w:r>
    </w:p>
    <w:p w14:paraId="6D3B5AA1" w14:textId="77777777" w:rsidR="00254FF5" w:rsidRDefault="00254FF5" w:rsidP="00254FF5">
      <w:pPr>
        <w:pStyle w:val="StandardWeb"/>
        <w:spacing w:before="0" w:beforeAutospacing="0" w:after="150" w:afterAutospacing="0"/>
      </w:pPr>
      <w:r>
        <w:t>1. Es ist so still geworden,</w:t>
      </w:r>
      <w:r>
        <w:br/>
        <w:t>verrauscht des Abends Wehn</w:t>
      </w:r>
      <w:r>
        <w:br/>
        <w:t>Nun hört man aller Orten</w:t>
      </w:r>
      <w:r>
        <w:br/>
        <w:t>der Engel Füße gehn</w:t>
      </w:r>
      <w:r>
        <w:br/>
        <w:t>Rings in die Tiefe (Tale) senket</w:t>
      </w:r>
      <w:r>
        <w:br/>
        <w:t>sich Finsternis mit Macht</w:t>
      </w:r>
      <w:r>
        <w:br/>
        <w:t>Wirf ab, Herz, was dich kränket</w:t>
      </w:r>
      <w:r>
        <w:br/>
        <w:t>und was dich bange macht!</w:t>
      </w:r>
    </w:p>
    <w:p w14:paraId="1910C91A" w14:textId="77777777" w:rsidR="00254FF5" w:rsidRDefault="00254FF5" w:rsidP="00254FF5">
      <w:pPr>
        <w:pStyle w:val="StandardWeb"/>
        <w:spacing w:before="0" w:beforeAutospacing="0" w:after="150" w:afterAutospacing="0"/>
      </w:pPr>
      <w:r>
        <w:t>2. Es ruht die Welt im Schweigen</w:t>
      </w:r>
      <w:r>
        <w:br/>
        <w:t>ihr Tosen ist vorbei</w:t>
      </w:r>
      <w:r>
        <w:br/>
        <w:t>stumm ihrer Freude Reigen</w:t>
      </w:r>
      <w:r>
        <w:br/>
        <w:t>und stumm ihr Schmerzgeschrei</w:t>
      </w:r>
      <w:r>
        <w:br/>
        <w:t>Hat Rosen sie geschenket</w:t>
      </w:r>
      <w:r>
        <w:br/>
        <w:t>hat Dornen sie gebracht</w:t>
      </w:r>
      <w:r>
        <w:br/>
        <w:t>Wirf ab, Herz, was dich kränket</w:t>
      </w:r>
      <w:r>
        <w:br/>
        <w:t>und was dich bange macht!</w:t>
      </w:r>
    </w:p>
    <w:p w14:paraId="33FFB29A" w14:textId="77777777" w:rsidR="00254FF5" w:rsidRDefault="00254FF5" w:rsidP="00254FF5">
      <w:pPr>
        <w:pStyle w:val="StandardWeb"/>
        <w:spacing w:before="0" w:beforeAutospacing="0" w:after="150" w:afterAutospacing="0"/>
      </w:pPr>
      <w:r>
        <w:t>3. Und hast Du heut gefehlet</w:t>
      </w:r>
      <w:r>
        <w:br/>
        <w:t>o schaue nicht zurück</w:t>
      </w:r>
      <w:r>
        <w:br/>
        <w:t>empfinde dich beseelet</w:t>
      </w:r>
      <w:r>
        <w:br/>
        <w:t>von freier Gnade Glück</w:t>
      </w:r>
      <w:r>
        <w:br/>
        <w:t>Auch des Verirrten denket</w:t>
      </w:r>
      <w:r>
        <w:br/>
        <w:t>der Hirt auf hoher Wacht</w:t>
      </w:r>
      <w:r>
        <w:br/>
        <w:t>Wirf ab, Herz, was dich kränket</w:t>
      </w:r>
      <w:r>
        <w:br/>
        <w:t>und was dich bange macht!</w:t>
      </w:r>
    </w:p>
    <w:p w14:paraId="737394B6" w14:textId="77777777" w:rsidR="00254FF5" w:rsidRDefault="00254FF5" w:rsidP="00254FF5">
      <w:pPr>
        <w:pStyle w:val="StandardWeb"/>
        <w:spacing w:before="0" w:beforeAutospacing="0" w:after="150" w:afterAutospacing="0"/>
      </w:pPr>
      <w:r>
        <w:t>4. Nun stehn im Himmelskreise</w:t>
      </w:r>
      <w:r>
        <w:br/>
        <w:t>Die Stern´ in Majestät</w:t>
      </w:r>
      <w:r>
        <w:br/>
        <w:t>In gleichem, festem Gleise</w:t>
      </w:r>
      <w:r>
        <w:br/>
        <w:t xml:space="preserve">der </w:t>
      </w:r>
      <w:proofErr w:type="spellStart"/>
      <w:r>
        <w:t>goldne</w:t>
      </w:r>
      <w:proofErr w:type="spellEnd"/>
      <w:r>
        <w:t xml:space="preserve"> Wagen geht</w:t>
      </w:r>
      <w:r>
        <w:br/>
        <w:t>Und gleich den Sternen lenket</w:t>
      </w:r>
      <w:r>
        <w:br/>
        <w:t>er deinen Weg durch Nacht</w:t>
      </w:r>
      <w:r>
        <w:br/>
        <w:t>Wirf ab, Herz, was dich kränket</w:t>
      </w:r>
      <w:r>
        <w:br/>
        <w:t>und was dich bange macht!</w:t>
      </w:r>
    </w:p>
    <w:p w14:paraId="21AABC94" w14:textId="77777777" w:rsidR="005564C4" w:rsidRDefault="005564C4">
      <w:pPr>
        <w:spacing w:after="0" w:line="240" w:lineRule="auto"/>
        <w:rPr>
          <w:rFonts w:eastAsia="Times New Roman"/>
          <w:b/>
          <w:bCs/>
          <w:color w:val="000000"/>
          <w:kern w:val="36"/>
          <w:sz w:val="36"/>
          <w:szCs w:val="48"/>
          <w:lang w:eastAsia="de-DE"/>
        </w:rPr>
      </w:pPr>
      <w:r>
        <w:br w:type="page"/>
      </w:r>
    </w:p>
    <w:p w14:paraId="491DF5C5" w14:textId="0B42EDD5" w:rsidR="0097574E" w:rsidRDefault="0097574E" w:rsidP="0097574E">
      <w:pPr>
        <w:pStyle w:val="berschrift1"/>
      </w:pPr>
      <w:r w:rsidRPr="0097574E">
        <w:t>Klepper, Jochen – Ich liege, Herr, in deiner Hut</w:t>
      </w:r>
    </w:p>
    <w:p w14:paraId="1D6A6919" w14:textId="77777777" w:rsidR="0097574E" w:rsidRDefault="0097574E" w:rsidP="0097574E">
      <w:pPr>
        <w:pStyle w:val="StandardWeb"/>
        <w:spacing w:before="0" w:beforeAutospacing="0" w:after="150" w:afterAutospacing="0"/>
      </w:pPr>
      <w:r>
        <w:t>1. Ich liege, Herr, in deiner Hut</w:t>
      </w:r>
      <w:r>
        <w:br/>
        <w:t>und schlafe ganz mit Frieden.</w:t>
      </w:r>
      <w:r>
        <w:br/>
        <w:t>Dem, der in deinen Armen ruht,</w:t>
      </w:r>
      <w:r>
        <w:br/>
        <w:t>ist wahre Rast beschieden.</w:t>
      </w:r>
    </w:p>
    <w:p w14:paraId="164EB874" w14:textId="77777777" w:rsidR="0097574E" w:rsidRDefault="0097574E" w:rsidP="0097574E">
      <w:pPr>
        <w:pStyle w:val="StandardWeb"/>
        <w:spacing w:before="0" w:beforeAutospacing="0" w:after="150" w:afterAutospacing="0"/>
      </w:pPr>
      <w:r>
        <w:t xml:space="preserve">2. Du </w:t>
      </w:r>
      <w:proofErr w:type="spellStart"/>
      <w:r>
        <w:t>bist’s</w:t>
      </w:r>
      <w:proofErr w:type="spellEnd"/>
      <w:r>
        <w:t xml:space="preserve"> allein, Herr, der stets wacht,</w:t>
      </w:r>
      <w:r>
        <w:br/>
        <w:t>zu helfen und zu stillen,</w:t>
      </w:r>
      <w:r>
        <w:br/>
        <w:t>wenn mich die Schatten finstrer Nacht</w:t>
      </w:r>
      <w:r>
        <w:br/>
        <w:t>mit jäher Angst erfüllen.</w:t>
      </w:r>
    </w:p>
    <w:p w14:paraId="650701D8" w14:textId="77777777" w:rsidR="0097574E" w:rsidRDefault="0097574E" w:rsidP="0097574E">
      <w:pPr>
        <w:pStyle w:val="StandardWeb"/>
        <w:spacing w:before="0" w:beforeAutospacing="0" w:after="150" w:afterAutospacing="0"/>
      </w:pPr>
      <w:r>
        <w:t>3. Dein starker Arm ist ausgereckt,</w:t>
      </w:r>
      <w:r>
        <w:br/>
        <w:t>daß Unheil mich verschone</w:t>
      </w:r>
      <w:r>
        <w:br/>
        <w:t>und ich, was auch den Schlaf noch schreckt,</w:t>
      </w:r>
      <w:r>
        <w:br/>
        <w:t>beschirmt und sicher wohne.</w:t>
      </w:r>
    </w:p>
    <w:p w14:paraId="58DEB527" w14:textId="77777777" w:rsidR="0097574E" w:rsidRDefault="0097574E" w:rsidP="0097574E">
      <w:pPr>
        <w:pStyle w:val="StandardWeb"/>
        <w:spacing w:before="0" w:beforeAutospacing="0" w:after="150" w:afterAutospacing="0"/>
      </w:pPr>
      <w:r>
        <w:t>4. So will ich, wenn der Abend sinkt,</w:t>
      </w:r>
      <w:r>
        <w:br/>
        <w:t>des Leides nicht gedenken,</w:t>
      </w:r>
      <w:r>
        <w:br/>
        <w:t>das mancher Erdentag noch bringt,</w:t>
      </w:r>
      <w:r>
        <w:br/>
        <w:t>und mich darein versenken,</w:t>
      </w:r>
    </w:p>
    <w:p w14:paraId="72D87268" w14:textId="77777777" w:rsidR="0097574E" w:rsidRDefault="0097574E" w:rsidP="0097574E">
      <w:pPr>
        <w:pStyle w:val="StandardWeb"/>
        <w:spacing w:before="0" w:beforeAutospacing="0" w:after="150" w:afterAutospacing="0"/>
      </w:pPr>
      <w:r>
        <w:t>5. wie du, wenn alles nichtig war,</w:t>
      </w:r>
      <w:r>
        <w:br/>
        <w:t>worauf die Menschen hoffen,</w:t>
      </w:r>
      <w:r>
        <w:br/>
        <w:t>zur Seite warst und wunderbar</w:t>
      </w:r>
      <w:r>
        <w:br/>
        <w:t>mir Plan und Rat getroffen.</w:t>
      </w:r>
    </w:p>
    <w:p w14:paraId="74A9E66E" w14:textId="77777777" w:rsidR="0097574E" w:rsidRDefault="0097574E" w:rsidP="0097574E">
      <w:pPr>
        <w:pStyle w:val="StandardWeb"/>
        <w:spacing w:before="0" w:beforeAutospacing="0" w:after="150" w:afterAutospacing="0"/>
      </w:pPr>
      <w:r>
        <w:t xml:space="preserve">6. Weil du der </w:t>
      </w:r>
      <w:proofErr w:type="spellStart"/>
      <w:r>
        <w:t>mächt’ge</w:t>
      </w:r>
      <w:proofErr w:type="spellEnd"/>
      <w:r>
        <w:t xml:space="preserve"> Helfer bist,</w:t>
      </w:r>
      <w:r>
        <w:br/>
        <w:t>will ich mich ganz bescheiden</w:t>
      </w:r>
      <w:r>
        <w:br/>
        <w:t>und, was bei dir verborgen ist,</w:t>
      </w:r>
      <w:r>
        <w:br/>
        <w:t>dir zu entreißen meiden.</w:t>
      </w:r>
    </w:p>
    <w:p w14:paraId="34FA0478" w14:textId="77777777" w:rsidR="0097574E" w:rsidRDefault="0097574E" w:rsidP="0097574E">
      <w:pPr>
        <w:pStyle w:val="StandardWeb"/>
        <w:spacing w:before="0" w:beforeAutospacing="0" w:after="150" w:afterAutospacing="0"/>
      </w:pPr>
      <w:r>
        <w:t xml:space="preserve">7. Ich achte nicht der </w:t>
      </w:r>
      <w:proofErr w:type="spellStart"/>
      <w:r>
        <w:t>künft’gen</w:t>
      </w:r>
      <w:proofErr w:type="spellEnd"/>
      <w:r>
        <w:t xml:space="preserve"> Angst.</w:t>
      </w:r>
      <w:r>
        <w:br/>
        <w:t>Ich harre deiner Treue,</w:t>
      </w:r>
      <w:r>
        <w:br/>
        <w:t>der du nicht mehr von mir verlangst,</w:t>
      </w:r>
      <w:r>
        <w:br/>
        <w:t>als daß ich stets aufs neue</w:t>
      </w:r>
    </w:p>
    <w:p w14:paraId="768A48D5" w14:textId="77777777" w:rsidR="0097574E" w:rsidRDefault="0097574E" w:rsidP="0097574E">
      <w:pPr>
        <w:pStyle w:val="StandardWeb"/>
        <w:spacing w:before="0" w:beforeAutospacing="0" w:after="150" w:afterAutospacing="0"/>
      </w:pPr>
      <w:r>
        <w:t>8. zu kummerlosem, tiefem Schlaf</w:t>
      </w:r>
      <w:r>
        <w:br/>
        <w:t>in deine Huld mich bette,</w:t>
      </w:r>
      <w:r>
        <w:br/>
        <w:t>vor allem, was mich bitter traf,</w:t>
      </w:r>
      <w:r>
        <w:br/>
        <w:t>in deine Liebe rette.</w:t>
      </w:r>
    </w:p>
    <w:p w14:paraId="3218FA08" w14:textId="77777777" w:rsidR="0097574E" w:rsidRDefault="0097574E" w:rsidP="0097574E">
      <w:pPr>
        <w:pStyle w:val="StandardWeb"/>
        <w:spacing w:before="0" w:beforeAutospacing="0" w:after="150" w:afterAutospacing="0"/>
      </w:pPr>
      <w:r>
        <w:t>9. Ich weiß, daß auch der Tag, der kommt,</w:t>
      </w:r>
      <w:r>
        <w:br/>
        <w:t>mir deine Nähe kündet</w:t>
      </w:r>
      <w:r>
        <w:br/>
        <w:t>und daß sich alles, was mir frommt,</w:t>
      </w:r>
      <w:r>
        <w:br/>
        <w:t>in deinen Ratschluß findet.</w:t>
      </w:r>
    </w:p>
    <w:p w14:paraId="033CD90E" w14:textId="77777777" w:rsidR="0097574E" w:rsidRDefault="0097574E" w:rsidP="0097574E">
      <w:pPr>
        <w:pStyle w:val="StandardWeb"/>
        <w:spacing w:before="0" w:beforeAutospacing="0" w:after="150" w:afterAutospacing="0"/>
      </w:pPr>
      <w:r>
        <w:t>10. Sind nun die dunklen Stunden da,</w:t>
      </w:r>
      <w:r>
        <w:br/>
        <w:t>soll hell vor mir erstehen,</w:t>
      </w:r>
      <w:r>
        <w:br/>
        <w:t>was du, als ich den Weg nicht sah,</w:t>
      </w:r>
      <w:r>
        <w:br/>
        <w:t>zu meinem Heil ersehen.</w:t>
      </w:r>
    </w:p>
    <w:p w14:paraId="505FA0E3" w14:textId="77777777" w:rsidR="0097574E" w:rsidRDefault="0097574E" w:rsidP="0097574E">
      <w:pPr>
        <w:pStyle w:val="StandardWeb"/>
        <w:spacing w:before="0" w:beforeAutospacing="0" w:after="150" w:afterAutospacing="0"/>
      </w:pPr>
      <w:r>
        <w:t>11. Du hast die Lider mir berührt.</w:t>
      </w:r>
      <w:r>
        <w:br/>
        <w:t>Ich schlafe ohne Sorgen.</w:t>
      </w:r>
      <w:r>
        <w:br/>
        <w:t>Der mich in diese Nacht geführt,</w:t>
      </w:r>
      <w:r>
        <w:br/>
        <w:t>der leitet mich auch morgen.</w:t>
      </w:r>
    </w:p>
    <w:p w14:paraId="6554A5EF" w14:textId="77777777" w:rsidR="005564C4" w:rsidRDefault="005564C4">
      <w:pPr>
        <w:spacing w:after="0" w:line="240" w:lineRule="auto"/>
        <w:rPr>
          <w:rFonts w:eastAsia="Times New Roman"/>
          <w:b/>
          <w:bCs/>
          <w:color w:val="000000"/>
          <w:kern w:val="36"/>
          <w:sz w:val="36"/>
          <w:szCs w:val="48"/>
          <w:lang w:eastAsia="de-DE"/>
        </w:rPr>
      </w:pPr>
      <w:r>
        <w:br w:type="page"/>
      </w:r>
    </w:p>
    <w:p w14:paraId="539CCBD7" w14:textId="2E113616" w:rsidR="0097574E" w:rsidRDefault="0097574E" w:rsidP="0097574E">
      <w:pPr>
        <w:pStyle w:val="berschrift1"/>
      </w:pPr>
      <w:r w:rsidRPr="0097574E">
        <w:t>Knapp, Albert – Abend ist es, Herr, die Stunde</w:t>
      </w:r>
    </w:p>
    <w:p w14:paraId="4144D9DC" w14:textId="77777777" w:rsidR="0097574E" w:rsidRDefault="0097574E" w:rsidP="0097574E">
      <w:pPr>
        <w:pStyle w:val="StandardWeb"/>
        <w:spacing w:before="0" w:beforeAutospacing="0" w:after="150" w:afterAutospacing="0"/>
      </w:pPr>
      <w:r>
        <w:t>1. Abend ist es, Herr, die Stunde</w:t>
      </w:r>
      <w:r>
        <w:br/>
        <w:t>ist noch wie in Emmaus,</w:t>
      </w:r>
      <w:r>
        <w:br/>
        <w:t>daß aus deiner Jünger Munde</w:t>
      </w:r>
      <w:r>
        <w:br/>
        <w:t>jene Bitte kommen muß:</w:t>
      </w:r>
      <w:r>
        <w:br/>
        <w:t>Bleib bei uns im Erdental,</w:t>
      </w:r>
      <w:r>
        <w:br/>
        <w:t>halt mit uns dein Abendmahl,</w:t>
      </w:r>
      <w:r>
        <w:br/>
        <w:t>und dein Friedensgruß erfülle</w:t>
      </w:r>
      <w:r>
        <w:br/>
        <w:t xml:space="preserve">Herz und Herz mit </w:t>
      </w:r>
      <w:proofErr w:type="spellStart"/>
      <w:r>
        <w:t>heil’ger</w:t>
      </w:r>
      <w:proofErr w:type="spellEnd"/>
      <w:r>
        <w:t xml:space="preserve"> Stille.</w:t>
      </w:r>
    </w:p>
    <w:p w14:paraId="0966B633" w14:textId="77777777" w:rsidR="0097574E" w:rsidRDefault="0097574E" w:rsidP="0097574E">
      <w:pPr>
        <w:pStyle w:val="StandardWeb"/>
        <w:spacing w:before="0" w:beforeAutospacing="0" w:after="150" w:afterAutospacing="0"/>
      </w:pPr>
      <w:r>
        <w:t>2. Hingesunken ist die Sonne.</w:t>
      </w:r>
      <w:r>
        <w:br/>
        <w:t>Deine Leuchte sinket nicht.</w:t>
      </w:r>
      <w:r>
        <w:br/>
        <w:t xml:space="preserve">Herrlichkeit und </w:t>
      </w:r>
      <w:proofErr w:type="spellStart"/>
      <w:r>
        <w:t>ew’ge</w:t>
      </w:r>
      <w:proofErr w:type="spellEnd"/>
      <w:r>
        <w:t xml:space="preserve"> Wonne</w:t>
      </w:r>
      <w:r>
        <w:br/>
        <w:t>sind vor deinem Angesicht.</w:t>
      </w:r>
      <w:r>
        <w:br/>
        <w:t>Weithin schimmert Stern an Stern,</w:t>
      </w:r>
      <w:r>
        <w:br/>
        <w:t>aber du, o Glanz des Herrn,</w:t>
      </w:r>
      <w:r>
        <w:br/>
        <w:t>überstrahlest alle Sterne</w:t>
      </w:r>
      <w:r>
        <w:br/>
        <w:t>in der weiten Himmelsferne.</w:t>
      </w:r>
    </w:p>
    <w:p w14:paraId="44687DDF" w14:textId="77777777" w:rsidR="0097574E" w:rsidRDefault="0097574E" w:rsidP="0097574E">
      <w:pPr>
        <w:pStyle w:val="StandardWeb"/>
        <w:spacing w:before="0" w:beforeAutospacing="0" w:after="150" w:afterAutospacing="0"/>
      </w:pPr>
      <w:r>
        <w:t>3. Selig, wem du aufgegangen,</w:t>
      </w:r>
      <w:r>
        <w:br/>
        <w:t>wem du in der armen Welt,</w:t>
      </w:r>
      <w:r>
        <w:br/>
        <w:t>wo nur eitle Lichter prangen</w:t>
      </w:r>
      <w:r>
        <w:br/>
        <w:t>friedlich seinen Geist erhellt.</w:t>
      </w:r>
      <w:r>
        <w:br/>
        <w:t xml:space="preserve">Wenn die Tage nun </w:t>
      </w:r>
      <w:proofErr w:type="spellStart"/>
      <w:r>
        <w:t>entflohn</w:t>
      </w:r>
      <w:proofErr w:type="spellEnd"/>
      <w:r>
        <w:br/>
        <w:t>blickt er auf zu deinem Thron,</w:t>
      </w:r>
      <w:r>
        <w:br/>
        <w:t>und auch auf den dunklen Wegen</w:t>
      </w:r>
      <w:r>
        <w:br/>
        <w:t>strahlt ihm Gottes Heil entgegen.</w:t>
      </w:r>
    </w:p>
    <w:p w14:paraId="77B1A874" w14:textId="77777777" w:rsidR="0097574E" w:rsidRDefault="0097574E" w:rsidP="0097574E">
      <w:pPr>
        <w:pStyle w:val="StandardWeb"/>
        <w:spacing w:before="0" w:beforeAutospacing="0" w:after="150" w:afterAutospacing="0"/>
      </w:pPr>
      <w:r>
        <w:t>4. Herr, die Nacht, die nun erschienen</w:t>
      </w:r>
      <w:r>
        <w:br/>
        <w:t>mahnt mich an den letzten Tag,</w:t>
      </w:r>
      <w:r>
        <w:br/>
        <w:t>ob ich mit getrosten Mienen</w:t>
      </w:r>
      <w:r>
        <w:br/>
        <w:t>vor dein Antlitz treten mag.</w:t>
      </w:r>
      <w:r>
        <w:br/>
        <w:t>Wandelt ich im Licht vor dir,</w:t>
      </w:r>
      <w:r>
        <w:br/>
        <w:t>oder war es Nacht in mir?</w:t>
      </w:r>
      <w:r>
        <w:br/>
        <w:t>Wer den Tag zum Schlaf genommen,</w:t>
      </w:r>
      <w:r>
        <w:br/>
        <w:t>solchem kann kein Schlummer kommen.</w:t>
      </w:r>
    </w:p>
    <w:p w14:paraId="75985F2D" w14:textId="77777777" w:rsidR="0097574E" w:rsidRDefault="0097574E" w:rsidP="0097574E">
      <w:pPr>
        <w:pStyle w:val="StandardWeb"/>
        <w:spacing w:before="0" w:beforeAutospacing="0" w:after="150" w:afterAutospacing="0"/>
      </w:pPr>
      <w:r>
        <w:t>5. Ist mein Tag ein Tag gewesen,</w:t>
      </w:r>
      <w:r>
        <w:br/>
        <w:t>o dann schlaf ich friedlich ein.</w:t>
      </w:r>
      <w:r>
        <w:br/>
        <w:t>Meine Glieder wirst du lösen</w:t>
      </w:r>
      <w:r>
        <w:br/>
        <w:t>und des Hauptes Hüter sein.</w:t>
      </w:r>
      <w:r>
        <w:br/>
        <w:t>Dann zum neuen Tageslauf</w:t>
      </w:r>
      <w:r>
        <w:br/>
        <w:t>wach ich neu erleuchtet auf,</w:t>
      </w:r>
      <w:r>
        <w:br/>
        <w:t>bis mein letzter Tag sich hebet</w:t>
      </w:r>
      <w:r>
        <w:br/>
        <w:t xml:space="preserve">und im ew’gen Licht </w:t>
      </w:r>
      <w:proofErr w:type="spellStart"/>
      <w:r>
        <w:t>verschwebet</w:t>
      </w:r>
      <w:proofErr w:type="spellEnd"/>
      <w:r>
        <w:t>.</w:t>
      </w:r>
    </w:p>
    <w:p w14:paraId="5F2285BC" w14:textId="77777777" w:rsidR="005564C4" w:rsidRDefault="005564C4">
      <w:pPr>
        <w:spacing w:after="0" w:line="240" w:lineRule="auto"/>
        <w:rPr>
          <w:rFonts w:eastAsia="Times New Roman"/>
          <w:b/>
          <w:bCs/>
          <w:color w:val="000000"/>
          <w:kern w:val="36"/>
          <w:sz w:val="36"/>
          <w:szCs w:val="48"/>
          <w:lang w:eastAsia="de-DE"/>
        </w:rPr>
      </w:pPr>
      <w:r>
        <w:br w:type="page"/>
      </w:r>
    </w:p>
    <w:p w14:paraId="1333E276" w14:textId="7B6EA7A6" w:rsidR="00254FF5" w:rsidRDefault="00254FF5" w:rsidP="00254FF5">
      <w:pPr>
        <w:pStyle w:val="berschrift1"/>
      </w:pPr>
      <w:r w:rsidRPr="00254FF5">
        <w:t>Krieger, Adam, u.a. – Nun sich der Tag geendet hat</w:t>
      </w:r>
    </w:p>
    <w:p w14:paraId="48838FE6" w14:textId="77777777" w:rsidR="00254FF5" w:rsidRDefault="00254FF5" w:rsidP="00254FF5">
      <w:pPr>
        <w:pStyle w:val="StandardWeb"/>
        <w:spacing w:before="0" w:beforeAutospacing="0" w:after="150" w:afterAutospacing="0"/>
      </w:pPr>
      <w:r>
        <w:t>1. Nun sich der Tag geendet hat</w:t>
      </w:r>
      <w:r>
        <w:br/>
        <w:t>und keine Sonn mehr scheint,</w:t>
      </w:r>
      <w:r>
        <w:br/>
        <w:t xml:space="preserve">schläft alles, was sich </w:t>
      </w:r>
      <w:proofErr w:type="spellStart"/>
      <w:r>
        <w:t>abgematt</w:t>
      </w:r>
      <w:proofErr w:type="spellEnd"/>
      <w:r>
        <w:t>‘</w:t>
      </w:r>
      <w:r>
        <w:br/>
        <w:t>und was zuvor geweint.</w:t>
      </w:r>
    </w:p>
    <w:p w14:paraId="7A344BE2" w14:textId="77777777" w:rsidR="00254FF5" w:rsidRDefault="00254FF5" w:rsidP="00254FF5">
      <w:pPr>
        <w:pStyle w:val="StandardWeb"/>
        <w:spacing w:before="0" w:beforeAutospacing="0" w:after="150" w:afterAutospacing="0"/>
      </w:pPr>
      <w:r>
        <w:t>2. Nur du, mein Gott, hast keine Rast,</w:t>
      </w:r>
      <w:r>
        <w:br/>
        <w:t>du schläfst noch schlummerst nicht;</w:t>
      </w:r>
      <w:r>
        <w:br/>
        <w:t>die Finsternis ist dir verhaßt,</w:t>
      </w:r>
      <w:r>
        <w:br/>
        <w:t>weil du bist selbst das Licht.</w:t>
      </w:r>
    </w:p>
    <w:p w14:paraId="43501B6E" w14:textId="77777777" w:rsidR="00254FF5" w:rsidRDefault="00254FF5" w:rsidP="00254FF5">
      <w:pPr>
        <w:pStyle w:val="StandardWeb"/>
        <w:spacing w:before="0" w:beforeAutospacing="0" w:after="150" w:afterAutospacing="0"/>
      </w:pPr>
      <w:r>
        <w:t>3. Gedenke, Herr, doch auch an mich</w:t>
      </w:r>
      <w:r>
        <w:br/>
        <w:t>in dieser schwarzen Nacht</w:t>
      </w:r>
      <w:r>
        <w:br/>
        <w:t>und schenke du mir gnädiglich</w:t>
      </w:r>
      <w:r>
        <w:br/>
        <w:t>den Schutz von deiner Macht.</w:t>
      </w:r>
    </w:p>
    <w:p w14:paraId="73392E63" w14:textId="77777777" w:rsidR="00254FF5" w:rsidRDefault="00254FF5" w:rsidP="00254FF5">
      <w:pPr>
        <w:pStyle w:val="StandardWeb"/>
        <w:spacing w:before="0" w:beforeAutospacing="0" w:after="150" w:afterAutospacing="0"/>
      </w:pPr>
      <w:r>
        <w:t>4. Zwar fühl ich wohl der Sünde Schuld,</w:t>
      </w:r>
      <w:r>
        <w:br/>
        <w:t>die mich bei dir klagt an;</w:t>
      </w:r>
      <w:r>
        <w:br/>
        <w:t>ach, aber deines Sohnes Huld</w:t>
      </w:r>
      <w:r>
        <w:br/>
        <w:t xml:space="preserve">hat </w:t>
      </w:r>
      <w:proofErr w:type="spellStart"/>
      <w:r>
        <w:t>gnug</w:t>
      </w:r>
      <w:proofErr w:type="spellEnd"/>
      <w:r>
        <w:t xml:space="preserve"> für mich getan.</w:t>
      </w:r>
    </w:p>
    <w:p w14:paraId="73B58D97" w14:textId="77777777" w:rsidR="00254FF5" w:rsidRDefault="00254FF5" w:rsidP="00254FF5">
      <w:pPr>
        <w:pStyle w:val="StandardWeb"/>
        <w:spacing w:before="0" w:beforeAutospacing="0" w:after="150" w:afterAutospacing="0"/>
      </w:pPr>
      <w:r>
        <w:t>5. Den setz ich dir zum Bürgen ein,</w:t>
      </w:r>
      <w:r>
        <w:br/>
        <w:t>wenn ich muß vors Gericht;</w:t>
      </w:r>
      <w:r>
        <w:br/>
        <w:t>ich kann ja nicht verloren sein</w:t>
      </w:r>
      <w:r>
        <w:br/>
        <w:t>in solcher Zuversicht.</w:t>
      </w:r>
    </w:p>
    <w:p w14:paraId="1705BCFD" w14:textId="77777777" w:rsidR="00254FF5" w:rsidRDefault="00254FF5" w:rsidP="00254FF5">
      <w:pPr>
        <w:pStyle w:val="StandardWeb"/>
        <w:spacing w:before="0" w:beforeAutospacing="0" w:after="150" w:afterAutospacing="0"/>
      </w:pPr>
      <w:r>
        <w:t>6. Weicht, nichtige Gedanken hin,</w:t>
      </w:r>
      <w:r>
        <w:br/>
        <w:t>wo ihr habt euren Lauf,</w:t>
      </w:r>
      <w:r>
        <w:br/>
        <w:t>ich baue jetzt in meinem Sinn</w:t>
      </w:r>
      <w:r>
        <w:br/>
        <w:t>Gott einen Tempel auf.</w:t>
      </w:r>
    </w:p>
    <w:p w14:paraId="522FF560" w14:textId="77777777" w:rsidR="00254FF5" w:rsidRDefault="00254FF5" w:rsidP="00254FF5">
      <w:pPr>
        <w:pStyle w:val="StandardWeb"/>
        <w:spacing w:before="0" w:beforeAutospacing="0" w:after="150" w:afterAutospacing="0"/>
      </w:pPr>
      <w:r>
        <w:t>7. Drauf tu ich meine Augen zu</w:t>
      </w:r>
      <w:r>
        <w:br/>
        <w:t>und schlafe fröhlich ein;</w:t>
      </w:r>
      <w:r>
        <w:br/>
        <w:t>mein Gott wacht jetzt in meiner Ruh</w:t>
      </w:r>
      <w:r>
        <w:br/>
        <w:t>wer wollt‘ noch traurig sein?</w:t>
      </w:r>
    </w:p>
    <w:p w14:paraId="14E537F3" w14:textId="77777777" w:rsidR="00254FF5" w:rsidRDefault="00254FF5" w:rsidP="00254FF5">
      <w:pPr>
        <w:pStyle w:val="StandardWeb"/>
        <w:spacing w:before="0" w:beforeAutospacing="0" w:after="150" w:afterAutospacing="0"/>
      </w:pPr>
      <w:r>
        <w:t>8. Soll diese Nacht die letzte sein</w:t>
      </w:r>
      <w:r>
        <w:br/>
        <w:t>in diesem Jammertal,</w:t>
      </w:r>
      <w:r>
        <w:br/>
        <w:t>so führ mich, Herr, in‘ Himmel ein</w:t>
      </w:r>
      <w:r>
        <w:br/>
        <w:t>zur auserwählten Zahl.</w:t>
      </w:r>
    </w:p>
    <w:p w14:paraId="38A0111C" w14:textId="77777777" w:rsidR="00254FF5" w:rsidRDefault="00254FF5" w:rsidP="00254FF5">
      <w:pPr>
        <w:pStyle w:val="StandardWeb"/>
        <w:spacing w:before="0" w:beforeAutospacing="0" w:after="150" w:afterAutospacing="0"/>
      </w:pPr>
      <w:r>
        <w:t xml:space="preserve">9. Und also leb und </w:t>
      </w:r>
      <w:proofErr w:type="spellStart"/>
      <w:r>
        <w:t>sterb</w:t>
      </w:r>
      <w:proofErr w:type="spellEnd"/>
      <w:r>
        <w:t xml:space="preserve"> ich dir,</w:t>
      </w:r>
      <w:r>
        <w:br/>
        <w:t>du Herre Zebaoth;</w:t>
      </w:r>
      <w:r>
        <w:br/>
        <w:t>im Tod und Leben hilfst du mir</w:t>
      </w:r>
      <w:r>
        <w:br/>
        <w:t>aus aller Angst und Not.</w:t>
      </w:r>
    </w:p>
    <w:p w14:paraId="7DC8F61A" w14:textId="77777777" w:rsidR="005564C4" w:rsidRDefault="005564C4">
      <w:pPr>
        <w:spacing w:after="0" w:line="240" w:lineRule="auto"/>
        <w:rPr>
          <w:rFonts w:eastAsia="Times New Roman"/>
          <w:b/>
          <w:bCs/>
          <w:color w:val="000000"/>
          <w:kern w:val="36"/>
          <w:sz w:val="36"/>
          <w:szCs w:val="48"/>
          <w:lang w:eastAsia="de-DE"/>
        </w:rPr>
      </w:pPr>
      <w:r>
        <w:br w:type="page"/>
      </w:r>
    </w:p>
    <w:p w14:paraId="1B43CE56" w14:textId="4A717602" w:rsidR="0097574E" w:rsidRPr="0097574E" w:rsidRDefault="0097574E" w:rsidP="0097574E">
      <w:pPr>
        <w:pStyle w:val="berschrift1"/>
        <w:rPr>
          <w:rStyle w:val="Hervorhebung"/>
          <w:i w:val="0"/>
          <w:iCs w:val="0"/>
        </w:rPr>
      </w:pPr>
      <w:proofErr w:type="spellStart"/>
      <w:r w:rsidRPr="0097574E">
        <w:t>Mathesius</w:t>
      </w:r>
      <w:proofErr w:type="spellEnd"/>
      <w:r w:rsidRPr="0097574E">
        <w:t xml:space="preserve">, Johann – Ein Kinder Joseph, </w:t>
      </w:r>
      <w:r w:rsidRPr="0097574E">
        <w:rPr>
          <w:rStyle w:val="Hervorhebung"/>
          <w:i w:val="0"/>
          <w:iCs w:val="0"/>
        </w:rPr>
        <w:t xml:space="preserve">nicht in der Kirchen, sonder im Hause zu singen, die Christen Kinder mit zu schweigen oder ein zu </w:t>
      </w:r>
      <w:proofErr w:type="spellStart"/>
      <w:r w:rsidRPr="0097574E">
        <w:rPr>
          <w:rStyle w:val="Hervorhebung"/>
          <w:i w:val="0"/>
          <w:iCs w:val="0"/>
        </w:rPr>
        <w:t>wieden</w:t>
      </w:r>
      <w:proofErr w:type="spellEnd"/>
      <w:r w:rsidRPr="0097574E">
        <w:rPr>
          <w:rStyle w:val="Hervorhebung"/>
          <w:i w:val="0"/>
          <w:iCs w:val="0"/>
        </w:rPr>
        <w:t>.</w:t>
      </w:r>
    </w:p>
    <w:p w14:paraId="134F6C32" w14:textId="77777777" w:rsidR="0097574E" w:rsidRDefault="0097574E" w:rsidP="0097574E">
      <w:pPr>
        <w:pStyle w:val="StandardWeb"/>
        <w:spacing w:before="0" w:beforeAutospacing="0" w:after="150" w:afterAutospacing="0"/>
      </w:pPr>
      <w:r>
        <w:t xml:space="preserve">O </w:t>
      </w:r>
      <w:proofErr w:type="spellStart"/>
      <w:r>
        <w:t>Jhesu</w:t>
      </w:r>
      <w:proofErr w:type="spellEnd"/>
      <w:r>
        <w:t xml:space="preserve">, liebes </w:t>
      </w:r>
      <w:proofErr w:type="spellStart"/>
      <w:r>
        <w:t>HERRlein</w:t>
      </w:r>
      <w:proofErr w:type="spellEnd"/>
      <w:r>
        <w:t xml:space="preserve"> mein,</w:t>
      </w:r>
      <w:r>
        <w:br/>
      </w:r>
      <w:proofErr w:type="spellStart"/>
      <w:r>
        <w:t>hilff</w:t>
      </w:r>
      <w:proofErr w:type="spellEnd"/>
      <w:r>
        <w:t xml:space="preserve"> mir wiegen mein Kindelein!</w:t>
      </w:r>
      <w:r>
        <w:br/>
        <w:t xml:space="preserve">Es </w:t>
      </w:r>
      <w:proofErr w:type="spellStart"/>
      <w:r>
        <w:t>sol</w:t>
      </w:r>
      <w:proofErr w:type="spellEnd"/>
      <w:r>
        <w:t xml:space="preserve"> zu lohn dein Diener sein,</w:t>
      </w:r>
      <w:r>
        <w:br/>
        <w:t xml:space="preserve">im </w:t>
      </w:r>
      <w:proofErr w:type="spellStart"/>
      <w:r>
        <w:t>Himelreich</w:t>
      </w:r>
      <w:proofErr w:type="spellEnd"/>
      <w:r>
        <w:br/>
        <w:t>und in der lieben Christenheit.</w:t>
      </w:r>
      <w:r>
        <w:br/>
        <w:t>Eia, Eia!</w:t>
      </w:r>
      <w:r>
        <w:br/>
        <w:t>Schlaff du liebes Kindelein!</w:t>
      </w:r>
      <w:r>
        <w:br/>
        <w:t xml:space="preserve">der heilig Christ </w:t>
      </w:r>
      <w:proofErr w:type="spellStart"/>
      <w:r>
        <w:t>wil</w:t>
      </w:r>
      <w:proofErr w:type="spellEnd"/>
      <w:r>
        <w:t xml:space="preserve"> bey dir sein</w:t>
      </w:r>
      <w:r>
        <w:br/>
        <w:t>mit seinen lieben Engelein</w:t>
      </w:r>
      <w:r>
        <w:br/>
        <w:t xml:space="preserve">in </w:t>
      </w:r>
      <w:proofErr w:type="spellStart"/>
      <w:r>
        <w:t>ewigkeit</w:t>
      </w:r>
      <w:proofErr w:type="spellEnd"/>
      <w:r>
        <w:t>.</w:t>
      </w:r>
      <w:r>
        <w:br/>
        <w:t xml:space="preserve">O mein liebes </w:t>
      </w:r>
      <w:proofErr w:type="spellStart"/>
      <w:r>
        <w:t>Jhesulein</w:t>
      </w:r>
      <w:proofErr w:type="spellEnd"/>
      <w:r>
        <w:t>,</w:t>
      </w:r>
      <w:r>
        <w:br/>
        <w:t>du Tröster mein,</w:t>
      </w:r>
      <w:r>
        <w:br/>
      </w:r>
      <w:proofErr w:type="spellStart"/>
      <w:r>
        <w:t>erfrew</w:t>
      </w:r>
      <w:proofErr w:type="spellEnd"/>
      <w:r>
        <w:t xml:space="preserve"> mich fein</w:t>
      </w:r>
      <w:r>
        <w:br/>
        <w:t xml:space="preserve">und mach uns arme </w:t>
      </w:r>
      <w:proofErr w:type="spellStart"/>
      <w:r>
        <w:t>würmbelein</w:t>
      </w:r>
      <w:proofErr w:type="spellEnd"/>
      <w:r>
        <w:br/>
        <w:t>zu Dienern dein!</w:t>
      </w:r>
    </w:p>
    <w:p w14:paraId="68F6816B" w14:textId="77777777" w:rsidR="0097574E" w:rsidRDefault="0097574E" w:rsidP="0097574E">
      <w:pPr>
        <w:pStyle w:val="StandardWeb"/>
        <w:spacing w:before="0" w:beforeAutospacing="0" w:after="150" w:afterAutospacing="0"/>
      </w:pPr>
      <w:r>
        <w:t xml:space="preserve">O </w:t>
      </w:r>
      <w:proofErr w:type="spellStart"/>
      <w:r>
        <w:t>Jhesu</w:t>
      </w:r>
      <w:proofErr w:type="spellEnd"/>
      <w:r>
        <w:t xml:space="preserve">, Gottes </w:t>
      </w:r>
      <w:proofErr w:type="spellStart"/>
      <w:r>
        <w:t>Sönelein</w:t>
      </w:r>
      <w:proofErr w:type="spellEnd"/>
      <w:r>
        <w:br/>
      </w:r>
      <w:proofErr w:type="spellStart"/>
      <w:r>
        <w:t>unnd</w:t>
      </w:r>
      <w:proofErr w:type="spellEnd"/>
      <w:r>
        <w:t xml:space="preserve"> Marien Kindelein,</w:t>
      </w:r>
      <w:r>
        <w:br/>
        <w:t xml:space="preserve">Laß dir mein Kind </w:t>
      </w:r>
      <w:proofErr w:type="spellStart"/>
      <w:r>
        <w:t>befolhen</w:t>
      </w:r>
      <w:proofErr w:type="spellEnd"/>
      <w:r>
        <w:t xml:space="preserve"> sein</w:t>
      </w:r>
      <w:r>
        <w:br/>
        <w:t xml:space="preserve">im </w:t>
      </w:r>
      <w:proofErr w:type="spellStart"/>
      <w:r>
        <w:t>Himelreich</w:t>
      </w:r>
      <w:proofErr w:type="spellEnd"/>
      <w:r>
        <w:br/>
        <w:t xml:space="preserve">und in </w:t>
      </w:r>
      <w:proofErr w:type="spellStart"/>
      <w:r>
        <w:t>seim</w:t>
      </w:r>
      <w:proofErr w:type="spellEnd"/>
      <w:r>
        <w:t xml:space="preserve"> kleinen Wiegelein!</w:t>
      </w:r>
      <w:r>
        <w:br/>
        <w:t>Eia, Eia!</w:t>
      </w:r>
      <w:r>
        <w:br/>
        <w:t xml:space="preserve">Schlaf mein </w:t>
      </w:r>
      <w:proofErr w:type="spellStart"/>
      <w:r>
        <w:t>hertzes</w:t>
      </w:r>
      <w:proofErr w:type="spellEnd"/>
      <w:r>
        <w:t xml:space="preserve"> Kindelein,</w:t>
      </w:r>
      <w:r>
        <w:br/>
        <w:t xml:space="preserve">dein Christ bringt dir gut </w:t>
      </w:r>
      <w:proofErr w:type="spellStart"/>
      <w:r>
        <w:t>Opffelein</w:t>
      </w:r>
      <w:proofErr w:type="spellEnd"/>
      <w:r>
        <w:t>,</w:t>
      </w:r>
      <w:r>
        <w:br/>
        <w:t xml:space="preserve">baut dir ein schönes </w:t>
      </w:r>
      <w:proofErr w:type="spellStart"/>
      <w:r>
        <w:t>Heufelein</w:t>
      </w:r>
      <w:proofErr w:type="spellEnd"/>
      <w:r>
        <w:br/>
        <w:t xml:space="preserve">im </w:t>
      </w:r>
      <w:proofErr w:type="spellStart"/>
      <w:r>
        <w:t>Himelreich</w:t>
      </w:r>
      <w:proofErr w:type="spellEnd"/>
      <w:r>
        <w:t>!</w:t>
      </w:r>
      <w:r>
        <w:br/>
        <w:t>O du trautes Jesulein,</w:t>
      </w:r>
      <w:r>
        <w:br/>
        <w:t xml:space="preserve">Gotts </w:t>
      </w:r>
      <w:proofErr w:type="spellStart"/>
      <w:r>
        <w:t>Lemmelein</w:t>
      </w:r>
      <w:proofErr w:type="spellEnd"/>
      <w:r>
        <w:t>,</w:t>
      </w:r>
      <w:r>
        <w:br/>
        <w:t>erbarm dich mein</w:t>
      </w:r>
      <w:r>
        <w:br/>
        <w:t xml:space="preserve">und </w:t>
      </w:r>
      <w:proofErr w:type="spellStart"/>
      <w:r>
        <w:t>faß</w:t>
      </w:r>
      <w:proofErr w:type="spellEnd"/>
      <w:r>
        <w:t xml:space="preserve"> mich </w:t>
      </w:r>
      <w:proofErr w:type="spellStart"/>
      <w:r>
        <w:t>auff</w:t>
      </w:r>
      <w:proofErr w:type="spellEnd"/>
      <w:r>
        <w:t xml:space="preserve"> dein </w:t>
      </w:r>
      <w:proofErr w:type="spellStart"/>
      <w:r>
        <w:t>Rückelein</w:t>
      </w:r>
      <w:proofErr w:type="spellEnd"/>
      <w:r>
        <w:br/>
        <w:t>und trag mich fein!</w:t>
      </w:r>
    </w:p>
    <w:p w14:paraId="53CFDC1B" w14:textId="77777777" w:rsidR="0097574E" w:rsidRDefault="0097574E" w:rsidP="0097574E">
      <w:pPr>
        <w:pStyle w:val="StandardWeb"/>
        <w:spacing w:before="0" w:beforeAutospacing="0" w:after="150" w:afterAutospacing="0"/>
      </w:pPr>
      <w:r>
        <w:t xml:space="preserve">O </w:t>
      </w:r>
      <w:proofErr w:type="spellStart"/>
      <w:r>
        <w:t>Jhesu</w:t>
      </w:r>
      <w:proofErr w:type="spellEnd"/>
      <w:r>
        <w:t>, liebes Brüderlein,</w:t>
      </w:r>
      <w:r>
        <w:br/>
        <w:t xml:space="preserve">du </w:t>
      </w:r>
      <w:proofErr w:type="spellStart"/>
      <w:r>
        <w:t>wolst</w:t>
      </w:r>
      <w:proofErr w:type="spellEnd"/>
      <w:r>
        <w:t xml:space="preserve"> </w:t>
      </w:r>
      <w:proofErr w:type="spellStart"/>
      <w:r>
        <w:t>Emanuelchen</w:t>
      </w:r>
      <w:proofErr w:type="spellEnd"/>
      <w:r>
        <w:t xml:space="preserve"> sein</w:t>
      </w:r>
      <w:r>
        <w:br/>
      </w:r>
      <w:proofErr w:type="spellStart"/>
      <w:r>
        <w:t>Unnd</w:t>
      </w:r>
      <w:proofErr w:type="spellEnd"/>
      <w:r>
        <w:t xml:space="preserve"> unser </w:t>
      </w:r>
      <w:proofErr w:type="spellStart"/>
      <w:r>
        <w:t>Ewigs</w:t>
      </w:r>
      <w:proofErr w:type="spellEnd"/>
      <w:r>
        <w:t xml:space="preserve"> Priesterlein</w:t>
      </w:r>
      <w:r>
        <w:br/>
        <w:t xml:space="preserve">im </w:t>
      </w:r>
      <w:proofErr w:type="spellStart"/>
      <w:r>
        <w:t>Himelreich</w:t>
      </w:r>
      <w:proofErr w:type="spellEnd"/>
      <w:r>
        <w:br/>
        <w:t>und in der lieben Christenheit!</w:t>
      </w:r>
      <w:r>
        <w:br/>
        <w:t>Eia, Eia!</w:t>
      </w:r>
      <w:r>
        <w:br/>
        <w:t>Schweig, du trautes Kindelein,</w:t>
      </w:r>
      <w:r>
        <w:br/>
        <w:t xml:space="preserve">es </w:t>
      </w:r>
      <w:proofErr w:type="spellStart"/>
      <w:r>
        <w:t>beist</w:t>
      </w:r>
      <w:proofErr w:type="spellEnd"/>
      <w:r>
        <w:t xml:space="preserve"> dich sonst das </w:t>
      </w:r>
      <w:proofErr w:type="spellStart"/>
      <w:r>
        <w:t>Esellein</w:t>
      </w:r>
      <w:proofErr w:type="spellEnd"/>
      <w:r>
        <w:br/>
      </w:r>
      <w:proofErr w:type="spellStart"/>
      <w:r>
        <w:t>unnd</w:t>
      </w:r>
      <w:proofErr w:type="spellEnd"/>
      <w:r>
        <w:t xml:space="preserve"> stösst dich Josephs </w:t>
      </w:r>
      <w:proofErr w:type="spellStart"/>
      <w:r>
        <w:t>öchselein</w:t>
      </w:r>
      <w:proofErr w:type="spellEnd"/>
      <w:r>
        <w:br/>
        <w:t>zu Bethlehem!</w:t>
      </w:r>
      <w:r>
        <w:br/>
        <w:t xml:space="preserve">O du </w:t>
      </w:r>
      <w:proofErr w:type="spellStart"/>
      <w:r>
        <w:t>süsses</w:t>
      </w:r>
      <w:proofErr w:type="spellEnd"/>
      <w:r>
        <w:t xml:space="preserve"> Jesulein,</w:t>
      </w:r>
      <w:r>
        <w:br/>
        <w:t>erhalt uns rein</w:t>
      </w:r>
      <w:r>
        <w:br/>
        <w:t>im glauben dein</w:t>
      </w:r>
      <w:r>
        <w:br/>
        <w:t>bitt für uns arme Sünderlein</w:t>
      </w:r>
      <w:r>
        <w:br/>
        <w:t>den Vatter dein!</w:t>
      </w:r>
    </w:p>
    <w:p w14:paraId="683BE9C6" w14:textId="77777777" w:rsidR="0097574E" w:rsidRDefault="0097574E" w:rsidP="0097574E">
      <w:pPr>
        <w:pStyle w:val="StandardWeb"/>
        <w:spacing w:before="0" w:beforeAutospacing="0" w:after="150" w:afterAutospacing="0"/>
      </w:pPr>
      <w:r>
        <w:t>Jesus, das zarte Kindelein,</w:t>
      </w:r>
      <w:r>
        <w:br/>
        <w:t xml:space="preserve">lag in </w:t>
      </w:r>
      <w:proofErr w:type="spellStart"/>
      <w:r>
        <w:t>eim</w:t>
      </w:r>
      <w:proofErr w:type="spellEnd"/>
      <w:r>
        <w:t xml:space="preserve"> harten </w:t>
      </w:r>
      <w:proofErr w:type="spellStart"/>
      <w:r>
        <w:t>Krippelein</w:t>
      </w:r>
      <w:proofErr w:type="spellEnd"/>
      <w:r>
        <w:t>,</w:t>
      </w:r>
      <w:r>
        <w:br/>
        <w:t xml:space="preserve">Gewindelt </w:t>
      </w:r>
      <w:proofErr w:type="spellStart"/>
      <w:r>
        <w:t>inn</w:t>
      </w:r>
      <w:proofErr w:type="spellEnd"/>
      <w:r>
        <w:t xml:space="preserve"> die </w:t>
      </w:r>
      <w:proofErr w:type="spellStart"/>
      <w:r>
        <w:t>tüchelein</w:t>
      </w:r>
      <w:proofErr w:type="spellEnd"/>
      <w:r>
        <w:br/>
        <w:t>zu Bethlehem</w:t>
      </w:r>
      <w:r>
        <w:br/>
        <w:t xml:space="preserve">im finstern </w:t>
      </w:r>
      <w:proofErr w:type="spellStart"/>
      <w:r>
        <w:t>stal</w:t>
      </w:r>
      <w:proofErr w:type="spellEnd"/>
      <w:r>
        <w:t xml:space="preserve"> beim </w:t>
      </w:r>
      <w:proofErr w:type="spellStart"/>
      <w:r>
        <w:t>öchselein</w:t>
      </w:r>
      <w:proofErr w:type="spellEnd"/>
      <w:r>
        <w:t>.</w:t>
      </w:r>
      <w:r>
        <w:br/>
        <w:t>Eia, Eia!</w:t>
      </w:r>
      <w:r>
        <w:br/>
        <w:t xml:space="preserve">Joseph kocht ein </w:t>
      </w:r>
      <w:proofErr w:type="spellStart"/>
      <w:r>
        <w:t>Müselein</w:t>
      </w:r>
      <w:proofErr w:type="spellEnd"/>
      <w:r>
        <w:t>,</w:t>
      </w:r>
      <w:r>
        <w:br/>
        <w:t xml:space="preserve">Maria streichts </w:t>
      </w:r>
      <w:proofErr w:type="spellStart"/>
      <w:r>
        <w:t>jrem</w:t>
      </w:r>
      <w:proofErr w:type="spellEnd"/>
      <w:r>
        <w:t xml:space="preserve"> </w:t>
      </w:r>
      <w:proofErr w:type="spellStart"/>
      <w:r>
        <w:t>Sönlein</w:t>
      </w:r>
      <w:proofErr w:type="spellEnd"/>
      <w:r>
        <w:t xml:space="preserve"> ein,</w:t>
      </w:r>
      <w:r>
        <w:br/>
        <w:t xml:space="preserve">das </w:t>
      </w:r>
      <w:proofErr w:type="spellStart"/>
      <w:r>
        <w:t>küß</w:t>
      </w:r>
      <w:proofErr w:type="spellEnd"/>
      <w:r>
        <w:t xml:space="preserve"> </w:t>
      </w:r>
      <w:proofErr w:type="spellStart"/>
      <w:r>
        <w:t>wermet</w:t>
      </w:r>
      <w:proofErr w:type="spellEnd"/>
      <w:r>
        <w:t xml:space="preserve"> ein Engelein,</w:t>
      </w:r>
      <w:r>
        <w:br/>
        <w:t>und singet fein.</w:t>
      </w:r>
      <w:r>
        <w:br/>
        <w:t>O du liebes Jesulein,</w:t>
      </w:r>
      <w:r>
        <w:br/>
        <w:t xml:space="preserve">die </w:t>
      </w:r>
      <w:proofErr w:type="spellStart"/>
      <w:r>
        <w:t>unschuld</w:t>
      </w:r>
      <w:proofErr w:type="spellEnd"/>
      <w:r>
        <w:t xml:space="preserve"> dein</w:t>
      </w:r>
      <w:r>
        <w:br/>
        <w:t>laß unser sein,</w:t>
      </w:r>
      <w:r>
        <w:br/>
      </w:r>
      <w:proofErr w:type="spellStart"/>
      <w:r>
        <w:t>unnd</w:t>
      </w:r>
      <w:proofErr w:type="spellEnd"/>
      <w:r>
        <w:t xml:space="preserve"> mach uns arme </w:t>
      </w:r>
      <w:proofErr w:type="spellStart"/>
      <w:r>
        <w:t>LEutelein</w:t>
      </w:r>
      <w:proofErr w:type="spellEnd"/>
      <w:r>
        <w:br/>
        <w:t>heilig und rein!</w:t>
      </w:r>
    </w:p>
    <w:p w14:paraId="77A17334" w14:textId="77777777" w:rsidR="0080592B" w:rsidRDefault="0080592B" w:rsidP="0080592B">
      <w:pPr>
        <w:pStyle w:val="berschrift1"/>
      </w:pPr>
      <w:proofErr w:type="spellStart"/>
      <w:r w:rsidRPr="0080592B">
        <w:t>Mathesius</w:t>
      </w:r>
      <w:proofErr w:type="spellEnd"/>
      <w:r w:rsidRPr="0080592B">
        <w:t>, Johann – Nun schlaf mein liebes Kindelein</w:t>
      </w:r>
    </w:p>
    <w:p w14:paraId="07CD96E4" w14:textId="77777777" w:rsidR="0080592B" w:rsidRDefault="0080592B" w:rsidP="0080592B">
      <w:pPr>
        <w:pStyle w:val="StandardWeb"/>
        <w:spacing w:before="0" w:beforeAutospacing="0" w:after="150" w:afterAutospacing="0"/>
      </w:pPr>
      <w:r>
        <w:rPr>
          <w:rStyle w:val="Fett"/>
        </w:rPr>
        <w:t>Ein Wiegenlied für gottselige Kindermädchen und andere christliche Personen, so der lieben Kindlein warten, damit sie zu schweigen oder einzuwiegen.</w:t>
      </w:r>
    </w:p>
    <w:p w14:paraId="75226C30" w14:textId="77777777" w:rsidR="0080592B" w:rsidRDefault="0080592B" w:rsidP="0080592B">
      <w:pPr>
        <w:pStyle w:val="StandardWeb"/>
        <w:spacing w:before="0" w:beforeAutospacing="0" w:after="150" w:afterAutospacing="0"/>
      </w:pPr>
      <w:r>
        <w:t>Nun schlaf mein liebes Kindelein,</w:t>
      </w:r>
      <w:r>
        <w:br/>
        <w:t xml:space="preserve">Und thu deine </w:t>
      </w:r>
      <w:proofErr w:type="spellStart"/>
      <w:r>
        <w:t>Aeuglein</w:t>
      </w:r>
      <w:proofErr w:type="spellEnd"/>
      <w:r>
        <w:t xml:space="preserve"> zu,</w:t>
      </w:r>
      <w:r>
        <w:br/>
        <w:t>Denn Gott der Herr will dein Vater sein,</w:t>
      </w:r>
      <w:r>
        <w:br/>
        <w:t>Drum schlaf mit guter Ruh!</w:t>
      </w:r>
    </w:p>
    <w:p w14:paraId="449D5297" w14:textId="77777777" w:rsidR="0080592B" w:rsidRDefault="0080592B" w:rsidP="0080592B">
      <w:pPr>
        <w:pStyle w:val="StandardWeb"/>
        <w:spacing w:before="0" w:beforeAutospacing="0" w:after="150" w:afterAutospacing="0"/>
      </w:pPr>
      <w:r>
        <w:t>Dein Vater ist der liebe Gott</w:t>
      </w:r>
      <w:r>
        <w:br/>
        <w:t>Und will’s auch ewig sein,</w:t>
      </w:r>
      <w:r>
        <w:br/>
        <w:t>Der Leib und Seel dir geben hat</w:t>
      </w:r>
      <w:r>
        <w:br/>
        <w:t>Wohl durch die Eltern dein.</w:t>
      </w:r>
    </w:p>
    <w:p w14:paraId="62764D16" w14:textId="77777777" w:rsidR="0080592B" w:rsidRDefault="0080592B" w:rsidP="0080592B">
      <w:pPr>
        <w:pStyle w:val="StandardWeb"/>
        <w:spacing w:before="0" w:beforeAutospacing="0" w:after="150" w:afterAutospacing="0"/>
      </w:pPr>
      <w:r>
        <w:t xml:space="preserve">Und da du warst in Sünd </w:t>
      </w:r>
      <w:proofErr w:type="spellStart"/>
      <w:r>
        <w:t>geborn</w:t>
      </w:r>
      <w:proofErr w:type="spellEnd"/>
      <w:r>
        <w:t>,</w:t>
      </w:r>
      <w:r>
        <w:br/>
      </w:r>
      <w:proofErr w:type="spellStart"/>
      <w:r>
        <w:t>Wiue</w:t>
      </w:r>
      <w:proofErr w:type="spellEnd"/>
      <w:r>
        <w:t xml:space="preserve"> Menschenkinder all,</w:t>
      </w:r>
      <w:r>
        <w:br/>
        <w:t>Und lagst dazu in Gottes Zorn</w:t>
      </w:r>
      <w:r>
        <w:br/>
        <w:t>Um Adams Sünd und Fall,</w:t>
      </w:r>
    </w:p>
    <w:p w14:paraId="6F7823D9" w14:textId="77777777" w:rsidR="0080592B" w:rsidRDefault="0080592B" w:rsidP="0080592B">
      <w:pPr>
        <w:pStyle w:val="StandardWeb"/>
        <w:spacing w:before="0" w:beforeAutospacing="0" w:after="150" w:afterAutospacing="0"/>
      </w:pPr>
      <w:r>
        <w:t xml:space="preserve">Da schenkt er dir </w:t>
      </w:r>
      <w:proofErr w:type="spellStart"/>
      <w:r>
        <w:t>sein’n</w:t>
      </w:r>
      <w:proofErr w:type="spellEnd"/>
      <w:r>
        <w:t xml:space="preserve"> lieben Sohn,</w:t>
      </w:r>
      <w:r>
        <w:br/>
        <w:t>Den schenkt er in den Tod,</w:t>
      </w:r>
      <w:r>
        <w:br/>
        <w:t>Der kam auf Erd vom Himmelsthron,</w:t>
      </w:r>
      <w:r>
        <w:br/>
        <w:t>Half dir aus aller Noth.</w:t>
      </w:r>
    </w:p>
    <w:p w14:paraId="6F043A62" w14:textId="77777777" w:rsidR="0080592B" w:rsidRDefault="0080592B" w:rsidP="0080592B">
      <w:pPr>
        <w:pStyle w:val="StandardWeb"/>
        <w:spacing w:before="0" w:beforeAutospacing="0" w:after="150" w:afterAutospacing="0"/>
      </w:pPr>
      <w:r>
        <w:t xml:space="preserve">Ein Kindlein klein ward er </w:t>
      </w:r>
      <w:proofErr w:type="spellStart"/>
      <w:r>
        <w:t>geborn</w:t>
      </w:r>
      <w:proofErr w:type="spellEnd"/>
      <w:r>
        <w:t>,</w:t>
      </w:r>
      <w:r>
        <w:br/>
        <w:t>Am Kreuz sein Blut vergoß,</w:t>
      </w:r>
      <w:r>
        <w:br/>
        <w:t xml:space="preserve">Damit stillt er </w:t>
      </w:r>
      <w:proofErr w:type="spellStart"/>
      <w:r>
        <w:t>sein’s</w:t>
      </w:r>
      <w:proofErr w:type="spellEnd"/>
      <w:r>
        <w:t xml:space="preserve"> Vaters Zorn,</w:t>
      </w:r>
      <w:r>
        <w:br/>
        <w:t>Macht dich von Sünden bloß.</w:t>
      </w:r>
    </w:p>
    <w:p w14:paraId="1040B9DD" w14:textId="77777777" w:rsidR="0080592B" w:rsidRDefault="0080592B" w:rsidP="0080592B">
      <w:pPr>
        <w:pStyle w:val="StandardWeb"/>
        <w:spacing w:before="0" w:beforeAutospacing="0" w:after="150" w:afterAutospacing="0"/>
      </w:pPr>
      <w:r>
        <w:t>Hör, was dir Christ erworben hat</w:t>
      </w:r>
      <w:r>
        <w:br/>
        <w:t>Mit seiner Marter groß:</w:t>
      </w:r>
      <w:r>
        <w:br/>
        <w:t xml:space="preserve">Die heilig </w:t>
      </w:r>
      <w:proofErr w:type="spellStart"/>
      <w:r>
        <w:t>Tauf</w:t>
      </w:r>
      <w:proofErr w:type="spellEnd"/>
      <w:r>
        <w:t>, das selig Bad</w:t>
      </w:r>
      <w:r>
        <w:br/>
        <w:t>Aus seiner Seite floß!</w:t>
      </w:r>
    </w:p>
    <w:p w14:paraId="1E271B4B" w14:textId="77777777" w:rsidR="0080592B" w:rsidRDefault="0080592B" w:rsidP="0080592B">
      <w:pPr>
        <w:pStyle w:val="StandardWeb"/>
        <w:spacing w:before="0" w:beforeAutospacing="0" w:after="150" w:afterAutospacing="0"/>
      </w:pPr>
      <w:r>
        <w:t xml:space="preserve">Darin bist du nun </w:t>
      </w:r>
      <w:proofErr w:type="spellStart"/>
      <w:r>
        <w:t>neugeborn</w:t>
      </w:r>
      <w:proofErr w:type="spellEnd"/>
      <w:r>
        <w:br/>
        <w:t>Durch Christus Wunden roth,</w:t>
      </w:r>
      <w:r>
        <w:br/>
        <w:t>Verschlungen ist Gottes grimmig Zorn,</w:t>
      </w:r>
      <w:r>
        <w:br/>
        <w:t>Dein Schuld ist quitt im Tod.</w:t>
      </w:r>
    </w:p>
    <w:p w14:paraId="5D4ED513" w14:textId="77777777" w:rsidR="0080592B" w:rsidRDefault="0080592B" w:rsidP="0080592B">
      <w:pPr>
        <w:pStyle w:val="StandardWeb"/>
        <w:spacing w:before="0" w:beforeAutospacing="0" w:after="150" w:afterAutospacing="0"/>
      </w:pPr>
      <w:r>
        <w:t>Mit seinem Geist er dich auch krönt</w:t>
      </w:r>
      <w:r>
        <w:br/>
        <w:t>Aus lauter Lieb und Treu,</w:t>
      </w:r>
      <w:r>
        <w:br/>
        <w:t xml:space="preserve">Der in dein zartes </w:t>
      </w:r>
      <w:proofErr w:type="spellStart"/>
      <w:r>
        <w:t>Herzlein</w:t>
      </w:r>
      <w:proofErr w:type="spellEnd"/>
      <w:r>
        <w:t xml:space="preserve"> stöhnt</w:t>
      </w:r>
      <w:r>
        <w:br/>
        <w:t xml:space="preserve">Und macht dich gar </w:t>
      </w:r>
      <w:proofErr w:type="spellStart"/>
      <w:r>
        <w:t>spannen1</w:t>
      </w:r>
      <w:proofErr w:type="spellEnd"/>
      <w:r>
        <w:t>).</w:t>
      </w:r>
    </w:p>
    <w:p w14:paraId="34512906" w14:textId="77777777" w:rsidR="0080592B" w:rsidRDefault="0080592B" w:rsidP="0080592B">
      <w:pPr>
        <w:pStyle w:val="StandardWeb"/>
        <w:spacing w:before="0" w:beforeAutospacing="0" w:after="150" w:afterAutospacing="0"/>
      </w:pPr>
      <w:r>
        <w:t xml:space="preserve">Er </w:t>
      </w:r>
      <w:proofErr w:type="spellStart"/>
      <w:r>
        <w:t>send’t</w:t>
      </w:r>
      <w:proofErr w:type="spellEnd"/>
      <w:r>
        <w:t xml:space="preserve"> dir auch sein Engelein</w:t>
      </w:r>
      <w:r>
        <w:br/>
        <w:t>Zu Hütern Tag und Nacht,</w:t>
      </w:r>
      <w:r>
        <w:br/>
        <w:t xml:space="preserve">Daß sie bei deiner Wiege </w:t>
      </w:r>
      <w:proofErr w:type="spellStart"/>
      <w:r>
        <w:t>sei’n</w:t>
      </w:r>
      <w:proofErr w:type="spellEnd"/>
      <w:r>
        <w:br/>
        <w:t>Und halten gute Wacht.</w:t>
      </w:r>
    </w:p>
    <w:p w14:paraId="289F8CF8" w14:textId="77777777" w:rsidR="0080592B" w:rsidRDefault="0080592B" w:rsidP="0080592B">
      <w:pPr>
        <w:pStyle w:val="StandardWeb"/>
        <w:spacing w:before="0" w:beforeAutospacing="0" w:after="150" w:afterAutospacing="0"/>
      </w:pPr>
      <w:r>
        <w:t xml:space="preserve">Damit der böse Geist </w:t>
      </w:r>
      <w:proofErr w:type="spellStart"/>
      <w:r>
        <w:t>kein’n</w:t>
      </w:r>
      <w:proofErr w:type="spellEnd"/>
      <w:r>
        <w:t xml:space="preserve"> Theil</w:t>
      </w:r>
      <w:r>
        <w:br/>
        <w:t>An deinem Seelchen find’t:</w:t>
      </w:r>
      <w:r>
        <w:br/>
        <w:t>Das bringt dir Alles Christi Heil,</w:t>
      </w:r>
      <w:r>
        <w:br/>
        <w:t>Drum bist ein selig Kind“</w:t>
      </w:r>
    </w:p>
    <w:p w14:paraId="0BEFCC01" w14:textId="77777777" w:rsidR="0080592B" w:rsidRDefault="0080592B" w:rsidP="0080592B">
      <w:pPr>
        <w:pStyle w:val="StandardWeb"/>
        <w:spacing w:before="0" w:beforeAutospacing="0" w:after="150" w:afterAutospacing="0"/>
      </w:pPr>
      <w:r>
        <w:t>Dem Vater und der Mutter dein</w:t>
      </w:r>
      <w:r>
        <w:br/>
        <w:t>Befiehlt er dich mit Fleiß,</w:t>
      </w:r>
      <w:r>
        <w:br/>
        <w:t>Daß sie dein treue Pfleger sein,</w:t>
      </w:r>
      <w:r>
        <w:br/>
        <w:t>Ziehen dich zu Gottes Preis.</w:t>
      </w:r>
    </w:p>
    <w:p w14:paraId="097207E7" w14:textId="77777777" w:rsidR="0080592B" w:rsidRDefault="0080592B" w:rsidP="0080592B">
      <w:pPr>
        <w:pStyle w:val="StandardWeb"/>
        <w:spacing w:before="0" w:beforeAutospacing="0" w:after="150" w:afterAutospacing="0"/>
      </w:pPr>
      <w:r>
        <w:t>Dazu das liebe Jesulein</w:t>
      </w:r>
      <w:r>
        <w:br/>
        <w:t>Das gesellt sich zu dir fein,</w:t>
      </w:r>
      <w:r>
        <w:br/>
        <w:t xml:space="preserve">Will dein </w:t>
      </w:r>
      <w:proofErr w:type="spellStart"/>
      <w:r>
        <w:t>Emanuelchen</w:t>
      </w:r>
      <w:proofErr w:type="spellEnd"/>
      <w:r>
        <w:t xml:space="preserve"> sein</w:t>
      </w:r>
      <w:r>
        <w:br/>
        <w:t>Und liebes Brüderlein.</w:t>
      </w:r>
    </w:p>
    <w:p w14:paraId="76A5CB9B" w14:textId="77777777" w:rsidR="0080592B" w:rsidRDefault="0080592B" w:rsidP="0080592B">
      <w:pPr>
        <w:pStyle w:val="StandardWeb"/>
        <w:spacing w:before="0" w:beforeAutospacing="0" w:after="150" w:afterAutospacing="0"/>
      </w:pPr>
      <w:r>
        <w:t>Drum schlaf, du liebes Kindelein,</w:t>
      </w:r>
      <w:r>
        <w:br/>
        <w:t>Preis Gott, den Vater dein,</w:t>
      </w:r>
      <w:r>
        <w:br/>
        <w:t xml:space="preserve">Wie Zacharias‘ </w:t>
      </w:r>
      <w:proofErr w:type="spellStart"/>
      <w:r>
        <w:t>Hänselein</w:t>
      </w:r>
      <w:proofErr w:type="spellEnd"/>
      <w:r>
        <w:t>,</w:t>
      </w:r>
      <w:r>
        <w:br/>
        <w:t>So wirst du selig sein.</w:t>
      </w:r>
    </w:p>
    <w:p w14:paraId="5180FD55" w14:textId="77777777" w:rsidR="0080592B" w:rsidRDefault="0080592B" w:rsidP="0080592B">
      <w:pPr>
        <w:pStyle w:val="StandardWeb"/>
        <w:spacing w:before="0" w:beforeAutospacing="0" w:after="150" w:afterAutospacing="0"/>
      </w:pPr>
      <w:r>
        <w:t>Der heilig Geist der segne dich</w:t>
      </w:r>
      <w:r>
        <w:br/>
      </w:r>
      <w:proofErr w:type="spellStart"/>
      <w:r>
        <w:t>Bewahr</w:t>
      </w:r>
      <w:proofErr w:type="spellEnd"/>
      <w:r>
        <w:t xml:space="preserve"> dich alle Zeit.</w:t>
      </w:r>
      <w:r>
        <w:br/>
        <w:t xml:space="preserve">Sein </w:t>
      </w:r>
      <w:proofErr w:type="spellStart"/>
      <w:r>
        <w:t>heil’ger</w:t>
      </w:r>
      <w:proofErr w:type="spellEnd"/>
      <w:r>
        <w:t xml:space="preserve"> Nam behüte dich,</w:t>
      </w:r>
      <w:r>
        <w:br/>
        <w:t>Schütz dich vor allem Leid!</w:t>
      </w:r>
    </w:p>
    <w:p w14:paraId="5C8381D1" w14:textId="77777777" w:rsidR="0080592B" w:rsidRDefault="0080592B" w:rsidP="0080592B">
      <w:pPr>
        <w:pStyle w:val="StandardWeb"/>
        <w:spacing w:before="0" w:beforeAutospacing="0" w:after="150" w:afterAutospacing="0"/>
      </w:pPr>
      <w:r>
        <w:t>Amen, Amen! Ja, das ist wahr,</w:t>
      </w:r>
      <w:r>
        <w:br/>
        <w:t>Das sagt der heilige Geist!</w:t>
      </w:r>
      <w:r>
        <w:br/>
        <w:t>Geb Gott, daß du von heut zu Jahr</w:t>
      </w:r>
      <w:r>
        <w:br/>
        <w:t>Ein gottselig Mensch seist!</w:t>
      </w:r>
    </w:p>
    <w:p w14:paraId="1B215AE7" w14:textId="77777777" w:rsidR="005564C4" w:rsidRDefault="005564C4">
      <w:pPr>
        <w:spacing w:after="0" w:line="240" w:lineRule="auto"/>
        <w:rPr>
          <w:rFonts w:eastAsia="Times New Roman"/>
          <w:b/>
          <w:bCs/>
          <w:color w:val="000000"/>
          <w:kern w:val="36"/>
          <w:sz w:val="36"/>
          <w:szCs w:val="48"/>
          <w:lang w:eastAsia="de-DE"/>
        </w:rPr>
      </w:pPr>
      <w:r>
        <w:br w:type="page"/>
      </w:r>
    </w:p>
    <w:p w14:paraId="6E1DEFA8" w14:textId="2196394F" w:rsidR="0080592B" w:rsidRDefault="0080592B" w:rsidP="0080592B">
      <w:pPr>
        <w:pStyle w:val="berschrift1"/>
      </w:pPr>
      <w:r w:rsidRPr="0080592B">
        <w:t>Müller, Georg – Meine Zeit stehet in Deinen Händen</w:t>
      </w:r>
    </w:p>
    <w:p w14:paraId="0D7FF393" w14:textId="77777777" w:rsidR="0080592B" w:rsidRDefault="0080592B" w:rsidP="0080592B">
      <w:pPr>
        <w:pStyle w:val="StandardWeb"/>
        <w:spacing w:before="0" w:beforeAutospacing="0" w:after="150" w:afterAutospacing="0"/>
      </w:pPr>
      <w:r>
        <w:t>Abendläuten nah und ferne</w:t>
      </w:r>
      <w:r>
        <w:br/>
        <w:t>Hör ich klingen trüb und bang –</w:t>
      </w:r>
      <w:r>
        <w:br/>
        <w:t>Fragend blick ich zu den Sternen:</w:t>
      </w:r>
      <w:r>
        <w:br/>
        <w:t>Währt mein Leben denn noch lang?</w:t>
      </w:r>
    </w:p>
    <w:p w14:paraId="00B0057B" w14:textId="77777777" w:rsidR="0080592B" w:rsidRDefault="0080592B" w:rsidP="0080592B">
      <w:pPr>
        <w:pStyle w:val="StandardWeb"/>
        <w:spacing w:before="0" w:beforeAutospacing="0" w:after="150" w:afterAutospacing="0"/>
      </w:pPr>
      <w:r>
        <w:t>Und die Antwort will nicht kommen,</w:t>
      </w:r>
      <w:r>
        <w:br/>
        <w:t>Ob gespannt ich lauschen mag;</w:t>
      </w:r>
      <w:r>
        <w:br/>
        <w:t>Nirgend hab ich sie vernommen,</w:t>
      </w:r>
      <w:r>
        <w:br/>
        <w:t>Lebe weiter Tag um Tag.</w:t>
      </w:r>
    </w:p>
    <w:p w14:paraId="7BCEE033" w14:textId="77777777" w:rsidR="0080592B" w:rsidRDefault="0080592B" w:rsidP="0080592B">
      <w:pPr>
        <w:pStyle w:val="StandardWeb"/>
        <w:spacing w:before="0" w:beforeAutospacing="0" w:after="150" w:afterAutospacing="0"/>
      </w:pPr>
      <w:r>
        <w:t>Doch kann ich bestimmt dies sagen</w:t>
      </w:r>
      <w:r>
        <w:br/>
        <w:t>– es hat festes Unterpfand –</w:t>
      </w:r>
      <w:r>
        <w:br/>
        <w:t>Meine Zeit, mein Tun und Treiben,</w:t>
      </w:r>
      <w:r>
        <w:br/>
        <w:t>Alles ist in Gottes Hand!</w:t>
      </w:r>
    </w:p>
    <w:p w14:paraId="4A7BFE49" w14:textId="77777777" w:rsidR="0080592B" w:rsidRDefault="0080592B" w:rsidP="0080592B">
      <w:pPr>
        <w:pStyle w:val="StandardWeb"/>
        <w:spacing w:before="0" w:beforeAutospacing="0" w:after="150" w:afterAutospacing="0"/>
      </w:pPr>
      <w:r>
        <w:t>Alles ruht in seinen Händen,</w:t>
      </w:r>
      <w:r>
        <w:br/>
        <w:t>Er bestimmt den Weltenlauf –</w:t>
      </w:r>
      <w:r>
        <w:br/>
        <w:t>Auch mein Leben wird noch enden,</w:t>
      </w:r>
      <w:r>
        <w:br/>
        <w:t>Wenn er spricht: Nun höre auf!</w:t>
      </w:r>
    </w:p>
    <w:p w14:paraId="11D72258" w14:textId="77777777" w:rsidR="0080592B" w:rsidRDefault="0080592B" w:rsidP="0080592B">
      <w:pPr>
        <w:pStyle w:val="StandardWeb"/>
        <w:spacing w:before="0" w:beforeAutospacing="0" w:after="150" w:afterAutospacing="0"/>
      </w:pPr>
      <w:r>
        <w:t>Drum will ich mich ihm ergeben,</w:t>
      </w:r>
      <w:r>
        <w:br/>
        <w:t>Willig, restlos, froh und frei,</w:t>
      </w:r>
      <w:r>
        <w:br/>
        <w:t>Großer Gott, mein Leib und Leben</w:t>
      </w:r>
      <w:r>
        <w:br/>
        <w:t>Ganz in deinen Händen sei!</w:t>
      </w:r>
    </w:p>
    <w:p w14:paraId="13EB6BC1" w14:textId="77777777" w:rsidR="005564C4" w:rsidRDefault="005564C4">
      <w:pPr>
        <w:spacing w:after="0" w:line="240" w:lineRule="auto"/>
        <w:rPr>
          <w:rFonts w:eastAsia="Times New Roman"/>
          <w:b/>
          <w:bCs/>
          <w:color w:val="000000"/>
          <w:kern w:val="36"/>
          <w:sz w:val="36"/>
          <w:szCs w:val="48"/>
          <w:lang w:eastAsia="de-DE"/>
        </w:rPr>
      </w:pPr>
      <w:r>
        <w:br w:type="page"/>
      </w:r>
    </w:p>
    <w:p w14:paraId="6EC6E9C0" w14:textId="69A9032B" w:rsidR="0080592B" w:rsidRDefault="0080592B" w:rsidP="0080592B">
      <w:pPr>
        <w:pStyle w:val="berschrift1"/>
      </w:pPr>
      <w:r w:rsidRPr="0080592B">
        <w:t xml:space="preserve">Musculus, Wolfgang – </w:t>
      </w:r>
      <w:proofErr w:type="spellStart"/>
      <w:r w:rsidRPr="0080592B">
        <w:t>CHriste</w:t>
      </w:r>
      <w:proofErr w:type="spellEnd"/>
      <w:r w:rsidRPr="0080592B">
        <w:t xml:space="preserve">, der du bist tag und </w:t>
      </w:r>
      <w:proofErr w:type="spellStart"/>
      <w:r w:rsidRPr="0080592B">
        <w:t>liecht</w:t>
      </w:r>
      <w:proofErr w:type="spellEnd"/>
      <w:r w:rsidRPr="0080592B">
        <w:t>,</w:t>
      </w:r>
    </w:p>
    <w:p w14:paraId="600263C2" w14:textId="77777777" w:rsidR="0080592B" w:rsidRDefault="0080592B" w:rsidP="0080592B">
      <w:pPr>
        <w:pStyle w:val="StandardWeb"/>
        <w:spacing w:before="0" w:beforeAutospacing="0" w:after="150" w:afterAutospacing="0"/>
      </w:pPr>
      <w:r>
        <w:rPr>
          <w:rStyle w:val="Fett"/>
        </w:rPr>
        <w:t xml:space="preserve">Hymnus. Christe </w:t>
      </w:r>
      <w:proofErr w:type="spellStart"/>
      <w:r>
        <w:rPr>
          <w:rStyle w:val="Fett"/>
        </w:rPr>
        <w:t>qui</w:t>
      </w:r>
      <w:proofErr w:type="spellEnd"/>
      <w:r>
        <w:rPr>
          <w:rStyle w:val="Fett"/>
        </w:rPr>
        <w:t xml:space="preserve"> </w:t>
      </w:r>
      <w:proofErr w:type="spellStart"/>
      <w:r>
        <w:rPr>
          <w:rStyle w:val="Fett"/>
        </w:rPr>
        <w:t>lux</w:t>
      </w:r>
      <w:proofErr w:type="spellEnd"/>
    </w:p>
    <w:p w14:paraId="56B9F0CD" w14:textId="77777777" w:rsidR="0080592B" w:rsidRDefault="0080592B" w:rsidP="0080592B">
      <w:pPr>
        <w:pStyle w:val="StandardWeb"/>
        <w:spacing w:before="0" w:beforeAutospacing="0" w:after="150" w:afterAutospacing="0"/>
      </w:pPr>
      <w:proofErr w:type="spellStart"/>
      <w:r>
        <w:t>CHriste</w:t>
      </w:r>
      <w:proofErr w:type="spellEnd"/>
      <w:r>
        <w:t xml:space="preserve">, der du bist tag und </w:t>
      </w:r>
      <w:proofErr w:type="spellStart"/>
      <w:r>
        <w:t>liecht</w:t>
      </w:r>
      <w:proofErr w:type="spellEnd"/>
      <w:r>
        <w:t>,</w:t>
      </w:r>
      <w:r>
        <w:br/>
        <w:t>vor dir ist verborgen nichts;</w:t>
      </w:r>
      <w:r>
        <w:br/>
        <w:t xml:space="preserve">Du väterliche </w:t>
      </w:r>
      <w:proofErr w:type="spellStart"/>
      <w:r>
        <w:t>liechtes</w:t>
      </w:r>
      <w:proofErr w:type="spellEnd"/>
      <w:r>
        <w:t xml:space="preserve"> </w:t>
      </w:r>
      <w:proofErr w:type="spellStart"/>
      <w:r>
        <w:t>glantz</w:t>
      </w:r>
      <w:proofErr w:type="spellEnd"/>
      <w:r>
        <w:br/>
        <w:t xml:space="preserve">lern uns den weg der </w:t>
      </w:r>
      <w:proofErr w:type="spellStart"/>
      <w:r>
        <w:t>warheyt</w:t>
      </w:r>
      <w:proofErr w:type="spellEnd"/>
      <w:r>
        <w:t xml:space="preserve"> </w:t>
      </w:r>
      <w:proofErr w:type="spellStart"/>
      <w:r>
        <w:t>gantz</w:t>
      </w:r>
      <w:proofErr w:type="spellEnd"/>
      <w:r>
        <w:t>.</w:t>
      </w:r>
    </w:p>
    <w:p w14:paraId="3657D4D2" w14:textId="77777777" w:rsidR="0080592B" w:rsidRDefault="0080592B" w:rsidP="0080592B">
      <w:pPr>
        <w:pStyle w:val="StandardWeb"/>
        <w:spacing w:before="0" w:beforeAutospacing="0" w:after="150" w:afterAutospacing="0"/>
      </w:pPr>
      <w:r>
        <w:t xml:space="preserve">Wir bitten </w:t>
      </w:r>
      <w:proofErr w:type="spellStart"/>
      <w:r>
        <w:t>deyn</w:t>
      </w:r>
      <w:proofErr w:type="spellEnd"/>
      <w:r>
        <w:t xml:space="preserve"> </w:t>
      </w:r>
      <w:proofErr w:type="spellStart"/>
      <w:r>
        <w:t>götliche</w:t>
      </w:r>
      <w:proofErr w:type="spellEnd"/>
      <w:r>
        <w:t xml:space="preserve"> </w:t>
      </w:r>
      <w:proofErr w:type="spellStart"/>
      <w:r>
        <w:t>krafft</w:t>
      </w:r>
      <w:proofErr w:type="spellEnd"/>
      <w:r>
        <w:t>:</w:t>
      </w:r>
      <w:r>
        <w:br/>
        <w:t xml:space="preserve">uns </w:t>
      </w:r>
      <w:proofErr w:type="spellStart"/>
      <w:r>
        <w:t>behüt</w:t>
      </w:r>
      <w:proofErr w:type="spellEnd"/>
      <w:r>
        <w:t xml:space="preserve">, </w:t>
      </w:r>
      <w:proofErr w:type="spellStart"/>
      <w:r>
        <w:t>herr</w:t>
      </w:r>
      <w:proofErr w:type="spellEnd"/>
      <w:r>
        <w:t xml:space="preserve">, in </w:t>
      </w:r>
      <w:proofErr w:type="spellStart"/>
      <w:r>
        <w:t>diser</w:t>
      </w:r>
      <w:proofErr w:type="spellEnd"/>
      <w:r>
        <w:t xml:space="preserve"> </w:t>
      </w:r>
      <w:proofErr w:type="spellStart"/>
      <w:r>
        <w:t>nacht</w:t>
      </w:r>
      <w:proofErr w:type="spellEnd"/>
      <w:r>
        <w:t>,</w:t>
      </w:r>
      <w:r>
        <w:br/>
      </w:r>
      <w:proofErr w:type="spellStart"/>
      <w:r>
        <w:t>Bewar</w:t>
      </w:r>
      <w:proofErr w:type="spellEnd"/>
      <w:r>
        <w:t xml:space="preserve"> uns, </w:t>
      </w:r>
      <w:proofErr w:type="spellStart"/>
      <w:r>
        <w:t>herr</w:t>
      </w:r>
      <w:proofErr w:type="spellEnd"/>
      <w:r>
        <w:t xml:space="preserve">, vor allem </w:t>
      </w:r>
      <w:proofErr w:type="spellStart"/>
      <w:r>
        <w:t>layd</w:t>
      </w:r>
      <w:proofErr w:type="spellEnd"/>
      <w:r>
        <w:t>,</w:t>
      </w:r>
      <w:r>
        <w:br/>
        <w:t xml:space="preserve">Gott </w:t>
      </w:r>
      <w:proofErr w:type="spellStart"/>
      <w:r>
        <w:t>vater</w:t>
      </w:r>
      <w:proofErr w:type="spellEnd"/>
      <w:r>
        <w:t xml:space="preserve"> der </w:t>
      </w:r>
      <w:proofErr w:type="spellStart"/>
      <w:r>
        <w:t>barmhertzigkayt</w:t>
      </w:r>
      <w:proofErr w:type="spellEnd"/>
      <w:r>
        <w:t>!</w:t>
      </w:r>
    </w:p>
    <w:p w14:paraId="628C48CA" w14:textId="77777777" w:rsidR="0080592B" w:rsidRDefault="0080592B" w:rsidP="0080592B">
      <w:pPr>
        <w:pStyle w:val="StandardWeb"/>
        <w:spacing w:before="0" w:beforeAutospacing="0" w:after="150" w:afterAutospacing="0"/>
      </w:pPr>
      <w:proofErr w:type="spellStart"/>
      <w:r>
        <w:t>Vertreyb</w:t>
      </w:r>
      <w:proofErr w:type="spellEnd"/>
      <w:r>
        <w:t xml:space="preserve"> des schweren </w:t>
      </w:r>
      <w:proofErr w:type="spellStart"/>
      <w:r>
        <w:t>schlaffens</w:t>
      </w:r>
      <w:proofErr w:type="spellEnd"/>
      <w:r>
        <w:t xml:space="preserve"> </w:t>
      </w:r>
      <w:proofErr w:type="spellStart"/>
      <w:r>
        <w:t>frist</w:t>
      </w:r>
      <w:proofErr w:type="spellEnd"/>
      <w:r>
        <w:t>,</w:t>
      </w:r>
      <w:r>
        <w:br/>
        <w:t xml:space="preserve">das uns </w:t>
      </w:r>
      <w:proofErr w:type="spellStart"/>
      <w:r>
        <w:t>nit</w:t>
      </w:r>
      <w:proofErr w:type="spellEnd"/>
      <w:r>
        <w:t xml:space="preserve"> </w:t>
      </w:r>
      <w:proofErr w:type="spellStart"/>
      <w:r>
        <w:t>schad</w:t>
      </w:r>
      <w:proofErr w:type="spellEnd"/>
      <w:r>
        <w:t xml:space="preserve"> des </w:t>
      </w:r>
      <w:proofErr w:type="spellStart"/>
      <w:r>
        <w:t>feyndest</w:t>
      </w:r>
      <w:proofErr w:type="spellEnd"/>
      <w:r>
        <w:t xml:space="preserve"> </w:t>
      </w:r>
      <w:proofErr w:type="spellStart"/>
      <w:r>
        <w:t>list</w:t>
      </w:r>
      <w:proofErr w:type="spellEnd"/>
      <w:r>
        <w:t>,</w:t>
      </w:r>
      <w:r>
        <w:br/>
        <w:t xml:space="preserve">Das </w:t>
      </w:r>
      <w:proofErr w:type="spellStart"/>
      <w:r>
        <w:t>fleysch</w:t>
      </w:r>
      <w:proofErr w:type="spellEnd"/>
      <w:r>
        <w:t xml:space="preserve"> in züchten </w:t>
      </w:r>
      <w:proofErr w:type="spellStart"/>
      <w:r>
        <w:t>reyne</w:t>
      </w:r>
      <w:proofErr w:type="spellEnd"/>
      <w:r>
        <w:t xml:space="preserve"> sey,</w:t>
      </w:r>
      <w:r>
        <w:br/>
        <w:t>so sein wir mancher sorgen frey.</w:t>
      </w:r>
    </w:p>
    <w:p w14:paraId="3AD158AE" w14:textId="77777777" w:rsidR="0080592B" w:rsidRDefault="0080592B" w:rsidP="0080592B">
      <w:pPr>
        <w:pStyle w:val="StandardWeb"/>
        <w:spacing w:before="0" w:beforeAutospacing="0" w:after="150" w:afterAutospacing="0"/>
      </w:pPr>
      <w:r>
        <w:t xml:space="preserve">So unser </w:t>
      </w:r>
      <w:proofErr w:type="spellStart"/>
      <w:r>
        <w:t>augen</w:t>
      </w:r>
      <w:proofErr w:type="spellEnd"/>
      <w:r>
        <w:t xml:space="preserve"> schlaffen </w:t>
      </w:r>
      <w:proofErr w:type="spellStart"/>
      <w:r>
        <w:t>schir</w:t>
      </w:r>
      <w:proofErr w:type="spellEnd"/>
      <w:r>
        <w:t>,</w:t>
      </w:r>
      <w:r>
        <w:br/>
        <w:t xml:space="preserve">laß unser </w:t>
      </w:r>
      <w:proofErr w:type="spellStart"/>
      <w:r>
        <w:t>hertze</w:t>
      </w:r>
      <w:proofErr w:type="spellEnd"/>
      <w:r>
        <w:t xml:space="preserve"> wachen dir,</w:t>
      </w:r>
      <w:r>
        <w:br/>
        <w:t xml:space="preserve">Beschirm uns </w:t>
      </w:r>
      <w:proofErr w:type="spellStart"/>
      <w:r>
        <w:t>gottes</w:t>
      </w:r>
      <w:proofErr w:type="spellEnd"/>
      <w:r>
        <w:t xml:space="preserve"> rechte </w:t>
      </w:r>
      <w:proofErr w:type="spellStart"/>
      <w:r>
        <w:t>hand</w:t>
      </w:r>
      <w:proofErr w:type="spellEnd"/>
      <w:r>
        <w:br/>
        <w:t xml:space="preserve">und </w:t>
      </w:r>
      <w:proofErr w:type="spellStart"/>
      <w:r>
        <w:t>löß</w:t>
      </w:r>
      <w:proofErr w:type="spellEnd"/>
      <w:r>
        <w:t xml:space="preserve"> uns von der </w:t>
      </w:r>
      <w:proofErr w:type="spellStart"/>
      <w:r>
        <w:t>sünden</w:t>
      </w:r>
      <w:proofErr w:type="spellEnd"/>
      <w:r>
        <w:t xml:space="preserve"> band.</w:t>
      </w:r>
    </w:p>
    <w:p w14:paraId="0C43E940" w14:textId="77777777" w:rsidR="0080592B" w:rsidRDefault="0080592B" w:rsidP="0080592B">
      <w:pPr>
        <w:pStyle w:val="StandardWeb"/>
        <w:spacing w:before="0" w:beforeAutospacing="0" w:after="150" w:afterAutospacing="0"/>
      </w:pPr>
      <w:r>
        <w:t xml:space="preserve">Beschirmer, </w:t>
      </w:r>
      <w:proofErr w:type="spellStart"/>
      <w:r>
        <w:t>herr</w:t>
      </w:r>
      <w:proofErr w:type="spellEnd"/>
      <w:r>
        <w:t xml:space="preserve">, der </w:t>
      </w:r>
      <w:proofErr w:type="spellStart"/>
      <w:r>
        <w:t>Christenheyt</w:t>
      </w:r>
      <w:proofErr w:type="spellEnd"/>
      <w:r>
        <w:t>!</w:t>
      </w:r>
      <w:r>
        <w:br/>
        <w:t xml:space="preserve">dein </w:t>
      </w:r>
      <w:proofErr w:type="spellStart"/>
      <w:r>
        <w:t>hilff</w:t>
      </w:r>
      <w:proofErr w:type="spellEnd"/>
      <w:r>
        <w:t xml:space="preserve"> </w:t>
      </w:r>
      <w:proofErr w:type="spellStart"/>
      <w:r>
        <w:t>starck</w:t>
      </w:r>
      <w:proofErr w:type="spellEnd"/>
      <w:r>
        <w:t xml:space="preserve"> sey uns </w:t>
      </w:r>
      <w:proofErr w:type="spellStart"/>
      <w:r>
        <w:t>bereyt</w:t>
      </w:r>
      <w:proofErr w:type="spellEnd"/>
      <w:r>
        <w:t>,</w:t>
      </w:r>
      <w:r>
        <w:br/>
      </w:r>
      <w:proofErr w:type="spellStart"/>
      <w:r>
        <w:t>Hilff</w:t>
      </w:r>
      <w:proofErr w:type="spellEnd"/>
      <w:r>
        <w:t xml:space="preserve"> uns, Herr </w:t>
      </w:r>
      <w:proofErr w:type="spellStart"/>
      <w:r>
        <w:t>Got</w:t>
      </w:r>
      <w:proofErr w:type="spellEnd"/>
      <w:r>
        <w:t xml:space="preserve">, </w:t>
      </w:r>
      <w:proofErr w:type="spellStart"/>
      <w:r>
        <w:t>auß</w:t>
      </w:r>
      <w:proofErr w:type="spellEnd"/>
      <w:r>
        <w:t xml:space="preserve"> aller not</w:t>
      </w:r>
      <w:r>
        <w:br/>
        <w:t xml:space="preserve">durch dein </w:t>
      </w:r>
      <w:proofErr w:type="spellStart"/>
      <w:r>
        <w:t>heylige</w:t>
      </w:r>
      <w:proofErr w:type="spellEnd"/>
      <w:r>
        <w:t xml:space="preserve"> </w:t>
      </w:r>
      <w:proofErr w:type="spellStart"/>
      <w:r>
        <w:t>fünff</w:t>
      </w:r>
      <w:proofErr w:type="spellEnd"/>
      <w:r>
        <w:t xml:space="preserve"> wunden rot!</w:t>
      </w:r>
    </w:p>
    <w:p w14:paraId="2457EE27" w14:textId="77777777" w:rsidR="0080592B" w:rsidRDefault="0080592B" w:rsidP="0080592B">
      <w:pPr>
        <w:pStyle w:val="StandardWeb"/>
        <w:spacing w:before="0" w:beforeAutospacing="0" w:after="150" w:afterAutospacing="0"/>
      </w:pPr>
      <w:proofErr w:type="spellStart"/>
      <w:r>
        <w:t>Gedenck</w:t>
      </w:r>
      <w:proofErr w:type="spellEnd"/>
      <w:r>
        <w:t xml:space="preserve">, </w:t>
      </w:r>
      <w:proofErr w:type="spellStart"/>
      <w:r>
        <w:t>herre</w:t>
      </w:r>
      <w:proofErr w:type="spellEnd"/>
      <w:r>
        <w:t xml:space="preserve">, der schweren </w:t>
      </w:r>
      <w:proofErr w:type="spellStart"/>
      <w:r>
        <w:t>zeyt</w:t>
      </w:r>
      <w:proofErr w:type="spellEnd"/>
      <w:r>
        <w:t>,</w:t>
      </w:r>
      <w:r>
        <w:br/>
        <w:t xml:space="preserve">damit der </w:t>
      </w:r>
      <w:proofErr w:type="spellStart"/>
      <w:r>
        <w:t>leyb</w:t>
      </w:r>
      <w:proofErr w:type="spellEnd"/>
      <w:r>
        <w:t xml:space="preserve"> gefangen </w:t>
      </w:r>
      <w:proofErr w:type="spellStart"/>
      <w:r>
        <w:t>leyt</w:t>
      </w:r>
      <w:proofErr w:type="spellEnd"/>
      <w:r>
        <w:t>;</w:t>
      </w:r>
      <w:r>
        <w:br/>
        <w:t xml:space="preserve">Die </w:t>
      </w:r>
      <w:proofErr w:type="spellStart"/>
      <w:r>
        <w:t>seele</w:t>
      </w:r>
      <w:proofErr w:type="spellEnd"/>
      <w:r>
        <w:t xml:space="preserve">, die du hast </w:t>
      </w:r>
      <w:proofErr w:type="spellStart"/>
      <w:r>
        <w:t>erlost</w:t>
      </w:r>
      <w:proofErr w:type="spellEnd"/>
      <w:r>
        <w:t>,</w:t>
      </w:r>
      <w:r>
        <w:br/>
        <w:t xml:space="preserve">der gib, </w:t>
      </w:r>
      <w:proofErr w:type="spellStart"/>
      <w:r>
        <w:t>herr</w:t>
      </w:r>
      <w:proofErr w:type="spellEnd"/>
      <w:r>
        <w:t xml:space="preserve"> </w:t>
      </w:r>
      <w:proofErr w:type="spellStart"/>
      <w:r>
        <w:t>Jhesu</w:t>
      </w:r>
      <w:proofErr w:type="spellEnd"/>
      <w:r>
        <w:t xml:space="preserve">, deinen </w:t>
      </w:r>
      <w:proofErr w:type="spellStart"/>
      <w:r>
        <w:t>trost</w:t>
      </w:r>
      <w:proofErr w:type="spellEnd"/>
      <w:r>
        <w:t>.</w:t>
      </w:r>
    </w:p>
    <w:p w14:paraId="5C5826F5" w14:textId="77777777" w:rsidR="0080592B" w:rsidRDefault="0080592B" w:rsidP="0080592B">
      <w:pPr>
        <w:pStyle w:val="StandardWeb"/>
        <w:spacing w:before="0" w:beforeAutospacing="0" w:after="150" w:afterAutospacing="0"/>
      </w:pPr>
      <w:proofErr w:type="spellStart"/>
      <w:r>
        <w:t>Got</w:t>
      </w:r>
      <w:proofErr w:type="spellEnd"/>
      <w:r>
        <w:t xml:space="preserve"> </w:t>
      </w:r>
      <w:proofErr w:type="spellStart"/>
      <w:r>
        <w:t>vater</w:t>
      </w:r>
      <w:proofErr w:type="spellEnd"/>
      <w:r>
        <w:t xml:space="preserve"> sey lob, ehr und </w:t>
      </w:r>
      <w:proofErr w:type="spellStart"/>
      <w:r>
        <w:t>preyß</w:t>
      </w:r>
      <w:proofErr w:type="spellEnd"/>
      <w:r>
        <w:t>,</w:t>
      </w:r>
      <w:r>
        <w:br/>
        <w:t xml:space="preserve">darzu </w:t>
      </w:r>
      <w:proofErr w:type="spellStart"/>
      <w:r>
        <w:t>seynem</w:t>
      </w:r>
      <w:proofErr w:type="spellEnd"/>
      <w:r>
        <w:t xml:space="preserve"> </w:t>
      </w:r>
      <w:proofErr w:type="spellStart"/>
      <w:r>
        <w:t>sune</w:t>
      </w:r>
      <w:proofErr w:type="spellEnd"/>
      <w:r>
        <w:t xml:space="preserve"> </w:t>
      </w:r>
      <w:proofErr w:type="spellStart"/>
      <w:r>
        <w:t>weyß</w:t>
      </w:r>
      <w:proofErr w:type="spellEnd"/>
      <w:r>
        <w:t>,</w:t>
      </w:r>
      <w:r>
        <w:br/>
        <w:t xml:space="preserve">Des </w:t>
      </w:r>
      <w:proofErr w:type="spellStart"/>
      <w:r>
        <w:t>heylgen</w:t>
      </w:r>
      <w:proofErr w:type="spellEnd"/>
      <w:r>
        <w:t xml:space="preserve"> </w:t>
      </w:r>
      <w:proofErr w:type="spellStart"/>
      <w:r>
        <w:t>geystes</w:t>
      </w:r>
      <w:proofErr w:type="spellEnd"/>
      <w:r>
        <w:t xml:space="preserve"> </w:t>
      </w:r>
      <w:proofErr w:type="spellStart"/>
      <w:r>
        <w:t>gütigkeyt</w:t>
      </w:r>
      <w:proofErr w:type="spellEnd"/>
      <w:r>
        <w:br/>
        <w:t xml:space="preserve">von nun an </w:t>
      </w:r>
      <w:proofErr w:type="spellStart"/>
      <w:r>
        <w:t>biß</w:t>
      </w:r>
      <w:proofErr w:type="spellEnd"/>
      <w:r>
        <w:t xml:space="preserve"> in </w:t>
      </w:r>
      <w:proofErr w:type="spellStart"/>
      <w:r>
        <w:t>ewigkeyt</w:t>
      </w:r>
      <w:proofErr w:type="spellEnd"/>
      <w:r>
        <w:t>!.</w:t>
      </w:r>
    </w:p>
    <w:p w14:paraId="6F7B43F6" w14:textId="77777777" w:rsidR="005564C4" w:rsidRDefault="005564C4">
      <w:pPr>
        <w:spacing w:after="0" w:line="240" w:lineRule="auto"/>
        <w:rPr>
          <w:rFonts w:eastAsia="Times New Roman"/>
          <w:b/>
          <w:bCs/>
          <w:color w:val="000000"/>
          <w:kern w:val="36"/>
          <w:sz w:val="36"/>
          <w:szCs w:val="48"/>
          <w:lang w:eastAsia="de-DE"/>
        </w:rPr>
      </w:pPr>
      <w:r>
        <w:br w:type="page"/>
      </w:r>
    </w:p>
    <w:p w14:paraId="6CD78C56" w14:textId="49918A81" w:rsidR="0080592B" w:rsidRDefault="0080592B" w:rsidP="0080592B">
      <w:pPr>
        <w:pStyle w:val="berschrift1"/>
      </w:pPr>
      <w:r w:rsidRPr="0080592B">
        <w:t>Neander, Joachim – Der Tag ist hin; mein Jesu, bei mir bleibe</w:t>
      </w:r>
    </w:p>
    <w:p w14:paraId="242FB99A" w14:textId="77777777" w:rsidR="0080592B" w:rsidRDefault="0080592B" w:rsidP="0080592B">
      <w:pPr>
        <w:pStyle w:val="StandardWeb"/>
        <w:spacing w:before="0" w:beforeAutospacing="0" w:after="150" w:afterAutospacing="0"/>
      </w:pPr>
      <w:r>
        <w:t>1. Der Tag ist hin; mein Jesu, bei mir bleibe.</w:t>
      </w:r>
      <w:r>
        <w:br/>
        <w:t>O Seelenlicht, der Sünden Nacht vertreibe;</w:t>
      </w:r>
      <w:r>
        <w:br/>
        <w:t>geh auf in mir, Glanz der Gerechtigkeit,</w:t>
      </w:r>
      <w:r>
        <w:br/>
        <w:t>erleuchte mich, ach Herr, denn es ist Zeit.</w:t>
      </w:r>
    </w:p>
    <w:p w14:paraId="55F0143F" w14:textId="77777777" w:rsidR="0080592B" w:rsidRDefault="0080592B" w:rsidP="0080592B">
      <w:pPr>
        <w:pStyle w:val="StandardWeb"/>
        <w:spacing w:before="0" w:beforeAutospacing="0" w:after="150" w:afterAutospacing="0"/>
      </w:pPr>
      <w:r>
        <w:t>2. Lob, Preis und Dank sei dir, mein Gott, gesungen,</w:t>
      </w:r>
      <w:r>
        <w:br/>
        <w:t>dir sei die Ehr, daß alles wohl gelungen</w:t>
      </w:r>
      <w:r>
        <w:br/>
        <w:t>nach deinem Rat, ob ichs gleich nicht versteh;</w:t>
      </w:r>
      <w:r>
        <w:br/>
        <w:t>du bist gerecht, es gehe, wie es geh.</w:t>
      </w:r>
    </w:p>
    <w:p w14:paraId="7645A3C7" w14:textId="77777777" w:rsidR="0080592B" w:rsidRDefault="0080592B" w:rsidP="0080592B">
      <w:pPr>
        <w:pStyle w:val="StandardWeb"/>
        <w:spacing w:before="0" w:beforeAutospacing="0" w:after="150" w:afterAutospacing="0"/>
      </w:pPr>
      <w:r>
        <w:t>3. Nur eines ist, das mich empfindlich quälet:</w:t>
      </w:r>
      <w:r>
        <w:br/>
        <w:t>Beständigkeit im Guten mir noch fehlet.</w:t>
      </w:r>
      <w:r>
        <w:br/>
        <w:t>Das weißt du wohl, du Herzenskündiger,</w:t>
      </w:r>
      <w:r>
        <w:br/>
        <w:t>ich strauchle noch wie ein Unmündiger.</w:t>
      </w:r>
    </w:p>
    <w:p w14:paraId="68A902E6" w14:textId="77777777" w:rsidR="0080592B" w:rsidRDefault="0080592B" w:rsidP="0080592B">
      <w:pPr>
        <w:pStyle w:val="StandardWeb"/>
        <w:spacing w:before="0" w:beforeAutospacing="0" w:after="150" w:afterAutospacing="0"/>
      </w:pPr>
      <w:r>
        <w:t>4. Vergib es, Herr, was mir sagt mein Gewissen;</w:t>
      </w:r>
      <w:r>
        <w:br/>
        <w:t>Welt, Teufel, Sünd hat mich von dir gerissen.</w:t>
      </w:r>
      <w:r>
        <w:br/>
        <w:t>Es ist mir leid, ich stell mich wieder ein,</w:t>
      </w:r>
      <w:r>
        <w:br/>
        <w:t>da ist die Hand: du mein, und ich bin dein.</w:t>
      </w:r>
    </w:p>
    <w:p w14:paraId="36E12A44" w14:textId="77777777" w:rsidR="0080592B" w:rsidRDefault="0080592B" w:rsidP="0080592B">
      <w:pPr>
        <w:pStyle w:val="StandardWeb"/>
        <w:spacing w:before="0" w:beforeAutospacing="0" w:after="150" w:afterAutospacing="0"/>
      </w:pPr>
      <w:r>
        <w:t>5. Israels Schutz, mein Hüter und mein Hirte:</w:t>
      </w:r>
      <w:r>
        <w:br/>
        <w:t>zu meinem Trost dein sieghaft Schwert umgürte;</w:t>
      </w:r>
      <w:r>
        <w:br/>
        <w:t>bewahre mich durch deine große Macht,</w:t>
      </w:r>
      <w:r>
        <w:br/>
        <w:t xml:space="preserve">wenn mir der Feind nach meiner Seele </w:t>
      </w:r>
      <w:proofErr w:type="spellStart"/>
      <w:r>
        <w:t>tracht</w:t>
      </w:r>
      <w:proofErr w:type="spellEnd"/>
      <w:r>
        <w:t>‘.</w:t>
      </w:r>
    </w:p>
    <w:p w14:paraId="771F3E14" w14:textId="77777777" w:rsidR="0080592B" w:rsidRDefault="0080592B" w:rsidP="0080592B">
      <w:pPr>
        <w:pStyle w:val="StandardWeb"/>
        <w:spacing w:before="0" w:beforeAutospacing="0" w:after="150" w:afterAutospacing="0"/>
      </w:pPr>
      <w:r>
        <w:t>6. Du schlummerst nicht, wenn matte Glieder schlafen.</w:t>
      </w:r>
      <w:r>
        <w:br/>
        <w:t>Ach, laß die Seel im Schlaf auch Gutes schaffen.</w:t>
      </w:r>
      <w:r>
        <w:br/>
        <w:t>O Lebenssonn, erquicke meinen Sinn.</w:t>
      </w:r>
      <w:r>
        <w:br/>
        <w:t>Dich laß ich nicht, mein Fels. Der Tag ist hin.</w:t>
      </w:r>
    </w:p>
    <w:p w14:paraId="67C57CCA" w14:textId="77777777" w:rsidR="005564C4" w:rsidRDefault="005564C4">
      <w:pPr>
        <w:spacing w:after="0" w:line="240" w:lineRule="auto"/>
        <w:rPr>
          <w:rFonts w:eastAsia="Times New Roman"/>
          <w:b/>
          <w:bCs/>
          <w:color w:val="000000"/>
          <w:kern w:val="36"/>
          <w:sz w:val="36"/>
          <w:szCs w:val="48"/>
          <w:lang w:eastAsia="de-DE"/>
        </w:rPr>
      </w:pPr>
      <w:r>
        <w:br w:type="page"/>
      </w:r>
    </w:p>
    <w:p w14:paraId="1499F5AE" w14:textId="66EB310C" w:rsidR="0097574E" w:rsidRDefault="0097574E" w:rsidP="0097574E">
      <w:pPr>
        <w:pStyle w:val="berschrift1"/>
      </w:pPr>
      <w:r w:rsidRPr="0097574E">
        <w:t>Nicolai, Philipp – So wünsch ich nun eine gute Nacht</w:t>
      </w:r>
    </w:p>
    <w:p w14:paraId="7172C729" w14:textId="77777777" w:rsidR="0097574E" w:rsidRDefault="0097574E" w:rsidP="0097574E">
      <w:pPr>
        <w:pStyle w:val="StandardWeb"/>
        <w:spacing w:before="0" w:beforeAutospacing="0" w:after="150" w:afterAutospacing="0"/>
      </w:pPr>
      <w:r>
        <w:t>So wünsch ich nun eine gute Nacht</w:t>
      </w:r>
      <w:r>
        <w:br/>
        <w:t>Der Welt, und laß sie fahren,</w:t>
      </w:r>
      <w:r>
        <w:br/>
        <w:t>Ob sie mir gleich viel Jammers macht,</w:t>
      </w:r>
      <w:r>
        <w:br/>
        <w:t xml:space="preserve">Gott </w:t>
      </w:r>
      <w:proofErr w:type="spellStart"/>
      <w:r>
        <w:t>wirdt</w:t>
      </w:r>
      <w:proofErr w:type="spellEnd"/>
      <w:r>
        <w:t xml:space="preserve"> mich </w:t>
      </w:r>
      <w:proofErr w:type="spellStart"/>
      <w:r>
        <w:t>wol</w:t>
      </w:r>
      <w:proofErr w:type="spellEnd"/>
      <w:r>
        <w:t xml:space="preserve"> bewahren,</w:t>
      </w:r>
      <w:r>
        <w:br/>
        <w:t xml:space="preserve">Ich </w:t>
      </w:r>
      <w:proofErr w:type="spellStart"/>
      <w:r>
        <w:t>meynt</w:t>
      </w:r>
      <w:proofErr w:type="spellEnd"/>
      <w:r>
        <w:t xml:space="preserve"> die Welt wer </w:t>
      </w:r>
      <w:proofErr w:type="spellStart"/>
      <w:r>
        <w:t>eytel</w:t>
      </w:r>
      <w:proofErr w:type="spellEnd"/>
      <w:r>
        <w:t xml:space="preserve"> Gold,</w:t>
      </w:r>
      <w:r>
        <w:br/>
        <w:t>Befind es nun viel anders.</w:t>
      </w:r>
    </w:p>
    <w:p w14:paraId="5B4F6904" w14:textId="77777777" w:rsidR="0097574E" w:rsidRDefault="0097574E" w:rsidP="0097574E">
      <w:pPr>
        <w:pStyle w:val="StandardWeb"/>
        <w:spacing w:before="0" w:beforeAutospacing="0" w:after="150" w:afterAutospacing="0"/>
      </w:pPr>
      <w:r>
        <w:t>Ein Hirsch von Schlangen angesteckt,</w:t>
      </w:r>
      <w:r>
        <w:br/>
        <w:t xml:space="preserve">Nach frischem Wasser </w:t>
      </w:r>
      <w:proofErr w:type="spellStart"/>
      <w:r>
        <w:t>schreyet</w:t>
      </w:r>
      <w:proofErr w:type="spellEnd"/>
      <w:r>
        <w:t>,</w:t>
      </w:r>
      <w:r>
        <w:br/>
        <w:t>Also hat mich zum Durst erweckt</w:t>
      </w:r>
      <w:r>
        <w:br/>
        <w:t>Die Welt vermaledeyet,</w:t>
      </w:r>
      <w:r>
        <w:br/>
        <w:t>Auch thät mir bang die alte Schlang,</w:t>
      </w:r>
      <w:r>
        <w:br/>
        <w:t xml:space="preserve">Daß ich zu Gott muß </w:t>
      </w:r>
      <w:proofErr w:type="spellStart"/>
      <w:r>
        <w:t>schreyen</w:t>
      </w:r>
      <w:proofErr w:type="spellEnd"/>
      <w:r>
        <w:t>.</w:t>
      </w:r>
    </w:p>
    <w:p w14:paraId="107C9D17" w14:textId="77777777" w:rsidR="0097574E" w:rsidRDefault="0097574E" w:rsidP="0097574E">
      <w:pPr>
        <w:pStyle w:val="StandardWeb"/>
        <w:spacing w:before="0" w:beforeAutospacing="0" w:after="150" w:afterAutospacing="0"/>
      </w:pPr>
      <w:r>
        <w:t xml:space="preserve">Wann komm ich in dein </w:t>
      </w:r>
      <w:proofErr w:type="spellStart"/>
      <w:r>
        <w:t>Paradeiß</w:t>
      </w:r>
      <w:proofErr w:type="spellEnd"/>
      <w:r>
        <w:t>,</w:t>
      </w:r>
      <w:r>
        <w:br/>
        <w:t>Da schon viel Christen wohnen?</w:t>
      </w:r>
      <w:r>
        <w:br/>
        <w:t>Und singen dir Lob, Ehr und Preiß,</w:t>
      </w:r>
      <w:r>
        <w:br/>
        <w:t>Bekleidet mit der Sonnen?</w:t>
      </w:r>
      <w:r>
        <w:br/>
        <w:t xml:space="preserve">Wenn </w:t>
      </w:r>
      <w:proofErr w:type="spellStart"/>
      <w:r>
        <w:t>holstu</w:t>
      </w:r>
      <w:proofErr w:type="spellEnd"/>
      <w:r>
        <w:t xml:space="preserve"> mich ins Himmelreich?</w:t>
      </w:r>
      <w:r>
        <w:br/>
        <w:t xml:space="preserve">Da ich dein Antlitz </w:t>
      </w:r>
      <w:proofErr w:type="spellStart"/>
      <w:r>
        <w:t>schauwe</w:t>
      </w:r>
      <w:proofErr w:type="spellEnd"/>
      <w:r>
        <w:t>.</w:t>
      </w:r>
    </w:p>
    <w:p w14:paraId="17A33EA5" w14:textId="77777777" w:rsidR="0097574E" w:rsidRDefault="0097574E" w:rsidP="0097574E">
      <w:pPr>
        <w:pStyle w:val="StandardWeb"/>
        <w:spacing w:before="0" w:beforeAutospacing="0" w:after="150" w:afterAutospacing="0"/>
      </w:pPr>
      <w:r>
        <w:t xml:space="preserve">Mein Seel hat </w:t>
      </w:r>
      <w:proofErr w:type="spellStart"/>
      <w:r>
        <w:t>noht</w:t>
      </w:r>
      <w:proofErr w:type="spellEnd"/>
      <w:r>
        <w:t>, und leidet Qual,</w:t>
      </w:r>
      <w:r>
        <w:br/>
        <w:t>Daß ich so lang muß harren,</w:t>
      </w:r>
      <w:r>
        <w:br/>
      </w:r>
      <w:proofErr w:type="spellStart"/>
      <w:r>
        <w:t>Gespannet</w:t>
      </w:r>
      <w:proofErr w:type="spellEnd"/>
      <w:r>
        <w:t xml:space="preserve"> </w:t>
      </w:r>
      <w:proofErr w:type="spellStart"/>
      <w:r>
        <w:t>auff</w:t>
      </w:r>
      <w:proofErr w:type="spellEnd"/>
      <w:r>
        <w:t xml:space="preserve"> dem Jammerthal,</w:t>
      </w:r>
      <w:r>
        <w:br/>
        <w:t xml:space="preserve">Als </w:t>
      </w:r>
      <w:proofErr w:type="spellStart"/>
      <w:r>
        <w:t>zög</w:t>
      </w:r>
      <w:proofErr w:type="spellEnd"/>
      <w:r>
        <w:t xml:space="preserve"> ich schwere Karren.</w:t>
      </w:r>
      <w:r>
        <w:br/>
        <w:t xml:space="preserve">Da treibt </w:t>
      </w:r>
      <w:proofErr w:type="spellStart"/>
      <w:r>
        <w:t>jhrn</w:t>
      </w:r>
      <w:proofErr w:type="spellEnd"/>
      <w:r>
        <w:t xml:space="preserve"> Spott die falsche Rott</w:t>
      </w:r>
      <w:r>
        <w:br/>
        <w:t xml:space="preserve">Mit mir in meinen </w:t>
      </w:r>
      <w:proofErr w:type="spellStart"/>
      <w:r>
        <w:t>Nöhten</w:t>
      </w:r>
      <w:proofErr w:type="spellEnd"/>
      <w:r>
        <w:t>.</w:t>
      </w:r>
    </w:p>
    <w:p w14:paraId="6CA6F7C3" w14:textId="77777777" w:rsidR="0097574E" w:rsidRDefault="0097574E" w:rsidP="0097574E">
      <w:pPr>
        <w:pStyle w:val="StandardWeb"/>
        <w:spacing w:before="0" w:beforeAutospacing="0" w:after="150" w:afterAutospacing="0"/>
      </w:pPr>
      <w:r>
        <w:t>Sie fragen, Ja wo bleibt dein Gott?</w:t>
      </w:r>
      <w:r>
        <w:br/>
        <w:t>Ja daß er dir erscheine.</w:t>
      </w:r>
      <w:r>
        <w:br/>
        <w:t xml:space="preserve">Der Hohn </w:t>
      </w:r>
      <w:proofErr w:type="spellStart"/>
      <w:r>
        <w:t>kränckt</w:t>
      </w:r>
      <w:proofErr w:type="spellEnd"/>
      <w:r>
        <w:t xml:space="preserve"> mir mein Hertz und Blut,</w:t>
      </w:r>
      <w:r>
        <w:br/>
        <w:t>Daß ich vor Trübsal weine.</w:t>
      </w:r>
      <w:r>
        <w:br/>
        <w:t xml:space="preserve">Ey komm doch bald, Mein </w:t>
      </w:r>
      <w:proofErr w:type="spellStart"/>
      <w:r>
        <w:t>Auffenthalt</w:t>
      </w:r>
      <w:proofErr w:type="spellEnd"/>
      <w:r>
        <w:t>,</w:t>
      </w:r>
      <w:r>
        <w:br/>
        <w:t>Und reiß mich von der Erden.</w:t>
      </w:r>
    </w:p>
    <w:p w14:paraId="5C7BDA0A" w14:textId="77777777" w:rsidR="0097574E" w:rsidRDefault="0097574E" w:rsidP="0097574E">
      <w:pPr>
        <w:pStyle w:val="StandardWeb"/>
        <w:spacing w:before="0" w:beforeAutospacing="0" w:after="150" w:afterAutospacing="0"/>
      </w:pPr>
      <w:r>
        <w:t xml:space="preserve">Ey nimm mich in den </w:t>
      </w:r>
      <w:proofErr w:type="spellStart"/>
      <w:r>
        <w:t>Frewdensaal</w:t>
      </w:r>
      <w:proofErr w:type="spellEnd"/>
      <w:r>
        <w:t>,</w:t>
      </w:r>
      <w:r>
        <w:br/>
        <w:t>Von dir bereitet droben,</w:t>
      </w:r>
      <w:r>
        <w:br/>
        <w:t>Da dich die Patriarchen all</w:t>
      </w:r>
      <w:r>
        <w:br/>
        <w:t>Mit den Propheten loben:</w:t>
      </w:r>
      <w:r>
        <w:br/>
        <w:t>Und da die Schar der Engel klar,</w:t>
      </w:r>
      <w:r>
        <w:br/>
      </w:r>
      <w:proofErr w:type="spellStart"/>
      <w:r>
        <w:t>Umb</w:t>
      </w:r>
      <w:proofErr w:type="spellEnd"/>
      <w:r>
        <w:t xml:space="preserve"> deinen Thron herschweben.</w:t>
      </w:r>
    </w:p>
    <w:p w14:paraId="1668A88C" w14:textId="77777777" w:rsidR="0097574E" w:rsidRDefault="0097574E" w:rsidP="0097574E">
      <w:pPr>
        <w:pStyle w:val="StandardWeb"/>
        <w:spacing w:before="0" w:beforeAutospacing="0" w:after="150" w:afterAutospacing="0"/>
      </w:pPr>
      <w:r>
        <w:t xml:space="preserve">Was </w:t>
      </w:r>
      <w:proofErr w:type="spellStart"/>
      <w:r>
        <w:t>kränckstu</w:t>
      </w:r>
      <w:proofErr w:type="spellEnd"/>
      <w:r>
        <w:t xml:space="preserve"> dich mein arme Seel?</w:t>
      </w:r>
      <w:r>
        <w:br/>
        <w:t xml:space="preserve">Sey still und thue nicht </w:t>
      </w:r>
      <w:proofErr w:type="spellStart"/>
      <w:r>
        <w:t>wancken</w:t>
      </w:r>
      <w:proofErr w:type="spellEnd"/>
      <w:r>
        <w:t>:</w:t>
      </w:r>
      <w:r>
        <w:br/>
        <w:t>Gott ist mein Burg, mein Trost und Heyl,</w:t>
      </w:r>
      <w:r>
        <w:br/>
        <w:t xml:space="preserve">Deß </w:t>
      </w:r>
      <w:proofErr w:type="spellStart"/>
      <w:r>
        <w:t>werd</w:t>
      </w:r>
      <w:proofErr w:type="spellEnd"/>
      <w:r>
        <w:t xml:space="preserve"> ich </w:t>
      </w:r>
      <w:proofErr w:type="spellStart"/>
      <w:r>
        <w:t>jhm</w:t>
      </w:r>
      <w:proofErr w:type="spellEnd"/>
      <w:r>
        <w:t xml:space="preserve"> noch </w:t>
      </w:r>
      <w:proofErr w:type="spellStart"/>
      <w:r>
        <w:t>dancken</w:t>
      </w:r>
      <w:proofErr w:type="spellEnd"/>
      <w:r>
        <w:t>.</w:t>
      </w:r>
      <w:r>
        <w:br/>
        <w:t>Drück dich, und leid, ein kleine Zeit,</w:t>
      </w:r>
      <w:r>
        <w:br/>
        <w:t xml:space="preserve">Nach Angst </w:t>
      </w:r>
      <w:proofErr w:type="spellStart"/>
      <w:r>
        <w:t>kompt</w:t>
      </w:r>
      <w:proofErr w:type="spellEnd"/>
      <w:r>
        <w:t xml:space="preserve"> </w:t>
      </w:r>
      <w:proofErr w:type="spellStart"/>
      <w:r>
        <w:t>Freuwd</w:t>
      </w:r>
      <w:proofErr w:type="spellEnd"/>
      <w:r>
        <w:t xml:space="preserve"> und Wonne.</w:t>
      </w:r>
    </w:p>
    <w:p w14:paraId="4816C073" w14:textId="77777777" w:rsidR="0097574E" w:rsidRDefault="0097574E" w:rsidP="0097574E">
      <w:pPr>
        <w:pStyle w:val="StandardWeb"/>
        <w:spacing w:before="0" w:beforeAutospacing="0" w:after="150" w:afterAutospacing="0"/>
      </w:pPr>
      <w:r>
        <w:t xml:space="preserve">Da Kräutlein </w:t>
      </w:r>
      <w:proofErr w:type="spellStart"/>
      <w:r>
        <w:t>patientia</w:t>
      </w:r>
      <w:proofErr w:type="spellEnd"/>
      <w:r>
        <w:br/>
        <w:t>Wächst nicht in allen Garten,</w:t>
      </w:r>
      <w:r>
        <w:br/>
        <w:t xml:space="preserve">Ach Gott, </w:t>
      </w:r>
      <w:proofErr w:type="spellStart"/>
      <w:r>
        <w:t>schaffdu</w:t>
      </w:r>
      <w:proofErr w:type="spellEnd"/>
      <w:r>
        <w:t xml:space="preserve"> mirs immer dar,</w:t>
      </w:r>
      <w:r>
        <w:br/>
        <w:t xml:space="preserve">Daß ich </w:t>
      </w:r>
      <w:proofErr w:type="spellStart"/>
      <w:r>
        <w:t>könn</w:t>
      </w:r>
      <w:proofErr w:type="spellEnd"/>
      <w:r>
        <w:t xml:space="preserve"> deiner warten.</w:t>
      </w:r>
      <w:r>
        <w:br/>
        <w:t>Sonst bin ich sehr betrübt und schwer</w:t>
      </w:r>
      <w:r>
        <w:br/>
        <w:t xml:space="preserve">Von Angst </w:t>
      </w:r>
      <w:proofErr w:type="spellStart"/>
      <w:r>
        <w:t>auff</w:t>
      </w:r>
      <w:proofErr w:type="spellEnd"/>
      <w:r>
        <w:t xml:space="preserve"> dieser Erden.</w:t>
      </w:r>
    </w:p>
    <w:p w14:paraId="2BE1E175" w14:textId="77777777" w:rsidR="0097574E" w:rsidRDefault="0097574E" w:rsidP="0097574E">
      <w:pPr>
        <w:pStyle w:val="StandardWeb"/>
        <w:spacing w:before="0" w:beforeAutospacing="0" w:after="150" w:afterAutospacing="0"/>
      </w:pPr>
      <w:r>
        <w:t>Ich sehe, daß dein Zorn, wie ein Flut</w:t>
      </w:r>
      <w:r>
        <w:br/>
        <w:t xml:space="preserve">Dem </w:t>
      </w:r>
      <w:proofErr w:type="spellStart"/>
      <w:r>
        <w:t>gantzen</w:t>
      </w:r>
      <w:proofErr w:type="spellEnd"/>
      <w:r>
        <w:t xml:space="preserve"> Land begegnet:</w:t>
      </w:r>
      <w:r>
        <w:br/>
        <w:t>Und daß es schrecklich brausen thut,</w:t>
      </w:r>
      <w:r>
        <w:br/>
        <w:t>Wo sich dein Grimm erhebet.</w:t>
      </w:r>
      <w:r>
        <w:br/>
        <w:t>Die Wellen gar ich auch erfahr</w:t>
      </w:r>
      <w:r>
        <w:br/>
      </w:r>
      <w:proofErr w:type="spellStart"/>
      <w:r>
        <w:t>Sampt</w:t>
      </w:r>
      <w:proofErr w:type="spellEnd"/>
      <w:r>
        <w:t xml:space="preserve"> deinen Wasserwogen.</w:t>
      </w:r>
    </w:p>
    <w:p w14:paraId="13930BA4" w14:textId="77777777" w:rsidR="0097574E" w:rsidRDefault="0097574E" w:rsidP="0097574E">
      <w:pPr>
        <w:pStyle w:val="StandardWeb"/>
        <w:spacing w:before="0" w:beforeAutospacing="0" w:after="150" w:afterAutospacing="0"/>
      </w:pPr>
      <w:proofErr w:type="spellStart"/>
      <w:r>
        <w:t>Darumb</w:t>
      </w:r>
      <w:proofErr w:type="spellEnd"/>
      <w:r>
        <w:t xml:space="preserve"> bin ich der Welt so müd,</w:t>
      </w:r>
      <w:r>
        <w:br/>
        <w:t>All Tag und Nacht ich weine:</w:t>
      </w:r>
      <w:r>
        <w:br/>
        <w:t xml:space="preserve">Und laß nicht ab </w:t>
      </w:r>
      <w:proofErr w:type="spellStart"/>
      <w:r>
        <w:t>biß</w:t>
      </w:r>
      <w:proofErr w:type="spellEnd"/>
      <w:r>
        <w:t xml:space="preserve"> deine </w:t>
      </w:r>
      <w:proofErr w:type="spellStart"/>
      <w:r>
        <w:t>Güt</w:t>
      </w:r>
      <w:proofErr w:type="spellEnd"/>
      <w:r>
        <w:t>,</w:t>
      </w:r>
      <w:r>
        <w:br/>
        <w:t>Verheissen mir, erscheine:</w:t>
      </w:r>
      <w:r>
        <w:br/>
        <w:t xml:space="preserve">Nun </w:t>
      </w:r>
      <w:proofErr w:type="spellStart"/>
      <w:r>
        <w:t>eyl</w:t>
      </w:r>
      <w:proofErr w:type="spellEnd"/>
      <w:r>
        <w:t xml:space="preserve"> doch fort, mein </w:t>
      </w:r>
      <w:proofErr w:type="spellStart"/>
      <w:r>
        <w:t>trawter</w:t>
      </w:r>
      <w:proofErr w:type="spellEnd"/>
      <w:r>
        <w:t xml:space="preserve"> Hort,</w:t>
      </w:r>
      <w:r>
        <w:br/>
        <w:t xml:space="preserve">Und </w:t>
      </w:r>
      <w:proofErr w:type="spellStart"/>
      <w:r>
        <w:t>nim</w:t>
      </w:r>
      <w:proofErr w:type="spellEnd"/>
      <w:r>
        <w:t xml:space="preserve"> mich hin in Frieden.</w:t>
      </w:r>
    </w:p>
    <w:p w14:paraId="0B3246A8" w14:textId="77777777" w:rsidR="0097574E" w:rsidRDefault="0097574E" w:rsidP="0097574E">
      <w:pPr>
        <w:pStyle w:val="StandardWeb"/>
        <w:spacing w:before="0" w:beforeAutospacing="0" w:after="150" w:afterAutospacing="0"/>
      </w:pPr>
      <w:r>
        <w:t xml:space="preserve">Wie lang soll ich hie </w:t>
      </w:r>
      <w:proofErr w:type="spellStart"/>
      <w:r>
        <w:t>trawrig</w:t>
      </w:r>
      <w:proofErr w:type="spellEnd"/>
      <w:r>
        <w:t xml:space="preserve"> gehn,</w:t>
      </w:r>
      <w:r>
        <w:br/>
        <w:t>Da mich die Feinde plagen?</w:t>
      </w:r>
      <w:r>
        <w:br/>
        <w:t>Es ist ein Mord in meinem Bein,</w:t>
      </w:r>
      <w:r>
        <w:br/>
        <w:t xml:space="preserve">Daß sie </w:t>
      </w:r>
      <w:proofErr w:type="spellStart"/>
      <w:r>
        <w:t>gantz</w:t>
      </w:r>
      <w:proofErr w:type="spellEnd"/>
      <w:r>
        <w:t xml:space="preserve"> </w:t>
      </w:r>
      <w:proofErr w:type="spellStart"/>
      <w:r>
        <w:t>höhnlich</w:t>
      </w:r>
      <w:proofErr w:type="spellEnd"/>
      <w:r>
        <w:t xml:space="preserve"> fragen,</w:t>
      </w:r>
      <w:r>
        <w:br/>
        <w:t>Sag an, wo ist dein Jesus Christ?</w:t>
      </w:r>
      <w:r>
        <w:br/>
        <w:t>Ja, daß er dich erlöse?</w:t>
      </w:r>
    </w:p>
    <w:p w14:paraId="22CD57BA" w14:textId="77777777" w:rsidR="0097574E" w:rsidRDefault="0097574E" w:rsidP="0097574E">
      <w:pPr>
        <w:pStyle w:val="StandardWeb"/>
        <w:spacing w:before="0" w:beforeAutospacing="0" w:after="150" w:afterAutospacing="0"/>
      </w:pPr>
      <w:proofErr w:type="spellStart"/>
      <w:r>
        <w:t>Gedult</w:t>
      </w:r>
      <w:proofErr w:type="spellEnd"/>
      <w:r>
        <w:t xml:space="preserve">, </w:t>
      </w:r>
      <w:proofErr w:type="spellStart"/>
      <w:r>
        <w:t>Gedult</w:t>
      </w:r>
      <w:proofErr w:type="spellEnd"/>
      <w:r>
        <w:t xml:space="preserve"> du </w:t>
      </w:r>
      <w:proofErr w:type="spellStart"/>
      <w:r>
        <w:t>trawrige</w:t>
      </w:r>
      <w:proofErr w:type="spellEnd"/>
      <w:r>
        <w:t xml:space="preserve"> Seel,</w:t>
      </w:r>
      <w:r>
        <w:br/>
      </w:r>
      <w:proofErr w:type="spellStart"/>
      <w:r>
        <w:t>Gedult</w:t>
      </w:r>
      <w:proofErr w:type="spellEnd"/>
      <w:r>
        <w:t xml:space="preserve"> ist hie von </w:t>
      </w:r>
      <w:proofErr w:type="spellStart"/>
      <w:r>
        <w:t>Nöhten</w:t>
      </w:r>
      <w:proofErr w:type="spellEnd"/>
      <w:r>
        <w:t>,</w:t>
      </w:r>
      <w:r>
        <w:br/>
      </w:r>
      <w:proofErr w:type="spellStart"/>
      <w:r>
        <w:t>Biß</w:t>
      </w:r>
      <w:proofErr w:type="spellEnd"/>
      <w:r>
        <w:t xml:space="preserve"> uns der lieb Immanuel</w:t>
      </w:r>
      <w:r>
        <w:br/>
        <w:t>Von diesen argen Kröten</w:t>
      </w:r>
      <w:r>
        <w:br/>
      </w:r>
      <w:proofErr w:type="spellStart"/>
      <w:r>
        <w:t>Wol</w:t>
      </w:r>
      <w:proofErr w:type="spellEnd"/>
      <w:r>
        <w:t xml:space="preserve"> zu sich reiß ins </w:t>
      </w:r>
      <w:proofErr w:type="spellStart"/>
      <w:r>
        <w:t>Paradeiß</w:t>
      </w:r>
      <w:proofErr w:type="spellEnd"/>
      <w:r>
        <w:t>.</w:t>
      </w:r>
      <w:r>
        <w:br/>
        <w:t xml:space="preserve">Da werden wir </w:t>
      </w:r>
      <w:proofErr w:type="spellStart"/>
      <w:r>
        <w:t>jhm</w:t>
      </w:r>
      <w:proofErr w:type="spellEnd"/>
      <w:r>
        <w:t xml:space="preserve"> </w:t>
      </w:r>
      <w:proofErr w:type="spellStart"/>
      <w:r>
        <w:t>dancken</w:t>
      </w:r>
      <w:proofErr w:type="spellEnd"/>
      <w:r>
        <w:t>.</w:t>
      </w:r>
    </w:p>
    <w:p w14:paraId="2B2A98EC" w14:textId="77777777" w:rsidR="005564C4" w:rsidRDefault="005564C4">
      <w:pPr>
        <w:spacing w:after="0" w:line="240" w:lineRule="auto"/>
        <w:rPr>
          <w:rFonts w:eastAsia="Times New Roman"/>
          <w:b/>
          <w:bCs/>
          <w:color w:val="000000"/>
          <w:kern w:val="36"/>
          <w:sz w:val="36"/>
          <w:szCs w:val="48"/>
          <w:lang w:eastAsia="de-DE"/>
        </w:rPr>
      </w:pPr>
      <w:r>
        <w:br w:type="page"/>
      </w:r>
    </w:p>
    <w:p w14:paraId="45F19FC1" w14:textId="1E512CA6" w:rsidR="00254FF5" w:rsidRDefault="00254FF5" w:rsidP="00254FF5">
      <w:pPr>
        <w:pStyle w:val="berschrift1"/>
      </w:pPr>
      <w:r w:rsidRPr="00254FF5">
        <w:t>Olearius, Johann – Gott Lob, der Tag ist nun dahin</w:t>
      </w:r>
    </w:p>
    <w:p w14:paraId="618A7B17" w14:textId="77777777" w:rsidR="00254FF5" w:rsidRDefault="00254FF5" w:rsidP="00254FF5">
      <w:pPr>
        <w:pStyle w:val="StandardWeb"/>
        <w:spacing w:before="0" w:beforeAutospacing="0" w:after="150" w:afterAutospacing="0"/>
      </w:pPr>
      <w:r>
        <w:t>1. Gott Lob, der Tag ist nun dahin;</w:t>
      </w:r>
      <w:r>
        <w:br/>
        <w:t>drum ich, mein Gott, dir dankbar bin,</w:t>
      </w:r>
      <w:r>
        <w:br/>
        <w:t>daß ich den Abend noch erlebt</w:t>
      </w:r>
      <w:r>
        <w:br/>
        <w:t>und deine Gnad ob mir noch schwebt.</w:t>
      </w:r>
    </w:p>
    <w:p w14:paraId="18A1023E" w14:textId="77777777" w:rsidR="00254FF5" w:rsidRDefault="00254FF5" w:rsidP="00254FF5">
      <w:pPr>
        <w:pStyle w:val="StandardWeb"/>
        <w:spacing w:before="0" w:beforeAutospacing="0" w:after="150" w:afterAutospacing="0"/>
      </w:pPr>
      <w:r>
        <w:t>2. Ach Herr, sei gnädig, hab Geduld,</w:t>
      </w:r>
      <w:r>
        <w:br/>
        <w:t>vergib mir alle Sündenschuld;</w:t>
      </w:r>
      <w:r>
        <w:br/>
        <w:t xml:space="preserve">dein </w:t>
      </w:r>
      <w:proofErr w:type="spellStart"/>
      <w:r>
        <w:t>heilger</w:t>
      </w:r>
      <w:proofErr w:type="spellEnd"/>
      <w:r>
        <w:t xml:space="preserve"> Engel mich </w:t>
      </w:r>
      <w:proofErr w:type="spellStart"/>
      <w:r>
        <w:t>bewahr</w:t>
      </w:r>
      <w:proofErr w:type="spellEnd"/>
      <w:r>
        <w:br/>
        <w:t>vor aller Angst, Not und Gefahr.</w:t>
      </w:r>
    </w:p>
    <w:p w14:paraId="73DFB2AD" w14:textId="77777777" w:rsidR="00254FF5" w:rsidRDefault="00254FF5" w:rsidP="00254FF5">
      <w:pPr>
        <w:pStyle w:val="StandardWeb"/>
        <w:spacing w:before="0" w:beforeAutospacing="0" w:after="150" w:afterAutospacing="0"/>
      </w:pPr>
      <w:r>
        <w:t xml:space="preserve">3. Laß mich auch mit der </w:t>
      </w:r>
      <w:proofErr w:type="spellStart"/>
      <w:r>
        <w:t>Morgenstund</w:t>
      </w:r>
      <w:proofErr w:type="spellEnd"/>
      <w:r>
        <w:br/>
        <w:t>aufwachen fröhlich und gesund,</w:t>
      </w:r>
      <w:r>
        <w:br/>
        <w:t xml:space="preserve">daß ich hier deine Ehr </w:t>
      </w:r>
      <w:proofErr w:type="spellStart"/>
      <w:r>
        <w:t>ausbreit</w:t>
      </w:r>
      <w:proofErr w:type="spellEnd"/>
      <w:r>
        <w:br/>
        <w:t>und dich dort lob in Ewigkeit.</w:t>
      </w:r>
    </w:p>
    <w:p w14:paraId="3845196E" w14:textId="77777777" w:rsidR="005564C4" w:rsidRDefault="005564C4">
      <w:pPr>
        <w:spacing w:after="0" w:line="240" w:lineRule="auto"/>
        <w:rPr>
          <w:rFonts w:eastAsia="Times New Roman"/>
          <w:b/>
          <w:bCs/>
          <w:color w:val="000000"/>
          <w:kern w:val="36"/>
          <w:sz w:val="36"/>
          <w:szCs w:val="48"/>
          <w:lang w:eastAsia="de-DE"/>
        </w:rPr>
      </w:pPr>
      <w:r>
        <w:br w:type="page"/>
      </w:r>
    </w:p>
    <w:p w14:paraId="1B6562CA" w14:textId="3299259F" w:rsidR="00B66BD5" w:rsidRDefault="00254FF5" w:rsidP="00254FF5">
      <w:pPr>
        <w:pStyle w:val="berschrift1"/>
      </w:pPr>
      <w:proofErr w:type="spellStart"/>
      <w:r>
        <w:t>Rappard</w:t>
      </w:r>
      <w:proofErr w:type="spellEnd"/>
      <w:r>
        <w:t xml:space="preserve">, </w:t>
      </w:r>
      <w:r w:rsidR="005564C4">
        <w:rPr>
          <w:rStyle w:val="Hyperlink"/>
          <w:color w:val="000000"/>
          <w:u w:val="none"/>
        </w:rPr>
        <w:t>Dora</w:t>
      </w:r>
      <w:r w:rsidR="00B66BD5" w:rsidRPr="00254FF5">
        <w:t xml:space="preserve"> – Der Tag hat sich geneiget</w:t>
      </w:r>
    </w:p>
    <w:p w14:paraId="1B8BAF55" w14:textId="77777777" w:rsidR="00B66BD5" w:rsidRDefault="00B66BD5" w:rsidP="00254FF5">
      <w:pPr>
        <w:pStyle w:val="StandardWeb"/>
        <w:spacing w:before="0" w:beforeAutospacing="0" w:after="150" w:afterAutospacing="0"/>
      </w:pPr>
      <w:r>
        <w:t>Der Tag hat sich geneiget,</w:t>
      </w:r>
      <w:r>
        <w:br/>
        <w:t>Der Sabbath kommt heran;</w:t>
      </w:r>
      <w:r>
        <w:br/>
        <w:t xml:space="preserve">Die </w:t>
      </w:r>
      <w:proofErr w:type="spellStart"/>
      <w:r>
        <w:t>ird’sche</w:t>
      </w:r>
      <w:proofErr w:type="spellEnd"/>
      <w:r>
        <w:t xml:space="preserve"> Sorge schweiget;</w:t>
      </w:r>
      <w:r>
        <w:br/>
        <w:t>Die Arbeit ist getan.</w:t>
      </w:r>
    </w:p>
    <w:p w14:paraId="58D22273" w14:textId="77777777" w:rsidR="00B66BD5" w:rsidRDefault="00B66BD5" w:rsidP="00254FF5">
      <w:pPr>
        <w:pStyle w:val="StandardWeb"/>
        <w:spacing w:before="0" w:beforeAutospacing="0" w:after="150" w:afterAutospacing="0"/>
      </w:pPr>
      <w:r>
        <w:t>O Herr, in stillem Frieden</w:t>
      </w:r>
      <w:r>
        <w:br/>
        <w:t>Lieg‘ ich in Deinem Schoß;</w:t>
      </w:r>
      <w:r>
        <w:br/>
        <w:t>Du Ruheplatz der Müden,</w:t>
      </w:r>
      <w:r>
        <w:br/>
        <w:t>Wie ist mein Glück so groß!</w:t>
      </w:r>
    </w:p>
    <w:p w14:paraId="10807610" w14:textId="77777777" w:rsidR="00B66BD5" w:rsidRDefault="00B66BD5" w:rsidP="00254FF5">
      <w:pPr>
        <w:pStyle w:val="StandardWeb"/>
        <w:spacing w:before="0" w:beforeAutospacing="0" w:after="150" w:afterAutospacing="0"/>
      </w:pPr>
      <w:r>
        <w:t>Seitdem mich Deine Wunden</w:t>
      </w:r>
      <w:r>
        <w:br/>
        <w:t>So selig decken zu,</w:t>
      </w:r>
      <w:r>
        <w:br/>
        <w:t>Hab‘ ich all‘ Tag und Stunden</w:t>
      </w:r>
      <w:r>
        <w:br/>
        <w:t>die tiefste Sabbatruh.</w:t>
      </w:r>
    </w:p>
    <w:p w14:paraId="299CBB55" w14:textId="77777777" w:rsidR="005564C4" w:rsidRDefault="005564C4">
      <w:pPr>
        <w:spacing w:after="0" w:line="240" w:lineRule="auto"/>
        <w:rPr>
          <w:rFonts w:eastAsia="Times New Roman"/>
          <w:b/>
          <w:bCs/>
          <w:color w:val="000000"/>
          <w:kern w:val="36"/>
          <w:sz w:val="36"/>
          <w:szCs w:val="48"/>
          <w:lang w:eastAsia="de-DE"/>
        </w:rPr>
      </w:pPr>
      <w:r>
        <w:br w:type="page"/>
      </w:r>
    </w:p>
    <w:p w14:paraId="4E692BD5" w14:textId="4DED748A" w:rsidR="0097574E" w:rsidRDefault="0097574E" w:rsidP="0097574E">
      <w:pPr>
        <w:pStyle w:val="berschrift1"/>
      </w:pPr>
      <w:proofErr w:type="spellStart"/>
      <w:r w:rsidRPr="0097574E">
        <w:t>Ringwaldt</w:t>
      </w:r>
      <w:proofErr w:type="spellEnd"/>
      <w:r w:rsidRPr="0097574E">
        <w:t>, Bartholomäus – Ein Abendsegen</w:t>
      </w:r>
    </w:p>
    <w:p w14:paraId="33C36FE8" w14:textId="77777777" w:rsidR="0097574E" w:rsidRDefault="0097574E" w:rsidP="0097574E">
      <w:pPr>
        <w:pStyle w:val="StandardWeb"/>
        <w:spacing w:before="0" w:beforeAutospacing="0" w:after="150" w:afterAutospacing="0"/>
      </w:pPr>
      <w:r>
        <w:t>HErr Jesu Christ, ich leg mich nu</w:t>
      </w:r>
      <w:r>
        <w:br/>
        <w:t>Jetzt abermals in meine Ruh,</w:t>
      </w:r>
      <w:r>
        <w:br/>
        <w:t>Auf daß mein Körper habe Rast,</w:t>
      </w:r>
      <w:r>
        <w:br/>
        <w:t>Wie du es ihm verdienet hast.</w:t>
      </w:r>
    </w:p>
    <w:p w14:paraId="6BA8F5D7" w14:textId="77777777" w:rsidR="0097574E" w:rsidRDefault="0097574E" w:rsidP="0097574E">
      <w:pPr>
        <w:pStyle w:val="StandardWeb"/>
        <w:spacing w:before="0" w:beforeAutospacing="0" w:after="150" w:afterAutospacing="0"/>
      </w:pPr>
      <w:r>
        <w:t>Ich bitte dich im Geiste dein,</w:t>
      </w:r>
      <w:r>
        <w:br/>
        <w:t>Laß deine Engel bei mir sein,</w:t>
      </w:r>
      <w:r>
        <w:br/>
        <w:t xml:space="preserve">Mich zu bewahren </w:t>
      </w:r>
      <w:proofErr w:type="spellStart"/>
      <w:r>
        <w:t>allgestalt</w:t>
      </w:r>
      <w:proofErr w:type="spellEnd"/>
      <w:r>
        <w:br/>
        <w:t>Vors Teufels Bosheit und Gewalt.</w:t>
      </w:r>
    </w:p>
    <w:p w14:paraId="4BEC1BC9" w14:textId="77777777" w:rsidR="0097574E" w:rsidRDefault="0097574E" w:rsidP="0097574E">
      <w:pPr>
        <w:pStyle w:val="StandardWeb"/>
        <w:spacing w:before="0" w:beforeAutospacing="0" w:after="150" w:afterAutospacing="0"/>
      </w:pPr>
      <w:r>
        <w:t>Damit ich wieder Kraft erhol</w:t>
      </w:r>
      <w:r>
        <w:br/>
        <w:t>Auf morgen zu bestellen wohl</w:t>
      </w:r>
      <w:r>
        <w:br/>
        <w:t>In deiner Furcht mit frischem Muth,</w:t>
      </w:r>
      <w:r>
        <w:br/>
        <w:t>Was mein Beruf erfordern thut.</w:t>
      </w:r>
    </w:p>
    <w:p w14:paraId="3BF2D067" w14:textId="77777777" w:rsidR="0097574E" w:rsidRDefault="0097574E" w:rsidP="0097574E">
      <w:pPr>
        <w:pStyle w:val="StandardWeb"/>
        <w:spacing w:before="0" w:beforeAutospacing="0" w:after="150" w:afterAutospacing="0"/>
      </w:pPr>
      <w:r>
        <w:t xml:space="preserve">Und weil denn dieser Schlaf </w:t>
      </w:r>
      <w:proofErr w:type="spellStart"/>
      <w:r>
        <w:t>bedeut</w:t>
      </w:r>
      <w:proofErr w:type="spellEnd"/>
      <w:r>
        <w:t>,</w:t>
      </w:r>
      <w:r>
        <w:br/>
        <w:t>Daß ich einmal auf eine Zeit</w:t>
      </w:r>
      <w:r>
        <w:br/>
        <w:t xml:space="preserve">Mich werde, wenn du, Herr, wirst </w:t>
      </w:r>
      <w:proofErr w:type="spellStart"/>
      <w:r>
        <w:t>wolln</w:t>
      </w:r>
      <w:proofErr w:type="spellEnd"/>
      <w:r>
        <w:t>,</w:t>
      </w:r>
      <w:r>
        <w:br/>
        <w:t xml:space="preserve">Zu Bett ins Erdreich legen </w:t>
      </w:r>
      <w:proofErr w:type="spellStart"/>
      <w:r>
        <w:t>solln</w:t>
      </w:r>
      <w:proofErr w:type="spellEnd"/>
      <w:r>
        <w:t>.</w:t>
      </w:r>
    </w:p>
    <w:p w14:paraId="6D31C5D9" w14:textId="77777777" w:rsidR="0097574E" w:rsidRDefault="0097574E" w:rsidP="0097574E">
      <w:pPr>
        <w:pStyle w:val="StandardWeb"/>
        <w:spacing w:before="0" w:beforeAutospacing="0" w:after="150" w:afterAutospacing="0"/>
      </w:pPr>
      <w:r>
        <w:t>So hilf mir, Christe, deinem Schaf,</w:t>
      </w:r>
      <w:r>
        <w:br/>
        <w:t>Daß ich alsdann fein sanft entschlaf,</w:t>
      </w:r>
      <w:r>
        <w:br/>
        <w:t xml:space="preserve">Auch fröhlich wieder </w:t>
      </w:r>
      <w:proofErr w:type="spellStart"/>
      <w:r>
        <w:t>aufersteh</w:t>
      </w:r>
      <w:proofErr w:type="spellEnd"/>
      <w:r>
        <w:br/>
        <w:t>Und mit dir in den Himmel geh.</w:t>
      </w:r>
    </w:p>
    <w:p w14:paraId="29800C25" w14:textId="77777777" w:rsidR="0097574E" w:rsidRDefault="0097574E" w:rsidP="0097574E">
      <w:pPr>
        <w:pStyle w:val="StandardWeb"/>
        <w:spacing w:before="0" w:beforeAutospacing="0" w:after="150" w:afterAutospacing="0"/>
      </w:pPr>
      <w:r>
        <w:t>Das hilf mir, HErr, durch deine Kraft,</w:t>
      </w:r>
      <w:r>
        <w:br/>
        <w:t>In dieser armen Pilgerschaft,</w:t>
      </w:r>
      <w:r>
        <w:br/>
        <w:t xml:space="preserve">So bin ich </w:t>
      </w:r>
      <w:proofErr w:type="spellStart"/>
      <w:r>
        <w:t>allethalb</w:t>
      </w:r>
      <w:proofErr w:type="spellEnd"/>
      <w:r>
        <w:t xml:space="preserve"> </w:t>
      </w:r>
      <w:proofErr w:type="spellStart"/>
      <w:r>
        <w:t>genesn</w:t>
      </w:r>
      <w:proofErr w:type="spellEnd"/>
      <w:r>
        <w:br/>
        <w:t xml:space="preserve">Und gar wohl in der Welt </w:t>
      </w:r>
      <w:proofErr w:type="spellStart"/>
      <w:r>
        <w:t>gewesn</w:t>
      </w:r>
      <w:proofErr w:type="spellEnd"/>
      <w:r>
        <w:t>.</w:t>
      </w:r>
    </w:p>
    <w:p w14:paraId="305EBA17" w14:textId="77777777" w:rsidR="0097574E" w:rsidRDefault="0097574E" w:rsidP="0097574E">
      <w:pPr>
        <w:pStyle w:val="StandardWeb"/>
        <w:spacing w:before="0" w:beforeAutospacing="0" w:after="150" w:afterAutospacing="0"/>
      </w:pPr>
      <w:r>
        <w:t>Amen, hierauf befehl ich dir</w:t>
      </w:r>
      <w:r>
        <w:br/>
        <w:t>Alles, was du hast geben mir</w:t>
      </w:r>
      <w:r>
        <w:br/>
        <w:t>Und schlafe auf den Namen dein</w:t>
      </w:r>
      <w:r>
        <w:br/>
        <w:t xml:space="preserve">Als dein </w:t>
      </w:r>
      <w:proofErr w:type="spellStart"/>
      <w:r>
        <w:t>Gliedmaß</w:t>
      </w:r>
      <w:proofErr w:type="spellEnd"/>
      <w:r>
        <w:t xml:space="preserve"> fröhlich ein. Amen.</w:t>
      </w:r>
    </w:p>
    <w:p w14:paraId="26F833F7" w14:textId="77777777" w:rsidR="005564C4" w:rsidRDefault="005564C4">
      <w:pPr>
        <w:spacing w:after="0" w:line="240" w:lineRule="auto"/>
        <w:rPr>
          <w:rFonts w:eastAsia="Times New Roman"/>
          <w:b/>
          <w:bCs/>
          <w:color w:val="000000"/>
          <w:kern w:val="36"/>
          <w:sz w:val="36"/>
          <w:szCs w:val="48"/>
          <w:lang w:eastAsia="de-DE"/>
        </w:rPr>
      </w:pPr>
      <w:r>
        <w:br w:type="page"/>
      </w:r>
    </w:p>
    <w:p w14:paraId="511D64D8" w14:textId="7CCB869D" w:rsidR="0080592B" w:rsidRDefault="0080592B" w:rsidP="0080592B">
      <w:pPr>
        <w:pStyle w:val="berschrift1"/>
      </w:pPr>
      <w:r w:rsidRPr="0080592B">
        <w:t>Rist, Johann – Werde munter, mein Gemüte</w:t>
      </w:r>
    </w:p>
    <w:p w14:paraId="6FB2A209" w14:textId="77777777" w:rsidR="0080592B" w:rsidRDefault="0080592B" w:rsidP="0080592B">
      <w:pPr>
        <w:pStyle w:val="StandardWeb"/>
        <w:spacing w:before="0" w:beforeAutospacing="0" w:after="150" w:afterAutospacing="0"/>
      </w:pPr>
      <w:r>
        <w:t>1. Werde munter, mein Gemüte,</w:t>
      </w:r>
      <w:r>
        <w:br/>
        <w:t>und ihr Sinne, geht herfür,</w:t>
      </w:r>
      <w:r>
        <w:br/>
        <w:t>daß ihr preiset Gottes Güte,</w:t>
      </w:r>
      <w:r>
        <w:br/>
        <w:t>die er hat getan an mir,</w:t>
      </w:r>
      <w:r>
        <w:br/>
        <w:t>da er mich den ganzen Tag</w:t>
      </w:r>
      <w:r>
        <w:br/>
        <w:t>vor so mancher schweren Plag,</w:t>
      </w:r>
      <w:r>
        <w:br/>
        <w:t>vor Betrübnis, Schand und Schaden</w:t>
      </w:r>
      <w:r>
        <w:br/>
        <w:t>treu behütet hat in Gnaden.</w:t>
      </w:r>
    </w:p>
    <w:p w14:paraId="32FF1EDE" w14:textId="77777777" w:rsidR="0080592B" w:rsidRDefault="0080592B" w:rsidP="0080592B">
      <w:pPr>
        <w:pStyle w:val="StandardWeb"/>
        <w:spacing w:before="0" w:beforeAutospacing="0" w:after="150" w:afterAutospacing="0"/>
      </w:pPr>
      <w:r>
        <w:t>2. Lob und Dank sei dir gesungen,</w:t>
      </w:r>
      <w:r>
        <w:br/>
        <w:t>Vater der Barmherzigkeit,</w:t>
      </w:r>
      <w:r>
        <w:br/>
        <w:t>daß mir ist mein Werk gelungen,</w:t>
      </w:r>
      <w:r>
        <w:br/>
        <w:t>daß du mich vor allem Leid</w:t>
      </w:r>
      <w:r>
        <w:br/>
        <w:t>und vor Sünden mancher Art</w:t>
      </w:r>
      <w:r>
        <w:br/>
        <w:t>so getreulich hast bewahrt,</w:t>
      </w:r>
      <w:r>
        <w:br/>
        <w:t>auch die Feind hinweggetrieben,</w:t>
      </w:r>
      <w:r>
        <w:br/>
        <w:t>daß ich unbeschädigt blieben.</w:t>
      </w:r>
    </w:p>
    <w:p w14:paraId="004FFE33" w14:textId="77777777" w:rsidR="0080592B" w:rsidRDefault="0080592B" w:rsidP="0080592B">
      <w:pPr>
        <w:pStyle w:val="StandardWeb"/>
        <w:spacing w:before="0" w:beforeAutospacing="0" w:after="150" w:afterAutospacing="0"/>
      </w:pPr>
      <w:r>
        <w:t>3. Dieser Tag ist nun vergangen,</w:t>
      </w:r>
      <w:r>
        <w:br/>
        <w:t>und die trübe Nacht bricht an;</w:t>
      </w:r>
      <w:r>
        <w:br/>
        <w:t>es ist hin der Sonne Prangen,</w:t>
      </w:r>
      <w:r>
        <w:br/>
        <w:t>so uns all erfreuen kann.</w:t>
      </w:r>
      <w:r>
        <w:br/>
        <w:t>Stehe mir, o Vater, bei,</w:t>
      </w:r>
      <w:r>
        <w:br/>
        <w:t>daß dein Glanz stets vor mir sei,</w:t>
      </w:r>
      <w:r>
        <w:br/>
        <w:t>mich umgebe und beschütze,</w:t>
      </w:r>
      <w:r>
        <w:br/>
        <w:t>ob ich gleich im Finstern sitze.</w:t>
      </w:r>
    </w:p>
    <w:p w14:paraId="17D78BF3" w14:textId="77777777" w:rsidR="0080592B" w:rsidRDefault="0080592B" w:rsidP="0080592B">
      <w:pPr>
        <w:pStyle w:val="StandardWeb"/>
        <w:spacing w:before="0" w:beforeAutospacing="0" w:after="150" w:afterAutospacing="0"/>
      </w:pPr>
      <w:r>
        <w:t>4. Herr, verzeihe mir aus Gnaden</w:t>
      </w:r>
      <w:r>
        <w:br/>
        <w:t>alle Sünd und Missetat,</w:t>
      </w:r>
      <w:r>
        <w:br/>
        <w:t>die mein armes Herz beladen</w:t>
      </w:r>
      <w:r>
        <w:br/>
        <w:t>und mich gar vergiftet hat.</w:t>
      </w:r>
      <w:r>
        <w:br/>
        <w:t>Hilf mir, da des Satans Spiel</w:t>
      </w:r>
      <w:r>
        <w:br/>
        <w:t>mich zur Hölle stürzen will.</w:t>
      </w:r>
      <w:r>
        <w:br/>
        <w:t>Du allein kannst mich erretten,</w:t>
      </w:r>
      <w:r>
        <w:br/>
        <w:t>lösen von der Sünde Ketten.</w:t>
      </w:r>
    </w:p>
    <w:p w14:paraId="43209D34" w14:textId="77777777" w:rsidR="0080592B" w:rsidRDefault="0080592B" w:rsidP="0080592B">
      <w:pPr>
        <w:pStyle w:val="StandardWeb"/>
        <w:spacing w:before="0" w:beforeAutospacing="0" w:after="150" w:afterAutospacing="0"/>
      </w:pPr>
      <w:r>
        <w:t>5. Bin ich gleich von dir gewichen,</w:t>
      </w:r>
      <w:r>
        <w:br/>
        <w:t>stell ich mich doch wieder ein;</w:t>
      </w:r>
      <w:r>
        <w:br/>
        <w:t>hat uns doch dein Sohn verglichen</w:t>
      </w:r>
      <w:r>
        <w:br/>
        <w:t>durch sein Angst und Todespein.</w:t>
      </w:r>
      <w:r>
        <w:br/>
        <w:t>Ich verleugne nicht die Schuld;</w:t>
      </w:r>
      <w:r>
        <w:br/>
        <w:t>aber deine Gnad und Huld</w:t>
      </w:r>
      <w:r>
        <w:br/>
        <w:t>ist viel größer als die Sünde,</w:t>
      </w:r>
      <w:r>
        <w:br/>
        <w:t>die ich stets in mir befinde.</w:t>
      </w:r>
    </w:p>
    <w:p w14:paraId="553BB760" w14:textId="77777777" w:rsidR="0080592B" w:rsidRDefault="0080592B" w:rsidP="0080592B">
      <w:pPr>
        <w:pStyle w:val="StandardWeb"/>
        <w:spacing w:before="0" w:beforeAutospacing="0" w:after="150" w:afterAutospacing="0"/>
      </w:pPr>
      <w:r>
        <w:t>6. O du Licht der frommen Seelen,</w:t>
      </w:r>
      <w:r>
        <w:br/>
        <w:t>o du Glanz der Ewigkeit,</w:t>
      </w:r>
      <w:r>
        <w:br/>
        <w:t>dir will ich mich ganz befehlen</w:t>
      </w:r>
      <w:r>
        <w:br/>
        <w:t>diese Nacht und allezeit.</w:t>
      </w:r>
      <w:r>
        <w:br/>
        <w:t>Bleibe doch, mein Gott, bei mir,</w:t>
      </w:r>
      <w:r>
        <w:br/>
        <w:t>weil es nunmehr dunkel schier;</w:t>
      </w:r>
      <w:r>
        <w:br/>
        <w:t>daß ich nimmer mich betrübe,</w:t>
      </w:r>
      <w:r>
        <w:br/>
        <w:t>tröste mich mit deiner Liebe.</w:t>
      </w:r>
    </w:p>
    <w:p w14:paraId="6EF6C7F9" w14:textId="77777777" w:rsidR="0080592B" w:rsidRDefault="0080592B" w:rsidP="0080592B">
      <w:pPr>
        <w:pStyle w:val="StandardWeb"/>
        <w:spacing w:before="0" w:beforeAutospacing="0" w:after="150" w:afterAutospacing="0"/>
      </w:pPr>
      <w:r>
        <w:t>7. Laß mich diese Nacht empfinden</w:t>
      </w:r>
      <w:r>
        <w:br/>
        <w:t>eine sanft und süße Ruh,</w:t>
      </w:r>
      <w:r>
        <w:br/>
        <w:t>alles Übel laß verschwinden,</w:t>
      </w:r>
      <w:r>
        <w:br/>
        <w:t>decke mich mit Segen zu.</w:t>
      </w:r>
      <w:r>
        <w:br/>
        <w:t>Leib und Seele, Mut und Blut,</w:t>
      </w:r>
      <w:r>
        <w:br/>
        <w:t>Weib und Kinder, Hab und Gut,</w:t>
      </w:r>
      <w:r>
        <w:br/>
        <w:t>Freunde, Feind und Hausgenossen</w:t>
      </w:r>
      <w:r>
        <w:br/>
        <w:t>sein in deinen Schutz geschlossen.</w:t>
      </w:r>
    </w:p>
    <w:p w14:paraId="0C627D18" w14:textId="77777777" w:rsidR="0080592B" w:rsidRDefault="0080592B" w:rsidP="0080592B">
      <w:pPr>
        <w:pStyle w:val="StandardWeb"/>
        <w:spacing w:before="0" w:beforeAutospacing="0" w:after="150" w:afterAutospacing="0"/>
      </w:pPr>
      <w:r>
        <w:t>8. Ach bewahre mich vor Schrecken,</w:t>
      </w:r>
      <w:r>
        <w:br/>
        <w:t>schütze mich vor Überfall,</w:t>
      </w:r>
      <w:r>
        <w:br/>
        <w:t>laß mich Krankheit nicht aufwecken,</w:t>
      </w:r>
      <w:r>
        <w:br/>
        <w:t>treibe weg des Krieges Schall,</w:t>
      </w:r>
      <w:r>
        <w:br/>
        <w:t xml:space="preserve">wende </w:t>
      </w:r>
      <w:proofErr w:type="spellStart"/>
      <w:r>
        <w:t>Feu’r</w:t>
      </w:r>
      <w:proofErr w:type="spellEnd"/>
      <w:r>
        <w:t xml:space="preserve"> und Wassersnot,</w:t>
      </w:r>
      <w:r>
        <w:br/>
        <w:t>Pestilenz und schnellen Tod,</w:t>
      </w:r>
      <w:r>
        <w:br/>
        <w:t>laß mich nicht in Sünden sterben</w:t>
      </w:r>
      <w:r>
        <w:br/>
        <w:t>noch an Leib und Seel verderben.</w:t>
      </w:r>
    </w:p>
    <w:p w14:paraId="3965A8E8" w14:textId="77777777" w:rsidR="0080592B" w:rsidRDefault="0080592B" w:rsidP="0080592B">
      <w:pPr>
        <w:pStyle w:val="StandardWeb"/>
        <w:spacing w:before="0" w:beforeAutospacing="0" w:after="150" w:afterAutospacing="0"/>
      </w:pPr>
      <w:r>
        <w:t>9. O du großer Gott, erhöre,</w:t>
      </w:r>
      <w:r>
        <w:br/>
        <w:t>was dein Kind gebeten hat;</w:t>
      </w:r>
      <w:r>
        <w:br/>
        <w:t>Jesu, den ich herzlich ehre,</w:t>
      </w:r>
      <w:r>
        <w:br/>
        <w:t>bleibe ja mein Schutz und Rat;</w:t>
      </w:r>
      <w:r>
        <w:br/>
        <w:t>und mein Hort, du werter Geist,</w:t>
      </w:r>
      <w:r>
        <w:br/>
        <w:t>der du Freund und Tröster heißt,</w:t>
      </w:r>
      <w:r>
        <w:br/>
        <w:t>höre doch mein sehnlich Flehen.</w:t>
      </w:r>
      <w:r>
        <w:br/>
        <w:t>Amen, ja, das soll geschehen.</w:t>
      </w:r>
    </w:p>
    <w:p w14:paraId="44E01A5E" w14:textId="77777777" w:rsidR="005564C4" w:rsidRDefault="005564C4">
      <w:pPr>
        <w:spacing w:after="0" w:line="240" w:lineRule="auto"/>
        <w:rPr>
          <w:rFonts w:eastAsia="Times New Roman"/>
          <w:b/>
          <w:bCs/>
          <w:color w:val="000000"/>
          <w:kern w:val="36"/>
          <w:sz w:val="36"/>
          <w:szCs w:val="48"/>
          <w:lang w:eastAsia="de-DE"/>
        </w:rPr>
      </w:pPr>
      <w:r>
        <w:br w:type="page"/>
      </w:r>
    </w:p>
    <w:p w14:paraId="05220833" w14:textId="1AEE592F" w:rsidR="00254FF5" w:rsidRDefault="00254FF5" w:rsidP="00254FF5">
      <w:pPr>
        <w:pStyle w:val="berschrift1"/>
      </w:pPr>
      <w:r w:rsidRPr="00254FF5">
        <w:t>Ruben, Johann Christoph – Der Tag ist hin, die Sonne gehet nieder</w:t>
      </w:r>
    </w:p>
    <w:p w14:paraId="05A13AC3" w14:textId="77777777" w:rsidR="00254FF5" w:rsidRDefault="00254FF5" w:rsidP="00254FF5">
      <w:pPr>
        <w:pStyle w:val="StandardWeb"/>
        <w:spacing w:before="0" w:beforeAutospacing="0" w:after="150" w:afterAutospacing="0"/>
      </w:pPr>
      <w:r>
        <w:t>1. Der Tag ist hin, die Sonne gehet nieder.</w:t>
      </w:r>
      <w:r>
        <w:br/>
        <w:t>Der Tag ist hin und kommet nimmer wieder</w:t>
      </w:r>
      <w:r>
        <w:br/>
        <w:t>mit Lust und Last; er sei auch wie er sei</w:t>
      </w:r>
      <w:r>
        <w:br/>
        <w:t>bös oder gut; es heißt er ist vorbei</w:t>
      </w:r>
    </w:p>
    <w:p w14:paraId="15580117" w14:textId="77777777" w:rsidR="00254FF5" w:rsidRDefault="00254FF5" w:rsidP="00254FF5">
      <w:pPr>
        <w:pStyle w:val="StandardWeb"/>
        <w:spacing w:before="0" w:beforeAutospacing="0" w:after="150" w:afterAutospacing="0"/>
      </w:pPr>
      <w:r>
        <w:t>2. Die Zeit vergeht und wir mit ihren Stunden</w:t>
      </w:r>
      <w:r>
        <w:br/>
        <w:t>Wohl dem, der sich in diese Zeit gefunden</w:t>
      </w:r>
      <w:r>
        <w:br/>
        <w:t>und, was die Welt in Torheit zugebracht,</w:t>
      </w:r>
      <w:r>
        <w:br/>
        <w:t>aus wahrer Klugheit sich zu nutz gemacht.</w:t>
      </w:r>
    </w:p>
    <w:p w14:paraId="6C2E964F" w14:textId="77777777" w:rsidR="00254FF5" w:rsidRDefault="00254FF5" w:rsidP="00254FF5">
      <w:pPr>
        <w:pStyle w:val="StandardWeb"/>
        <w:spacing w:before="0" w:beforeAutospacing="0" w:after="150" w:afterAutospacing="0"/>
      </w:pPr>
      <w:r>
        <w:t>3. Hab Dank, mein Gott und Herr, für deine Pflege,</w:t>
      </w:r>
      <w:r>
        <w:br/>
        <w:t>für gnädige Regierung meiner Wege,</w:t>
      </w:r>
      <w:r>
        <w:br/>
        <w:t>für alles Heil von deiner rechten Hand,</w:t>
      </w:r>
      <w:r>
        <w:br/>
        <w:t>für alles, was bekannt und unbekannt.</w:t>
      </w:r>
    </w:p>
    <w:p w14:paraId="5249556D" w14:textId="77777777" w:rsidR="00254FF5" w:rsidRDefault="00254FF5" w:rsidP="00254FF5">
      <w:pPr>
        <w:pStyle w:val="StandardWeb"/>
        <w:spacing w:before="0" w:beforeAutospacing="0" w:after="150" w:afterAutospacing="0"/>
      </w:pPr>
      <w:r>
        <w:t xml:space="preserve">4. Du </w:t>
      </w:r>
      <w:proofErr w:type="spellStart"/>
      <w:r>
        <w:t>sammlest</w:t>
      </w:r>
      <w:proofErr w:type="spellEnd"/>
      <w:r>
        <w:t xml:space="preserve"> mich wie eine Mutterhenne,</w:t>
      </w:r>
      <w:r>
        <w:br/>
        <w:t>sobald ich mich verlauf und von dir trenne;</w:t>
      </w:r>
      <w:r>
        <w:br/>
        <w:t>wie läufst du nach und lockst, was sich zerstreut,</w:t>
      </w:r>
      <w:r>
        <w:br/>
        <w:t>wie rufst und warnest du für Sicherheit.</w:t>
      </w:r>
    </w:p>
    <w:p w14:paraId="625F12D5" w14:textId="77777777" w:rsidR="00254FF5" w:rsidRDefault="00254FF5" w:rsidP="00254FF5">
      <w:pPr>
        <w:pStyle w:val="StandardWeb"/>
        <w:spacing w:before="0" w:beforeAutospacing="0" w:after="150" w:afterAutospacing="0"/>
      </w:pPr>
      <w:r>
        <w:t>5. Wie sorgest du so treulich für die Gaben,</w:t>
      </w:r>
      <w:r>
        <w:br/>
        <w:t>die wir an Leib und Seele nötig haben.</w:t>
      </w:r>
      <w:r>
        <w:br/>
        <w:t>Den ganzen Tag bist du recht sehr bemüht,</w:t>
      </w:r>
      <w:r>
        <w:br/>
        <w:t>dass uns ein Segen aus dem andern blüht.</w:t>
      </w:r>
    </w:p>
    <w:p w14:paraId="74626638" w14:textId="77777777" w:rsidR="00254FF5" w:rsidRDefault="00254FF5" w:rsidP="00254FF5">
      <w:pPr>
        <w:pStyle w:val="StandardWeb"/>
        <w:spacing w:before="0" w:beforeAutospacing="0" w:after="150" w:afterAutospacing="0"/>
      </w:pPr>
      <w:r>
        <w:t>6. Ich sehe dich im Geist die Flügel breiten,</w:t>
      </w:r>
      <w:r>
        <w:br/>
        <w:t xml:space="preserve">uns zu erretten aus </w:t>
      </w:r>
      <w:proofErr w:type="spellStart"/>
      <w:r>
        <w:t>Gefährlichkeiten</w:t>
      </w:r>
      <w:proofErr w:type="spellEnd"/>
      <w:r>
        <w:t>.</w:t>
      </w:r>
      <w:r>
        <w:br/>
        <w:t>Ich sehe dich bekümmert und betrübt,</w:t>
      </w:r>
      <w:r>
        <w:br/>
        <w:t xml:space="preserve">wenn sich ein </w:t>
      </w:r>
      <w:proofErr w:type="spellStart"/>
      <w:r>
        <w:t>Küklein</w:t>
      </w:r>
      <w:proofErr w:type="spellEnd"/>
      <w:r>
        <w:t xml:space="preserve"> nicht darunter gibt.</w:t>
      </w:r>
    </w:p>
    <w:p w14:paraId="7DF8614F" w14:textId="77777777" w:rsidR="00254FF5" w:rsidRDefault="00254FF5" w:rsidP="00254FF5">
      <w:pPr>
        <w:pStyle w:val="StandardWeb"/>
        <w:spacing w:before="0" w:beforeAutospacing="0" w:after="150" w:afterAutospacing="0"/>
      </w:pPr>
      <w:r>
        <w:t>7. Du hast nicht Schuld, wenn wir verloren gehen,</w:t>
      </w:r>
      <w:r>
        <w:br/>
        <w:t>nach eignem Willen deinen Ruf verschmähen.</w:t>
      </w:r>
      <w:r>
        <w:br/>
        <w:t>Wer seine Seele liebet, sieht sich für</w:t>
      </w:r>
      <w:r>
        <w:br/>
        <w:t>Und bleibet in und bei und unter dir.</w:t>
      </w:r>
    </w:p>
    <w:p w14:paraId="3CBA145A" w14:textId="77777777" w:rsidR="00254FF5" w:rsidRDefault="00254FF5" w:rsidP="00254FF5">
      <w:pPr>
        <w:pStyle w:val="StandardWeb"/>
        <w:spacing w:before="0" w:beforeAutospacing="0" w:after="150" w:afterAutospacing="0"/>
      </w:pPr>
      <w:r>
        <w:t>8. So lass mich denn an Tugend und Gebärden</w:t>
      </w:r>
      <w:r>
        <w:br/>
        <w:t>von Stunde an dir gleich und ähnlich werden.</w:t>
      </w:r>
      <w:r>
        <w:br/>
        <w:t>Gib Demut, Einfalt, Glauben, stillen Sinn,</w:t>
      </w:r>
      <w:r>
        <w:br/>
        <w:t>und dass ich stets dir treu, gehorsam bin.</w:t>
      </w:r>
    </w:p>
    <w:p w14:paraId="49AB95E3" w14:textId="77777777" w:rsidR="00254FF5" w:rsidRDefault="00254FF5" w:rsidP="00254FF5">
      <w:pPr>
        <w:pStyle w:val="StandardWeb"/>
        <w:spacing w:before="0" w:beforeAutospacing="0" w:after="150" w:afterAutospacing="0"/>
      </w:pPr>
      <w:r>
        <w:t>9. Bedecke mich, solang ich Odem ziehe,</w:t>
      </w:r>
      <w:r>
        <w:br/>
        <w:t>und hülle mich in deine Muttermühe.</w:t>
      </w:r>
      <w:r>
        <w:br/>
        <w:t>Erhalte mich bei dieser Kummerzeit</w:t>
      </w:r>
      <w:r>
        <w:br/>
        <w:t>Und nimm mich einst zu dir in Sicherheit.</w:t>
      </w:r>
    </w:p>
    <w:p w14:paraId="626DA3A1" w14:textId="77777777" w:rsidR="005564C4" w:rsidRDefault="005564C4">
      <w:pPr>
        <w:spacing w:after="0" w:line="240" w:lineRule="auto"/>
        <w:rPr>
          <w:rFonts w:eastAsia="Times New Roman"/>
          <w:b/>
          <w:bCs/>
          <w:color w:val="000000"/>
          <w:kern w:val="36"/>
          <w:sz w:val="36"/>
          <w:szCs w:val="48"/>
          <w:lang w:eastAsia="de-DE"/>
        </w:rPr>
      </w:pPr>
      <w:r>
        <w:br w:type="page"/>
      </w:r>
    </w:p>
    <w:p w14:paraId="3251A36D" w14:textId="64606E20" w:rsidR="0097574E" w:rsidRDefault="0097574E" w:rsidP="0097574E">
      <w:pPr>
        <w:pStyle w:val="berschrift1"/>
      </w:pPr>
      <w:r>
        <w:t xml:space="preserve">Scriver, </w:t>
      </w:r>
      <w:r w:rsidRPr="00254FF5">
        <w:t>Christian – Der lieben Sonne Licht und Pracht</w:t>
      </w:r>
    </w:p>
    <w:p w14:paraId="00F75642" w14:textId="77777777" w:rsidR="0097574E" w:rsidRDefault="0097574E" w:rsidP="0097574E">
      <w:pPr>
        <w:pStyle w:val="StandardWeb"/>
        <w:spacing w:before="0" w:beforeAutospacing="0" w:after="150" w:afterAutospacing="0"/>
      </w:pPr>
      <w:r>
        <w:t>1. Der lieben Sonne Licht und Pracht</w:t>
      </w:r>
      <w:r>
        <w:br/>
        <w:t>hat nun den Tag vollführet,</w:t>
      </w:r>
      <w:r>
        <w:br/>
        <w:t>die Welt hat sich zur Ruh gemacht;</w:t>
      </w:r>
      <w:r>
        <w:br/>
        <w:t>tu Seel was dir gebühret;</w:t>
      </w:r>
      <w:r>
        <w:br/>
        <w:t>tritt an die Himmelstür</w:t>
      </w:r>
      <w:r>
        <w:br/>
        <w:t>und sing ein Lied dafür:</w:t>
      </w:r>
      <w:r>
        <w:br/>
        <w:t>laß deine Augen, Herz und Sinn</w:t>
      </w:r>
      <w:r>
        <w:br/>
        <w:t>auf Jesum sein gerichtet hin.</w:t>
      </w:r>
    </w:p>
    <w:p w14:paraId="2BB4C44C" w14:textId="77777777" w:rsidR="0097574E" w:rsidRDefault="0097574E" w:rsidP="0097574E">
      <w:pPr>
        <w:pStyle w:val="StandardWeb"/>
        <w:spacing w:before="0" w:beforeAutospacing="0" w:after="150" w:afterAutospacing="0"/>
      </w:pPr>
      <w:r>
        <w:t>2. Ihr hellen Sterne leuchtet wohl,</w:t>
      </w:r>
      <w:r>
        <w:br/>
        <w:t>und gebet eure Strahlen,</w:t>
      </w:r>
      <w:r>
        <w:br/>
        <w:t>ihr macht die Nacht des Lichtes voll;</w:t>
      </w:r>
      <w:r>
        <w:br/>
        <w:t>doch noch zu tausend Malen</w:t>
      </w:r>
      <w:r>
        <w:br/>
        <w:t>scheint heller in mein Herz</w:t>
      </w:r>
      <w:r>
        <w:br/>
        <w:t xml:space="preserve">die </w:t>
      </w:r>
      <w:proofErr w:type="spellStart"/>
      <w:r>
        <w:t>ewge</w:t>
      </w:r>
      <w:proofErr w:type="spellEnd"/>
      <w:r>
        <w:t xml:space="preserve"> </w:t>
      </w:r>
      <w:proofErr w:type="spellStart"/>
      <w:r>
        <w:t>Himmelskerz</w:t>
      </w:r>
      <w:proofErr w:type="spellEnd"/>
      <w:r>
        <w:t>,</w:t>
      </w:r>
      <w:r>
        <w:br/>
        <w:t>mein Jesus, meiner Seele Ruhm,</w:t>
      </w:r>
      <w:r>
        <w:br/>
        <w:t>mein Schatz, mein Schutz und Eigentum.</w:t>
      </w:r>
    </w:p>
    <w:p w14:paraId="50DB526E" w14:textId="77777777" w:rsidR="0097574E" w:rsidRDefault="0097574E" w:rsidP="0097574E">
      <w:pPr>
        <w:pStyle w:val="StandardWeb"/>
        <w:spacing w:before="0" w:beforeAutospacing="0" w:after="150" w:afterAutospacing="0"/>
      </w:pPr>
      <w:r>
        <w:t>3. Der Schlaf regiert itzt in der Nacht</w:t>
      </w:r>
      <w:r>
        <w:br/>
        <w:t>bei Menschen und bei Tieren;</w:t>
      </w:r>
      <w:r>
        <w:br/>
        <w:t>doch einer ist, der oben wacht,</w:t>
      </w:r>
      <w:r>
        <w:br/>
        <w:t>bei dem kein Schlaf zu spüren.</w:t>
      </w:r>
      <w:r>
        <w:br/>
        <w:t>Es schlummert Jesus nicht,</w:t>
      </w:r>
      <w:r>
        <w:br/>
        <w:t xml:space="preserve">sein Aug auf mich </w:t>
      </w:r>
      <w:proofErr w:type="spellStart"/>
      <w:r>
        <w:t>gericht</w:t>
      </w:r>
      <w:proofErr w:type="spellEnd"/>
      <w:r>
        <w:t>‘;</w:t>
      </w:r>
      <w:r>
        <w:br/>
        <w:t>Drum soll mein Herz auch wache sein,</w:t>
      </w:r>
      <w:r>
        <w:br/>
        <w:t>daß Jesus wachet nicht allein.</w:t>
      </w:r>
    </w:p>
    <w:p w14:paraId="08F61B7F" w14:textId="77777777" w:rsidR="0097574E" w:rsidRDefault="0097574E" w:rsidP="0097574E">
      <w:pPr>
        <w:pStyle w:val="StandardWeb"/>
        <w:spacing w:before="0" w:beforeAutospacing="0" w:after="150" w:afterAutospacing="0"/>
      </w:pPr>
      <w:r>
        <w:t>4. Verschmähe nicht dies arme Lied,</w:t>
      </w:r>
      <w:r>
        <w:br/>
        <w:t>das ich dir, Jesu, singe,</w:t>
      </w:r>
      <w:r>
        <w:br/>
        <w:t>in meinem Herzen ist kein Fried,</w:t>
      </w:r>
      <w:r>
        <w:br/>
        <w:t>bis ich es zu dir bringe.</w:t>
      </w:r>
      <w:r>
        <w:br/>
        <w:t>Ich bringe, was sich kann,</w:t>
      </w:r>
      <w:r>
        <w:br/>
        <w:t>ach nimm es gnädig an,</w:t>
      </w:r>
      <w:r>
        <w:br/>
        <w:t>es ist doch herzlich gut gemeint,</w:t>
      </w:r>
      <w:r>
        <w:br/>
        <w:t>mein Jesu, meiner Seele Freund.</w:t>
      </w:r>
    </w:p>
    <w:p w14:paraId="6489848B" w14:textId="77777777" w:rsidR="0097574E" w:rsidRDefault="0097574E" w:rsidP="0097574E">
      <w:pPr>
        <w:pStyle w:val="StandardWeb"/>
        <w:spacing w:before="0" w:beforeAutospacing="0" w:after="150" w:afterAutospacing="0"/>
      </w:pPr>
      <w:r>
        <w:t>5. Mit dir will ich zu Bette gehn,</w:t>
      </w:r>
      <w:r>
        <w:br/>
        <w:t>dir will ich mich befehlen,</w:t>
      </w:r>
      <w:r>
        <w:br/>
        <w:t>du wirst, mein Schutzherr, auf mich sehn</w:t>
      </w:r>
      <w:r>
        <w:br/>
        <w:t>zum Besten meiner Seelen.</w:t>
      </w:r>
      <w:r>
        <w:br/>
        <w:t>Ich fürchte keine Not,</w:t>
      </w:r>
      <w:r>
        <w:br/>
        <w:t>ja selber nicht den Tod;</w:t>
      </w:r>
      <w:r>
        <w:br/>
        <w:t>denn wer mit Jesus schlafen geht,</w:t>
      </w:r>
      <w:r>
        <w:br/>
        <w:t>mit Freunden wieder aufersteht.</w:t>
      </w:r>
    </w:p>
    <w:p w14:paraId="0AAEA530" w14:textId="77777777" w:rsidR="0097574E" w:rsidRDefault="0097574E" w:rsidP="0097574E">
      <w:pPr>
        <w:pStyle w:val="StandardWeb"/>
        <w:spacing w:before="0" w:beforeAutospacing="0" w:after="150" w:afterAutospacing="0"/>
      </w:pPr>
      <w:r>
        <w:t>6. Ihr Höllengeister, packet euch,</w:t>
      </w:r>
      <w:r>
        <w:br/>
        <w:t>ihr habt hier nicht zu schaffen,</w:t>
      </w:r>
      <w:r>
        <w:br/>
        <w:t>dies Haus gehört in Jesu Reich,</w:t>
      </w:r>
      <w:r>
        <w:br/>
        <w:t>drum laßt es sicher schlafen;</w:t>
      </w:r>
      <w:r>
        <w:br/>
        <w:t>der Engel starke Wacht</w:t>
      </w:r>
      <w:r>
        <w:br/>
        <w:t>hält es in seiner Acht,</w:t>
      </w:r>
      <w:r>
        <w:br/>
        <w:t>ihr Heer und Lager ist mein Schutz,</w:t>
      </w:r>
      <w:r>
        <w:br/>
        <w:t>drum sei auch allen Teufeln Trutz.</w:t>
      </w:r>
    </w:p>
    <w:p w14:paraId="6903C9FF" w14:textId="77777777" w:rsidR="0097574E" w:rsidRDefault="0097574E" w:rsidP="0097574E">
      <w:pPr>
        <w:pStyle w:val="StandardWeb"/>
        <w:spacing w:before="0" w:beforeAutospacing="0" w:after="150" w:afterAutospacing="0"/>
      </w:pPr>
      <w:r>
        <w:t>7. So will ich auch nun schlafen ein,</w:t>
      </w:r>
      <w:r>
        <w:br/>
        <w:t>Jesu, in deinen Armen,</w:t>
      </w:r>
      <w:r>
        <w:br/>
        <w:t>dein Gnad soll meine Decke sein,</w:t>
      </w:r>
      <w:r>
        <w:br/>
        <w:t>mein Lager dein Erbarmen,</w:t>
      </w:r>
      <w:r>
        <w:br/>
        <w:t>mein Kissen deine Brust,</w:t>
      </w:r>
      <w:r>
        <w:br/>
        <w:t>mein Traum die süße Lust,</w:t>
      </w:r>
      <w:r>
        <w:br/>
        <w:t>die aus dem Wort des Lebens fleußt</w:t>
      </w:r>
      <w:r>
        <w:br/>
        <w:t xml:space="preserve">und dein‘ Geist in mein Herz </w:t>
      </w:r>
      <w:proofErr w:type="spellStart"/>
      <w:r>
        <w:t>ergeust</w:t>
      </w:r>
      <w:proofErr w:type="spellEnd"/>
      <w:r>
        <w:t>.</w:t>
      </w:r>
    </w:p>
    <w:p w14:paraId="5169383E" w14:textId="77777777" w:rsidR="0097574E" w:rsidRDefault="0097574E" w:rsidP="0097574E">
      <w:pPr>
        <w:pStyle w:val="StandardWeb"/>
        <w:spacing w:before="0" w:beforeAutospacing="0" w:after="150" w:afterAutospacing="0"/>
      </w:pPr>
      <w:r>
        <w:t>8. So oft die Nacht mein Ader schlägt,</w:t>
      </w:r>
      <w:r>
        <w:br/>
        <w:t>soll dich mein Geist umfangen,</w:t>
      </w:r>
      <w:r>
        <w:br/>
        <w:t>so vielmal sich mein Herz bewegt,</w:t>
      </w:r>
      <w:r>
        <w:br/>
        <w:t>soll dies sein mein Verlangen,</w:t>
      </w:r>
      <w:r>
        <w:br/>
        <w:t>daß ich mit lauterm Schall</w:t>
      </w:r>
      <w:r>
        <w:br/>
        <w:t>mög rufen überall:</w:t>
      </w:r>
      <w:r>
        <w:br/>
        <w:t>Ach Jesu, Jesu! Du bist mein,</w:t>
      </w:r>
      <w:r>
        <w:br/>
        <w:t>und ich bin auch und bleibe dein.</w:t>
      </w:r>
    </w:p>
    <w:p w14:paraId="4C9F7EFC" w14:textId="77777777" w:rsidR="0097574E" w:rsidRDefault="0097574E" w:rsidP="0097574E">
      <w:pPr>
        <w:pStyle w:val="StandardWeb"/>
        <w:spacing w:before="0" w:beforeAutospacing="0" w:after="150" w:afterAutospacing="0"/>
      </w:pPr>
      <w:r>
        <w:t>9. Nun, matter Leib, gib dich zur Ruh</w:t>
      </w:r>
      <w:r>
        <w:br/>
        <w:t>Und schlafe sanft und stille:</w:t>
      </w:r>
      <w:r>
        <w:br/>
        <w:t>Ihr müden Augen, schließt euch zu,</w:t>
      </w:r>
      <w:r>
        <w:br/>
        <w:t>denn das ist Gottes Wille;</w:t>
      </w:r>
      <w:r>
        <w:br/>
        <w:t>schließt aber dies mit ein:</w:t>
      </w:r>
      <w:r>
        <w:br/>
        <w:t>Herr Jesu, ich bin dein!</w:t>
      </w:r>
      <w:r>
        <w:br/>
        <w:t>So wird der Schluß recht wohl gemacht,</w:t>
      </w:r>
      <w:r>
        <w:br/>
        <w:t>Nun Jesu, Jesu, gute Nacht.</w:t>
      </w:r>
    </w:p>
    <w:p w14:paraId="4E6E8E64" w14:textId="77777777" w:rsidR="005564C4" w:rsidRDefault="005564C4">
      <w:pPr>
        <w:spacing w:after="0" w:line="240" w:lineRule="auto"/>
        <w:rPr>
          <w:rFonts w:eastAsia="Times New Roman"/>
          <w:b/>
          <w:bCs/>
          <w:color w:val="000000"/>
          <w:kern w:val="36"/>
          <w:sz w:val="36"/>
          <w:szCs w:val="48"/>
          <w:lang w:eastAsia="de-DE"/>
        </w:rPr>
      </w:pPr>
      <w:r>
        <w:br w:type="page"/>
      </w:r>
    </w:p>
    <w:p w14:paraId="3C2F3084" w14:textId="232B47CF" w:rsidR="0097574E" w:rsidRDefault="0097574E" w:rsidP="0097574E">
      <w:pPr>
        <w:pStyle w:val="berschrift1"/>
      </w:pPr>
      <w:r w:rsidRPr="0097574E">
        <w:t>Spangenberg, Cyriacus – Der Hymnus „</w:t>
      </w:r>
      <w:proofErr w:type="spellStart"/>
      <w:r w:rsidRPr="0097574E">
        <w:t>Conditor</w:t>
      </w:r>
      <w:proofErr w:type="spellEnd"/>
      <w:r w:rsidRPr="0097574E">
        <w:t xml:space="preserve"> alme </w:t>
      </w:r>
      <w:proofErr w:type="spellStart"/>
      <w:r w:rsidRPr="0097574E">
        <w:t>syderum</w:t>
      </w:r>
      <w:proofErr w:type="spellEnd"/>
      <w:r w:rsidRPr="0097574E">
        <w:t>“.</w:t>
      </w:r>
    </w:p>
    <w:p w14:paraId="796515C3" w14:textId="77777777" w:rsidR="0097574E" w:rsidRDefault="0097574E" w:rsidP="0097574E">
      <w:pPr>
        <w:pStyle w:val="StandardWeb"/>
        <w:spacing w:before="0" w:beforeAutospacing="0" w:after="150" w:afterAutospacing="0"/>
      </w:pPr>
      <w:r>
        <w:t xml:space="preserve">O HERR GOtt, </w:t>
      </w:r>
      <w:proofErr w:type="spellStart"/>
      <w:r>
        <w:t>Schöpffer</w:t>
      </w:r>
      <w:proofErr w:type="spellEnd"/>
      <w:r>
        <w:t xml:space="preserve"> aller Stern,</w:t>
      </w:r>
      <w:r>
        <w:br/>
        <w:t xml:space="preserve">ein </w:t>
      </w:r>
      <w:proofErr w:type="spellStart"/>
      <w:r>
        <w:t>ewigs</w:t>
      </w:r>
      <w:proofErr w:type="spellEnd"/>
      <w:r>
        <w:t xml:space="preserve"> </w:t>
      </w:r>
      <w:proofErr w:type="spellStart"/>
      <w:r>
        <w:t>Liecht</w:t>
      </w:r>
      <w:proofErr w:type="spellEnd"/>
      <w:r>
        <w:t xml:space="preserve"> der </w:t>
      </w:r>
      <w:proofErr w:type="spellStart"/>
      <w:r>
        <w:t>Glaubigen</w:t>
      </w:r>
      <w:proofErr w:type="spellEnd"/>
      <w:r>
        <w:t>!</w:t>
      </w:r>
      <w:r>
        <w:br/>
        <w:t xml:space="preserve">HERR Christ, der </w:t>
      </w:r>
      <w:proofErr w:type="spellStart"/>
      <w:r>
        <w:t>gantzen</w:t>
      </w:r>
      <w:proofErr w:type="spellEnd"/>
      <w:r>
        <w:t xml:space="preserve"> Welt Heiland,</w:t>
      </w:r>
      <w:r>
        <w:br/>
        <w:t>laß unser bitt dir sein bekannt!</w:t>
      </w:r>
    </w:p>
    <w:p w14:paraId="3600C391" w14:textId="77777777" w:rsidR="0097574E" w:rsidRDefault="0097574E" w:rsidP="0097574E">
      <w:pPr>
        <w:pStyle w:val="StandardWeb"/>
        <w:spacing w:before="0" w:beforeAutospacing="0" w:after="150" w:afterAutospacing="0"/>
      </w:pPr>
      <w:r>
        <w:t>Gar hart es dir zu wider war,</w:t>
      </w:r>
      <w:r>
        <w:br/>
        <w:t xml:space="preserve">daß wir </w:t>
      </w:r>
      <w:proofErr w:type="spellStart"/>
      <w:r>
        <w:t>solten</w:t>
      </w:r>
      <w:proofErr w:type="spellEnd"/>
      <w:r>
        <w:t xml:space="preserve"> verderben gar,</w:t>
      </w:r>
      <w:r>
        <w:br/>
      </w:r>
      <w:proofErr w:type="spellStart"/>
      <w:r>
        <w:t>Drumb</w:t>
      </w:r>
      <w:proofErr w:type="spellEnd"/>
      <w:r>
        <w:t xml:space="preserve"> </w:t>
      </w:r>
      <w:proofErr w:type="spellStart"/>
      <w:r>
        <w:t>halffstu</w:t>
      </w:r>
      <w:proofErr w:type="spellEnd"/>
      <w:r>
        <w:t xml:space="preserve"> der verlornen Welt</w:t>
      </w:r>
      <w:r>
        <w:br/>
        <w:t xml:space="preserve">durch ein </w:t>
      </w:r>
      <w:proofErr w:type="spellStart"/>
      <w:r>
        <w:t>Artzney</w:t>
      </w:r>
      <w:proofErr w:type="spellEnd"/>
      <w:r>
        <w:t>, von dir bestellt.</w:t>
      </w:r>
    </w:p>
    <w:p w14:paraId="565B508A" w14:textId="77777777" w:rsidR="0097574E" w:rsidRDefault="0097574E" w:rsidP="0097574E">
      <w:pPr>
        <w:pStyle w:val="StandardWeb"/>
        <w:spacing w:before="0" w:beforeAutospacing="0" w:after="150" w:afterAutospacing="0"/>
      </w:pPr>
      <w:r>
        <w:t>Da nu erfüllet war die Zeit,</w:t>
      </w:r>
      <w:r>
        <w:br/>
        <w:t xml:space="preserve">gleich als ein </w:t>
      </w:r>
      <w:proofErr w:type="spellStart"/>
      <w:r>
        <w:t>Breutgam</w:t>
      </w:r>
      <w:proofErr w:type="spellEnd"/>
      <w:r>
        <w:t xml:space="preserve"> </w:t>
      </w:r>
      <w:proofErr w:type="spellStart"/>
      <w:r>
        <w:t>wol</w:t>
      </w:r>
      <w:proofErr w:type="spellEnd"/>
      <w:r>
        <w:t xml:space="preserve"> bereit</w:t>
      </w:r>
      <w:r>
        <w:br/>
      </w:r>
      <w:proofErr w:type="spellStart"/>
      <w:r>
        <w:t>Tratstu</w:t>
      </w:r>
      <w:proofErr w:type="spellEnd"/>
      <w:r>
        <w:t xml:space="preserve"> her </w:t>
      </w:r>
      <w:proofErr w:type="spellStart"/>
      <w:r>
        <w:t>auß</w:t>
      </w:r>
      <w:proofErr w:type="spellEnd"/>
      <w:r>
        <w:t xml:space="preserve"> der Kammer dein,</w:t>
      </w:r>
      <w:r>
        <w:br/>
      </w:r>
      <w:proofErr w:type="spellStart"/>
      <w:r>
        <w:t>auß</w:t>
      </w:r>
      <w:proofErr w:type="spellEnd"/>
      <w:r>
        <w:t xml:space="preserve"> der </w:t>
      </w:r>
      <w:proofErr w:type="spellStart"/>
      <w:r>
        <w:t>Jungfrawen</w:t>
      </w:r>
      <w:proofErr w:type="spellEnd"/>
      <w:r>
        <w:t xml:space="preserve"> Leib so rein.</w:t>
      </w:r>
    </w:p>
    <w:p w14:paraId="082DA730" w14:textId="77777777" w:rsidR="0097574E" w:rsidRDefault="0097574E" w:rsidP="0097574E">
      <w:pPr>
        <w:pStyle w:val="StandardWeb"/>
        <w:spacing w:before="0" w:beforeAutospacing="0" w:after="150" w:afterAutospacing="0"/>
      </w:pPr>
      <w:r>
        <w:t>Für deiner grossen Macht allhie</w:t>
      </w:r>
      <w:r>
        <w:br/>
        <w:t>sich biegen müssen alle knie</w:t>
      </w:r>
      <w:r>
        <w:br/>
      </w:r>
      <w:proofErr w:type="spellStart"/>
      <w:r>
        <w:t>Auff</w:t>
      </w:r>
      <w:proofErr w:type="spellEnd"/>
      <w:r>
        <w:t xml:space="preserve"> erden </w:t>
      </w:r>
      <w:proofErr w:type="spellStart"/>
      <w:r>
        <w:t>unnd</w:t>
      </w:r>
      <w:proofErr w:type="spellEnd"/>
      <w:r>
        <w:t xml:space="preserve"> ins Himmels Thron,</w:t>
      </w:r>
      <w:r>
        <w:br/>
        <w:t>die müssen all seyn unterthan.</w:t>
      </w:r>
    </w:p>
    <w:p w14:paraId="5A7382E0" w14:textId="77777777" w:rsidR="0097574E" w:rsidRDefault="0097574E" w:rsidP="0097574E">
      <w:pPr>
        <w:pStyle w:val="StandardWeb"/>
        <w:spacing w:before="0" w:beforeAutospacing="0" w:after="150" w:afterAutospacing="0"/>
      </w:pPr>
      <w:r>
        <w:t xml:space="preserve">Die Sonn den </w:t>
      </w:r>
      <w:proofErr w:type="spellStart"/>
      <w:r>
        <w:t>Nidergang</w:t>
      </w:r>
      <w:proofErr w:type="spellEnd"/>
      <w:r>
        <w:t xml:space="preserve"> </w:t>
      </w:r>
      <w:proofErr w:type="spellStart"/>
      <w:r>
        <w:t>bewart</w:t>
      </w:r>
      <w:proofErr w:type="spellEnd"/>
      <w:r>
        <w:t>,</w:t>
      </w:r>
      <w:r>
        <w:br/>
        <w:t xml:space="preserve">der Mond </w:t>
      </w:r>
      <w:proofErr w:type="spellStart"/>
      <w:r>
        <w:t>behellt</w:t>
      </w:r>
      <w:proofErr w:type="spellEnd"/>
      <w:r>
        <w:t xml:space="preserve"> sein </w:t>
      </w:r>
      <w:proofErr w:type="spellStart"/>
      <w:r>
        <w:t>bleichlet</w:t>
      </w:r>
      <w:proofErr w:type="spellEnd"/>
      <w:r>
        <w:t xml:space="preserve"> </w:t>
      </w:r>
      <w:proofErr w:type="spellStart"/>
      <w:r>
        <w:t>art</w:t>
      </w:r>
      <w:proofErr w:type="spellEnd"/>
      <w:r>
        <w:t>,</w:t>
      </w:r>
      <w:r>
        <w:br/>
        <w:t>Die Sterne leuchten hell und klar,</w:t>
      </w:r>
      <w:r>
        <w:br/>
      </w:r>
      <w:proofErr w:type="spellStart"/>
      <w:r>
        <w:t>lauffen</w:t>
      </w:r>
      <w:proofErr w:type="spellEnd"/>
      <w:r>
        <w:t xml:space="preserve"> </w:t>
      </w:r>
      <w:proofErr w:type="spellStart"/>
      <w:r>
        <w:t>gantz</w:t>
      </w:r>
      <w:proofErr w:type="spellEnd"/>
      <w:r>
        <w:t xml:space="preserve"> richtig wunderbar.</w:t>
      </w:r>
    </w:p>
    <w:p w14:paraId="1C70AC2F" w14:textId="77777777" w:rsidR="0097574E" w:rsidRDefault="0097574E" w:rsidP="0097574E">
      <w:pPr>
        <w:pStyle w:val="StandardWeb"/>
        <w:spacing w:before="0" w:beforeAutospacing="0" w:after="150" w:afterAutospacing="0"/>
      </w:pPr>
      <w:r>
        <w:t>Wir bitten dich, HERR JEsu Christ,</w:t>
      </w:r>
      <w:r>
        <w:br/>
        <w:t xml:space="preserve">der du ein Richter </w:t>
      </w:r>
      <w:proofErr w:type="spellStart"/>
      <w:r>
        <w:t>künfftig</w:t>
      </w:r>
      <w:proofErr w:type="spellEnd"/>
      <w:r>
        <w:t xml:space="preserve"> bist,</w:t>
      </w:r>
      <w:r>
        <w:br/>
      </w:r>
      <w:proofErr w:type="spellStart"/>
      <w:r>
        <w:t>Behüt</w:t>
      </w:r>
      <w:proofErr w:type="spellEnd"/>
      <w:r>
        <w:t xml:space="preserve"> uns all in dieser Zeit</w:t>
      </w:r>
      <w:r>
        <w:br/>
        <w:t xml:space="preserve">fürs bösen </w:t>
      </w:r>
      <w:proofErr w:type="spellStart"/>
      <w:r>
        <w:t>feindes</w:t>
      </w:r>
      <w:proofErr w:type="spellEnd"/>
      <w:r>
        <w:t xml:space="preserve"> </w:t>
      </w:r>
      <w:proofErr w:type="spellStart"/>
      <w:r>
        <w:t>list</w:t>
      </w:r>
      <w:proofErr w:type="spellEnd"/>
      <w:r>
        <w:t xml:space="preserve"> und </w:t>
      </w:r>
      <w:proofErr w:type="spellStart"/>
      <w:r>
        <w:t>neid</w:t>
      </w:r>
      <w:proofErr w:type="spellEnd"/>
      <w:r>
        <w:t>!</w:t>
      </w:r>
    </w:p>
    <w:p w14:paraId="298A54A0" w14:textId="77777777" w:rsidR="0097574E" w:rsidRDefault="0097574E" w:rsidP="0097574E">
      <w:pPr>
        <w:pStyle w:val="StandardWeb"/>
        <w:spacing w:before="0" w:beforeAutospacing="0" w:after="150" w:afterAutospacing="0"/>
      </w:pPr>
      <w:r>
        <w:t xml:space="preserve">Lob, Ehr, Krafft, Ruhm </w:t>
      </w:r>
      <w:proofErr w:type="spellStart"/>
      <w:r>
        <w:t>unnd</w:t>
      </w:r>
      <w:proofErr w:type="spellEnd"/>
      <w:r>
        <w:t xml:space="preserve"> Preiß sey </w:t>
      </w:r>
      <w:proofErr w:type="spellStart"/>
      <w:r>
        <w:t>thon</w:t>
      </w:r>
      <w:proofErr w:type="spellEnd"/>
      <w:r>
        <w:br/>
        <w:t xml:space="preserve">GOtt Vatter und </w:t>
      </w:r>
      <w:proofErr w:type="spellStart"/>
      <w:r>
        <w:t>seim</w:t>
      </w:r>
      <w:proofErr w:type="spellEnd"/>
      <w:r>
        <w:t xml:space="preserve"> lieben Sohn,</w:t>
      </w:r>
      <w:r>
        <w:br/>
        <w:t xml:space="preserve">Darzu dem Tröster </w:t>
      </w:r>
      <w:proofErr w:type="spellStart"/>
      <w:r>
        <w:t>heilgen</w:t>
      </w:r>
      <w:proofErr w:type="spellEnd"/>
      <w:r>
        <w:t xml:space="preserve"> Geist</w:t>
      </w:r>
      <w:r>
        <w:br/>
        <w:t xml:space="preserve">von nun an </w:t>
      </w:r>
      <w:proofErr w:type="spellStart"/>
      <w:r>
        <w:t>biß</w:t>
      </w:r>
      <w:proofErr w:type="spellEnd"/>
      <w:r>
        <w:t xml:space="preserve"> in </w:t>
      </w:r>
      <w:proofErr w:type="spellStart"/>
      <w:r>
        <w:t>ewigkeit</w:t>
      </w:r>
      <w:proofErr w:type="spellEnd"/>
      <w:r>
        <w:t>!</w:t>
      </w:r>
    </w:p>
    <w:p w14:paraId="3A38CF12" w14:textId="77777777" w:rsidR="005564C4" w:rsidRDefault="005564C4">
      <w:pPr>
        <w:spacing w:after="0" w:line="240" w:lineRule="auto"/>
        <w:rPr>
          <w:rFonts w:eastAsia="Times New Roman"/>
          <w:b/>
          <w:bCs/>
          <w:color w:val="000000"/>
          <w:kern w:val="36"/>
          <w:sz w:val="36"/>
          <w:szCs w:val="48"/>
          <w:lang w:eastAsia="de-DE"/>
        </w:rPr>
      </w:pPr>
      <w:r>
        <w:br w:type="page"/>
      </w:r>
    </w:p>
    <w:p w14:paraId="059D6888" w14:textId="02596308" w:rsidR="00B66BD5" w:rsidRDefault="00254FF5" w:rsidP="00254FF5">
      <w:pPr>
        <w:pStyle w:val="berschrift1"/>
      </w:pPr>
      <w:r>
        <w:t xml:space="preserve">Spitta, </w:t>
      </w:r>
      <w:r w:rsidR="0080592B" w:rsidRPr="0080592B">
        <w:t>Carl Johann Philipp</w:t>
      </w:r>
      <w:r w:rsidR="0080592B" w:rsidRPr="00254FF5">
        <w:t xml:space="preserve"> </w:t>
      </w:r>
      <w:r w:rsidR="00B66BD5" w:rsidRPr="00254FF5">
        <w:t>– Herr, des Tages Mühen und Beschwerden</w:t>
      </w:r>
    </w:p>
    <w:p w14:paraId="02BFCB21" w14:textId="77777777" w:rsidR="00B66BD5" w:rsidRDefault="00B66BD5" w:rsidP="00254FF5">
      <w:pPr>
        <w:pStyle w:val="StandardWeb"/>
        <w:spacing w:before="0" w:beforeAutospacing="0" w:after="150" w:afterAutospacing="0"/>
      </w:pPr>
      <w:r>
        <w:t>Herr, des Tages Mühen und Beschwerden</w:t>
      </w:r>
      <w:r>
        <w:br/>
        <w:t>machtest du durch deine Nähe leicht.</w:t>
      </w:r>
      <w:r>
        <w:br/>
        <w:t>Bleib bei mir, da es will Abend werden;</w:t>
      </w:r>
      <w:r>
        <w:br/>
        <w:t>bleib bei mir, da sich der Tag geneigt!</w:t>
      </w:r>
      <w:r>
        <w:br/>
        <w:t>Wie am Tag du stärkend bei mir weiltest,</w:t>
      </w:r>
      <w:r>
        <w:br/>
        <w:t>o so tritt am Abend auch herzu;</w:t>
      </w:r>
      <w:r>
        <w:br/>
        <w:t>wie du meine Müh’ und Arbeit teiltest,</w:t>
      </w:r>
      <w:r>
        <w:br/>
        <w:t>o so teile segnend meine Ruh’!</w:t>
      </w:r>
    </w:p>
    <w:p w14:paraId="12E05A6D" w14:textId="77777777" w:rsidR="00B66BD5" w:rsidRDefault="00B66BD5" w:rsidP="00254FF5">
      <w:pPr>
        <w:pStyle w:val="StandardWeb"/>
        <w:spacing w:before="0" w:beforeAutospacing="0" w:after="150" w:afterAutospacing="0"/>
      </w:pPr>
      <w:r>
        <w:t xml:space="preserve">Sieh, es dräut mir jetzt kein </w:t>
      </w:r>
      <w:proofErr w:type="spellStart"/>
      <w:r>
        <w:t>läst’ger</w:t>
      </w:r>
      <w:proofErr w:type="spellEnd"/>
      <w:r>
        <w:t xml:space="preserve"> Störer,</w:t>
      </w:r>
      <w:r>
        <w:br/>
        <w:t>in dem Stübchen bin ich ganz allein,</w:t>
      </w:r>
      <w:r>
        <w:br/>
        <w:t>kann jetzt ungestört dein stiller</w:t>
      </w:r>
      <w:r>
        <w:br/>
        <w:t>Hörer und dein aufmerksamer Schüler sein.</w:t>
      </w:r>
      <w:r>
        <w:br/>
        <w:t>Sprich du selbst mir einen Abendsegen;</w:t>
      </w:r>
      <w:r>
        <w:br/>
        <w:t>denn dein Segenswort hat Segenskraft,</w:t>
      </w:r>
      <w:r>
        <w:br/>
        <w:t>ist ein milder, kühler Abendregen</w:t>
      </w:r>
      <w:r>
        <w:br/>
        <w:t xml:space="preserve">für das Herz, von </w:t>
      </w:r>
      <w:proofErr w:type="spellStart"/>
      <w:r>
        <w:t>Tagesmüh</w:t>
      </w:r>
      <w:proofErr w:type="spellEnd"/>
      <w:r>
        <w:t>’ erschlafft.</w:t>
      </w:r>
    </w:p>
    <w:p w14:paraId="43F9CC3C" w14:textId="77777777" w:rsidR="00B66BD5" w:rsidRDefault="00B66BD5" w:rsidP="00254FF5">
      <w:pPr>
        <w:pStyle w:val="StandardWeb"/>
        <w:spacing w:before="0" w:beforeAutospacing="0" w:after="150" w:afterAutospacing="0"/>
      </w:pPr>
      <w:r>
        <w:t>Ach, wie ohne dich, o Herr, der Abend</w:t>
      </w:r>
      <w:r>
        <w:br/>
        <w:t>mich so kalt und unbefriedigt läßt!</w:t>
      </w:r>
      <w:r>
        <w:br/>
        <w:t>Doch durch dich ist er so süß, so labend,</w:t>
      </w:r>
      <w:r>
        <w:br/>
        <w:t>ist ein Feierabend, ist ein Fest;</w:t>
      </w:r>
      <w:r>
        <w:br/>
        <w:t>voll von segensreicher Herzenslabe</w:t>
      </w:r>
      <w:r>
        <w:br/>
        <w:t>wird mir dann erst abendlich zumut;</w:t>
      </w:r>
      <w:r>
        <w:br/>
        <w:t>wenn ich dich am Tagesende habe,</w:t>
      </w:r>
      <w:r>
        <w:br/>
        <w:t>dann ist mit dem Ende alles gut.</w:t>
      </w:r>
    </w:p>
    <w:p w14:paraId="611CF2F6" w14:textId="77777777" w:rsidR="00B66BD5" w:rsidRDefault="00B66BD5" w:rsidP="00254FF5">
      <w:pPr>
        <w:pStyle w:val="StandardWeb"/>
        <w:spacing w:before="0" w:beforeAutospacing="0" w:after="150" w:afterAutospacing="0"/>
      </w:pPr>
      <w:r>
        <w:t>Komm denn nach des Tages lautem Leben,</w:t>
      </w:r>
      <w:r>
        <w:br/>
        <w:t>komm, du reicher Gast, kehr bei mir ein,</w:t>
      </w:r>
      <w:r>
        <w:br/>
        <w:t>Heil zu spenden, Schulden zu vergeben,</w:t>
      </w:r>
      <w:r>
        <w:br/>
        <w:t xml:space="preserve">Ruhe, Fried’ und Freude zu </w:t>
      </w:r>
      <w:proofErr w:type="spellStart"/>
      <w:r>
        <w:t>verleihn</w:t>
      </w:r>
      <w:proofErr w:type="spellEnd"/>
      <w:r>
        <w:t>!</w:t>
      </w:r>
      <w:r>
        <w:br/>
        <w:t>Des vergangnen Tages Wunden, Schmerzen heile,</w:t>
      </w:r>
      <w:r>
        <w:br/>
        <w:t>lindre und verbanne du,</w:t>
      </w:r>
      <w:r>
        <w:br/>
        <w:t>und laß mich zuletzt an deinem Herzen finden</w:t>
      </w:r>
      <w:r>
        <w:br/>
        <w:t xml:space="preserve">eine sanfte, </w:t>
      </w:r>
      <w:proofErr w:type="spellStart"/>
      <w:r>
        <w:t>nacht’ge</w:t>
      </w:r>
      <w:proofErr w:type="spellEnd"/>
      <w:r>
        <w:t xml:space="preserve"> Ruh’!</w:t>
      </w:r>
    </w:p>
    <w:p w14:paraId="354BF039" w14:textId="306CC2FA" w:rsidR="00254FF5" w:rsidRDefault="00254FF5" w:rsidP="00254FF5">
      <w:pPr>
        <w:pStyle w:val="berschrift1"/>
      </w:pPr>
      <w:r w:rsidRPr="00254FF5">
        <w:t xml:space="preserve">Spitta, </w:t>
      </w:r>
      <w:r w:rsidR="0080592B" w:rsidRPr="0080592B">
        <w:t>Carl Johann Philipp</w:t>
      </w:r>
      <w:r w:rsidR="0080592B" w:rsidRPr="00254FF5">
        <w:t xml:space="preserve"> </w:t>
      </w:r>
      <w:r w:rsidRPr="00254FF5">
        <w:t>– Vollendet hat der Tag die Bahn</w:t>
      </w:r>
    </w:p>
    <w:p w14:paraId="3D4B9359" w14:textId="77777777" w:rsidR="00254FF5" w:rsidRDefault="00254FF5" w:rsidP="00254FF5">
      <w:pPr>
        <w:pStyle w:val="StandardWeb"/>
        <w:spacing w:before="0" w:beforeAutospacing="0" w:after="150" w:afterAutospacing="0"/>
      </w:pPr>
      <w:r>
        <w:t>1. Vollendet hat der Tag die Bahn,</w:t>
      </w:r>
      <w:r>
        <w:br/>
        <w:t>sein Licht der Abend ausgetan</w:t>
      </w:r>
      <w:r>
        <w:br/>
        <w:t>und überall die dunkle Nacht</w:t>
      </w:r>
      <w:r>
        <w:br/>
        <w:t>die Zeit der Ruhe hergebracht.</w:t>
      </w:r>
      <w:r>
        <w:br/>
        <w:t>O reicher Gott, nun segne du</w:t>
      </w:r>
      <w:r>
        <w:br/>
        <w:t>uns diese Nacht zu guter Ruh.</w:t>
      </w:r>
    </w:p>
    <w:p w14:paraId="1760929A" w14:textId="77777777" w:rsidR="00254FF5" w:rsidRDefault="00254FF5" w:rsidP="00254FF5">
      <w:pPr>
        <w:pStyle w:val="StandardWeb"/>
        <w:spacing w:before="0" w:beforeAutospacing="0" w:after="150" w:afterAutospacing="0"/>
      </w:pPr>
      <w:r>
        <w:t>2. Was du uns Gutes hast beschert,</w:t>
      </w:r>
      <w:r>
        <w:br/>
        <w:t>wie du uns heut versorgt, ernährt,</w:t>
      </w:r>
      <w:r>
        <w:br/>
        <w:t>in aller Fährlichkeit beschützt,</w:t>
      </w:r>
      <w:r>
        <w:br/>
        <w:t>uns zugewendet was uns nützt:</w:t>
      </w:r>
      <w:r>
        <w:br/>
        <w:t>wir danken dafür inniglich,</w:t>
      </w:r>
      <w:r>
        <w:br/>
        <w:t>und Herz und Lippen preisen dich.</w:t>
      </w:r>
    </w:p>
    <w:p w14:paraId="6EE4EC8B" w14:textId="77777777" w:rsidR="00254FF5" w:rsidRDefault="00254FF5" w:rsidP="00254FF5">
      <w:pPr>
        <w:pStyle w:val="StandardWeb"/>
        <w:spacing w:before="0" w:beforeAutospacing="0" w:after="150" w:afterAutospacing="0"/>
      </w:pPr>
      <w:r>
        <w:t>3. Was aber Übles wir getan,</w:t>
      </w:r>
      <w:r>
        <w:br/>
        <w:t>das rechne uns aus Gnad nicht an!</w:t>
      </w:r>
      <w:r>
        <w:br/>
        <w:t>Wir klagen dir´s mit Reu und Schmerz</w:t>
      </w:r>
      <w:r>
        <w:br/>
        <w:t>und zeichnen unser Haus und Herz</w:t>
      </w:r>
      <w:r>
        <w:br/>
        <w:t>mit deines lieben Sohnes Blut</w:t>
      </w:r>
      <w:r>
        <w:br/>
        <w:t>zu Glaubenstrost und Glaubensmut.</w:t>
      </w:r>
    </w:p>
    <w:p w14:paraId="5F537F17" w14:textId="77777777" w:rsidR="00254FF5" w:rsidRDefault="00254FF5" w:rsidP="00254FF5">
      <w:pPr>
        <w:pStyle w:val="StandardWeb"/>
        <w:spacing w:before="0" w:beforeAutospacing="0" w:after="150" w:afterAutospacing="0"/>
      </w:pPr>
      <w:r>
        <w:t>4. Nun gib uns Ruhe, die erquickt,</w:t>
      </w:r>
      <w:r>
        <w:br/>
        <w:t>nach der das müde Auge blickt.</w:t>
      </w:r>
      <w:r>
        <w:br/>
        <w:t>Des Wächters Hut und Wachsamkeit,</w:t>
      </w:r>
      <w:r>
        <w:br/>
        <w:t>der Tor und Riegel Festigkeit,</w:t>
      </w:r>
      <w:r>
        <w:br/>
        <w:t>das Lager, weich und warm und dicht:</w:t>
      </w:r>
      <w:r>
        <w:br/>
        <w:t>das alles gibt die Ruhe nicht.</w:t>
      </w:r>
    </w:p>
    <w:p w14:paraId="213F7318" w14:textId="77777777" w:rsidR="00254FF5" w:rsidRDefault="00254FF5" w:rsidP="00254FF5">
      <w:pPr>
        <w:pStyle w:val="StandardWeb"/>
        <w:spacing w:before="0" w:beforeAutospacing="0" w:after="150" w:afterAutospacing="0"/>
      </w:pPr>
      <w:r>
        <w:t>5. Hältst du nicht selbst im Herzen auf</w:t>
      </w:r>
      <w:r>
        <w:br/>
        <w:t>der Sorge und Gedanken Lauf,</w:t>
      </w:r>
      <w:r>
        <w:br/>
        <w:t>so fährt er aufgeregt einher</w:t>
      </w:r>
      <w:r>
        <w:br/>
        <w:t>wie ein vom Sturm bewegtes Meer,</w:t>
      </w:r>
      <w:r>
        <w:br/>
        <w:t>und manche Stunde stiller Nacht</w:t>
      </w:r>
      <w:r>
        <w:br/>
        <w:t>wird Ruhe suchend hingebracht.</w:t>
      </w:r>
    </w:p>
    <w:p w14:paraId="1A2F1C1D" w14:textId="77777777" w:rsidR="00254FF5" w:rsidRDefault="00254FF5" w:rsidP="00254FF5">
      <w:pPr>
        <w:pStyle w:val="StandardWeb"/>
        <w:spacing w:before="0" w:beforeAutospacing="0" w:after="150" w:afterAutospacing="0"/>
      </w:pPr>
      <w:r>
        <w:t>6. Drum bring du unser Herz in Ruh</w:t>
      </w:r>
      <w:r>
        <w:br/>
        <w:t>und schließ uns bald die Augen zu;</w:t>
      </w:r>
      <w:r>
        <w:br/>
        <w:t>mit deiner Güte decke uns,</w:t>
      </w:r>
      <w:r>
        <w:br/>
        <w:t>zur rechten Zeit erwecke uns.</w:t>
      </w:r>
      <w:r>
        <w:br/>
        <w:t>Dann sei dir unser Dank gebracht</w:t>
      </w:r>
      <w:r>
        <w:br/>
        <w:t>für dein Geschenk, die gute Nacht!</w:t>
      </w:r>
    </w:p>
    <w:p w14:paraId="67246281" w14:textId="0386C016" w:rsidR="0080592B" w:rsidRDefault="0080592B" w:rsidP="0080592B">
      <w:pPr>
        <w:pStyle w:val="berschrift1"/>
      </w:pPr>
      <w:r w:rsidRPr="0080592B">
        <w:t>Spitta, Carl Johann Philipp – Wie ist der Abend so traulich</w:t>
      </w:r>
    </w:p>
    <w:p w14:paraId="79E3E878" w14:textId="77777777" w:rsidR="0080592B" w:rsidRDefault="0080592B" w:rsidP="0080592B">
      <w:pPr>
        <w:pStyle w:val="StandardWeb"/>
        <w:spacing w:before="0" w:beforeAutospacing="0" w:after="150" w:afterAutospacing="0"/>
      </w:pPr>
      <w:r>
        <w:t>Wie ist der Abend so traulich,</w:t>
      </w:r>
      <w:r>
        <w:br/>
        <w:t>Wie lächelnd der Tag verschied;</w:t>
      </w:r>
      <w:r>
        <w:br/>
        <w:t>Wie singen so herzlich erbaulich</w:t>
      </w:r>
      <w:r>
        <w:br/>
        <w:t>Die Vögel ihr Abendlied!</w:t>
      </w:r>
    </w:p>
    <w:p w14:paraId="375A3C3B" w14:textId="77777777" w:rsidR="0080592B" w:rsidRDefault="0080592B" w:rsidP="0080592B">
      <w:pPr>
        <w:pStyle w:val="StandardWeb"/>
        <w:spacing w:before="0" w:beforeAutospacing="0" w:after="150" w:afterAutospacing="0"/>
      </w:pPr>
      <w:r>
        <w:t>Die Blumen müssen wohl schweigen,</w:t>
      </w:r>
      <w:r>
        <w:br/>
        <w:t xml:space="preserve">Kein Ton ist Blumen </w:t>
      </w:r>
      <w:proofErr w:type="spellStart"/>
      <w:r>
        <w:t>bescheert</w:t>
      </w:r>
      <w:proofErr w:type="spellEnd"/>
      <w:r>
        <w:t>,</w:t>
      </w:r>
      <w:r>
        <w:br/>
        <w:t>Doch, stille Beter, neigen</w:t>
      </w:r>
      <w:r>
        <w:br/>
        <w:t>Sie all das Haupt zur Erd‘.</w:t>
      </w:r>
    </w:p>
    <w:p w14:paraId="1BC567FF" w14:textId="77777777" w:rsidR="0080592B" w:rsidRDefault="0080592B" w:rsidP="0080592B">
      <w:pPr>
        <w:pStyle w:val="StandardWeb"/>
        <w:spacing w:before="0" w:beforeAutospacing="0" w:after="150" w:afterAutospacing="0"/>
      </w:pPr>
      <w:r>
        <w:t>Wohin ich geh und schaue,</w:t>
      </w:r>
      <w:r>
        <w:br/>
        <w:t>Ist Abendandacht. Im Strom</w:t>
      </w:r>
      <w:r>
        <w:br/>
        <w:t>Spiegelt sich auch der blaue,</w:t>
      </w:r>
      <w:r>
        <w:br/>
        <w:t>Prächtige Himmelsdom.</w:t>
      </w:r>
    </w:p>
    <w:p w14:paraId="7F335CD4" w14:textId="77777777" w:rsidR="0080592B" w:rsidRDefault="0080592B" w:rsidP="0080592B">
      <w:pPr>
        <w:pStyle w:val="StandardWeb"/>
        <w:spacing w:before="0" w:beforeAutospacing="0" w:after="150" w:afterAutospacing="0"/>
      </w:pPr>
      <w:r>
        <w:t>Und alles betet lebendig</w:t>
      </w:r>
      <w:r>
        <w:br/>
        <w:t>Um eine selige Ruh‘,</w:t>
      </w:r>
      <w:r>
        <w:br/>
        <w:t>Und alles mahnt mich inständig:</w:t>
      </w:r>
      <w:r>
        <w:br/>
        <w:t>O Menschenkind, bete auch du!</w:t>
      </w:r>
    </w:p>
    <w:p w14:paraId="49912F99" w14:textId="77777777" w:rsidR="005564C4" w:rsidRDefault="005564C4">
      <w:pPr>
        <w:spacing w:after="0" w:line="240" w:lineRule="auto"/>
        <w:rPr>
          <w:rFonts w:eastAsia="Times New Roman"/>
          <w:b/>
          <w:bCs/>
          <w:color w:val="000000"/>
          <w:kern w:val="36"/>
          <w:sz w:val="36"/>
          <w:szCs w:val="48"/>
          <w:lang w:eastAsia="de-DE"/>
        </w:rPr>
      </w:pPr>
      <w:r>
        <w:br w:type="page"/>
      </w:r>
    </w:p>
    <w:p w14:paraId="0C2C65F6" w14:textId="516923D9" w:rsidR="0097574E" w:rsidRDefault="0097574E" w:rsidP="0097574E">
      <w:pPr>
        <w:pStyle w:val="berschrift1"/>
      </w:pPr>
      <w:r w:rsidRPr="0097574E">
        <w:t>Tersteegen, Gerhard – Der Abend kommt, die Sonn‘ hat sich verdecket</w:t>
      </w:r>
    </w:p>
    <w:p w14:paraId="1E504764" w14:textId="77777777" w:rsidR="0097574E" w:rsidRDefault="0097574E" w:rsidP="0097574E">
      <w:pPr>
        <w:pStyle w:val="StandardWeb"/>
        <w:spacing w:before="0" w:beforeAutospacing="0" w:after="150" w:afterAutospacing="0"/>
      </w:pPr>
      <w:r>
        <w:t>1. Der Abend kommt, die Sonn‘ hat sich verdecket,</w:t>
      </w:r>
      <w:r>
        <w:br/>
        <w:t>und alles sich zur Ruh und Stille strecket.</w:t>
      </w:r>
      <w:r>
        <w:br/>
        <w:t>O meine Seel, merk auf, wo bleibest du?</w:t>
      </w:r>
      <w:r>
        <w:br/>
        <w:t xml:space="preserve">In Gottes Schoß, sonst nirgend </w:t>
      </w:r>
      <w:proofErr w:type="spellStart"/>
      <w:r>
        <w:t>findst</w:t>
      </w:r>
      <w:proofErr w:type="spellEnd"/>
      <w:r>
        <w:t xml:space="preserve"> du Ruh.</w:t>
      </w:r>
    </w:p>
    <w:p w14:paraId="08CF9A91" w14:textId="77777777" w:rsidR="0097574E" w:rsidRDefault="0097574E" w:rsidP="0097574E">
      <w:pPr>
        <w:pStyle w:val="StandardWeb"/>
        <w:spacing w:before="0" w:beforeAutospacing="0" w:after="150" w:afterAutospacing="0"/>
      </w:pPr>
      <w:r>
        <w:t>2. Der Wandersmann legt sich ermüdet nieder,</w:t>
      </w:r>
      <w:r>
        <w:br/>
        <w:t>das Vöglein fliegt zu seinem Neste wieder,</w:t>
      </w:r>
      <w:r>
        <w:br/>
        <w:t>das Schäflein kehrt in seine Hürde ein:</w:t>
      </w:r>
      <w:r>
        <w:br/>
        <w:t>laß mich in dich, mein Gott, gekehret sein.</w:t>
      </w:r>
    </w:p>
    <w:p w14:paraId="1F696FB4" w14:textId="77777777" w:rsidR="0097574E" w:rsidRDefault="0097574E" w:rsidP="0097574E">
      <w:pPr>
        <w:pStyle w:val="StandardWeb"/>
        <w:spacing w:before="0" w:beforeAutospacing="0" w:after="150" w:afterAutospacing="0"/>
      </w:pPr>
      <w:r>
        <w:t>3. Ach sammle selbst Begierden und Gedanken,</w:t>
      </w:r>
      <w:r>
        <w:br/>
        <w:t>die noch so leicht aus Schwachheit von dir wanken;</w:t>
      </w:r>
      <w:r>
        <w:br/>
        <w:t>mein Ruheplatz, mein Heimat, tu dich auf</w:t>
      </w:r>
      <w:r>
        <w:br/>
        <w:t>daß ich in dich von allem andern lauf.</w:t>
      </w:r>
    </w:p>
    <w:p w14:paraId="2AEEFF02" w14:textId="77777777" w:rsidR="0097574E" w:rsidRDefault="0097574E" w:rsidP="0097574E">
      <w:pPr>
        <w:pStyle w:val="StandardWeb"/>
        <w:spacing w:before="0" w:beforeAutospacing="0" w:after="150" w:afterAutospacing="0"/>
      </w:pPr>
      <w:r>
        <w:t>4. Recht väterlich hast du mich heut geleitet,</w:t>
      </w:r>
      <w:r>
        <w:br/>
        <w:t>bewahrt, verschont, gestärket und geweidet.</w:t>
      </w:r>
      <w:r>
        <w:br/>
        <w:t>Ich bin´s nicht wert, daß du so gut und treu;</w:t>
      </w:r>
      <w:r>
        <w:br/>
        <w:t>mein Alles dir zum Dank ergeben sei.</w:t>
      </w:r>
    </w:p>
    <w:p w14:paraId="2DB9AACF" w14:textId="77777777" w:rsidR="0097574E" w:rsidRDefault="0097574E" w:rsidP="0097574E">
      <w:pPr>
        <w:pStyle w:val="StandardWeb"/>
        <w:spacing w:before="0" w:beforeAutospacing="0" w:after="150" w:afterAutospacing="0"/>
      </w:pPr>
      <w:r>
        <w:t>5. Vergib es, Herr, wo ich mich heut verirret</w:t>
      </w:r>
      <w:r>
        <w:br/>
        <w:t>und mich zuviel durch dies und das verwirret.</w:t>
      </w:r>
      <w:r>
        <w:br/>
        <w:t>Es ist mir leid, es soll nicht mehr geschehn;</w:t>
      </w:r>
      <w:r>
        <w:br/>
        <w:t>nimm mich nur ein, so werd ich fester stehn.</w:t>
      </w:r>
    </w:p>
    <w:p w14:paraId="46DA9670" w14:textId="77777777" w:rsidR="0097574E" w:rsidRDefault="0097574E" w:rsidP="0097574E">
      <w:pPr>
        <w:pStyle w:val="StandardWeb"/>
        <w:spacing w:before="0" w:beforeAutospacing="0" w:after="150" w:afterAutospacing="0"/>
      </w:pPr>
      <w:r>
        <w:t>6. Da nun der Leib sein Tagewerk vollendet,</w:t>
      </w:r>
      <w:r>
        <w:br/>
        <w:t>mein Geist sich auch zu seinem Werke wendet,</w:t>
      </w:r>
      <w:r>
        <w:br/>
        <w:t>zu beten an, zu lieben inniglich,</w:t>
      </w:r>
      <w:r>
        <w:br/>
        <w:t>im stillen Grund, mein Gott, zu schauen dich.</w:t>
      </w:r>
    </w:p>
    <w:p w14:paraId="4ACA109B" w14:textId="77777777" w:rsidR="0097574E" w:rsidRDefault="0097574E" w:rsidP="0097574E">
      <w:pPr>
        <w:pStyle w:val="StandardWeb"/>
        <w:spacing w:before="0" w:beforeAutospacing="0" w:after="150" w:afterAutospacing="0"/>
      </w:pPr>
      <w:r>
        <w:t>7. Die Dunkelheit ist da, und alles schweiget;</w:t>
      </w:r>
      <w:r>
        <w:br/>
        <w:t>mein Geist vor dir, o Majestät, sich beuget.</w:t>
      </w:r>
      <w:r>
        <w:br/>
        <w:t>Ins Heiligtum, ins Dunkle kehr ich ein;</w:t>
      </w:r>
      <w:r>
        <w:br/>
        <w:t>Herr, rede du, laß mich ganz stille sein.</w:t>
      </w:r>
    </w:p>
    <w:p w14:paraId="44EBD83C" w14:textId="77777777" w:rsidR="0097574E" w:rsidRDefault="0097574E" w:rsidP="0097574E">
      <w:pPr>
        <w:pStyle w:val="StandardWeb"/>
        <w:spacing w:before="0" w:beforeAutospacing="0" w:after="150" w:afterAutospacing="0"/>
      </w:pPr>
      <w:r>
        <w:t>8. Mein Herz sich dir zum Abendopfer schenket,</w:t>
      </w:r>
      <w:r>
        <w:br/>
        <w:t>mein Wille sich in dich gelassen senket.</w:t>
      </w:r>
      <w:r>
        <w:br/>
        <w:t>Begierden, schweigt! Vernunft und Sinnen, still!</w:t>
      </w:r>
      <w:r>
        <w:br/>
        <w:t>Mein müder Geist im Herren ruhen will.</w:t>
      </w:r>
    </w:p>
    <w:p w14:paraId="26D34C0B" w14:textId="77777777" w:rsidR="0097574E" w:rsidRDefault="0097574E" w:rsidP="0097574E">
      <w:pPr>
        <w:pStyle w:val="StandardWeb"/>
        <w:spacing w:before="0" w:beforeAutospacing="0" w:after="150" w:afterAutospacing="0"/>
      </w:pPr>
      <w:r>
        <w:t>9. Dem Leib wirst du bald seine Ruhe geben;</w:t>
      </w:r>
      <w:r>
        <w:br/>
        <w:t>laß nicht den Geist zerstreut in Unruh schweben.</w:t>
      </w:r>
      <w:r>
        <w:br/>
        <w:t>Mein treuer Hirt, führ mich in dich hinein;</w:t>
      </w:r>
      <w:r>
        <w:br/>
        <w:t>in dir, mit dir kann ich vergnüget sein.</w:t>
      </w:r>
    </w:p>
    <w:p w14:paraId="1318F819" w14:textId="77777777" w:rsidR="0097574E" w:rsidRDefault="0097574E" w:rsidP="0097574E">
      <w:pPr>
        <w:pStyle w:val="StandardWeb"/>
        <w:spacing w:before="0" w:beforeAutospacing="0" w:after="150" w:afterAutospacing="0"/>
      </w:pPr>
      <w:r>
        <w:t>10. Im Finstern sei des Geistes Licht und Sonne,</w:t>
      </w:r>
      <w:r>
        <w:br/>
        <w:t>im Kampf und Kreuz mein Beistand, Kraft und Wonne;</w:t>
      </w:r>
      <w:r>
        <w:br/>
        <w:t>deck mich bei dir in deiner Hütte zu,</w:t>
      </w:r>
      <w:r>
        <w:br/>
        <w:t>bis ich erreich die volle Sabbatruh.</w:t>
      </w:r>
    </w:p>
    <w:p w14:paraId="43F29451" w14:textId="77777777" w:rsidR="0080592B" w:rsidRDefault="0080592B" w:rsidP="0080592B">
      <w:pPr>
        <w:pStyle w:val="berschrift1"/>
      </w:pPr>
      <w:r w:rsidRPr="0080592B">
        <w:t xml:space="preserve">Tersteegen, Gerhard – Nun </w:t>
      </w:r>
      <w:proofErr w:type="spellStart"/>
      <w:r w:rsidRPr="0080592B">
        <w:t>schläfet</w:t>
      </w:r>
      <w:proofErr w:type="spellEnd"/>
      <w:r w:rsidRPr="0080592B">
        <w:t xml:space="preserve"> man</w:t>
      </w:r>
    </w:p>
    <w:p w14:paraId="4C30AD8F" w14:textId="77777777" w:rsidR="0080592B" w:rsidRDefault="0080592B" w:rsidP="0080592B">
      <w:pPr>
        <w:pStyle w:val="StandardWeb"/>
        <w:spacing w:before="0" w:beforeAutospacing="0" w:after="150" w:afterAutospacing="0"/>
      </w:pPr>
      <w:r>
        <w:t xml:space="preserve">1. Nun </w:t>
      </w:r>
      <w:proofErr w:type="spellStart"/>
      <w:r>
        <w:t>schläfet</w:t>
      </w:r>
      <w:proofErr w:type="spellEnd"/>
      <w:r>
        <w:t xml:space="preserve"> man;</w:t>
      </w:r>
      <w:r>
        <w:br/>
        <w:t>und wer nicht schlafen kann,</w:t>
      </w:r>
      <w:r>
        <w:br/>
        <w:t>der bete mit mir an</w:t>
      </w:r>
      <w:r>
        <w:br/>
        <w:t>den großen Namen,</w:t>
      </w:r>
      <w:r>
        <w:br/>
        <w:t>dem Tag und Nacht</w:t>
      </w:r>
      <w:r>
        <w:br/>
        <w:t>wird von der Himmelswacht</w:t>
      </w:r>
      <w:r>
        <w:br/>
        <w:t>Preis, Lob und Ehr gebracht:</w:t>
      </w:r>
      <w:r>
        <w:br/>
        <w:t>o Jesu, Amen.</w:t>
      </w:r>
    </w:p>
    <w:p w14:paraId="027F2164" w14:textId="77777777" w:rsidR="0080592B" w:rsidRDefault="0080592B" w:rsidP="0080592B">
      <w:pPr>
        <w:pStyle w:val="StandardWeb"/>
        <w:spacing w:before="0" w:beforeAutospacing="0" w:after="150" w:afterAutospacing="0"/>
      </w:pPr>
      <w:r>
        <w:t>2. Weg, Phantasie!</w:t>
      </w:r>
      <w:r>
        <w:br/>
        <w:t>Mein Herr und Gott ist hie;</w:t>
      </w:r>
      <w:r>
        <w:br/>
        <w:t>du schläfst, mein Wächter, nie,</w:t>
      </w:r>
      <w:r>
        <w:br/>
        <w:t>dir will ich wachen.</w:t>
      </w:r>
      <w:r>
        <w:br/>
        <w:t>Ich liebe dich,</w:t>
      </w:r>
      <w:r>
        <w:br/>
        <w:t>ich geb zum Opfer mich</w:t>
      </w:r>
      <w:r>
        <w:br/>
        <w:t>und lasse ewiglich</w:t>
      </w:r>
      <w:r>
        <w:br/>
        <w:t>dich mit mir machen.</w:t>
      </w:r>
    </w:p>
    <w:p w14:paraId="6230B605" w14:textId="77777777" w:rsidR="0080592B" w:rsidRDefault="0080592B" w:rsidP="0080592B">
      <w:pPr>
        <w:pStyle w:val="StandardWeb"/>
        <w:spacing w:before="0" w:beforeAutospacing="0" w:after="150" w:afterAutospacing="0"/>
      </w:pPr>
      <w:r>
        <w:t>3. Es leuchte dir</w:t>
      </w:r>
      <w:r>
        <w:br/>
        <w:t>der Himmelslichter Zier;</w:t>
      </w:r>
      <w:r>
        <w:br/>
        <w:t>ich sei dein Sternlein, hier</w:t>
      </w:r>
      <w:r>
        <w:br/>
        <w:t>und dort zu funkeln.</w:t>
      </w:r>
      <w:r>
        <w:br/>
        <w:t>Nun kehr ich ein,</w:t>
      </w:r>
      <w:r>
        <w:br/>
        <w:t>Herr, rede du allein</w:t>
      </w:r>
      <w:r>
        <w:br/>
        <w:t>beim tiefsten Stillesein</w:t>
      </w:r>
      <w:r>
        <w:br/>
        <w:t>zu mir im Dunkeln.</w:t>
      </w:r>
    </w:p>
    <w:p w14:paraId="57A6A9EF" w14:textId="77777777" w:rsidR="0080592B" w:rsidRDefault="0080592B" w:rsidP="0080592B">
      <w:pPr>
        <w:pStyle w:val="berschrift1"/>
      </w:pPr>
      <w:r w:rsidRPr="0080592B">
        <w:t>Tersteegen, Gerhard – Nun sich der Tag geendet,</w:t>
      </w:r>
    </w:p>
    <w:p w14:paraId="2FD22BD6" w14:textId="77777777" w:rsidR="0080592B" w:rsidRDefault="0080592B" w:rsidP="0080592B">
      <w:pPr>
        <w:pStyle w:val="StandardWeb"/>
        <w:spacing w:before="0" w:beforeAutospacing="0" w:after="150" w:afterAutospacing="0"/>
      </w:pPr>
      <w:r>
        <w:t>Nun sich der Tag geendet,</w:t>
      </w:r>
      <w:r>
        <w:br/>
        <w:t>Mein Herz zu dir sich wendet</w:t>
      </w:r>
      <w:r>
        <w:br/>
        <w:t>Und danket inniglich.</w:t>
      </w:r>
      <w:r>
        <w:br/>
        <w:t>Dein holdes Angesichte</w:t>
      </w:r>
      <w:r>
        <w:br/>
        <w:t>Zum Segen auf mich richte,</w:t>
      </w:r>
      <w:r>
        <w:br/>
        <w:t>Erleuchte und entzünde mich.</w:t>
      </w:r>
    </w:p>
    <w:p w14:paraId="2CE88DCE" w14:textId="77777777" w:rsidR="0080592B" w:rsidRDefault="0080592B" w:rsidP="0080592B">
      <w:pPr>
        <w:pStyle w:val="StandardWeb"/>
        <w:spacing w:before="0" w:beforeAutospacing="0" w:after="150" w:afterAutospacing="0"/>
      </w:pPr>
      <w:r>
        <w:t>Ich schließe mich aufs neue</w:t>
      </w:r>
      <w:r>
        <w:br/>
        <w:t>In deine Vatertreue</w:t>
      </w:r>
      <w:r>
        <w:br/>
        <w:t>Und Schutz und Herze ein.</w:t>
      </w:r>
      <w:r>
        <w:br/>
        <w:t>Die fleischlichen Geschäfte</w:t>
      </w:r>
      <w:r>
        <w:br/>
        <w:t>Und alle finstern Kräfte</w:t>
      </w:r>
      <w:r>
        <w:br/>
        <w:t>Vertreibe durch dein Nahesein.</w:t>
      </w:r>
    </w:p>
    <w:p w14:paraId="7094E23D" w14:textId="77777777" w:rsidR="0080592B" w:rsidRDefault="0080592B" w:rsidP="0080592B">
      <w:pPr>
        <w:pStyle w:val="StandardWeb"/>
        <w:spacing w:before="0" w:beforeAutospacing="0" w:after="150" w:afterAutospacing="0"/>
      </w:pPr>
      <w:r>
        <w:t xml:space="preserve">Daß du mich stets </w:t>
      </w:r>
      <w:proofErr w:type="spellStart"/>
      <w:r>
        <w:t>umgibest</w:t>
      </w:r>
      <w:proofErr w:type="spellEnd"/>
      <w:r>
        <w:t>,</w:t>
      </w:r>
      <w:r>
        <w:br/>
        <w:t>Daß du mich herzlich liebest</w:t>
      </w:r>
      <w:r>
        <w:br/>
        <w:t>Und rufst zu dir hinein,</w:t>
      </w:r>
      <w:r>
        <w:br/>
        <w:t>Daß du vergnügst alleine,</w:t>
      </w:r>
      <w:r>
        <w:br/>
        <w:t>so wesentlich, so reine,</w:t>
      </w:r>
      <w:r>
        <w:br/>
        <w:t>Laß früh und spät mir wichtig sein!</w:t>
      </w:r>
    </w:p>
    <w:p w14:paraId="1AB8262A" w14:textId="77777777" w:rsidR="0080592B" w:rsidRDefault="0080592B" w:rsidP="0080592B">
      <w:pPr>
        <w:pStyle w:val="StandardWeb"/>
        <w:spacing w:before="0" w:beforeAutospacing="0" w:after="150" w:afterAutospacing="0"/>
      </w:pPr>
      <w:r>
        <w:t>Ein Tag, der sagt dem andern,</w:t>
      </w:r>
      <w:r>
        <w:br/>
        <w:t>Mein Leben sei ein Wandern,</w:t>
      </w:r>
      <w:r>
        <w:br/>
        <w:t>Zur großen Ewigkeit.</w:t>
      </w:r>
      <w:r>
        <w:br/>
        <w:t>O Ewigkeit, so schöne,</w:t>
      </w:r>
      <w:r>
        <w:br/>
        <w:t>Mein Herz an dich gewöhne,</w:t>
      </w:r>
      <w:r>
        <w:br/>
        <w:t>Mein Heim ist nicht in dieser Zeit.</w:t>
      </w:r>
    </w:p>
    <w:p w14:paraId="306249CB" w14:textId="77777777" w:rsidR="005564C4" w:rsidRDefault="005564C4">
      <w:pPr>
        <w:spacing w:after="0" w:line="240" w:lineRule="auto"/>
        <w:rPr>
          <w:rFonts w:eastAsia="Times New Roman"/>
          <w:b/>
          <w:bCs/>
          <w:color w:val="000000"/>
          <w:kern w:val="36"/>
          <w:sz w:val="36"/>
          <w:szCs w:val="48"/>
          <w:lang w:eastAsia="de-DE"/>
        </w:rPr>
      </w:pPr>
      <w:r>
        <w:br w:type="page"/>
      </w:r>
    </w:p>
    <w:p w14:paraId="45274232" w14:textId="00D96E1F" w:rsidR="00254FF5" w:rsidRDefault="00254FF5" w:rsidP="00254FF5">
      <w:pPr>
        <w:pStyle w:val="berschrift1"/>
      </w:pPr>
      <w:r w:rsidRPr="00254FF5">
        <w:t>Unbekannter Dichter – Der Tag hat sich geneiget</w:t>
      </w:r>
    </w:p>
    <w:p w14:paraId="0E235FCB" w14:textId="77777777" w:rsidR="00254FF5" w:rsidRDefault="00254FF5" w:rsidP="00254FF5">
      <w:pPr>
        <w:pStyle w:val="StandardWeb"/>
        <w:spacing w:before="0" w:beforeAutospacing="0" w:after="150" w:afterAutospacing="0"/>
      </w:pPr>
      <w:r>
        <w:t>1. Der Tag hat sich geneiget,</w:t>
      </w:r>
      <w:r>
        <w:br/>
        <w:t>die Nacht hat sich genaht.</w:t>
      </w:r>
      <w:r>
        <w:br/>
        <w:t xml:space="preserve">Gott sei </w:t>
      </w:r>
      <w:proofErr w:type="spellStart"/>
      <w:r>
        <w:t>gebenedeiet</w:t>
      </w:r>
      <w:proofErr w:type="spellEnd"/>
      <w:r>
        <w:t>,</w:t>
      </w:r>
      <w:r>
        <w:br/>
        <w:t>der uns beschützet hat.</w:t>
      </w:r>
      <w:r>
        <w:br/>
        <w:t>Er woll durch seine Güte,</w:t>
      </w:r>
      <w:r>
        <w:br/>
        <w:t>durch seine große Macht</w:t>
      </w:r>
      <w:r>
        <w:br/>
        <w:t>uns gnädiglich behüten</w:t>
      </w:r>
      <w:r>
        <w:br/>
        <w:t>auch jetzt in dieser Nacht.</w:t>
      </w:r>
    </w:p>
    <w:p w14:paraId="7E1EAA3C" w14:textId="77777777" w:rsidR="00254FF5" w:rsidRDefault="00254FF5" w:rsidP="00254FF5">
      <w:pPr>
        <w:pStyle w:val="StandardWeb"/>
        <w:spacing w:before="0" w:beforeAutospacing="0" w:after="150" w:afterAutospacing="0"/>
      </w:pPr>
      <w:r>
        <w:t>2. Nichts ist auf dieser Erden,</w:t>
      </w:r>
      <w:r>
        <w:br/>
        <w:t>das da beständig ist.</w:t>
      </w:r>
      <w:r>
        <w:br/>
        <w:t xml:space="preserve">Allein die </w:t>
      </w:r>
      <w:proofErr w:type="spellStart"/>
      <w:r>
        <w:t>Güt</w:t>
      </w:r>
      <w:proofErr w:type="spellEnd"/>
      <w:r>
        <w:t xml:space="preserve"> des Herren,</w:t>
      </w:r>
      <w:r>
        <w:br/>
        <w:t>die währet ewiglich,</w:t>
      </w:r>
      <w:r>
        <w:br/>
        <w:t>steht allen Menschen offen,</w:t>
      </w:r>
      <w:r>
        <w:br/>
        <w:t>Gott läßt die Seinen nicht.</w:t>
      </w:r>
      <w:r>
        <w:br/>
        <w:t>Drauf setz ich all mein Hoffen,</w:t>
      </w:r>
      <w:r>
        <w:br/>
        <w:t>mein Trost und Zuversicht.</w:t>
      </w:r>
    </w:p>
    <w:p w14:paraId="7975C88A" w14:textId="77777777" w:rsidR="00254FF5" w:rsidRDefault="00254FF5" w:rsidP="00254FF5">
      <w:pPr>
        <w:pStyle w:val="StandardWeb"/>
        <w:spacing w:before="0" w:beforeAutospacing="0" w:after="150" w:afterAutospacing="0"/>
      </w:pPr>
      <w:r>
        <w:t>3. Dem hab ich mich ergeben</w:t>
      </w:r>
      <w:r>
        <w:br/>
        <w:t>in dieser argen Welt:</w:t>
      </w:r>
      <w:r>
        <w:br/>
        <w:t>So ist des Menschen Leben</w:t>
      </w:r>
      <w:r>
        <w:br/>
        <w:t>wie Blümlein auf dem Feld.</w:t>
      </w:r>
      <w:r>
        <w:br/>
        <w:t>Des Morgens in dem Taue</w:t>
      </w:r>
      <w:r>
        <w:br/>
        <w:t>stehn sie gefärbet schön;</w:t>
      </w:r>
      <w:r>
        <w:br/>
        <w:t>bald sind sie abgehauen,</w:t>
      </w:r>
      <w:r>
        <w:br/>
        <w:t>verderben und vergehn.</w:t>
      </w:r>
    </w:p>
    <w:p w14:paraId="369B4301" w14:textId="77777777" w:rsidR="00254FF5" w:rsidRDefault="00254FF5" w:rsidP="00254FF5">
      <w:pPr>
        <w:pStyle w:val="StandardWeb"/>
        <w:spacing w:before="0" w:beforeAutospacing="0" w:after="150" w:afterAutospacing="0"/>
      </w:pPr>
      <w:r>
        <w:t>4. Vergib mir, lieber Herre,</w:t>
      </w:r>
      <w:r>
        <w:br/>
        <w:t>mein Sünd und Missetat!</w:t>
      </w:r>
      <w:r>
        <w:br/>
        <w:t>Ich hab gesündigt sehre</w:t>
      </w:r>
      <w:r>
        <w:br/>
        <w:t>und bitte, Herr, um Gnad.</w:t>
      </w:r>
      <w:r>
        <w:br/>
        <w:t>Wenn du mir wollst zuschreiben</w:t>
      </w:r>
      <w:r>
        <w:br/>
        <w:t>mein Sünd und auch mein Schuld,</w:t>
      </w:r>
      <w:r>
        <w:br/>
        <w:t>wo sollt ich vor dir bleiben?</w:t>
      </w:r>
      <w:r>
        <w:br/>
        <w:t xml:space="preserve">Den Tod hätt ich </w:t>
      </w:r>
      <w:proofErr w:type="spellStart"/>
      <w:r>
        <w:t>verschuldt</w:t>
      </w:r>
      <w:proofErr w:type="spellEnd"/>
      <w:r>
        <w:t>.</w:t>
      </w:r>
    </w:p>
    <w:p w14:paraId="7D66545A" w14:textId="77777777" w:rsidR="00254FF5" w:rsidRDefault="00254FF5" w:rsidP="00254FF5">
      <w:pPr>
        <w:pStyle w:val="StandardWeb"/>
        <w:spacing w:before="0" w:beforeAutospacing="0" w:after="150" w:afterAutospacing="0"/>
      </w:pPr>
      <w:r>
        <w:t>5. Ich bitt, daß du mir gnädig</w:t>
      </w:r>
      <w:r>
        <w:br/>
        <w:t>um Christi Willen seist.</w:t>
      </w:r>
      <w:r>
        <w:br/>
        <w:t>Mach mich von Sünden ledig,</w:t>
      </w:r>
      <w:r>
        <w:br/>
        <w:t xml:space="preserve">gib mir den </w:t>
      </w:r>
      <w:proofErr w:type="spellStart"/>
      <w:r>
        <w:t>heilgen</w:t>
      </w:r>
      <w:proofErr w:type="spellEnd"/>
      <w:r>
        <w:t xml:space="preserve"> Geist,</w:t>
      </w:r>
      <w:r>
        <w:br/>
        <w:t>der mich weise und lehre,</w:t>
      </w:r>
      <w:r>
        <w:br/>
        <w:t xml:space="preserve">ja der mich </w:t>
      </w:r>
      <w:proofErr w:type="spellStart"/>
      <w:r>
        <w:t>leit</w:t>
      </w:r>
      <w:proofErr w:type="spellEnd"/>
      <w:r>
        <w:t xml:space="preserve"> und führ,</w:t>
      </w:r>
      <w:r>
        <w:br/>
        <w:t xml:space="preserve">auf daß ich </w:t>
      </w:r>
      <w:proofErr w:type="spellStart"/>
      <w:r>
        <w:t>nimmermehre</w:t>
      </w:r>
      <w:proofErr w:type="spellEnd"/>
      <w:r>
        <w:br/>
        <w:t>Gotts Steg und Weg verlier.</w:t>
      </w:r>
    </w:p>
    <w:p w14:paraId="59BEFC7A" w14:textId="77777777" w:rsidR="00254FF5" w:rsidRDefault="00254FF5" w:rsidP="00254FF5">
      <w:pPr>
        <w:pStyle w:val="StandardWeb"/>
        <w:spacing w:before="0" w:beforeAutospacing="0" w:after="150" w:afterAutospacing="0"/>
      </w:pPr>
      <w:r>
        <w:t>6. Mein Leib, mein Seel, mein Leben,</w:t>
      </w:r>
      <w:r>
        <w:br/>
        <w:t>mein Haus, mein Gut, mein Ehr,</w:t>
      </w:r>
      <w:r>
        <w:br/>
        <w:t>was du mir hast gegeben,</w:t>
      </w:r>
      <w:r>
        <w:br/>
      </w:r>
      <w:proofErr w:type="spellStart"/>
      <w:r>
        <w:t>befehl</w:t>
      </w:r>
      <w:proofErr w:type="spellEnd"/>
      <w:r>
        <w:t xml:space="preserve"> ich dir, o Herr,</w:t>
      </w:r>
      <w:r>
        <w:br/>
        <w:t>in dein göttlichen Hände;</w:t>
      </w:r>
      <w:r>
        <w:br/>
      </w:r>
      <w:proofErr w:type="spellStart"/>
      <w:r>
        <w:t>behüt</w:t>
      </w:r>
      <w:proofErr w:type="spellEnd"/>
      <w:r>
        <w:t xml:space="preserve"> mich gnädiglich,</w:t>
      </w:r>
      <w:r>
        <w:br/>
        <w:t>gib mir ein selig Ende.</w:t>
      </w:r>
      <w:r>
        <w:br/>
        <w:t>In dein Reich, Herr, nimm mich!</w:t>
      </w:r>
    </w:p>
    <w:p w14:paraId="1EADD923" w14:textId="77777777" w:rsidR="00254FF5" w:rsidRDefault="00254FF5" w:rsidP="00254FF5">
      <w:pPr>
        <w:pStyle w:val="berschrift1"/>
      </w:pPr>
      <w:r w:rsidRPr="00254FF5">
        <w:t>Unbekannter Dichter – Die Sonn hat sich mit ihrem Glanz gewendet</w:t>
      </w:r>
    </w:p>
    <w:p w14:paraId="0E6FDB6D" w14:textId="77777777" w:rsidR="00254FF5" w:rsidRDefault="00254FF5" w:rsidP="00254FF5">
      <w:pPr>
        <w:pStyle w:val="StandardWeb"/>
        <w:spacing w:before="0" w:beforeAutospacing="0" w:after="150" w:afterAutospacing="0"/>
      </w:pPr>
      <w:r>
        <w:t>1. Die Sonn hat sich mit ihrem Glanz gewendet,</w:t>
      </w:r>
      <w:r>
        <w:br/>
        <w:t>und was sie soll auf diesen Tag vollendet,</w:t>
      </w:r>
      <w:r>
        <w:br/>
        <w:t>Die dunkle Nacht dringt allenthalben zu,</w:t>
      </w:r>
      <w:r>
        <w:br/>
        <w:t>bringt Menschen, Vieh und alle Welt zur Ruh.</w:t>
      </w:r>
    </w:p>
    <w:p w14:paraId="7441918D" w14:textId="77777777" w:rsidR="00254FF5" w:rsidRDefault="00254FF5" w:rsidP="00254FF5">
      <w:pPr>
        <w:pStyle w:val="StandardWeb"/>
        <w:spacing w:before="0" w:beforeAutospacing="0" w:after="150" w:afterAutospacing="0"/>
      </w:pPr>
      <w:r>
        <w:t xml:space="preserve">2. Ich preise dich, du Herr der </w:t>
      </w:r>
      <w:proofErr w:type="spellStart"/>
      <w:r>
        <w:t>Nächt</w:t>
      </w:r>
      <w:proofErr w:type="spellEnd"/>
      <w:r>
        <w:t xml:space="preserve"> und Tage,</w:t>
      </w:r>
      <w:r>
        <w:br/>
        <w:t>daß du mich heut vor aller Not und Plage</w:t>
      </w:r>
      <w:r>
        <w:br/>
        <w:t>durch deine Hand und hochberühmte Macht</w:t>
      </w:r>
      <w:r>
        <w:br/>
        <w:t>hast unverletzt und frei hindurchgebracht.</w:t>
      </w:r>
    </w:p>
    <w:p w14:paraId="1279CDD4" w14:textId="77777777" w:rsidR="00254FF5" w:rsidRDefault="00254FF5" w:rsidP="00254FF5">
      <w:pPr>
        <w:pStyle w:val="StandardWeb"/>
        <w:spacing w:before="0" w:beforeAutospacing="0" w:after="150" w:afterAutospacing="0"/>
      </w:pPr>
      <w:r>
        <w:t>3. Vergib, wo ich bei Tage so gelebet,</w:t>
      </w:r>
      <w:r>
        <w:br/>
        <w:t xml:space="preserve">daß ich nach dem, was finster ist, </w:t>
      </w:r>
      <w:proofErr w:type="spellStart"/>
      <w:r>
        <w:t>gestrebet</w:t>
      </w:r>
      <w:proofErr w:type="spellEnd"/>
      <w:r>
        <w:t>;</w:t>
      </w:r>
      <w:r>
        <w:br/>
        <w:t>laß alle Schuld durch deinen Gnadenschein</w:t>
      </w:r>
      <w:r>
        <w:br/>
        <w:t>in Ewigkeit bei dir verloschen sein.</w:t>
      </w:r>
    </w:p>
    <w:p w14:paraId="65D9FE61" w14:textId="77777777" w:rsidR="00254FF5" w:rsidRDefault="00254FF5" w:rsidP="00254FF5">
      <w:pPr>
        <w:pStyle w:val="StandardWeb"/>
        <w:spacing w:before="0" w:beforeAutospacing="0" w:after="150" w:afterAutospacing="0"/>
      </w:pPr>
      <w:r>
        <w:t>4. Schaff, daß mein Geist dich ungehindert schaue,</w:t>
      </w:r>
      <w:r>
        <w:br/>
        <w:t>indem ich mich der trüben Nacht vertraue,</w:t>
      </w:r>
      <w:r>
        <w:br/>
        <w:t>und daß der Leib auf diesen schweren Tag</w:t>
      </w:r>
      <w:r>
        <w:br/>
        <w:t>sich seiner Kraft fein sanft erholen mag.</w:t>
      </w:r>
    </w:p>
    <w:p w14:paraId="7700AA33" w14:textId="77777777" w:rsidR="00254FF5" w:rsidRDefault="00254FF5" w:rsidP="00254FF5">
      <w:pPr>
        <w:pStyle w:val="StandardWeb"/>
        <w:spacing w:before="0" w:beforeAutospacing="0" w:after="150" w:afterAutospacing="0"/>
      </w:pPr>
      <w:r>
        <w:t>5. Vergönne, daß der lieben Engel Scharen</w:t>
      </w:r>
      <w:r>
        <w:br/>
        <w:t>mich vor der Macht der Finsternis bewahren,</w:t>
      </w:r>
      <w:r>
        <w:br/>
        <w:t>auf daß ich vor der List und Tyrannei</w:t>
      </w:r>
      <w:r>
        <w:br/>
        <w:t>der argen Welt im Schlafe sicher sei.</w:t>
      </w:r>
    </w:p>
    <w:p w14:paraId="6F8E53FF" w14:textId="77777777" w:rsidR="00254FF5" w:rsidRDefault="00254FF5" w:rsidP="00254FF5">
      <w:pPr>
        <w:pStyle w:val="StandardWeb"/>
        <w:spacing w:before="0" w:beforeAutospacing="0" w:after="150" w:afterAutospacing="0"/>
      </w:pPr>
      <w:r>
        <w:t>6. Herr, wenn mich wird die lange Nacht bedecken</w:t>
      </w:r>
      <w:r>
        <w:br/>
        <w:t>und in die Ruh des tiefen Grabs verstecken,</w:t>
      </w:r>
      <w:r>
        <w:br/>
        <w:t>so blicke mich mit deinen Augen an,</w:t>
      </w:r>
      <w:r>
        <w:br/>
        <w:t>daraus ich Licht im Tode nehmen kann.</w:t>
      </w:r>
    </w:p>
    <w:p w14:paraId="42394603" w14:textId="77777777" w:rsidR="00254FF5" w:rsidRDefault="00254FF5" w:rsidP="00254FF5">
      <w:pPr>
        <w:pStyle w:val="StandardWeb"/>
        <w:spacing w:before="0" w:beforeAutospacing="0" w:after="150" w:afterAutospacing="0"/>
      </w:pPr>
      <w:r>
        <w:t>7. Und laß hernach zugleich mit allen Frommen</w:t>
      </w:r>
      <w:r>
        <w:br/>
        <w:t>mich zu dem Glanz des andern Lebens kommen,</w:t>
      </w:r>
      <w:r>
        <w:br/>
        <w:t>da du uns hast den großen Tag bestimmt,</w:t>
      </w:r>
      <w:r>
        <w:br/>
        <w:t>dem keine Nacht sein Licht und Klarheit nimmt.</w:t>
      </w:r>
    </w:p>
    <w:p w14:paraId="46327B16" w14:textId="77777777" w:rsidR="0080592B" w:rsidRDefault="0080592B" w:rsidP="0080592B">
      <w:pPr>
        <w:pStyle w:val="berschrift1"/>
      </w:pPr>
      <w:r w:rsidRPr="0080592B">
        <w:t>Unbekannt</w:t>
      </w:r>
      <w:r>
        <w:t>er Dichter</w:t>
      </w:r>
      <w:r w:rsidRPr="0080592B">
        <w:t xml:space="preserve"> – Ein andrer Abendreihen</w:t>
      </w:r>
    </w:p>
    <w:p w14:paraId="19A8E3BF" w14:textId="77777777" w:rsidR="0080592B" w:rsidRDefault="0080592B" w:rsidP="0080592B">
      <w:pPr>
        <w:pStyle w:val="StandardWeb"/>
        <w:spacing w:before="0" w:beforeAutospacing="0" w:after="150" w:afterAutospacing="0"/>
      </w:pPr>
      <w:r>
        <w:t>Der Maie, der Maie</w:t>
      </w:r>
      <w:r>
        <w:br/>
        <w:t>Bringt uns der Blümlein viel,</w:t>
      </w:r>
      <w:r>
        <w:br/>
        <w:t>Ich trag‘ ein frei Gemüthe,</w:t>
      </w:r>
      <w:r>
        <w:br/>
        <w:t>Gott weiß wohl, wen ich will,</w:t>
      </w:r>
      <w:r>
        <w:br/>
        <w:t>Gott weiß wohl, wen ich will.</w:t>
      </w:r>
    </w:p>
    <w:p w14:paraId="7F35C750" w14:textId="77777777" w:rsidR="0080592B" w:rsidRDefault="0080592B" w:rsidP="0080592B">
      <w:pPr>
        <w:pStyle w:val="StandardWeb"/>
        <w:spacing w:before="0" w:beforeAutospacing="0" w:after="150" w:afterAutospacing="0"/>
      </w:pPr>
      <w:r>
        <w:t>Ich will Christum den Herren,</w:t>
      </w:r>
      <w:r>
        <w:br/>
        <w:t>Der unser Heiland ist,</w:t>
      </w:r>
      <w:r>
        <w:br/>
        <w:t>Er trägt das Kreuz für unsre Sünd,</w:t>
      </w:r>
      <w:r>
        <w:br/>
        <w:t>Ja wie man von ihm liest,</w:t>
      </w:r>
      <w:r>
        <w:br/>
        <w:t>Ja wie man von ihm liest.</w:t>
      </w:r>
    </w:p>
    <w:p w14:paraId="4D2C395B" w14:textId="77777777" w:rsidR="0080592B" w:rsidRDefault="0080592B" w:rsidP="0080592B">
      <w:pPr>
        <w:pStyle w:val="StandardWeb"/>
        <w:spacing w:before="0" w:beforeAutospacing="0" w:after="150" w:afterAutospacing="0"/>
      </w:pPr>
      <w:r>
        <w:t>Wir waren all gefangen,</w:t>
      </w:r>
      <w:r>
        <w:br/>
        <w:t xml:space="preserve">Im Tod warn wir </w:t>
      </w:r>
      <w:proofErr w:type="spellStart"/>
      <w:r>
        <w:t>verlorn</w:t>
      </w:r>
      <w:proofErr w:type="spellEnd"/>
      <w:r>
        <w:t>,</w:t>
      </w:r>
      <w:r>
        <w:br/>
        <w:t>Die Sünd die quält uns Nacht und Tag,</w:t>
      </w:r>
      <w:r>
        <w:br/>
        <w:t xml:space="preserve">Darin wir warn </w:t>
      </w:r>
      <w:proofErr w:type="spellStart"/>
      <w:r>
        <w:t>geborn</w:t>
      </w:r>
      <w:proofErr w:type="spellEnd"/>
      <w:r>
        <w:t>,</w:t>
      </w:r>
      <w:r>
        <w:br/>
        <w:t xml:space="preserve">Darin wir warn </w:t>
      </w:r>
      <w:proofErr w:type="spellStart"/>
      <w:r>
        <w:t>geborn</w:t>
      </w:r>
      <w:proofErr w:type="spellEnd"/>
      <w:r>
        <w:t>.</w:t>
      </w:r>
    </w:p>
    <w:p w14:paraId="34A1241D" w14:textId="77777777" w:rsidR="0080592B" w:rsidRDefault="0080592B" w:rsidP="0080592B">
      <w:pPr>
        <w:pStyle w:val="StandardWeb"/>
        <w:spacing w:before="0" w:beforeAutospacing="0" w:after="150" w:afterAutospacing="0"/>
      </w:pPr>
      <w:r>
        <w:t xml:space="preserve">Und niemand </w:t>
      </w:r>
      <w:proofErr w:type="spellStart"/>
      <w:r>
        <w:t>kunnt</w:t>
      </w:r>
      <w:proofErr w:type="spellEnd"/>
      <w:r>
        <w:t xml:space="preserve"> uns helfen</w:t>
      </w:r>
      <w:r>
        <w:br/>
        <w:t>Denn unser Herr allein,</w:t>
      </w:r>
      <w:r>
        <w:br/>
        <w:t>Ist uns in Gut geboren</w:t>
      </w:r>
      <w:r>
        <w:br/>
        <w:t>Von einer Jungfrau rein,</w:t>
      </w:r>
      <w:r>
        <w:br/>
        <w:t>Von einer Jungfrau rein.</w:t>
      </w:r>
    </w:p>
    <w:p w14:paraId="24F32E06" w14:textId="77777777" w:rsidR="0080592B" w:rsidRDefault="0080592B" w:rsidP="0080592B">
      <w:pPr>
        <w:pStyle w:val="StandardWeb"/>
        <w:spacing w:before="0" w:beforeAutospacing="0" w:after="150" w:afterAutospacing="0"/>
      </w:pPr>
      <w:r>
        <w:t>Und ist für uns gestorben,</w:t>
      </w:r>
      <w:r>
        <w:br/>
        <w:t>Erstanden von dem Tod,</w:t>
      </w:r>
      <w:r>
        <w:br/>
        <w:t>Hat uns das Heil erworben,</w:t>
      </w:r>
      <w:r>
        <w:br/>
        <w:t>Geholfen aus der Noth,</w:t>
      </w:r>
      <w:r>
        <w:br/>
        <w:t>Geholfen aus der Noth.</w:t>
      </w:r>
    </w:p>
    <w:p w14:paraId="20396C94" w14:textId="77777777" w:rsidR="0080592B" w:rsidRDefault="0080592B" w:rsidP="0080592B">
      <w:pPr>
        <w:pStyle w:val="StandardWeb"/>
        <w:spacing w:before="0" w:beforeAutospacing="0" w:after="150" w:afterAutospacing="0"/>
      </w:pPr>
      <w:r>
        <w:t>Er hat das Gesetz erfüllet,</w:t>
      </w:r>
      <w:r>
        <w:br/>
        <w:t>Das uns so hart verklagt,</w:t>
      </w:r>
      <w:r>
        <w:br/>
        <w:t>Und das Fünklein gestillet,</w:t>
      </w:r>
      <w:r>
        <w:br/>
        <w:t>Das unser Gewissen nagt,</w:t>
      </w:r>
      <w:r>
        <w:br/>
        <w:t>Das unser Gewissen nagt.</w:t>
      </w:r>
    </w:p>
    <w:p w14:paraId="56073FC8" w14:textId="77777777" w:rsidR="0080592B" w:rsidRDefault="0080592B" w:rsidP="0080592B">
      <w:pPr>
        <w:pStyle w:val="StandardWeb"/>
        <w:spacing w:before="0" w:beforeAutospacing="0" w:after="150" w:afterAutospacing="0"/>
      </w:pPr>
      <w:r>
        <w:t xml:space="preserve">Er ist der Weg das Licht die </w:t>
      </w:r>
      <w:proofErr w:type="spellStart"/>
      <w:r>
        <w:t>Pfort</w:t>
      </w:r>
      <w:proofErr w:type="spellEnd"/>
      <w:r>
        <w:t>,</w:t>
      </w:r>
      <w:r>
        <w:br/>
        <w:t>Die Wahrheit und das Leben,</w:t>
      </w:r>
      <w:r>
        <w:br/>
        <w:t xml:space="preserve">Er ist des Vaters </w:t>
      </w:r>
      <w:proofErr w:type="spellStart"/>
      <w:r>
        <w:t>ewigs</w:t>
      </w:r>
      <w:proofErr w:type="spellEnd"/>
      <w:r>
        <w:t xml:space="preserve"> Wort,</w:t>
      </w:r>
      <w:r>
        <w:br/>
        <w:t>Das er uns hat gegeben,</w:t>
      </w:r>
      <w:r>
        <w:br/>
        <w:t>Das er uns hat gegeben.</w:t>
      </w:r>
    </w:p>
    <w:p w14:paraId="6F26C993" w14:textId="77777777" w:rsidR="0080592B" w:rsidRDefault="0080592B" w:rsidP="0080592B">
      <w:pPr>
        <w:pStyle w:val="StandardWeb"/>
        <w:spacing w:before="0" w:beforeAutospacing="0" w:after="150" w:afterAutospacing="0"/>
      </w:pPr>
      <w:r>
        <w:t>Er hat den Tod überwunden,</w:t>
      </w:r>
      <w:r>
        <w:br/>
        <w:t>Die Höll gerissen ein,</w:t>
      </w:r>
      <w:r>
        <w:br/>
        <w:t>Die Sünd hat er verschlungen,</w:t>
      </w:r>
      <w:r>
        <w:br/>
        <w:t>Geholfen aus der Pein,</w:t>
      </w:r>
      <w:r>
        <w:br/>
        <w:t>Geholfen aus der Pein.</w:t>
      </w:r>
    </w:p>
    <w:p w14:paraId="3E0FF826" w14:textId="77777777" w:rsidR="0080592B" w:rsidRDefault="0080592B" w:rsidP="0080592B">
      <w:pPr>
        <w:pStyle w:val="StandardWeb"/>
        <w:spacing w:before="0" w:beforeAutospacing="0" w:after="150" w:afterAutospacing="0"/>
      </w:pPr>
      <w:r>
        <w:t>Er wird die nicht verlassen,</w:t>
      </w:r>
      <w:r>
        <w:br/>
        <w:t>Die an ihn glauben fein,</w:t>
      </w:r>
      <w:r>
        <w:br/>
        <w:t>Das hat er uns versprochen;</w:t>
      </w:r>
      <w:r>
        <w:br/>
        <w:t>Denn wir seine Kinder seyn,</w:t>
      </w:r>
      <w:r>
        <w:br/>
        <w:t>Denn wir seine Kinder seyn.</w:t>
      </w:r>
    </w:p>
    <w:p w14:paraId="05AFAB71" w14:textId="77777777" w:rsidR="0080592B" w:rsidRDefault="0080592B" w:rsidP="0080592B">
      <w:pPr>
        <w:pStyle w:val="StandardWeb"/>
        <w:spacing w:before="0" w:beforeAutospacing="0" w:after="150" w:afterAutospacing="0"/>
      </w:pPr>
      <w:r>
        <w:t>Darum wer ihm vertrauen kann,</w:t>
      </w:r>
      <w:r>
        <w:br/>
        <w:t>Verläßt er nimmermehr,</w:t>
      </w:r>
      <w:r>
        <w:br/>
        <w:t>Demselben unserm Herren</w:t>
      </w:r>
      <w:r>
        <w:br/>
        <w:t>Sei Lob und Preis und Ehr!</w:t>
      </w:r>
      <w:r>
        <w:br/>
        <w:t>Von Ewigkeit bisher. Amen.</w:t>
      </w:r>
    </w:p>
    <w:p w14:paraId="218B31F0" w14:textId="77777777" w:rsidR="0080592B" w:rsidRDefault="0080592B" w:rsidP="0080592B">
      <w:pPr>
        <w:pStyle w:val="berschrift1"/>
      </w:pPr>
      <w:r w:rsidRPr="0080592B">
        <w:t>Unbekannter Dichter – Ein schöner Abendreihen</w:t>
      </w:r>
    </w:p>
    <w:p w14:paraId="74078B71" w14:textId="77777777" w:rsidR="0080592B" w:rsidRDefault="0080592B" w:rsidP="0080592B">
      <w:pPr>
        <w:pStyle w:val="StandardWeb"/>
        <w:spacing w:before="0" w:beforeAutospacing="0" w:after="150" w:afterAutospacing="0"/>
      </w:pPr>
      <w:r>
        <w:t>Wie steht ihr allhie und wartet mein</w:t>
      </w:r>
      <w:r>
        <w:br/>
        <w:t xml:space="preserve">Und meint, ich soll euer </w:t>
      </w:r>
      <w:proofErr w:type="spellStart"/>
      <w:r>
        <w:t>Vorsinger</w:t>
      </w:r>
      <w:proofErr w:type="spellEnd"/>
      <w:r>
        <w:t xml:space="preserve"> seyn?</w:t>
      </w:r>
      <w:r>
        <w:br/>
        <w:t>Soll ich denn nun singen, so hört mir zu:</w:t>
      </w:r>
      <w:r>
        <w:br/>
        <w:t>In dem Gesetz ist weder Rast noch Ruh.</w:t>
      </w:r>
      <w:r>
        <w:br/>
        <w:t xml:space="preserve">Das Gesetz richtet nichts denn </w:t>
      </w:r>
      <w:proofErr w:type="spellStart"/>
      <w:r>
        <w:t>Zoren</w:t>
      </w:r>
      <w:proofErr w:type="spellEnd"/>
      <w:r>
        <w:t xml:space="preserve"> an</w:t>
      </w:r>
      <w:r>
        <w:br/>
        <w:t>Und kein Mensch lebet, der es halten kann.</w:t>
      </w:r>
      <w:r>
        <w:br/>
        <w:t>Nun muß es dennoch erfüllet seyn,</w:t>
      </w:r>
      <w:r>
        <w:br/>
        <w:t>Darum schickt Gott seinen Sohn herein.</w:t>
      </w:r>
      <w:r>
        <w:br/>
      </w:r>
      <w:proofErr w:type="spellStart"/>
      <w:r>
        <w:t>Derselbig</w:t>
      </w:r>
      <w:proofErr w:type="spellEnd"/>
      <w:r>
        <w:t xml:space="preserve"> ist worden unser Schild,</w:t>
      </w:r>
      <w:r>
        <w:br/>
        <w:t>Er hat des Vaters großen Zorn gestillt.</w:t>
      </w:r>
      <w:r>
        <w:br/>
        <w:t>Denn er hat dem Gesetz genug gethan</w:t>
      </w:r>
      <w:r>
        <w:br/>
        <w:t>Vor jedermann, der nur glauben kann.</w:t>
      </w:r>
      <w:r>
        <w:br/>
        <w:t xml:space="preserve">Es hat ihn kostet sein </w:t>
      </w:r>
      <w:proofErr w:type="spellStart"/>
      <w:r>
        <w:t>rosenfarbes</w:t>
      </w:r>
      <w:proofErr w:type="spellEnd"/>
      <w:r>
        <w:t xml:space="preserve"> Blut,</w:t>
      </w:r>
      <w:r>
        <w:br/>
        <w:t xml:space="preserve">Am Kreuz trug ers </w:t>
      </w:r>
      <w:proofErr w:type="spellStart"/>
      <w:r>
        <w:t>alls</w:t>
      </w:r>
      <w:proofErr w:type="spellEnd"/>
      <w:r>
        <w:t xml:space="preserve"> uns zu gut.</w:t>
      </w:r>
      <w:r>
        <w:br/>
        <w:t>Des saget Lob und Dank in Ewigkeit,</w:t>
      </w:r>
      <w:r>
        <w:br/>
        <w:t>Daß er uns behüte vor allem Leid. Amen</w:t>
      </w:r>
    </w:p>
    <w:p w14:paraId="6093F8F9" w14:textId="29B4071C" w:rsidR="00B66BD5" w:rsidRDefault="00B66BD5" w:rsidP="00254FF5">
      <w:pPr>
        <w:pStyle w:val="berschrift1"/>
      </w:pPr>
      <w:r w:rsidRPr="00254FF5">
        <w:t>Unbekannter Dichter – Wo willst du hin, weil’s Abend ist?</w:t>
      </w:r>
    </w:p>
    <w:p w14:paraId="27C34FC9" w14:textId="77777777" w:rsidR="00B66BD5" w:rsidRDefault="00B66BD5" w:rsidP="00254FF5">
      <w:pPr>
        <w:pStyle w:val="StandardWeb"/>
        <w:spacing w:before="0" w:beforeAutospacing="0" w:after="150" w:afterAutospacing="0"/>
      </w:pPr>
      <w:r>
        <w:t>1. Wo willst du hin, weil’s Abend ist,</w:t>
      </w:r>
      <w:r>
        <w:br/>
        <w:t>o liebster Pilgrim Jesu Christ?</w:t>
      </w:r>
      <w:r>
        <w:br/>
        <w:t>Komm, laß mich so glückselig sein</w:t>
      </w:r>
      <w:r>
        <w:br/>
        <w:t>und kehr‘ in meinem Herzen ein!</w:t>
      </w:r>
    </w:p>
    <w:p w14:paraId="0AD89802" w14:textId="77777777" w:rsidR="00B66BD5" w:rsidRDefault="00B66BD5" w:rsidP="00254FF5">
      <w:pPr>
        <w:pStyle w:val="StandardWeb"/>
        <w:spacing w:before="0" w:beforeAutospacing="0" w:after="150" w:afterAutospacing="0"/>
      </w:pPr>
      <w:r>
        <w:t>2. Laß dich erbitten, liebster Freund,</w:t>
      </w:r>
      <w:r>
        <w:br/>
        <w:t>dieweil es ist so gut gemeint!</w:t>
      </w:r>
      <w:r>
        <w:br/>
        <w:t>Du weißt, daß du zu aller Frist</w:t>
      </w:r>
      <w:r>
        <w:br/>
        <w:t>ein herzenslieber Gast mir bist.</w:t>
      </w:r>
    </w:p>
    <w:p w14:paraId="324C2ADE" w14:textId="77777777" w:rsidR="00B66BD5" w:rsidRDefault="00B66BD5" w:rsidP="00254FF5">
      <w:pPr>
        <w:pStyle w:val="StandardWeb"/>
        <w:spacing w:before="0" w:beforeAutospacing="0" w:after="150" w:afterAutospacing="0"/>
      </w:pPr>
      <w:r>
        <w:t>3. Es hat der Tag sich sehr geneigt,</w:t>
      </w:r>
      <w:r>
        <w:br/>
        <w:t>die Nacht sich schon von ferne zeigt;</w:t>
      </w:r>
      <w:r>
        <w:br/>
        <w:t>drum wollest du, o wahres Licht,</w:t>
      </w:r>
      <w:r>
        <w:br/>
        <w:t>mich Armen ja verlassen nicht!</w:t>
      </w:r>
    </w:p>
    <w:p w14:paraId="2F154B95" w14:textId="77777777" w:rsidR="00B66BD5" w:rsidRDefault="00B66BD5" w:rsidP="00254FF5">
      <w:pPr>
        <w:pStyle w:val="StandardWeb"/>
        <w:spacing w:before="0" w:beforeAutospacing="0" w:after="150" w:afterAutospacing="0"/>
      </w:pPr>
      <w:r>
        <w:t>4. Erleuchte mich, daß ich die Bahn</w:t>
      </w:r>
      <w:r>
        <w:br/>
        <w:t>zum Himmel sicher finden kann,</w:t>
      </w:r>
      <w:r>
        <w:br/>
        <w:t>damit die dunkle Sündenmacht</w:t>
      </w:r>
      <w:r>
        <w:br/>
        <w:t>mich nicht verführt noch irremacht!</w:t>
      </w:r>
    </w:p>
    <w:p w14:paraId="5F01712A" w14:textId="77777777" w:rsidR="00B66BD5" w:rsidRDefault="00B66BD5" w:rsidP="00254FF5">
      <w:pPr>
        <w:pStyle w:val="StandardWeb"/>
        <w:spacing w:before="0" w:beforeAutospacing="0" w:after="150" w:afterAutospacing="0"/>
      </w:pPr>
      <w:r>
        <w:t>5. Vor allem aus der letzten Not</w:t>
      </w:r>
      <w:r>
        <w:br/>
        <w:t>hilf mir durch einen sanften Tod!</w:t>
      </w:r>
      <w:r>
        <w:br/>
        <w:t>Herr Jesu, bleib, ich halt‘ dich fest;</w:t>
      </w:r>
      <w:r>
        <w:br/>
        <w:t>ich weiß, daß du mich nicht verläßt.</w:t>
      </w:r>
    </w:p>
    <w:p w14:paraId="6901A6FC" w14:textId="77777777" w:rsidR="005564C4" w:rsidRDefault="005564C4">
      <w:pPr>
        <w:spacing w:after="0" w:line="240" w:lineRule="auto"/>
        <w:rPr>
          <w:rFonts w:eastAsia="Times New Roman"/>
          <w:b/>
          <w:bCs/>
          <w:color w:val="000000"/>
          <w:kern w:val="36"/>
          <w:sz w:val="36"/>
          <w:szCs w:val="48"/>
          <w:lang w:eastAsia="de-DE"/>
        </w:rPr>
      </w:pPr>
      <w:r>
        <w:br w:type="page"/>
      </w:r>
    </w:p>
    <w:p w14:paraId="7DF42437" w14:textId="45B5C2DE" w:rsidR="0080592B" w:rsidRDefault="0080592B" w:rsidP="0080592B">
      <w:pPr>
        <w:pStyle w:val="berschrift1"/>
      </w:pPr>
      <w:r w:rsidRPr="0080592B">
        <w:t xml:space="preserve">Vulpius, Herman – Ein </w:t>
      </w:r>
      <w:proofErr w:type="spellStart"/>
      <w:r w:rsidRPr="0080592B">
        <w:t>Abendreien</w:t>
      </w:r>
      <w:proofErr w:type="spellEnd"/>
    </w:p>
    <w:p w14:paraId="1A1E423A" w14:textId="77777777" w:rsidR="0080592B" w:rsidRDefault="0080592B" w:rsidP="0080592B">
      <w:pPr>
        <w:pStyle w:val="StandardWeb"/>
        <w:spacing w:before="0" w:beforeAutospacing="0" w:after="150" w:afterAutospacing="0"/>
      </w:pPr>
      <w:r>
        <w:t xml:space="preserve">Nu </w:t>
      </w:r>
      <w:proofErr w:type="spellStart"/>
      <w:r>
        <w:t>kum</w:t>
      </w:r>
      <w:proofErr w:type="spellEnd"/>
      <w:r>
        <w:t xml:space="preserve"> herzu, du junge schar,</w:t>
      </w:r>
      <w:r>
        <w:br/>
        <w:t xml:space="preserve">und was ich euch singe, das </w:t>
      </w:r>
      <w:proofErr w:type="spellStart"/>
      <w:r>
        <w:t>nemt</w:t>
      </w:r>
      <w:proofErr w:type="spellEnd"/>
      <w:r>
        <w:t xml:space="preserve"> war.</w:t>
      </w:r>
      <w:r>
        <w:br/>
        <w:t xml:space="preserve">mit </w:t>
      </w:r>
      <w:proofErr w:type="spellStart"/>
      <w:r>
        <w:t>freuden</w:t>
      </w:r>
      <w:proofErr w:type="spellEnd"/>
      <w:r>
        <w:t xml:space="preserve"> </w:t>
      </w:r>
      <w:proofErr w:type="spellStart"/>
      <w:r>
        <w:t>wölln</w:t>
      </w:r>
      <w:proofErr w:type="spellEnd"/>
      <w:r>
        <w:t xml:space="preserve"> wir singen,</w:t>
      </w:r>
      <w:r>
        <w:br/>
        <w:t xml:space="preserve">das </w:t>
      </w:r>
      <w:proofErr w:type="spellStart"/>
      <w:r>
        <w:t>frölich</w:t>
      </w:r>
      <w:proofErr w:type="spellEnd"/>
      <w:r>
        <w:t xml:space="preserve"> tut erklingen.</w:t>
      </w:r>
    </w:p>
    <w:p w14:paraId="15DF6272" w14:textId="77777777" w:rsidR="0080592B" w:rsidRDefault="0080592B" w:rsidP="0080592B">
      <w:pPr>
        <w:pStyle w:val="StandardWeb"/>
        <w:spacing w:before="0" w:beforeAutospacing="0" w:after="150" w:afterAutospacing="0"/>
      </w:pPr>
      <w:r>
        <w:t xml:space="preserve">Wir wöllen preisen unsern </w:t>
      </w:r>
      <w:proofErr w:type="spellStart"/>
      <w:r>
        <w:t>Got</w:t>
      </w:r>
      <w:proofErr w:type="spellEnd"/>
      <w:r>
        <w:t>,</w:t>
      </w:r>
      <w:r>
        <w:br/>
        <w:t>der bei uns stehet in aller not,</w:t>
      </w:r>
      <w:r>
        <w:br/>
        <w:t>und ist zu helfen stets bereit;</w:t>
      </w:r>
      <w:r>
        <w:br/>
        <w:t xml:space="preserve">dem sei lob, er in </w:t>
      </w:r>
      <w:proofErr w:type="spellStart"/>
      <w:r>
        <w:t>ewigkeit</w:t>
      </w:r>
      <w:proofErr w:type="spellEnd"/>
      <w:r>
        <w:t>!</w:t>
      </w:r>
    </w:p>
    <w:p w14:paraId="35D06BCF" w14:textId="77777777" w:rsidR="0080592B" w:rsidRDefault="0080592B" w:rsidP="0080592B">
      <w:pPr>
        <w:pStyle w:val="StandardWeb"/>
        <w:spacing w:before="0" w:beforeAutospacing="0" w:after="150" w:afterAutospacing="0"/>
      </w:pPr>
      <w:r>
        <w:t xml:space="preserve">Der solches lob von uns </w:t>
      </w:r>
      <w:proofErr w:type="spellStart"/>
      <w:r>
        <w:t>begert</w:t>
      </w:r>
      <w:proofErr w:type="spellEnd"/>
      <w:r>
        <w:t>,</w:t>
      </w:r>
      <w:r>
        <w:br/>
        <w:t xml:space="preserve">wir bitten in und werden </w:t>
      </w:r>
      <w:proofErr w:type="spellStart"/>
      <w:r>
        <w:t>gewert</w:t>
      </w:r>
      <w:proofErr w:type="spellEnd"/>
      <w:r>
        <w:t>;</w:t>
      </w:r>
      <w:r>
        <w:br/>
        <w:t xml:space="preserve">was wir bitten im </w:t>
      </w:r>
      <w:proofErr w:type="spellStart"/>
      <w:r>
        <w:t>namen</w:t>
      </w:r>
      <w:proofErr w:type="spellEnd"/>
      <w:r>
        <w:t xml:space="preserve"> sein,</w:t>
      </w:r>
      <w:r>
        <w:br/>
        <w:t xml:space="preserve">das gibt er uns und </w:t>
      </w:r>
      <w:proofErr w:type="spellStart"/>
      <w:r>
        <w:t>kans</w:t>
      </w:r>
      <w:proofErr w:type="spellEnd"/>
      <w:r>
        <w:t xml:space="preserve"> allein.</w:t>
      </w:r>
    </w:p>
    <w:p w14:paraId="17C4A71D" w14:textId="77777777" w:rsidR="0080592B" w:rsidRDefault="0080592B" w:rsidP="0080592B">
      <w:pPr>
        <w:pStyle w:val="StandardWeb"/>
        <w:spacing w:before="0" w:beforeAutospacing="0" w:after="150" w:afterAutospacing="0"/>
      </w:pPr>
      <w:r>
        <w:t xml:space="preserve">Er ist ein </w:t>
      </w:r>
      <w:proofErr w:type="spellStart"/>
      <w:r>
        <w:t>vater</w:t>
      </w:r>
      <w:proofErr w:type="spellEnd"/>
      <w:r>
        <w:t xml:space="preserve"> </w:t>
      </w:r>
      <w:proofErr w:type="spellStart"/>
      <w:r>
        <w:t>gnediglich</w:t>
      </w:r>
      <w:proofErr w:type="spellEnd"/>
      <w:r>
        <w:t>,</w:t>
      </w:r>
      <w:r>
        <w:br/>
        <w:t xml:space="preserve">seine </w:t>
      </w:r>
      <w:proofErr w:type="spellStart"/>
      <w:r>
        <w:t>wort</w:t>
      </w:r>
      <w:proofErr w:type="spellEnd"/>
      <w:r>
        <w:t xml:space="preserve"> gehen nicht </w:t>
      </w:r>
      <w:proofErr w:type="spellStart"/>
      <w:r>
        <w:t>hinder</w:t>
      </w:r>
      <w:proofErr w:type="spellEnd"/>
      <w:r>
        <w:t xml:space="preserve"> sich;</w:t>
      </w:r>
      <w:r>
        <w:br/>
      </w:r>
      <w:proofErr w:type="spellStart"/>
      <w:r>
        <w:t>alls</w:t>
      </w:r>
      <w:proofErr w:type="spellEnd"/>
      <w:r>
        <w:t xml:space="preserve"> was er uns verheißen hat,</w:t>
      </w:r>
      <w:r>
        <w:br/>
      </w:r>
      <w:proofErr w:type="spellStart"/>
      <w:r>
        <w:t>dasselb</w:t>
      </w:r>
      <w:proofErr w:type="spellEnd"/>
      <w:r>
        <w:t xml:space="preserve"> beweist er mit der tat.</w:t>
      </w:r>
    </w:p>
    <w:p w14:paraId="6E4BBEE0" w14:textId="77777777" w:rsidR="0080592B" w:rsidRDefault="0080592B" w:rsidP="0080592B">
      <w:pPr>
        <w:pStyle w:val="StandardWeb"/>
        <w:spacing w:before="0" w:beforeAutospacing="0" w:after="150" w:afterAutospacing="0"/>
      </w:pPr>
      <w:r>
        <w:t xml:space="preserve">Er gibt uns </w:t>
      </w:r>
      <w:proofErr w:type="spellStart"/>
      <w:r>
        <w:t>kleider</w:t>
      </w:r>
      <w:proofErr w:type="spellEnd"/>
      <w:r>
        <w:t>, trank und speis,</w:t>
      </w:r>
      <w:r>
        <w:br/>
        <w:t xml:space="preserve">und </w:t>
      </w:r>
      <w:proofErr w:type="spellStart"/>
      <w:r>
        <w:t>erneret</w:t>
      </w:r>
      <w:proofErr w:type="spellEnd"/>
      <w:r>
        <w:t xml:space="preserve"> der erden kreis;</w:t>
      </w:r>
      <w:r>
        <w:br/>
        <w:t xml:space="preserve">mit seiner </w:t>
      </w:r>
      <w:proofErr w:type="spellStart"/>
      <w:r>
        <w:t>güt</w:t>
      </w:r>
      <w:proofErr w:type="spellEnd"/>
      <w:r>
        <w:t xml:space="preserve">, </w:t>
      </w:r>
      <w:proofErr w:type="spellStart"/>
      <w:r>
        <w:t>barmherzigkeit</w:t>
      </w:r>
      <w:proofErr w:type="spellEnd"/>
      <w:r>
        <w:br/>
      </w:r>
      <w:proofErr w:type="spellStart"/>
      <w:r>
        <w:t>tröst</w:t>
      </w:r>
      <w:proofErr w:type="spellEnd"/>
      <w:r>
        <w:t xml:space="preserve"> er und hilft zu rechter zeit.</w:t>
      </w:r>
    </w:p>
    <w:p w14:paraId="6AE6922E" w14:textId="77777777" w:rsidR="0080592B" w:rsidRDefault="0080592B" w:rsidP="0080592B">
      <w:pPr>
        <w:pStyle w:val="StandardWeb"/>
        <w:spacing w:before="0" w:beforeAutospacing="0" w:after="150" w:afterAutospacing="0"/>
      </w:pPr>
      <w:r>
        <w:t xml:space="preserve">Nun schau herab aus deinem </w:t>
      </w:r>
      <w:proofErr w:type="spellStart"/>
      <w:r>
        <w:t>tron</w:t>
      </w:r>
      <w:proofErr w:type="spellEnd"/>
      <w:r>
        <w:t>,</w:t>
      </w:r>
      <w:r>
        <w:br/>
        <w:t xml:space="preserve">HERR </w:t>
      </w:r>
      <w:proofErr w:type="spellStart"/>
      <w:r>
        <w:t>Got</w:t>
      </w:r>
      <w:proofErr w:type="spellEnd"/>
      <w:r>
        <w:t xml:space="preserve">, sich deine </w:t>
      </w:r>
      <w:proofErr w:type="spellStart"/>
      <w:r>
        <w:t>kinder</w:t>
      </w:r>
      <w:proofErr w:type="spellEnd"/>
      <w:r>
        <w:t xml:space="preserve"> an.</w:t>
      </w:r>
      <w:r>
        <w:br/>
        <w:t xml:space="preserve">mit heller </w:t>
      </w:r>
      <w:proofErr w:type="spellStart"/>
      <w:r>
        <w:t>stimm</w:t>
      </w:r>
      <w:proofErr w:type="spellEnd"/>
      <w:r>
        <w:t xml:space="preserve"> loben wir dich,</w:t>
      </w:r>
      <w:r>
        <w:br/>
        <w:t xml:space="preserve">zu dir stehet unser </w:t>
      </w:r>
      <w:proofErr w:type="spellStart"/>
      <w:r>
        <w:t>zuversicht</w:t>
      </w:r>
      <w:proofErr w:type="spellEnd"/>
      <w:r>
        <w:t>.</w:t>
      </w:r>
    </w:p>
    <w:p w14:paraId="2A82E3D3" w14:textId="77777777" w:rsidR="0080592B" w:rsidRDefault="0080592B" w:rsidP="0080592B">
      <w:pPr>
        <w:pStyle w:val="StandardWeb"/>
        <w:spacing w:before="0" w:beforeAutospacing="0" w:after="150" w:afterAutospacing="0"/>
      </w:pPr>
      <w:proofErr w:type="spellStart"/>
      <w:r>
        <w:t>Wiewol</w:t>
      </w:r>
      <w:proofErr w:type="spellEnd"/>
      <w:r>
        <w:t xml:space="preserve"> wir sein noch schwach und klein,</w:t>
      </w:r>
      <w:r>
        <w:br/>
        <w:t xml:space="preserve">doch kennen wir dich, </w:t>
      </w:r>
      <w:proofErr w:type="spellStart"/>
      <w:r>
        <w:t>Got</w:t>
      </w:r>
      <w:proofErr w:type="spellEnd"/>
      <w:r>
        <w:t>, allein;</w:t>
      </w:r>
      <w:r>
        <w:br/>
        <w:t xml:space="preserve">kein ander hilf die </w:t>
      </w:r>
      <w:proofErr w:type="spellStart"/>
      <w:r>
        <w:t>wißen</w:t>
      </w:r>
      <w:proofErr w:type="spellEnd"/>
      <w:r>
        <w:t xml:space="preserve"> wir,</w:t>
      </w:r>
      <w:r>
        <w:br/>
        <w:t xml:space="preserve">in allem </w:t>
      </w:r>
      <w:proofErr w:type="spellStart"/>
      <w:r>
        <w:t>land</w:t>
      </w:r>
      <w:proofErr w:type="spellEnd"/>
      <w:r>
        <w:t xml:space="preserve"> rufen wir zu dir.</w:t>
      </w:r>
    </w:p>
    <w:p w14:paraId="7A6AEBE4" w14:textId="77777777" w:rsidR="0080592B" w:rsidRDefault="0080592B" w:rsidP="0080592B">
      <w:pPr>
        <w:pStyle w:val="StandardWeb"/>
        <w:spacing w:before="0" w:beforeAutospacing="0" w:after="150" w:afterAutospacing="0"/>
      </w:pPr>
      <w:r>
        <w:t xml:space="preserve">Dann du bist stark mit deiner </w:t>
      </w:r>
      <w:proofErr w:type="spellStart"/>
      <w:r>
        <w:t>hand</w:t>
      </w:r>
      <w:proofErr w:type="spellEnd"/>
      <w:r>
        <w:t>,</w:t>
      </w:r>
      <w:r>
        <w:br/>
        <w:t xml:space="preserve">du tust erhalten alle </w:t>
      </w:r>
      <w:proofErr w:type="spellStart"/>
      <w:r>
        <w:t>land</w:t>
      </w:r>
      <w:proofErr w:type="spellEnd"/>
      <w:r>
        <w:t>;</w:t>
      </w:r>
      <w:r>
        <w:br/>
      </w:r>
      <w:proofErr w:type="spellStart"/>
      <w:r>
        <w:t>alls</w:t>
      </w:r>
      <w:proofErr w:type="spellEnd"/>
      <w:r>
        <w:t xml:space="preserve"> </w:t>
      </w:r>
      <w:proofErr w:type="spellStart"/>
      <w:r>
        <w:t>machstus</w:t>
      </w:r>
      <w:proofErr w:type="spellEnd"/>
      <w:r>
        <w:t xml:space="preserve"> nach dem willen dein</w:t>
      </w:r>
      <w:r>
        <w:br/>
        <w:t xml:space="preserve">und hilfest in der not und </w:t>
      </w:r>
      <w:proofErr w:type="spellStart"/>
      <w:r>
        <w:t>pein</w:t>
      </w:r>
      <w:proofErr w:type="spellEnd"/>
      <w:r>
        <w:t>.</w:t>
      </w:r>
    </w:p>
    <w:p w14:paraId="72E88CA6" w14:textId="77777777" w:rsidR="0080592B" w:rsidRDefault="0080592B" w:rsidP="0080592B">
      <w:pPr>
        <w:pStyle w:val="StandardWeb"/>
        <w:spacing w:before="0" w:beforeAutospacing="0" w:after="150" w:afterAutospacing="0"/>
      </w:pPr>
      <w:r>
        <w:t xml:space="preserve">O </w:t>
      </w:r>
      <w:proofErr w:type="spellStart"/>
      <w:r>
        <w:t>vater</w:t>
      </w:r>
      <w:proofErr w:type="spellEnd"/>
      <w:r>
        <w:t xml:space="preserve"> </w:t>
      </w:r>
      <w:proofErr w:type="spellStart"/>
      <w:r>
        <w:t>from</w:t>
      </w:r>
      <w:proofErr w:type="spellEnd"/>
      <w:r>
        <w:t xml:space="preserve">, von uns </w:t>
      </w:r>
      <w:proofErr w:type="spellStart"/>
      <w:r>
        <w:t>nit</w:t>
      </w:r>
      <w:proofErr w:type="spellEnd"/>
      <w:r>
        <w:t xml:space="preserve"> </w:t>
      </w:r>
      <w:proofErr w:type="spellStart"/>
      <w:r>
        <w:t>ker</w:t>
      </w:r>
      <w:proofErr w:type="spellEnd"/>
      <w:r>
        <w:t>,</w:t>
      </w:r>
      <w:r>
        <w:br/>
        <w:t>zu lob singen wir deiner er;</w:t>
      </w:r>
      <w:r>
        <w:br/>
        <w:t xml:space="preserve">dann unser </w:t>
      </w:r>
      <w:proofErr w:type="spellStart"/>
      <w:r>
        <w:t>mund</w:t>
      </w:r>
      <w:proofErr w:type="spellEnd"/>
      <w:r>
        <w:t xml:space="preserve"> ist </w:t>
      </w:r>
      <w:proofErr w:type="spellStart"/>
      <w:r>
        <w:t>lobes</w:t>
      </w:r>
      <w:proofErr w:type="spellEnd"/>
      <w:r>
        <w:t xml:space="preserve"> </w:t>
      </w:r>
      <w:proofErr w:type="spellStart"/>
      <w:r>
        <w:t>vol</w:t>
      </w:r>
      <w:proofErr w:type="spellEnd"/>
      <w:r>
        <w:t>,</w:t>
      </w:r>
      <w:r>
        <w:br/>
        <w:t xml:space="preserve">das </w:t>
      </w:r>
      <w:proofErr w:type="spellStart"/>
      <w:r>
        <w:t>gefellt</w:t>
      </w:r>
      <w:proofErr w:type="spellEnd"/>
      <w:r>
        <w:t xml:space="preserve"> dir in dem </w:t>
      </w:r>
      <w:proofErr w:type="spellStart"/>
      <w:r>
        <w:t>himel</w:t>
      </w:r>
      <w:proofErr w:type="spellEnd"/>
      <w:r>
        <w:t xml:space="preserve"> </w:t>
      </w:r>
      <w:proofErr w:type="spellStart"/>
      <w:r>
        <w:t>wol</w:t>
      </w:r>
      <w:proofErr w:type="spellEnd"/>
      <w:r>
        <w:t>.</w:t>
      </w:r>
    </w:p>
    <w:p w14:paraId="5E68C233" w14:textId="77777777" w:rsidR="0080592B" w:rsidRDefault="0080592B" w:rsidP="0080592B">
      <w:pPr>
        <w:pStyle w:val="StandardWeb"/>
        <w:spacing w:before="0" w:beforeAutospacing="0" w:after="150" w:afterAutospacing="0"/>
      </w:pPr>
      <w:r>
        <w:t xml:space="preserve">Und wenn uns </w:t>
      </w:r>
      <w:proofErr w:type="spellStart"/>
      <w:r>
        <w:t>kem</w:t>
      </w:r>
      <w:proofErr w:type="spellEnd"/>
      <w:r>
        <w:t xml:space="preserve"> ein böser wicht,</w:t>
      </w:r>
      <w:r>
        <w:br/>
        <w:t xml:space="preserve">so </w:t>
      </w:r>
      <w:proofErr w:type="spellStart"/>
      <w:r>
        <w:t>wolten</w:t>
      </w:r>
      <w:proofErr w:type="spellEnd"/>
      <w:r>
        <w:t xml:space="preserve"> wir in hören nicht,</w:t>
      </w:r>
      <w:r>
        <w:br/>
        <w:t xml:space="preserve">der uns etwas </w:t>
      </w:r>
      <w:proofErr w:type="spellStart"/>
      <w:r>
        <w:t>wolt</w:t>
      </w:r>
      <w:proofErr w:type="spellEnd"/>
      <w:r>
        <w:t xml:space="preserve"> </w:t>
      </w:r>
      <w:proofErr w:type="spellStart"/>
      <w:r>
        <w:t>leren</w:t>
      </w:r>
      <w:proofErr w:type="spellEnd"/>
      <w:r>
        <w:t>,</w:t>
      </w:r>
      <w:r>
        <w:br/>
        <w:t xml:space="preserve">das nicht wer deiner </w:t>
      </w:r>
      <w:proofErr w:type="spellStart"/>
      <w:r>
        <w:t>eren</w:t>
      </w:r>
      <w:proofErr w:type="spellEnd"/>
      <w:r>
        <w:t>.</w:t>
      </w:r>
    </w:p>
    <w:p w14:paraId="73EF0F24" w14:textId="77777777" w:rsidR="0080592B" w:rsidRDefault="0080592B" w:rsidP="0080592B">
      <w:pPr>
        <w:pStyle w:val="StandardWeb"/>
        <w:spacing w:before="0" w:beforeAutospacing="0" w:after="150" w:afterAutospacing="0"/>
      </w:pPr>
      <w:r>
        <w:t xml:space="preserve">Und wies </w:t>
      </w:r>
      <w:proofErr w:type="spellStart"/>
      <w:r>
        <w:t>deim</w:t>
      </w:r>
      <w:proofErr w:type="spellEnd"/>
      <w:r>
        <w:t xml:space="preserve"> willen </w:t>
      </w:r>
      <w:proofErr w:type="spellStart"/>
      <w:r>
        <w:t>wolgefellt</w:t>
      </w:r>
      <w:proofErr w:type="spellEnd"/>
      <w:r>
        <w:t>,</w:t>
      </w:r>
      <w:r>
        <w:br/>
        <w:t xml:space="preserve">und wie dein heilig </w:t>
      </w:r>
      <w:proofErr w:type="spellStart"/>
      <w:r>
        <w:t>wort</w:t>
      </w:r>
      <w:proofErr w:type="spellEnd"/>
      <w:r>
        <w:t xml:space="preserve"> </w:t>
      </w:r>
      <w:proofErr w:type="spellStart"/>
      <w:r>
        <w:t>inhelt</w:t>
      </w:r>
      <w:proofErr w:type="spellEnd"/>
      <w:r>
        <w:t>,</w:t>
      </w:r>
      <w:r>
        <w:br/>
        <w:t>auf daß wir leben dir zu lob,</w:t>
      </w:r>
      <w:r>
        <w:br/>
        <w:t xml:space="preserve">und ob wir schon gehen zu </w:t>
      </w:r>
      <w:proofErr w:type="spellStart"/>
      <w:r>
        <w:t>boden</w:t>
      </w:r>
      <w:proofErr w:type="spellEnd"/>
      <w:r>
        <w:t xml:space="preserve"> drob.</w:t>
      </w:r>
    </w:p>
    <w:p w14:paraId="3524D882" w14:textId="77777777" w:rsidR="0080592B" w:rsidRDefault="0080592B" w:rsidP="0080592B">
      <w:pPr>
        <w:pStyle w:val="StandardWeb"/>
        <w:spacing w:before="0" w:beforeAutospacing="0" w:after="150" w:afterAutospacing="0"/>
      </w:pPr>
      <w:r>
        <w:t xml:space="preserve">Das sei dir gesungen, starker </w:t>
      </w:r>
      <w:proofErr w:type="spellStart"/>
      <w:r>
        <w:t>Got</w:t>
      </w:r>
      <w:proofErr w:type="spellEnd"/>
      <w:r>
        <w:t>,</w:t>
      </w:r>
      <w:r>
        <w:br/>
        <w:t xml:space="preserve">von deiner </w:t>
      </w:r>
      <w:proofErr w:type="spellStart"/>
      <w:r>
        <w:t>schwachn</w:t>
      </w:r>
      <w:proofErr w:type="spellEnd"/>
      <w:r>
        <w:t xml:space="preserve"> und </w:t>
      </w:r>
      <w:proofErr w:type="spellStart"/>
      <w:r>
        <w:t>ser</w:t>
      </w:r>
      <w:proofErr w:type="spellEnd"/>
      <w:r>
        <w:t xml:space="preserve"> jungen </w:t>
      </w:r>
      <w:proofErr w:type="spellStart"/>
      <w:r>
        <w:t>rott</w:t>
      </w:r>
      <w:proofErr w:type="spellEnd"/>
      <w:r>
        <w:t>,</w:t>
      </w:r>
      <w:r>
        <w:br/>
        <w:t xml:space="preserve">die noch nicht groß </w:t>
      </w:r>
      <w:proofErr w:type="spellStart"/>
      <w:r>
        <w:t>vermügens</w:t>
      </w:r>
      <w:proofErr w:type="spellEnd"/>
      <w:r>
        <w:t xml:space="preserve"> ist,</w:t>
      </w:r>
      <w:r>
        <w:br/>
        <w:t xml:space="preserve">der du </w:t>
      </w:r>
      <w:proofErr w:type="spellStart"/>
      <w:r>
        <w:t>ir</w:t>
      </w:r>
      <w:proofErr w:type="spellEnd"/>
      <w:r>
        <w:t xml:space="preserve"> treuer </w:t>
      </w:r>
      <w:proofErr w:type="spellStart"/>
      <w:r>
        <w:t>vater</w:t>
      </w:r>
      <w:proofErr w:type="spellEnd"/>
      <w:r>
        <w:t xml:space="preserve"> bist.</w:t>
      </w:r>
    </w:p>
    <w:p w14:paraId="062709CD" w14:textId="77777777" w:rsidR="005564C4" w:rsidRDefault="005564C4">
      <w:pPr>
        <w:spacing w:after="0" w:line="240" w:lineRule="auto"/>
        <w:rPr>
          <w:rFonts w:eastAsia="Times New Roman"/>
          <w:b/>
          <w:bCs/>
          <w:color w:val="000000"/>
          <w:kern w:val="36"/>
          <w:sz w:val="36"/>
          <w:szCs w:val="48"/>
          <w:lang w:eastAsia="de-DE"/>
        </w:rPr>
      </w:pPr>
      <w:r>
        <w:br w:type="page"/>
      </w:r>
    </w:p>
    <w:p w14:paraId="510F2070" w14:textId="7F6FFC17" w:rsidR="0097574E" w:rsidRDefault="0097574E" w:rsidP="0097574E">
      <w:pPr>
        <w:pStyle w:val="berschrift1"/>
      </w:pPr>
      <w:proofErr w:type="spellStart"/>
      <w:r w:rsidRPr="0097574E">
        <w:t>Weisse</w:t>
      </w:r>
      <w:proofErr w:type="spellEnd"/>
      <w:r w:rsidRPr="0097574E">
        <w:t>, Michael – Abendlied</w:t>
      </w:r>
    </w:p>
    <w:p w14:paraId="4C5C4D51" w14:textId="77777777" w:rsidR="0097574E" w:rsidRDefault="0097574E" w:rsidP="0097574E">
      <w:pPr>
        <w:pStyle w:val="StandardWeb"/>
        <w:spacing w:before="0" w:beforeAutospacing="0" w:after="150" w:afterAutospacing="0"/>
      </w:pPr>
      <w:proofErr w:type="spellStart"/>
      <w:r>
        <w:t>DIe</w:t>
      </w:r>
      <w:proofErr w:type="spellEnd"/>
      <w:r>
        <w:t xml:space="preserve"> Sonne wird mit </w:t>
      </w:r>
      <w:proofErr w:type="spellStart"/>
      <w:r>
        <w:t>jrem</w:t>
      </w:r>
      <w:proofErr w:type="spellEnd"/>
      <w:r>
        <w:t xml:space="preserve"> schein</w:t>
      </w:r>
      <w:r>
        <w:br/>
        <w:t xml:space="preserve">eine </w:t>
      </w:r>
      <w:proofErr w:type="spellStart"/>
      <w:r>
        <w:t>weyl</w:t>
      </w:r>
      <w:proofErr w:type="spellEnd"/>
      <w:r>
        <w:t xml:space="preserve"> </w:t>
      </w:r>
      <w:proofErr w:type="spellStart"/>
      <w:r>
        <w:t>ytzt</w:t>
      </w:r>
      <w:proofErr w:type="spellEnd"/>
      <w:r>
        <w:t xml:space="preserve"> nicht bey uns sein:</w:t>
      </w:r>
      <w:r>
        <w:br/>
        <w:t xml:space="preserve">O Gott, du </w:t>
      </w:r>
      <w:proofErr w:type="spellStart"/>
      <w:r>
        <w:t>unbegreyfflich</w:t>
      </w:r>
      <w:proofErr w:type="spellEnd"/>
      <w:r>
        <w:t xml:space="preserve"> </w:t>
      </w:r>
      <w:proofErr w:type="spellStart"/>
      <w:r>
        <w:t>liecht</w:t>
      </w:r>
      <w:proofErr w:type="spellEnd"/>
      <w:r>
        <w:t>,</w:t>
      </w:r>
      <w:r>
        <w:br/>
      </w:r>
      <w:proofErr w:type="spellStart"/>
      <w:r>
        <w:t>weych</w:t>
      </w:r>
      <w:proofErr w:type="spellEnd"/>
      <w:r>
        <w:t xml:space="preserve"> du nur von uns armen nicht!</w:t>
      </w:r>
    </w:p>
    <w:p w14:paraId="0C0EF418" w14:textId="77777777" w:rsidR="0097574E" w:rsidRDefault="0097574E" w:rsidP="0097574E">
      <w:pPr>
        <w:pStyle w:val="StandardWeb"/>
        <w:spacing w:before="0" w:beforeAutospacing="0" w:after="150" w:afterAutospacing="0"/>
      </w:pPr>
      <w:r>
        <w:t xml:space="preserve">Zu dir steht unser </w:t>
      </w:r>
      <w:proofErr w:type="spellStart"/>
      <w:r>
        <w:t>zuuersicht</w:t>
      </w:r>
      <w:proofErr w:type="spellEnd"/>
      <w:r>
        <w:br/>
      </w:r>
      <w:proofErr w:type="spellStart"/>
      <w:r>
        <w:t>auff</w:t>
      </w:r>
      <w:proofErr w:type="spellEnd"/>
      <w:r>
        <w:t xml:space="preserve"> dich ist unser thun </w:t>
      </w:r>
      <w:proofErr w:type="spellStart"/>
      <w:r>
        <w:t>gericht</w:t>
      </w:r>
      <w:proofErr w:type="spellEnd"/>
      <w:r>
        <w:t>,</w:t>
      </w:r>
      <w:r>
        <w:br/>
        <w:t xml:space="preserve">Und wenn du uns </w:t>
      </w:r>
      <w:proofErr w:type="spellStart"/>
      <w:r>
        <w:t>liessest</w:t>
      </w:r>
      <w:proofErr w:type="spellEnd"/>
      <w:r>
        <w:t xml:space="preserve"> </w:t>
      </w:r>
      <w:proofErr w:type="spellStart"/>
      <w:r>
        <w:t>faren</w:t>
      </w:r>
      <w:proofErr w:type="spellEnd"/>
      <w:r>
        <w:br/>
        <w:t xml:space="preserve">so </w:t>
      </w:r>
      <w:proofErr w:type="spellStart"/>
      <w:r>
        <w:t>könd</w:t>
      </w:r>
      <w:proofErr w:type="spellEnd"/>
      <w:r>
        <w:t xml:space="preserve"> uns niemands </w:t>
      </w:r>
      <w:proofErr w:type="spellStart"/>
      <w:r>
        <w:t>bewaren</w:t>
      </w:r>
      <w:proofErr w:type="spellEnd"/>
      <w:r>
        <w:t>.</w:t>
      </w:r>
    </w:p>
    <w:p w14:paraId="34B70420" w14:textId="77777777" w:rsidR="0097574E" w:rsidRDefault="0097574E" w:rsidP="0097574E">
      <w:pPr>
        <w:pStyle w:val="StandardWeb"/>
        <w:spacing w:before="0" w:beforeAutospacing="0" w:after="150" w:afterAutospacing="0"/>
      </w:pPr>
      <w:r>
        <w:t xml:space="preserve">Denn der Feind haben wir sehr </w:t>
      </w:r>
      <w:proofErr w:type="spellStart"/>
      <w:r>
        <w:t>vil</w:t>
      </w:r>
      <w:proofErr w:type="spellEnd"/>
      <w:r>
        <w:t>,</w:t>
      </w:r>
      <w:r>
        <w:br/>
        <w:t xml:space="preserve">die </w:t>
      </w:r>
      <w:proofErr w:type="spellStart"/>
      <w:r>
        <w:t>auff</w:t>
      </w:r>
      <w:proofErr w:type="spellEnd"/>
      <w:r>
        <w:t xml:space="preserve"> uns </w:t>
      </w:r>
      <w:proofErr w:type="spellStart"/>
      <w:r>
        <w:t>schiessen</w:t>
      </w:r>
      <w:proofErr w:type="spellEnd"/>
      <w:r>
        <w:t xml:space="preserve"> wie zum </w:t>
      </w:r>
      <w:proofErr w:type="spellStart"/>
      <w:r>
        <w:t>zil</w:t>
      </w:r>
      <w:proofErr w:type="spellEnd"/>
      <w:r>
        <w:t>,</w:t>
      </w:r>
      <w:r>
        <w:br/>
        <w:t xml:space="preserve">Und wenn wir on dich </w:t>
      </w:r>
      <w:proofErr w:type="spellStart"/>
      <w:r>
        <w:t>entschlieffen</w:t>
      </w:r>
      <w:proofErr w:type="spellEnd"/>
      <w:r>
        <w:t>,</w:t>
      </w:r>
      <w:r>
        <w:br/>
        <w:t xml:space="preserve">so </w:t>
      </w:r>
      <w:proofErr w:type="spellStart"/>
      <w:r>
        <w:t>hetten</w:t>
      </w:r>
      <w:proofErr w:type="spellEnd"/>
      <w:r>
        <w:t xml:space="preserve"> sie uns ergriffen.</w:t>
      </w:r>
    </w:p>
    <w:p w14:paraId="6C261D6F" w14:textId="77777777" w:rsidR="0097574E" w:rsidRDefault="0097574E" w:rsidP="0097574E">
      <w:pPr>
        <w:pStyle w:val="StandardWeb"/>
        <w:spacing w:before="0" w:beforeAutospacing="0" w:after="150" w:afterAutospacing="0"/>
      </w:pPr>
      <w:r>
        <w:t xml:space="preserve">Wir </w:t>
      </w:r>
      <w:proofErr w:type="spellStart"/>
      <w:r>
        <w:t>opffern</w:t>
      </w:r>
      <w:proofErr w:type="spellEnd"/>
      <w:r>
        <w:t xml:space="preserve"> uns dir </w:t>
      </w:r>
      <w:proofErr w:type="spellStart"/>
      <w:r>
        <w:t>gantz</w:t>
      </w:r>
      <w:proofErr w:type="spellEnd"/>
      <w:r>
        <w:t xml:space="preserve"> und gar,</w:t>
      </w:r>
      <w:r>
        <w:br/>
        <w:t xml:space="preserve">o Vater, nimm </w:t>
      </w:r>
      <w:proofErr w:type="spellStart"/>
      <w:r>
        <w:t>heynt</w:t>
      </w:r>
      <w:proofErr w:type="spellEnd"/>
      <w:r>
        <w:t xml:space="preserve"> unser war,</w:t>
      </w:r>
      <w:r>
        <w:br/>
        <w:t xml:space="preserve">Das uns die Feind nicht </w:t>
      </w:r>
      <w:proofErr w:type="spellStart"/>
      <w:r>
        <w:t>verzeren</w:t>
      </w:r>
      <w:proofErr w:type="spellEnd"/>
      <w:r>
        <w:br/>
      </w:r>
      <w:proofErr w:type="spellStart"/>
      <w:r>
        <w:t>weyl</w:t>
      </w:r>
      <w:proofErr w:type="spellEnd"/>
      <w:r>
        <w:t xml:space="preserve"> wir uns nicht können wehren.</w:t>
      </w:r>
    </w:p>
    <w:p w14:paraId="0D44150D" w14:textId="77777777" w:rsidR="0097574E" w:rsidRDefault="0097574E" w:rsidP="0097574E">
      <w:pPr>
        <w:pStyle w:val="StandardWeb"/>
        <w:spacing w:before="0" w:beforeAutospacing="0" w:after="150" w:afterAutospacing="0"/>
      </w:pPr>
      <w:proofErr w:type="spellStart"/>
      <w:r>
        <w:t>Gesegne</w:t>
      </w:r>
      <w:proofErr w:type="spellEnd"/>
      <w:r>
        <w:t xml:space="preserve"> uns </w:t>
      </w:r>
      <w:proofErr w:type="spellStart"/>
      <w:r>
        <w:t>inn</w:t>
      </w:r>
      <w:proofErr w:type="spellEnd"/>
      <w:r>
        <w:t xml:space="preserve"> deinem Son,</w:t>
      </w:r>
      <w:r>
        <w:br/>
        <w:t>on welchen wir nichts können thun,</w:t>
      </w:r>
      <w:r>
        <w:br/>
        <w:t xml:space="preserve">Gib, das unser </w:t>
      </w:r>
      <w:proofErr w:type="spellStart"/>
      <w:r>
        <w:t>hertz</w:t>
      </w:r>
      <w:proofErr w:type="spellEnd"/>
      <w:r>
        <w:t xml:space="preserve"> bey dir </w:t>
      </w:r>
      <w:proofErr w:type="spellStart"/>
      <w:r>
        <w:t>bleyb</w:t>
      </w:r>
      <w:proofErr w:type="spellEnd"/>
      <w:r>
        <w:br/>
        <w:t xml:space="preserve">und morgen deins </w:t>
      </w:r>
      <w:proofErr w:type="spellStart"/>
      <w:r>
        <w:t>lobes</w:t>
      </w:r>
      <w:proofErr w:type="spellEnd"/>
      <w:r>
        <w:t xml:space="preserve"> </w:t>
      </w:r>
      <w:proofErr w:type="spellStart"/>
      <w:r>
        <w:t>mer</w:t>
      </w:r>
      <w:proofErr w:type="spellEnd"/>
      <w:r>
        <w:t xml:space="preserve"> </w:t>
      </w:r>
      <w:proofErr w:type="spellStart"/>
      <w:r>
        <w:t>treyb</w:t>
      </w:r>
      <w:proofErr w:type="spellEnd"/>
      <w:r>
        <w:t>.</w:t>
      </w:r>
    </w:p>
    <w:p w14:paraId="07E85297" w14:textId="77777777" w:rsidR="0097574E" w:rsidRDefault="0097574E" w:rsidP="0097574E">
      <w:pPr>
        <w:pStyle w:val="StandardWeb"/>
        <w:spacing w:before="0" w:beforeAutospacing="0" w:after="150" w:afterAutospacing="0"/>
      </w:pPr>
      <w:r>
        <w:t xml:space="preserve">Ey nu, Gott Vater und </w:t>
      </w:r>
      <w:proofErr w:type="spellStart"/>
      <w:r>
        <w:t>schöpffer</w:t>
      </w:r>
      <w:proofErr w:type="spellEnd"/>
      <w:r>
        <w:t>,</w:t>
      </w:r>
      <w:r>
        <w:br/>
        <w:t xml:space="preserve">nimm an unser </w:t>
      </w:r>
      <w:proofErr w:type="spellStart"/>
      <w:r>
        <w:t>abent</w:t>
      </w:r>
      <w:proofErr w:type="spellEnd"/>
      <w:r>
        <w:t xml:space="preserve"> </w:t>
      </w:r>
      <w:proofErr w:type="spellStart"/>
      <w:r>
        <w:t>opffer</w:t>
      </w:r>
      <w:proofErr w:type="spellEnd"/>
      <w:r>
        <w:br/>
        <w:t>Durch Jesum Christum, deinen Son,</w:t>
      </w:r>
      <w:r>
        <w:br/>
        <w:t xml:space="preserve">unsern </w:t>
      </w:r>
      <w:proofErr w:type="spellStart"/>
      <w:r>
        <w:t>mitler</w:t>
      </w:r>
      <w:proofErr w:type="spellEnd"/>
      <w:r>
        <w:t xml:space="preserve"> vor deinem thron! Amen.</w:t>
      </w:r>
    </w:p>
    <w:p w14:paraId="7D90F2C5" w14:textId="77777777" w:rsidR="0097574E" w:rsidRDefault="0097574E" w:rsidP="0097574E">
      <w:pPr>
        <w:pStyle w:val="berschrift1"/>
      </w:pPr>
      <w:r w:rsidRPr="0097574E">
        <w:t>Weiße, Michael – Christe, der du bist Tag und Licht</w:t>
      </w:r>
    </w:p>
    <w:p w14:paraId="3CBE6CB2" w14:textId="77777777" w:rsidR="0097574E" w:rsidRDefault="0097574E" w:rsidP="0097574E">
      <w:pPr>
        <w:pStyle w:val="StandardWeb"/>
        <w:spacing w:before="0" w:beforeAutospacing="0" w:after="150" w:afterAutospacing="0"/>
      </w:pPr>
      <w:r>
        <w:t>1.) Christe, der du bist Tag und Licht,</w:t>
      </w:r>
      <w:r>
        <w:br/>
        <w:t>Vor dir ist, Herr, verborgen nicht,</w:t>
      </w:r>
      <w:r>
        <w:br/>
        <w:t>Du väterliches Lichtes Glanz,</w:t>
      </w:r>
      <w:r>
        <w:br/>
        <w:t>Lehr‘ uns den Weg der Wahrheit ganz.</w:t>
      </w:r>
    </w:p>
    <w:p w14:paraId="705CCFB0" w14:textId="77777777" w:rsidR="0097574E" w:rsidRDefault="0097574E" w:rsidP="0097574E">
      <w:pPr>
        <w:pStyle w:val="StandardWeb"/>
        <w:spacing w:before="0" w:beforeAutospacing="0" w:after="150" w:afterAutospacing="0"/>
      </w:pPr>
      <w:r>
        <w:t>2.) Wir bitten dein‘ göttliche Macht,</w:t>
      </w:r>
      <w:r>
        <w:br/>
        <w:t>Beschirm uns, Herr, in dieser Nacht,</w:t>
      </w:r>
      <w:r>
        <w:br/>
      </w:r>
      <w:proofErr w:type="spellStart"/>
      <w:r>
        <w:t>Bewahr</w:t>
      </w:r>
      <w:proofErr w:type="spellEnd"/>
      <w:r>
        <w:t xml:space="preserve"> uns, Herr, vor allem Leid,</w:t>
      </w:r>
      <w:r>
        <w:br/>
        <w:t>Gott Vater der Barmherzigkeit.</w:t>
      </w:r>
    </w:p>
    <w:p w14:paraId="339889C6" w14:textId="77777777" w:rsidR="0097574E" w:rsidRDefault="0097574E" w:rsidP="0097574E">
      <w:pPr>
        <w:pStyle w:val="StandardWeb"/>
        <w:spacing w:before="0" w:beforeAutospacing="0" w:after="150" w:afterAutospacing="0"/>
      </w:pPr>
      <w:r>
        <w:t>3.) Vertreib den schweren Schlaf, Herr Christ,</w:t>
      </w:r>
      <w:r>
        <w:br/>
        <w:t xml:space="preserve">Dass uns nicht </w:t>
      </w:r>
      <w:proofErr w:type="spellStart"/>
      <w:r>
        <w:t>schad</w:t>
      </w:r>
      <w:proofErr w:type="spellEnd"/>
      <w:r>
        <w:t>‘ des Feindes List.</w:t>
      </w:r>
      <w:r>
        <w:br/>
        <w:t>Das Fleisch in Züchten reine sei,</w:t>
      </w:r>
      <w:r>
        <w:br/>
        <w:t>So sind wir mancher Sorge frei.</w:t>
      </w:r>
    </w:p>
    <w:p w14:paraId="7DEA4E10" w14:textId="77777777" w:rsidR="0097574E" w:rsidRDefault="0097574E" w:rsidP="0097574E">
      <w:pPr>
        <w:pStyle w:val="StandardWeb"/>
        <w:spacing w:before="0" w:beforeAutospacing="0" w:after="150" w:afterAutospacing="0"/>
      </w:pPr>
      <w:r>
        <w:t>4.) So unsre Augen schlafen ein,</w:t>
      </w:r>
      <w:r>
        <w:br/>
        <w:t>So lass das Herze wacker sein.</w:t>
      </w:r>
      <w:r>
        <w:br/>
        <w:t>Beschirm uns Gottes rechte Hand,</w:t>
      </w:r>
      <w:r>
        <w:br/>
        <w:t>Und lös uns von der Sünden Band.</w:t>
      </w:r>
    </w:p>
    <w:p w14:paraId="20C1B38D" w14:textId="77777777" w:rsidR="0097574E" w:rsidRDefault="0097574E" w:rsidP="0097574E">
      <w:pPr>
        <w:pStyle w:val="StandardWeb"/>
        <w:spacing w:before="0" w:beforeAutospacing="0" w:after="150" w:afterAutospacing="0"/>
      </w:pPr>
      <w:r>
        <w:t>5.) Beschirmer, Herr der Christenheit</w:t>
      </w:r>
      <w:r>
        <w:br/>
        <w:t>Dein Hilf allzeit sei uns bereit.</w:t>
      </w:r>
      <w:r>
        <w:br/>
        <w:t>Hilf uns, Herr Gott, aus aller Not</w:t>
      </w:r>
      <w:r>
        <w:br/>
        <w:t>Durch dein‘ heil’ge fünf Wunden rot.</w:t>
      </w:r>
    </w:p>
    <w:p w14:paraId="4211E5E4" w14:textId="77777777" w:rsidR="0097574E" w:rsidRDefault="0097574E" w:rsidP="0097574E">
      <w:pPr>
        <w:pStyle w:val="StandardWeb"/>
        <w:spacing w:before="0" w:beforeAutospacing="0" w:after="150" w:afterAutospacing="0"/>
      </w:pPr>
      <w:r>
        <w:t>6.) Gedenk, o Herr, der schweren Zeit,</w:t>
      </w:r>
      <w:r>
        <w:br/>
        <w:t xml:space="preserve">Darin der Leib gefangen </w:t>
      </w:r>
      <w:proofErr w:type="spellStart"/>
      <w:r>
        <w:t>leigt</w:t>
      </w:r>
      <w:proofErr w:type="spellEnd"/>
      <w:r>
        <w:t>.</w:t>
      </w:r>
      <w:r>
        <w:br/>
        <w:t>Der Seelen, die du hast erlöst,</w:t>
      </w:r>
      <w:r>
        <w:br/>
        <w:t>Gib, o Herr Jesu, deinen Trost.</w:t>
      </w:r>
    </w:p>
    <w:p w14:paraId="43AD221C" w14:textId="77777777" w:rsidR="0097574E" w:rsidRDefault="0097574E" w:rsidP="0097574E">
      <w:pPr>
        <w:pStyle w:val="StandardWeb"/>
        <w:spacing w:before="0" w:beforeAutospacing="0" w:after="150" w:afterAutospacing="0"/>
      </w:pPr>
      <w:r>
        <w:t>7.) Gott Vater sei Lob, Ehr‘ und Preis,</w:t>
      </w:r>
      <w:r>
        <w:br/>
        <w:t>Dazu auch seinem Sohne weis,</w:t>
      </w:r>
      <w:r>
        <w:br/>
        <w:t xml:space="preserve">Des </w:t>
      </w:r>
      <w:proofErr w:type="spellStart"/>
      <w:r>
        <w:t>Heilgen</w:t>
      </w:r>
      <w:proofErr w:type="spellEnd"/>
      <w:r>
        <w:t xml:space="preserve"> Geistes Gütigkeit</w:t>
      </w:r>
      <w:r>
        <w:br/>
        <w:t>Von nun an bis in Ewigkeit.</w:t>
      </w:r>
    </w:p>
    <w:p w14:paraId="4957E99F" w14:textId="77777777" w:rsidR="005564C4" w:rsidRDefault="005564C4">
      <w:pPr>
        <w:spacing w:after="0" w:line="240" w:lineRule="auto"/>
        <w:rPr>
          <w:rFonts w:eastAsia="Times New Roman"/>
          <w:b/>
          <w:bCs/>
          <w:color w:val="000000"/>
          <w:kern w:val="36"/>
          <w:sz w:val="36"/>
          <w:szCs w:val="48"/>
          <w:lang w:eastAsia="de-DE"/>
        </w:rPr>
      </w:pPr>
      <w:r>
        <w:br w:type="page"/>
      </w:r>
    </w:p>
    <w:p w14:paraId="776FA7CC" w14:textId="22AFB24D" w:rsidR="00B66BD5" w:rsidRDefault="00B66BD5" w:rsidP="00254FF5">
      <w:pPr>
        <w:pStyle w:val="berschrift1"/>
      </w:pPr>
      <w:r w:rsidRPr="00254FF5">
        <w:t xml:space="preserve">Ziegenspeck, Michael – </w:t>
      </w:r>
      <w:proofErr w:type="spellStart"/>
      <w:r w:rsidRPr="00254FF5">
        <w:t>Walt’s</w:t>
      </w:r>
      <w:proofErr w:type="spellEnd"/>
      <w:r w:rsidRPr="00254FF5">
        <w:t xml:space="preserve"> Gott, mein Werk ich lasse</w:t>
      </w:r>
    </w:p>
    <w:p w14:paraId="118529D5" w14:textId="77777777" w:rsidR="00B66BD5" w:rsidRDefault="00B66BD5" w:rsidP="00254FF5">
      <w:pPr>
        <w:pStyle w:val="StandardWeb"/>
        <w:spacing w:before="0" w:beforeAutospacing="0" w:after="150" w:afterAutospacing="0"/>
      </w:pPr>
      <w:r>
        <w:t xml:space="preserve">1. </w:t>
      </w:r>
      <w:proofErr w:type="spellStart"/>
      <w:r>
        <w:t>Walt’s</w:t>
      </w:r>
      <w:proofErr w:type="spellEnd"/>
      <w:r>
        <w:t xml:space="preserve"> Gott, mein Werk ich lasse;</w:t>
      </w:r>
      <w:r>
        <w:br/>
        <w:t xml:space="preserve">die Sonn </w:t>
      </w:r>
      <w:proofErr w:type="spellStart"/>
      <w:r>
        <w:t>Fei’rabend</w:t>
      </w:r>
      <w:proofErr w:type="spellEnd"/>
      <w:r>
        <w:t xml:space="preserve"> </w:t>
      </w:r>
      <w:proofErr w:type="spellStart"/>
      <w:r>
        <w:t>meld’t</w:t>
      </w:r>
      <w:proofErr w:type="spellEnd"/>
      <w:r>
        <w:t>.</w:t>
      </w:r>
      <w:r>
        <w:br/>
        <w:t xml:space="preserve">Sie hat </w:t>
      </w:r>
      <w:proofErr w:type="spellStart"/>
      <w:r>
        <w:t>vollend’t</w:t>
      </w:r>
      <w:proofErr w:type="spellEnd"/>
      <w:r>
        <w:t xml:space="preserve"> ihr Straßen,</w:t>
      </w:r>
      <w:r>
        <w:br/>
        <w:t>kehrt wieder in ihr Zelt.</w:t>
      </w:r>
      <w:r>
        <w:br/>
        <w:t>So mögen auch mein‘ Sachen</w:t>
      </w:r>
      <w:r>
        <w:br/>
        <w:t>ruhn bis zu ihrer Zeit.</w:t>
      </w:r>
      <w:r>
        <w:br/>
        <w:t>Jetzt will ich Schichte machen</w:t>
      </w:r>
      <w:r>
        <w:br/>
        <w:t xml:space="preserve">mit </w:t>
      </w:r>
      <w:proofErr w:type="spellStart"/>
      <w:r>
        <w:t>schuld’ger</w:t>
      </w:r>
      <w:proofErr w:type="spellEnd"/>
      <w:r>
        <w:t xml:space="preserve"> Dankbarkeit.</w:t>
      </w:r>
    </w:p>
    <w:p w14:paraId="3CA2996F" w14:textId="77777777" w:rsidR="00B66BD5" w:rsidRDefault="00B66BD5" w:rsidP="00254FF5">
      <w:pPr>
        <w:pStyle w:val="StandardWeb"/>
        <w:spacing w:before="0" w:beforeAutospacing="0" w:after="150" w:afterAutospacing="0"/>
      </w:pPr>
      <w:r>
        <w:t>2. Mein‘ Augen, Herz und Hände,</w:t>
      </w:r>
      <w:r>
        <w:br/>
        <w:t>o Jesu, Gottes Sohn,</w:t>
      </w:r>
      <w:r>
        <w:br/>
        <w:t>zu dir ich nunmehr wende</w:t>
      </w:r>
      <w:r>
        <w:br/>
        <w:t xml:space="preserve">zum </w:t>
      </w:r>
      <w:proofErr w:type="spellStart"/>
      <w:r>
        <w:t>schuld’gen</w:t>
      </w:r>
      <w:proofErr w:type="spellEnd"/>
      <w:r>
        <w:t xml:space="preserve"> Tageslohn;</w:t>
      </w:r>
      <w:r>
        <w:br/>
        <w:t>denn du bist selbst getreten</w:t>
      </w:r>
      <w:r>
        <w:br/>
        <w:t>an meine Werkstatt gut,</w:t>
      </w:r>
      <w:r>
        <w:br/>
        <w:t>hast mir helfen arbeiten,</w:t>
      </w:r>
      <w:r>
        <w:br/>
        <w:t>regiert mein Sinn und Mut.</w:t>
      </w:r>
    </w:p>
    <w:p w14:paraId="44E514FC" w14:textId="77777777" w:rsidR="00B66BD5" w:rsidRDefault="00B66BD5" w:rsidP="00254FF5">
      <w:pPr>
        <w:pStyle w:val="StandardWeb"/>
        <w:spacing w:before="0" w:beforeAutospacing="0" w:after="150" w:afterAutospacing="0"/>
      </w:pPr>
      <w:r>
        <w:t>3. Mein Haupt hast du gestärket,</w:t>
      </w:r>
      <w:r>
        <w:br/>
      </w:r>
      <w:proofErr w:type="spellStart"/>
      <w:r>
        <w:t>mein’n</w:t>
      </w:r>
      <w:proofErr w:type="spellEnd"/>
      <w:r>
        <w:t xml:space="preserve"> Fingern geben Kraft,</w:t>
      </w:r>
      <w:r>
        <w:br/>
        <w:t xml:space="preserve">hast deinen </w:t>
      </w:r>
      <w:proofErr w:type="spellStart"/>
      <w:r>
        <w:t>Seg’n</w:t>
      </w:r>
      <w:proofErr w:type="spellEnd"/>
      <w:r>
        <w:t xml:space="preserve"> vermerket,</w:t>
      </w:r>
      <w:r>
        <w:br/>
        <w:t xml:space="preserve">der allein Frommen </w:t>
      </w:r>
      <w:proofErr w:type="spellStart"/>
      <w:r>
        <w:t>schaft</w:t>
      </w:r>
      <w:proofErr w:type="spellEnd"/>
      <w:r>
        <w:t>.</w:t>
      </w:r>
      <w:r>
        <w:br/>
        <w:t>Daher ist wohl geraten</w:t>
      </w:r>
      <w:r>
        <w:br/>
        <w:t>mein‘ Arbeit und mein‘ Kunst;</w:t>
      </w:r>
      <w:r>
        <w:br/>
        <w:t>ohn‘ dich geht nichts vonstatten,</w:t>
      </w:r>
      <w:r>
        <w:br/>
      </w:r>
      <w:proofErr w:type="spellStart"/>
      <w:r>
        <w:t>ohn</w:t>
      </w:r>
      <w:proofErr w:type="spellEnd"/>
      <w:r>
        <w:t xml:space="preserve">‘ dich ist </w:t>
      </w:r>
      <w:proofErr w:type="spellStart"/>
      <w:r>
        <w:t>all’s</w:t>
      </w:r>
      <w:proofErr w:type="spellEnd"/>
      <w:r>
        <w:t xml:space="preserve"> </w:t>
      </w:r>
      <w:proofErr w:type="spellStart"/>
      <w:r>
        <w:t>umsunst</w:t>
      </w:r>
      <w:proofErr w:type="spellEnd"/>
      <w:r>
        <w:t>.</w:t>
      </w:r>
    </w:p>
    <w:p w14:paraId="2362E356" w14:textId="77777777" w:rsidR="00B66BD5" w:rsidRDefault="00B66BD5" w:rsidP="00254FF5">
      <w:pPr>
        <w:pStyle w:val="StandardWeb"/>
        <w:spacing w:before="0" w:beforeAutospacing="0" w:after="150" w:afterAutospacing="0"/>
      </w:pPr>
      <w:r>
        <w:t>4. Drum ich vom Herzensgrunde</w:t>
      </w:r>
      <w:r>
        <w:br/>
        <w:t>dich, Herr Gott, lob und preis</w:t>
      </w:r>
      <w:r>
        <w:br/>
        <w:t>in dieser Abendstunde</w:t>
      </w:r>
      <w:r>
        <w:br/>
        <w:t>und bitt mit ganzem Fleiß,</w:t>
      </w:r>
      <w:r>
        <w:br/>
        <w:t>du wollest gnädig hören</w:t>
      </w:r>
      <w:r>
        <w:br/>
        <w:t>mein arm Vespergebet,</w:t>
      </w:r>
      <w:r>
        <w:br/>
        <w:t>das Gut‘ in mir vermehren</w:t>
      </w:r>
      <w:r>
        <w:br/>
        <w:t>durch dein‘ Barmherzigkeit.</w:t>
      </w:r>
    </w:p>
    <w:p w14:paraId="23B82147" w14:textId="77777777" w:rsidR="00B66BD5" w:rsidRDefault="00B66BD5" w:rsidP="00254FF5">
      <w:pPr>
        <w:pStyle w:val="StandardWeb"/>
        <w:spacing w:before="0" w:beforeAutospacing="0" w:after="150" w:afterAutospacing="0"/>
      </w:pPr>
      <w:r>
        <w:t>5. Gleich wie vor alten Zeiten</w:t>
      </w:r>
      <w:r>
        <w:br/>
        <w:t xml:space="preserve">du hast viel </w:t>
      </w:r>
      <w:proofErr w:type="spellStart"/>
      <w:r>
        <w:t>Gut’s</w:t>
      </w:r>
      <w:proofErr w:type="spellEnd"/>
      <w:r>
        <w:t xml:space="preserve"> erzeigt</w:t>
      </w:r>
      <w:r>
        <w:br/>
        <w:t>des Abends denen Leuten,</w:t>
      </w:r>
      <w:r>
        <w:br/>
      </w:r>
      <w:proofErr w:type="spellStart"/>
      <w:r>
        <w:t>der’n</w:t>
      </w:r>
      <w:proofErr w:type="spellEnd"/>
      <w:r>
        <w:t xml:space="preserve"> Herz sich zu dir neigt</w:t>
      </w:r>
      <w:r>
        <w:br/>
        <w:t>und fest auf dich gebauet,</w:t>
      </w:r>
      <w:r>
        <w:br/>
        <w:t xml:space="preserve">so wollst du auch </w:t>
      </w:r>
      <w:proofErr w:type="spellStart"/>
      <w:r>
        <w:t>geruhn</w:t>
      </w:r>
      <w:proofErr w:type="spellEnd"/>
      <w:r>
        <w:t>,</w:t>
      </w:r>
      <w:r>
        <w:br/>
        <w:t>wie unser Herz dir trauet</w:t>
      </w:r>
      <w:r>
        <w:br/>
        <w:t xml:space="preserve">uns Lieb’s und </w:t>
      </w:r>
      <w:proofErr w:type="spellStart"/>
      <w:r>
        <w:t>Gut’s</w:t>
      </w:r>
      <w:proofErr w:type="spellEnd"/>
      <w:r>
        <w:t xml:space="preserve"> zu tun.</w:t>
      </w:r>
    </w:p>
    <w:p w14:paraId="69E15BC2" w14:textId="77777777" w:rsidR="00B66BD5" w:rsidRDefault="00B66BD5" w:rsidP="00254FF5">
      <w:pPr>
        <w:pStyle w:val="StandardWeb"/>
        <w:spacing w:before="0" w:beforeAutospacing="0" w:after="150" w:afterAutospacing="0"/>
      </w:pPr>
      <w:r>
        <w:t>6. Als Noah hat gelassen</w:t>
      </w:r>
      <w:r>
        <w:br/>
        <w:t xml:space="preserve">ein </w:t>
      </w:r>
      <w:proofErr w:type="spellStart"/>
      <w:r>
        <w:t>Täublein</w:t>
      </w:r>
      <w:proofErr w:type="spellEnd"/>
      <w:r>
        <w:t xml:space="preserve"> aus </w:t>
      </w:r>
      <w:proofErr w:type="spellStart"/>
      <w:r>
        <w:t>sei’m</w:t>
      </w:r>
      <w:proofErr w:type="spellEnd"/>
      <w:r>
        <w:t xml:space="preserve"> Schiff,</w:t>
      </w:r>
      <w:r>
        <w:br/>
        <w:t>kehrt‘ es wieder sein‘ Straßen</w:t>
      </w:r>
      <w:r>
        <w:br/>
        <w:t>und bracht‘ ein‘ Freudenbrief:</w:t>
      </w:r>
      <w:r>
        <w:br/>
        <w:t>Zur Vesperzeit im Munde</w:t>
      </w:r>
      <w:r>
        <w:br/>
        <w:t xml:space="preserve">führt‘ es ein </w:t>
      </w:r>
      <w:proofErr w:type="spellStart"/>
      <w:r>
        <w:t>Ölblatt</w:t>
      </w:r>
      <w:proofErr w:type="spellEnd"/>
      <w:r>
        <w:t xml:space="preserve"> grün,</w:t>
      </w:r>
      <w:r>
        <w:br/>
        <w:t xml:space="preserve">daran Noah </w:t>
      </w:r>
      <w:proofErr w:type="spellStart"/>
      <w:r>
        <w:t>verstunde</w:t>
      </w:r>
      <w:proofErr w:type="spellEnd"/>
      <w:r>
        <w:t>,</w:t>
      </w:r>
      <w:r>
        <w:br/>
        <w:t>des Herrn Zorn wär dahin.</w:t>
      </w:r>
    </w:p>
    <w:p w14:paraId="058A1FCF" w14:textId="77777777" w:rsidR="00B66BD5" w:rsidRDefault="00B66BD5" w:rsidP="00254FF5">
      <w:pPr>
        <w:pStyle w:val="StandardWeb"/>
        <w:spacing w:before="0" w:beforeAutospacing="0" w:after="150" w:afterAutospacing="0"/>
      </w:pPr>
      <w:r>
        <w:t>7. Zwei heil’ge Engel kamen</w:t>
      </w:r>
      <w:r>
        <w:br/>
        <w:t>des Abends zu dem Loth;</w:t>
      </w:r>
      <w:r>
        <w:br/>
        <w:t>in ihren Schutz ihn nahmen</w:t>
      </w:r>
      <w:r>
        <w:br/>
        <w:t>vor der gottlosen Rott,</w:t>
      </w:r>
      <w:r>
        <w:br/>
        <w:t>erlösten den Propheten;</w:t>
      </w:r>
      <w:r>
        <w:br/>
        <w:t xml:space="preserve">bald fiel ein </w:t>
      </w:r>
      <w:proofErr w:type="spellStart"/>
      <w:r>
        <w:t>Schwef’l</w:t>
      </w:r>
      <w:proofErr w:type="spellEnd"/>
      <w:r>
        <w:t xml:space="preserve"> und </w:t>
      </w:r>
      <w:proofErr w:type="spellStart"/>
      <w:r>
        <w:t>Feu’r</w:t>
      </w:r>
      <w:proofErr w:type="spellEnd"/>
      <w:r>
        <w:t>,</w:t>
      </w:r>
      <w:r>
        <w:br/>
        <w:t>macht den achtlosen Städten</w:t>
      </w:r>
      <w:r>
        <w:br/>
        <w:t xml:space="preserve">ihr‘ Freud und Frevel </w:t>
      </w:r>
      <w:proofErr w:type="spellStart"/>
      <w:r>
        <w:t>teu’r</w:t>
      </w:r>
      <w:proofErr w:type="spellEnd"/>
      <w:r>
        <w:t>.</w:t>
      </w:r>
    </w:p>
    <w:p w14:paraId="1EF3051E" w14:textId="77777777" w:rsidR="00B66BD5" w:rsidRDefault="00B66BD5" w:rsidP="00254FF5">
      <w:pPr>
        <w:pStyle w:val="StandardWeb"/>
        <w:spacing w:before="0" w:beforeAutospacing="0" w:after="150" w:afterAutospacing="0"/>
      </w:pPr>
      <w:r>
        <w:t xml:space="preserve">8. </w:t>
      </w:r>
      <w:proofErr w:type="spellStart"/>
      <w:r>
        <w:t>Imgleichen</w:t>
      </w:r>
      <w:proofErr w:type="spellEnd"/>
      <w:r>
        <w:t xml:space="preserve"> wir auch lesen,</w:t>
      </w:r>
      <w:r>
        <w:br/>
        <w:t>wie Eli, der Prophet,</w:t>
      </w:r>
      <w:r>
        <w:br/>
        <w:t>im Hungerland gewesen.</w:t>
      </w:r>
      <w:r>
        <w:br/>
        <w:t>Hört, was der Herre tät:</w:t>
      </w:r>
      <w:r>
        <w:br/>
        <w:t>Vögel gedienet haben</w:t>
      </w:r>
      <w:r>
        <w:br/>
        <w:t>zu Tisch dem Gottesmann;</w:t>
      </w:r>
      <w:r>
        <w:br/>
        <w:t>abends und morgens Raben</w:t>
      </w:r>
      <w:r>
        <w:br/>
        <w:t>Brot und Fleisch brachten an.</w:t>
      </w:r>
    </w:p>
    <w:p w14:paraId="6C181D39" w14:textId="77777777" w:rsidR="00B66BD5" w:rsidRDefault="00B66BD5" w:rsidP="00254FF5">
      <w:pPr>
        <w:pStyle w:val="StandardWeb"/>
        <w:spacing w:before="0" w:beforeAutospacing="0" w:after="150" w:afterAutospacing="0"/>
      </w:pPr>
      <w:r>
        <w:t>9. Auch wollst du, Herr, uns geben</w:t>
      </w:r>
      <w:r>
        <w:br/>
        <w:t>Abend- und Morgenbrot</w:t>
      </w:r>
      <w:r>
        <w:br/>
        <w:t>und was zu diesem Leben</w:t>
      </w:r>
      <w:r>
        <w:br/>
        <w:t xml:space="preserve">uns </w:t>
      </w:r>
      <w:proofErr w:type="spellStart"/>
      <w:r>
        <w:t>allenthalb</w:t>
      </w:r>
      <w:proofErr w:type="spellEnd"/>
      <w:r>
        <w:t xml:space="preserve"> ist not.</w:t>
      </w:r>
      <w:r>
        <w:br/>
        <w:t>Dein‘ Engel wollst du schicken,</w:t>
      </w:r>
      <w:r>
        <w:br/>
        <w:t xml:space="preserve">auf daß er uns </w:t>
      </w:r>
      <w:proofErr w:type="spellStart"/>
      <w:r>
        <w:t>bewahr</w:t>
      </w:r>
      <w:proofErr w:type="spellEnd"/>
      <w:r>
        <w:br/>
        <w:t>vor Teufels List und Tücken,</w:t>
      </w:r>
      <w:r>
        <w:br/>
        <w:t>so sind wir ohn‘ Gefahr.</w:t>
      </w:r>
    </w:p>
    <w:p w14:paraId="7425FEED" w14:textId="77777777" w:rsidR="00B66BD5" w:rsidRDefault="00B66BD5" w:rsidP="00254FF5">
      <w:pPr>
        <w:pStyle w:val="StandardWeb"/>
        <w:spacing w:before="0" w:beforeAutospacing="0" w:after="150" w:afterAutospacing="0"/>
      </w:pPr>
      <w:r>
        <w:t>10. Erhöre unser Bitten,</w:t>
      </w:r>
      <w:r>
        <w:br/>
        <w:t>ach Herr, du treuer Gott:</w:t>
      </w:r>
      <w:r>
        <w:br/>
        <w:t>Die Stadt wollst du behüten</w:t>
      </w:r>
      <w:r>
        <w:br/>
        <w:t xml:space="preserve">vor </w:t>
      </w:r>
      <w:proofErr w:type="spellStart"/>
      <w:r>
        <w:t>Feu’r</w:t>
      </w:r>
      <w:proofErr w:type="spellEnd"/>
      <w:r>
        <w:t xml:space="preserve"> und aller Not;</w:t>
      </w:r>
      <w:r>
        <w:br/>
        <w:t>und weil die Völker toben,</w:t>
      </w:r>
      <w:r>
        <w:br/>
        <w:t>erregen Krieg und Streit,</w:t>
      </w:r>
      <w:r>
        <w:br/>
        <w:t>so sende uns von oben</w:t>
      </w:r>
      <w:r>
        <w:br/>
        <w:t>den Fried zu unsrer Zeit.</w:t>
      </w:r>
    </w:p>
    <w:p w14:paraId="70B1C79A" w14:textId="77777777" w:rsidR="00B66BD5" w:rsidRDefault="00B66BD5" w:rsidP="00254FF5">
      <w:pPr>
        <w:pStyle w:val="StandardWeb"/>
        <w:spacing w:before="0" w:beforeAutospacing="0" w:after="150" w:afterAutospacing="0"/>
      </w:pPr>
      <w:r>
        <w:t>11. Ja, weil’s will finster werden</w:t>
      </w:r>
      <w:r>
        <w:br/>
        <w:t>um’s Wort, der Gnaden Licht,</w:t>
      </w:r>
      <w:r>
        <w:br/>
        <w:t>denn Satan auf der Erden</w:t>
      </w:r>
      <w:r>
        <w:br/>
        <w:t xml:space="preserve">die Ketzerei </w:t>
      </w:r>
      <w:proofErr w:type="spellStart"/>
      <w:r>
        <w:t>anricht</w:t>
      </w:r>
      <w:proofErr w:type="spellEnd"/>
      <w:r>
        <w:t>‘,</w:t>
      </w:r>
      <w:r>
        <w:br/>
        <w:t>so bleib bei uns, Herr Christe</w:t>
      </w:r>
      <w:r>
        <w:br/>
        <w:t>mit deinem Gnadenschein,</w:t>
      </w:r>
      <w:r>
        <w:br/>
        <w:t>dein wertes Wort uns friste,</w:t>
      </w:r>
      <w:r>
        <w:br/>
        <w:t>alsdann wir sicher sein.</w:t>
      </w:r>
    </w:p>
    <w:p w14:paraId="6F43425F" w14:textId="77777777" w:rsidR="00B66BD5" w:rsidRDefault="00B66BD5" w:rsidP="00254FF5">
      <w:pPr>
        <w:pStyle w:val="StandardWeb"/>
        <w:spacing w:before="0" w:beforeAutospacing="0" w:after="150" w:afterAutospacing="0"/>
      </w:pPr>
      <w:r>
        <w:t>12. Hiermit ich nun vollende</w:t>
      </w:r>
      <w:r>
        <w:br/>
        <w:t xml:space="preserve">mein </w:t>
      </w:r>
      <w:proofErr w:type="spellStart"/>
      <w:r>
        <w:t>Tagsgeschäft</w:t>
      </w:r>
      <w:proofErr w:type="spellEnd"/>
      <w:r>
        <w:t xml:space="preserve"> und </w:t>
      </w:r>
      <w:proofErr w:type="spellStart"/>
      <w:r>
        <w:t>Sach</w:t>
      </w:r>
      <w:proofErr w:type="spellEnd"/>
      <w:r>
        <w:br/>
        <w:t>und bitt herzlich zu Ende:</w:t>
      </w:r>
      <w:r>
        <w:br/>
        <w:t>Herr, Feierabend mach,</w:t>
      </w:r>
      <w:r>
        <w:br/>
        <w:t>drauf der Sabbat angehet,</w:t>
      </w:r>
      <w:r>
        <w:br/>
        <w:t>der währt viel tausend Jahr,</w:t>
      </w:r>
      <w:r>
        <w:br/>
        <w:t>der ewiglich bestehet;</w:t>
      </w:r>
      <w:r>
        <w:br/>
        <w:t>Amen, das werde wahr.</w:t>
      </w:r>
    </w:p>
    <w:p w14:paraId="3D802BFF" w14:textId="77777777" w:rsidR="005564C4" w:rsidRDefault="005564C4">
      <w:pPr>
        <w:spacing w:after="0" w:line="240" w:lineRule="auto"/>
        <w:rPr>
          <w:rFonts w:eastAsia="Times New Roman"/>
          <w:b/>
          <w:bCs/>
          <w:color w:val="000000"/>
          <w:kern w:val="36"/>
          <w:sz w:val="36"/>
          <w:szCs w:val="48"/>
          <w:lang w:eastAsia="de-DE"/>
        </w:rPr>
      </w:pPr>
      <w:r>
        <w:br w:type="page"/>
      </w:r>
    </w:p>
    <w:p w14:paraId="439BD7E9" w14:textId="4CAA54B3" w:rsidR="0080592B" w:rsidRDefault="0080592B" w:rsidP="0080592B">
      <w:pPr>
        <w:pStyle w:val="berschrift1"/>
      </w:pPr>
      <w:r w:rsidRPr="0080592B">
        <w:t xml:space="preserve">Zwick, Johannes – </w:t>
      </w:r>
      <w:proofErr w:type="spellStart"/>
      <w:r w:rsidRPr="0080592B">
        <w:t>DIß</w:t>
      </w:r>
      <w:proofErr w:type="spellEnd"/>
      <w:r w:rsidRPr="0080592B">
        <w:t xml:space="preserve"> </w:t>
      </w:r>
      <w:proofErr w:type="spellStart"/>
      <w:r w:rsidRPr="0080592B">
        <w:t>tagwerck</w:t>
      </w:r>
      <w:proofErr w:type="spellEnd"/>
      <w:r w:rsidRPr="0080592B">
        <w:t xml:space="preserve"> ist </w:t>
      </w:r>
      <w:proofErr w:type="spellStart"/>
      <w:r w:rsidRPr="0080592B">
        <w:t>yetz</w:t>
      </w:r>
      <w:proofErr w:type="spellEnd"/>
      <w:r w:rsidRPr="0080592B">
        <w:t xml:space="preserve"> </w:t>
      </w:r>
      <w:proofErr w:type="spellStart"/>
      <w:r w:rsidRPr="0080592B">
        <w:t>ouch</w:t>
      </w:r>
      <w:proofErr w:type="spellEnd"/>
      <w:r w:rsidRPr="0080592B">
        <w:t xml:space="preserve"> </w:t>
      </w:r>
      <w:proofErr w:type="spellStart"/>
      <w:r w:rsidRPr="0080592B">
        <w:t>volbracht</w:t>
      </w:r>
      <w:proofErr w:type="spellEnd"/>
      <w:r w:rsidRPr="0080592B">
        <w:t>,</w:t>
      </w:r>
    </w:p>
    <w:p w14:paraId="4CB6D43E" w14:textId="77777777" w:rsidR="0080592B" w:rsidRDefault="0080592B" w:rsidP="0080592B">
      <w:pPr>
        <w:pStyle w:val="StandardWeb"/>
        <w:spacing w:before="0" w:beforeAutospacing="0" w:after="150" w:afterAutospacing="0"/>
      </w:pPr>
      <w:r>
        <w:rPr>
          <w:rStyle w:val="Fett"/>
        </w:rPr>
        <w:t xml:space="preserve">Ein ander </w:t>
      </w:r>
      <w:proofErr w:type="spellStart"/>
      <w:r>
        <w:rPr>
          <w:rStyle w:val="Fett"/>
        </w:rPr>
        <w:t>abendgsang</w:t>
      </w:r>
      <w:proofErr w:type="spellEnd"/>
      <w:r>
        <w:rPr>
          <w:rStyle w:val="Fett"/>
        </w:rPr>
        <w:t xml:space="preserve"> für die </w:t>
      </w:r>
      <w:proofErr w:type="spellStart"/>
      <w:r>
        <w:rPr>
          <w:rStyle w:val="Fett"/>
        </w:rPr>
        <w:t>kind</w:t>
      </w:r>
      <w:proofErr w:type="spellEnd"/>
      <w:r>
        <w:rPr>
          <w:rStyle w:val="Fett"/>
        </w:rPr>
        <w:t xml:space="preserve"> in der </w:t>
      </w:r>
      <w:proofErr w:type="spellStart"/>
      <w:r>
        <w:rPr>
          <w:rStyle w:val="Fett"/>
        </w:rPr>
        <w:t>schuol</w:t>
      </w:r>
      <w:proofErr w:type="spellEnd"/>
    </w:p>
    <w:p w14:paraId="1CF93D1F" w14:textId="77777777" w:rsidR="0080592B" w:rsidRDefault="0080592B" w:rsidP="0080592B">
      <w:pPr>
        <w:pStyle w:val="StandardWeb"/>
        <w:spacing w:before="0" w:beforeAutospacing="0" w:after="150" w:afterAutospacing="0"/>
      </w:pPr>
      <w:proofErr w:type="spellStart"/>
      <w:r>
        <w:t>DIß</w:t>
      </w:r>
      <w:proofErr w:type="spellEnd"/>
      <w:r>
        <w:t xml:space="preserve"> </w:t>
      </w:r>
      <w:proofErr w:type="spellStart"/>
      <w:r>
        <w:t>tagwerck</w:t>
      </w:r>
      <w:proofErr w:type="spellEnd"/>
      <w:r>
        <w:t xml:space="preserve"> ist </w:t>
      </w:r>
      <w:proofErr w:type="spellStart"/>
      <w:r>
        <w:t>yetz</w:t>
      </w:r>
      <w:proofErr w:type="spellEnd"/>
      <w:r>
        <w:t xml:space="preserve"> </w:t>
      </w:r>
      <w:proofErr w:type="spellStart"/>
      <w:r>
        <w:t>ouch</w:t>
      </w:r>
      <w:proofErr w:type="spellEnd"/>
      <w:r>
        <w:t xml:space="preserve"> </w:t>
      </w:r>
      <w:proofErr w:type="spellStart"/>
      <w:r>
        <w:t>volbracht</w:t>
      </w:r>
      <w:proofErr w:type="spellEnd"/>
      <w:r>
        <w:t>,</w:t>
      </w:r>
      <w:r>
        <w:br/>
        <w:t xml:space="preserve">ach Gott, </w:t>
      </w:r>
      <w:proofErr w:type="spellStart"/>
      <w:r>
        <w:t>hett</w:t>
      </w:r>
      <w:proofErr w:type="spellEnd"/>
      <w:r>
        <w:t xml:space="preserve"> </w:t>
      </w:r>
      <w:proofErr w:type="spellStart"/>
      <w:r>
        <w:t>ichs</w:t>
      </w:r>
      <w:proofErr w:type="spellEnd"/>
      <w:r>
        <w:t xml:space="preserve"> nun </w:t>
      </w:r>
      <w:proofErr w:type="spellStart"/>
      <w:r>
        <w:t>wol</w:t>
      </w:r>
      <w:proofErr w:type="spellEnd"/>
      <w:r>
        <w:t xml:space="preserve"> bedacht</w:t>
      </w:r>
      <w:r>
        <w:br/>
        <w:t xml:space="preserve">Und wer </w:t>
      </w:r>
      <w:proofErr w:type="spellStart"/>
      <w:r>
        <w:t>geflissen</w:t>
      </w:r>
      <w:proofErr w:type="spellEnd"/>
      <w:r>
        <w:t xml:space="preserve"> </w:t>
      </w:r>
      <w:proofErr w:type="spellStart"/>
      <w:r>
        <w:t>gsin</w:t>
      </w:r>
      <w:proofErr w:type="spellEnd"/>
      <w:r>
        <w:t xml:space="preserve"> all stund,</w:t>
      </w:r>
      <w:r>
        <w:br/>
        <w:t xml:space="preserve">damit ich </w:t>
      </w:r>
      <w:proofErr w:type="spellStart"/>
      <w:r>
        <w:t>ouch</w:t>
      </w:r>
      <w:proofErr w:type="spellEnd"/>
      <w:r>
        <w:t xml:space="preserve"> die </w:t>
      </w:r>
      <w:proofErr w:type="spellStart"/>
      <w:r>
        <w:t>bessrung</w:t>
      </w:r>
      <w:proofErr w:type="spellEnd"/>
      <w:r>
        <w:t xml:space="preserve"> </w:t>
      </w:r>
      <w:proofErr w:type="spellStart"/>
      <w:r>
        <w:t>fund</w:t>
      </w:r>
      <w:proofErr w:type="spellEnd"/>
      <w:r>
        <w:t>.</w:t>
      </w:r>
    </w:p>
    <w:p w14:paraId="20AA85A3" w14:textId="77777777" w:rsidR="0080592B" w:rsidRDefault="0080592B" w:rsidP="0080592B">
      <w:pPr>
        <w:pStyle w:val="StandardWeb"/>
        <w:spacing w:before="0" w:beforeAutospacing="0" w:after="150" w:afterAutospacing="0"/>
      </w:pPr>
      <w:r>
        <w:t xml:space="preserve">So </w:t>
      </w:r>
      <w:proofErr w:type="spellStart"/>
      <w:r>
        <w:t>vil</w:t>
      </w:r>
      <w:proofErr w:type="spellEnd"/>
      <w:r>
        <w:t xml:space="preserve"> nun </w:t>
      </w:r>
      <w:proofErr w:type="spellStart"/>
      <w:r>
        <w:t>zyt</w:t>
      </w:r>
      <w:proofErr w:type="spellEnd"/>
      <w:r>
        <w:t xml:space="preserve"> </w:t>
      </w:r>
      <w:proofErr w:type="spellStart"/>
      <w:r>
        <w:t>wol</w:t>
      </w:r>
      <w:proofErr w:type="spellEnd"/>
      <w:r>
        <w:t xml:space="preserve"> angelegt,</w:t>
      </w:r>
      <w:r>
        <w:br/>
        <w:t xml:space="preserve">so </w:t>
      </w:r>
      <w:proofErr w:type="spellStart"/>
      <w:r>
        <w:t>vil</w:t>
      </w:r>
      <w:proofErr w:type="spellEnd"/>
      <w:r>
        <w:t xml:space="preserve"> hast du, Gott, mich bewegt!</w:t>
      </w:r>
      <w:r>
        <w:br/>
        <w:t xml:space="preserve">Was ich </w:t>
      </w:r>
      <w:proofErr w:type="spellStart"/>
      <w:r>
        <w:t>versumpt</w:t>
      </w:r>
      <w:proofErr w:type="spellEnd"/>
      <w:r>
        <w:t xml:space="preserve">, das ist </w:t>
      </w:r>
      <w:proofErr w:type="spellStart"/>
      <w:r>
        <w:t>uß</w:t>
      </w:r>
      <w:proofErr w:type="spellEnd"/>
      <w:r>
        <w:t xml:space="preserve"> mir,</w:t>
      </w:r>
      <w:r>
        <w:br/>
      </w:r>
      <w:proofErr w:type="spellStart"/>
      <w:r>
        <w:t>alls</w:t>
      </w:r>
      <w:proofErr w:type="spellEnd"/>
      <w:r>
        <w:t xml:space="preserve"> </w:t>
      </w:r>
      <w:proofErr w:type="spellStart"/>
      <w:r>
        <w:t>guts</w:t>
      </w:r>
      <w:proofErr w:type="spellEnd"/>
      <w:r>
        <w:t xml:space="preserve"> </w:t>
      </w:r>
      <w:proofErr w:type="spellStart"/>
      <w:r>
        <w:t>kumpt</w:t>
      </w:r>
      <w:proofErr w:type="spellEnd"/>
      <w:r>
        <w:t xml:space="preserve"> </w:t>
      </w:r>
      <w:proofErr w:type="spellStart"/>
      <w:r>
        <w:t>gwüß</w:t>
      </w:r>
      <w:proofErr w:type="spellEnd"/>
      <w:r>
        <w:t xml:space="preserve"> allein von dir.</w:t>
      </w:r>
    </w:p>
    <w:p w14:paraId="48D57A9B" w14:textId="77777777" w:rsidR="0080592B" w:rsidRDefault="0080592B" w:rsidP="0080592B">
      <w:pPr>
        <w:pStyle w:val="StandardWeb"/>
        <w:spacing w:before="0" w:beforeAutospacing="0" w:after="150" w:afterAutospacing="0"/>
      </w:pPr>
      <w:proofErr w:type="spellStart"/>
      <w:r>
        <w:t>Drumb</w:t>
      </w:r>
      <w:proofErr w:type="spellEnd"/>
      <w:r>
        <w:t xml:space="preserve"> </w:t>
      </w:r>
      <w:proofErr w:type="spellStart"/>
      <w:r>
        <w:t>schicks</w:t>
      </w:r>
      <w:proofErr w:type="spellEnd"/>
      <w:r>
        <w:t xml:space="preserve"> allweg, das ich dich find,</w:t>
      </w:r>
      <w:r>
        <w:br/>
      </w:r>
      <w:proofErr w:type="spellStart"/>
      <w:r>
        <w:t>biß</w:t>
      </w:r>
      <w:proofErr w:type="spellEnd"/>
      <w:r>
        <w:t xml:space="preserve"> das ich </w:t>
      </w:r>
      <w:proofErr w:type="spellStart"/>
      <w:r>
        <w:t>werd</w:t>
      </w:r>
      <w:proofErr w:type="spellEnd"/>
      <w:r>
        <w:t xml:space="preserve"> ein </w:t>
      </w:r>
      <w:proofErr w:type="spellStart"/>
      <w:r>
        <w:t>gschicktes</w:t>
      </w:r>
      <w:proofErr w:type="spellEnd"/>
      <w:r>
        <w:t xml:space="preserve"> </w:t>
      </w:r>
      <w:proofErr w:type="spellStart"/>
      <w:r>
        <w:t>kind</w:t>
      </w:r>
      <w:proofErr w:type="spellEnd"/>
      <w:r>
        <w:t>,</w:t>
      </w:r>
      <w:r>
        <w:br/>
      </w:r>
      <w:proofErr w:type="spellStart"/>
      <w:r>
        <w:t>Unnd</w:t>
      </w:r>
      <w:proofErr w:type="spellEnd"/>
      <w:r>
        <w:t xml:space="preserve"> so ich </w:t>
      </w:r>
      <w:proofErr w:type="spellStart"/>
      <w:r>
        <w:t>morn</w:t>
      </w:r>
      <w:proofErr w:type="spellEnd"/>
      <w:r>
        <w:t xml:space="preserve"> </w:t>
      </w:r>
      <w:proofErr w:type="spellStart"/>
      <w:r>
        <w:t>herwider</w:t>
      </w:r>
      <w:proofErr w:type="spellEnd"/>
      <w:r>
        <w:t xml:space="preserve"> </w:t>
      </w:r>
      <w:proofErr w:type="spellStart"/>
      <w:r>
        <w:t>kumb</w:t>
      </w:r>
      <w:proofErr w:type="spellEnd"/>
      <w:r>
        <w:br/>
        <w:t xml:space="preserve">das ich </w:t>
      </w:r>
      <w:proofErr w:type="spellStart"/>
      <w:r>
        <w:t>mer</w:t>
      </w:r>
      <w:proofErr w:type="spellEnd"/>
      <w:r>
        <w:t xml:space="preserve"> lern, wie ich </w:t>
      </w:r>
      <w:proofErr w:type="spellStart"/>
      <w:r>
        <w:t>werd</w:t>
      </w:r>
      <w:proofErr w:type="spellEnd"/>
      <w:r>
        <w:t xml:space="preserve"> </w:t>
      </w:r>
      <w:proofErr w:type="spellStart"/>
      <w:r>
        <w:t>frumb</w:t>
      </w:r>
      <w:proofErr w:type="spellEnd"/>
      <w:r>
        <w:t>.</w:t>
      </w:r>
    </w:p>
    <w:p w14:paraId="40CD7595" w14:textId="77777777" w:rsidR="0080592B" w:rsidRDefault="0080592B" w:rsidP="0080592B">
      <w:pPr>
        <w:pStyle w:val="StandardWeb"/>
        <w:spacing w:before="0" w:beforeAutospacing="0" w:after="150" w:afterAutospacing="0"/>
      </w:pPr>
      <w:r>
        <w:t xml:space="preserve">Und leg </w:t>
      </w:r>
      <w:proofErr w:type="spellStart"/>
      <w:r>
        <w:t>wol</w:t>
      </w:r>
      <w:proofErr w:type="spellEnd"/>
      <w:r>
        <w:t xml:space="preserve"> an die </w:t>
      </w:r>
      <w:proofErr w:type="spellStart"/>
      <w:r>
        <w:t>gaaben</w:t>
      </w:r>
      <w:proofErr w:type="spellEnd"/>
      <w:r>
        <w:t xml:space="preserve"> </w:t>
      </w:r>
      <w:proofErr w:type="spellStart"/>
      <w:r>
        <w:t>din</w:t>
      </w:r>
      <w:proofErr w:type="spellEnd"/>
      <w:r>
        <w:br/>
      </w:r>
      <w:proofErr w:type="spellStart"/>
      <w:r>
        <w:t>unnd</w:t>
      </w:r>
      <w:proofErr w:type="spellEnd"/>
      <w:r>
        <w:t xml:space="preserve"> </w:t>
      </w:r>
      <w:proofErr w:type="spellStart"/>
      <w:r>
        <w:t>bruchs</w:t>
      </w:r>
      <w:proofErr w:type="spellEnd"/>
      <w:r>
        <w:t xml:space="preserve"> nach </w:t>
      </w:r>
      <w:proofErr w:type="spellStart"/>
      <w:r>
        <w:t>dinem</w:t>
      </w:r>
      <w:proofErr w:type="spellEnd"/>
      <w:r>
        <w:t xml:space="preserve"> willen </w:t>
      </w:r>
      <w:proofErr w:type="spellStart"/>
      <w:r>
        <w:t>fyn</w:t>
      </w:r>
      <w:proofErr w:type="spellEnd"/>
      <w:r>
        <w:t>,</w:t>
      </w:r>
      <w:r>
        <w:br/>
      </w:r>
      <w:proofErr w:type="spellStart"/>
      <w:r>
        <w:t>Werd</w:t>
      </w:r>
      <w:proofErr w:type="spellEnd"/>
      <w:r>
        <w:t xml:space="preserve"> </w:t>
      </w:r>
      <w:proofErr w:type="spellStart"/>
      <w:r>
        <w:t>ouch</w:t>
      </w:r>
      <w:proofErr w:type="spellEnd"/>
      <w:r>
        <w:t xml:space="preserve"> von </w:t>
      </w:r>
      <w:proofErr w:type="spellStart"/>
      <w:r>
        <w:t>himmel</w:t>
      </w:r>
      <w:proofErr w:type="spellEnd"/>
      <w:r>
        <w:t xml:space="preserve"> </w:t>
      </w:r>
      <w:proofErr w:type="spellStart"/>
      <w:r>
        <w:t>wol</w:t>
      </w:r>
      <w:proofErr w:type="spellEnd"/>
      <w:r>
        <w:t xml:space="preserve"> geleert</w:t>
      </w:r>
      <w:r>
        <w:br/>
        <w:t xml:space="preserve">und </w:t>
      </w:r>
      <w:proofErr w:type="spellStart"/>
      <w:r>
        <w:t>nit</w:t>
      </w:r>
      <w:proofErr w:type="spellEnd"/>
      <w:r>
        <w:t xml:space="preserve"> nach </w:t>
      </w:r>
      <w:proofErr w:type="spellStart"/>
      <w:r>
        <w:t>diser</w:t>
      </w:r>
      <w:proofErr w:type="spellEnd"/>
      <w:r>
        <w:t xml:space="preserve"> </w:t>
      </w:r>
      <w:proofErr w:type="spellStart"/>
      <w:r>
        <w:t>wält</w:t>
      </w:r>
      <w:proofErr w:type="spellEnd"/>
      <w:r>
        <w:t xml:space="preserve"> </w:t>
      </w:r>
      <w:proofErr w:type="spellStart"/>
      <w:r>
        <w:t>verkeert</w:t>
      </w:r>
      <w:proofErr w:type="spellEnd"/>
      <w:r>
        <w:t>.</w:t>
      </w:r>
    </w:p>
    <w:p w14:paraId="2524B6D6" w14:textId="77777777" w:rsidR="0080592B" w:rsidRDefault="0080592B" w:rsidP="0080592B">
      <w:pPr>
        <w:pStyle w:val="StandardWeb"/>
        <w:spacing w:before="0" w:beforeAutospacing="0" w:after="150" w:afterAutospacing="0"/>
      </w:pPr>
      <w:r>
        <w:t xml:space="preserve">Jetz schütz und schirm min </w:t>
      </w:r>
      <w:proofErr w:type="spellStart"/>
      <w:r>
        <w:t>seel</w:t>
      </w:r>
      <w:proofErr w:type="spellEnd"/>
      <w:r>
        <w:t xml:space="preserve"> und </w:t>
      </w:r>
      <w:proofErr w:type="spellStart"/>
      <w:r>
        <w:t>lyb</w:t>
      </w:r>
      <w:proofErr w:type="spellEnd"/>
      <w:r>
        <w:t>,</w:t>
      </w:r>
      <w:r>
        <w:br/>
        <w:t xml:space="preserve">gib, das ich in </w:t>
      </w:r>
      <w:proofErr w:type="spellStart"/>
      <w:r>
        <w:t>dinr</w:t>
      </w:r>
      <w:proofErr w:type="spellEnd"/>
      <w:r>
        <w:t xml:space="preserve"> </w:t>
      </w:r>
      <w:proofErr w:type="spellStart"/>
      <w:r>
        <w:t>gnaden</w:t>
      </w:r>
      <w:proofErr w:type="spellEnd"/>
      <w:r>
        <w:t xml:space="preserve"> </w:t>
      </w:r>
      <w:proofErr w:type="spellStart"/>
      <w:r>
        <w:t>blyb</w:t>
      </w:r>
      <w:proofErr w:type="spellEnd"/>
      <w:r>
        <w:br/>
      </w:r>
      <w:proofErr w:type="spellStart"/>
      <w:r>
        <w:t>Allzyt</w:t>
      </w:r>
      <w:proofErr w:type="spellEnd"/>
      <w:r>
        <w:t xml:space="preserve"> und </w:t>
      </w:r>
      <w:proofErr w:type="spellStart"/>
      <w:r>
        <w:t>voruß</w:t>
      </w:r>
      <w:proofErr w:type="spellEnd"/>
      <w:r>
        <w:t xml:space="preserve"> </w:t>
      </w:r>
      <w:proofErr w:type="spellStart"/>
      <w:r>
        <w:t>dise</w:t>
      </w:r>
      <w:proofErr w:type="spellEnd"/>
      <w:r>
        <w:t xml:space="preserve"> </w:t>
      </w:r>
      <w:proofErr w:type="spellStart"/>
      <w:r>
        <w:t>nacht</w:t>
      </w:r>
      <w:proofErr w:type="spellEnd"/>
      <w:r>
        <w:t>,</w:t>
      </w:r>
      <w:r>
        <w:br/>
        <w:t xml:space="preserve">mit </w:t>
      </w:r>
      <w:proofErr w:type="spellStart"/>
      <w:r>
        <w:t>dinen</w:t>
      </w:r>
      <w:proofErr w:type="spellEnd"/>
      <w:r>
        <w:t xml:space="preserve"> </w:t>
      </w:r>
      <w:proofErr w:type="spellStart"/>
      <w:r>
        <w:t>Englen</w:t>
      </w:r>
      <w:proofErr w:type="spellEnd"/>
      <w:r>
        <w:t xml:space="preserve"> halt die wacht!</w:t>
      </w:r>
    </w:p>
    <w:p w14:paraId="003E08EB" w14:textId="4306DBE8" w:rsidR="00254FF5" w:rsidRDefault="00254FF5" w:rsidP="0097574E">
      <w:pPr>
        <w:pStyle w:val="berschrift1"/>
      </w:pPr>
      <w:r w:rsidRPr="0097574E">
        <w:t>Zwick, Johannes – Jetzt ist aber mein Tag dahin</w:t>
      </w:r>
    </w:p>
    <w:p w14:paraId="66E8CF40" w14:textId="77777777" w:rsidR="00254FF5" w:rsidRDefault="00254FF5" w:rsidP="00254FF5">
      <w:pPr>
        <w:pStyle w:val="StandardWeb"/>
        <w:spacing w:before="0" w:beforeAutospacing="0" w:after="150" w:afterAutospacing="0"/>
      </w:pPr>
      <w:r>
        <w:t>1.) Jetzt ist aber mein Tag dahin,</w:t>
      </w:r>
      <w:r>
        <w:br/>
        <w:t>An dem ich zwar sollt worden sein</w:t>
      </w:r>
      <w:r>
        <w:br/>
        <w:t xml:space="preserve">Gottfälliger und </w:t>
      </w:r>
      <w:proofErr w:type="spellStart"/>
      <w:r>
        <w:t>g’schickter</w:t>
      </w:r>
      <w:proofErr w:type="spellEnd"/>
      <w:r>
        <w:t xml:space="preserve"> viel,</w:t>
      </w:r>
      <w:r>
        <w:br/>
        <w:t>Denn darum gibt Gott alle Ziel‘.</w:t>
      </w:r>
    </w:p>
    <w:p w14:paraId="0C63A6B7" w14:textId="77777777" w:rsidR="00254FF5" w:rsidRDefault="00254FF5" w:rsidP="00254FF5">
      <w:pPr>
        <w:pStyle w:val="StandardWeb"/>
        <w:spacing w:before="0" w:beforeAutospacing="0" w:after="150" w:afterAutospacing="0"/>
      </w:pPr>
      <w:r>
        <w:t>2.) Ach Gott, was ich denn Übels tan</w:t>
      </w:r>
      <w:r>
        <w:br/>
        <w:t xml:space="preserve">Den ganzen Tag, auch </w:t>
      </w:r>
      <w:proofErr w:type="spellStart"/>
      <w:r>
        <w:t>unterlan</w:t>
      </w:r>
      <w:proofErr w:type="spellEnd"/>
      <w:r>
        <w:br/>
        <w:t>Des Guten viel und Zeit versäumt,</w:t>
      </w:r>
      <w:r>
        <w:br/>
        <w:t>Die hin ist und nicht wiederkommt.</w:t>
      </w:r>
    </w:p>
    <w:p w14:paraId="65FF81E3" w14:textId="77777777" w:rsidR="00254FF5" w:rsidRDefault="00254FF5" w:rsidP="00254FF5">
      <w:pPr>
        <w:pStyle w:val="StandardWeb"/>
        <w:spacing w:before="0" w:beforeAutospacing="0" w:after="150" w:afterAutospacing="0"/>
      </w:pPr>
      <w:r>
        <w:t>3.) Und wie ich mich versündigt hab,</w:t>
      </w:r>
      <w:r>
        <w:br/>
        <w:t>Herr, das lass sein ganz tot und ab</w:t>
      </w:r>
      <w:r>
        <w:br/>
        <w:t xml:space="preserve">Und </w:t>
      </w:r>
      <w:proofErr w:type="spellStart"/>
      <w:r>
        <w:t>tilg’s</w:t>
      </w:r>
      <w:proofErr w:type="spellEnd"/>
      <w:r>
        <w:t xml:space="preserve"> </w:t>
      </w:r>
      <w:proofErr w:type="spellStart"/>
      <w:r>
        <w:t>all’s</w:t>
      </w:r>
      <w:proofErr w:type="spellEnd"/>
      <w:r>
        <w:t xml:space="preserve"> aus in Jesu Christ,</w:t>
      </w:r>
      <w:r>
        <w:br/>
        <w:t xml:space="preserve">In dem du </w:t>
      </w:r>
      <w:proofErr w:type="spellStart"/>
      <w:r>
        <w:t>z’frieden</w:t>
      </w:r>
      <w:proofErr w:type="spellEnd"/>
      <w:r>
        <w:t xml:space="preserve"> </w:t>
      </w:r>
      <w:proofErr w:type="spellStart"/>
      <w:r>
        <w:t>g’stellet</w:t>
      </w:r>
      <w:proofErr w:type="spellEnd"/>
      <w:r>
        <w:t xml:space="preserve"> bist.</w:t>
      </w:r>
    </w:p>
    <w:p w14:paraId="1626BF47" w14:textId="77777777" w:rsidR="00254FF5" w:rsidRDefault="00254FF5" w:rsidP="00254FF5">
      <w:pPr>
        <w:pStyle w:val="StandardWeb"/>
        <w:spacing w:before="0" w:beforeAutospacing="0" w:after="150" w:afterAutospacing="0"/>
      </w:pPr>
      <w:r>
        <w:t xml:space="preserve">4.) Und hab an meinen Tun </w:t>
      </w:r>
      <w:proofErr w:type="spellStart"/>
      <w:r>
        <w:t>vergüt</w:t>
      </w:r>
      <w:proofErr w:type="spellEnd"/>
      <w:r>
        <w:t>,</w:t>
      </w:r>
      <w:r>
        <w:br/>
        <w:t>Du kennst ja wohl mein Fleisch und Blut,</w:t>
      </w:r>
      <w:r>
        <w:br/>
        <w:t>Wie ich so langsam und so träg,</w:t>
      </w:r>
      <w:r>
        <w:br/>
        <w:t xml:space="preserve">Zu lernen deinen </w:t>
      </w:r>
      <w:proofErr w:type="spellStart"/>
      <w:r>
        <w:t>heilgen</w:t>
      </w:r>
      <w:proofErr w:type="spellEnd"/>
      <w:r>
        <w:t xml:space="preserve"> Weg.</w:t>
      </w:r>
    </w:p>
    <w:p w14:paraId="6784CA27" w14:textId="77777777" w:rsidR="00254FF5" w:rsidRDefault="00254FF5" w:rsidP="00254FF5">
      <w:pPr>
        <w:pStyle w:val="StandardWeb"/>
        <w:spacing w:before="0" w:beforeAutospacing="0" w:after="150" w:afterAutospacing="0"/>
      </w:pPr>
      <w:r>
        <w:t>5.) Hab ich dann etwas Guts getan,</w:t>
      </w:r>
      <w:r>
        <w:br/>
        <w:t xml:space="preserve">Die Lehr‘ und Zucht wohl </w:t>
      </w:r>
      <w:proofErr w:type="spellStart"/>
      <w:r>
        <w:t>angenomm</w:t>
      </w:r>
      <w:proofErr w:type="spellEnd"/>
      <w:r>
        <w:t>‘,</w:t>
      </w:r>
      <w:r>
        <w:br/>
        <w:t xml:space="preserve">Dass ich’s dann halt und nicht </w:t>
      </w:r>
      <w:proofErr w:type="spellStart"/>
      <w:r>
        <w:t>vergess</w:t>
      </w:r>
      <w:proofErr w:type="spellEnd"/>
      <w:r>
        <w:t>‘,</w:t>
      </w:r>
      <w:r>
        <w:br/>
        <w:t xml:space="preserve">Allzeit allein dein Ehr‘ </w:t>
      </w:r>
      <w:proofErr w:type="spellStart"/>
      <w:r>
        <w:t>ermess</w:t>
      </w:r>
      <w:proofErr w:type="spellEnd"/>
      <w:r>
        <w:t>.</w:t>
      </w:r>
    </w:p>
    <w:p w14:paraId="5CCF2F96" w14:textId="1642DF0E" w:rsidR="00254FF5" w:rsidRDefault="00254FF5" w:rsidP="0080592B">
      <w:pPr>
        <w:pStyle w:val="berschrift1"/>
      </w:pPr>
      <w:r w:rsidRPr="0080592B">
        <w:t>Zwick, Johannes – Jetz ist aber min tag dahin,</w:t>
      </w:r>
    </w:p>
    <w:p w14:paraId="13617FB0" w14:textId="77777777" w:rsidR="00254FF5" w:rsidRDefault="00254FF5" w:rsidP="00254FF5">
      <w:pPr>
        <w:pStyle w:val="StandardWeb"/>
        <w:spacing w:before="0" w:beforeAutospacing="0" w:after="150" w:afterAutospacing="0"/>
      </w:pPr>
      <w:r>
        <w:rPr>
          <w:rStyle w:val="Fett"/>
        </w:rPr>
        <w:t xml:space="preserve">Ein </w:t>
      </w:r>
      <w:proofErr w:type="spellStart"/>
      <w:r>
        <w:rPr>
          <w:rStyle w:val="Fett"/>
        </w:rPr>
        <w:t>abend</w:t>
      </w:r>
      <w:proofErr w:type="spellEnd"/>
      <w:r>
        <w:rPr>
          <w:rStyle w:val="Fett"/>
        </w:rPr>
        <w:t xml:space="preserve"> </w:t>
      </w:r>
      <w:proofErr w:type="spellStart"/>
      <w:r>
        <w:rPr>
          <w:rStyle w:val="Fett"/>
        </w:rPr>
        <w:t>gsang</w:t>
      </w:r>
      <w:proofErr w:type="spellEnd"/>
      <w:r>
        <w:rPr>
          <w:rStyle w:val="Fett"/>
        </w:rPr>
        <w:t xml:space="preserve"> für die </w:t>
      </w:r>
      <w:proofErr w:type="spellStart"/>
      <w:r>
        <w:rPr>
          <w:rStyle w:val="Fett"/>
        </w:rPr>
        <w:t>kind</w:t>
      </w:r>
      <w:proofErr w:type="spellEnd"/>
      <w:r>
        <w:rPr>
          <w:rStyle w:val="Fett"/>
        </w:rPr>
        <w:t>.</w:t>
      </w:r>
    </w:p>
    <w:p w14:paraId="1E6C2F86" w14:textId="77777777" w:rsidR="00254FF5" w:rsidRDefault="00254FF5" w:rsidP="00254FF5">
      <w:pPr>
        <w:pStyle w:val="StandardWeb"/>
        <w:spacing w:before="0" w:beforeAutospacing="0" w:after="150" w:afterAutospacing="0"/>
      </w:pPr>
      <w:r>
        <w:t>Jetz ist aber min tag dahin,</w:t>
      </w:r>
      <w:r>
        <w:br/>
        <w:t xml:space="preserve">an dem ich zwar </w:t>
      </w:r>
      <w:proofErr w:type="spellStart"/>
      <w:r>
        <w:t>solt</w:t>
      </w:r>
      <w:proofErr w:type="spellEnd"/>
      <w:r>
        <w:t xml:space="preserve"> worden </w:t>
      </w:r>
      <w:proofErr w:type="spellStart"/>
      <w:r>
        <w:t>syn</w:t>
      </w:r>
      <w:proofErr w:type="spellEnd"/>
      <w:r>
        <w:br/>
      </w:r>
      <w:proofErr w:type="spellStart"/>
      <w:r>
        <w:t>Gottsäliger</w:t>
      </w:r>
      <w:proofErr w:type="spellEnd"/>
      <w:r>
        <w:t xml:space="preserve"> und </w:t>
      </w:r>
      <w:proofErr w:type="spellStart"/>
      <w:r>
        <w:t>gschickter</w:t>
      </w:r>
      <w:proofErr w:type="spellEnd"/>
      <w:r>
        <w:t xml:space="preserve"> </w:t>
      </w:r>
      <w:proofErr w:type="spellStart"/>
      <w:r>
        <w:t>vil</w:t>
      </w:r>
      <w:proofErr w:type="spellEnd"/>
      <w:r>
        <w:t>,</w:t>
      </w:r>
      <w:r>
        <w:br/>
        <w:t xml:space="preserve">dann </w:t>
      </w:r>
      <w:proofErr w:type="spellStart"/>
      <w:r>
        <w:t>darumb</w:t>
      </w:r>
      <w:proofErr w:type="spellEnd"/>
      <w:r>
        <w:t xml:space="preserve"> gibt Gott alle </w:t>
      </w:r>
      <w:proofErr w:type="spellStart"/>
      <w:r>
        <w:t>zil</w:t>
      </w:r>
      <w:proofErr w:type="spellEnd"/>
      <w:r>
        <w:t>.</w:t>
      </w:r>
    </w:p>
    <w:p w14:paraId="3767DE14" w14:textId="77777777" w:rsidR="00254FF5" w:rsidRDefault="00254FF5" w:rsidP="00254FF5">
      <w:pPr>
        <w:pStyle w:val="StandardWeb"/>
        <w:spacing w:before="0" w:beforeAutospacing="0" w:after="150" w:afterAutospacing="0"/>
      </w:pPr>
      <w:r>
        <w:t xml:space="preserve">Ach Gott, was ich dann </w:t>
      </w:r>
      <w:proofErr w:type="spellStart"/>
      <w:r>
        <w:t>übels</w:t>
      </w:r>
      <w:proofErr w:type="spellEnd"/>
      <w:r>
        <w:t xml:space="preserve"> </w:t>
      </w:r>
      <w:proofErr w:type="spellStart"/>
      <w:r>
        <w:t>thon</w:t>
      </w:r>
      <w:proofErr w:type="spellEnd"/>
      <w:r>
        <w:br/>
        <w:t xml:space="preserve">den </w:t>
      </w:r>
      <w:proofErr w:type="spellStart"/>
      <w:r>
        <w:t>gantzen</w:t>
      </w:r>
      <w:proofErr w:type="spellEnd"/>
      <w:r>
        <w:t xml:space="preserve"> </w:t>
      </w:r>
      <w:proofErr w:type="spellStart"/>
      <w:r>
        <w:t>tog</w:t>
      </w:r>
      <w:proofErr w:type="spellEnd"/>
      <w:r>
        <w:t xml:space="preserve">, </w:t>
      </w:r>
      <w:proofErr w:type="spellStart"/>
      <w:r>
        <w:t>ouch</w:t>
      </w:r>
      <w:proofErr w:type="spellEnd"/>
      <w:r>
        <w:t xml:space="preserve"> </w:t>
      </w:r>
      <w:proofErr w:type="spellStart"/>
      <w:r>
        <w:t>underlon</w:t>
      </w:r>
      <w:proofErr w:type="spellEnd"/>
      <w:r>
        <w:br/>
        <w:t xml:space="preserve">Des guten </w:t>
      </w:r>
      <w:proofErr w:type="spellStart"/>
      <w:r>
        <w:t>vil</w:t>
      </w:r>
      <w:proofErr w:type="spellEnd"/>
      <w:r>
        <w:t xml:space="preserve"> </w:t>
      </w:r>
      <w:proofErr w:type="spellStart"/>
      <w:r>
        <w:t>unnd</w:t>
      </w:r>
      <w:proofErr w:type="spellEnd"/>
      <w:r>
        <w:t xml:space="preserve"> </w:t>
      </w:r>
      <w:proofErr w:type="spellStart"/>
      <w:r>
        <w:t>zyt</w:t>
      </w:r>
      <w:proofErr w:type="spellEnd"/>
      <w:r>
        <w:t xml:space="preserve"> </w:t>
      </w:r>
      <w:proofErr w:type="spellStart"/>
      <w:r>
        <w:t>versumpt</w:t>
      </w:r>
      <w:proofErr w:type="spellEnd"/>
      <w:r>
        <w:t>,</w:t>
      </w:r>
      <w:r>
        <w:br/>
        <w:t xml:space="preserve">die hin ist und </w:t>
      </w:r>
      <w:proofErr w:type="spellStart"/>
      <w:r>
        <w:t>nit</w:t>
      </w:r>
      <w:proofErr w:type="spellEnd"/>
      <w:r>
        <w:t xml:space="preserve"> </w:t>
      </w:r>
      <w:proofErr w:type="spellStart"/>
      <w:r>
        <w:t>widerkumpt</w:t>
      </w:r>
      <w:proofErr w:type="spellEnd"/>
      <w:r>
        <w:t>,</w:t>
      </w:r>
    </w:p>
    <w:p w14:paraId="26BF7A29" w14:textId="77777777" w:rsidR="00254FF5" w:rsidRDefault="00254FF5" w:rsidP="00254FF5">
      <w:pPr>
        <w:pStyle w:val="StandardWeb"/>
        <w:spacing w:before="0" w:beforeAutospacing="0" w:after="150" w:afterAutospacing="0"/>
      </w:pPr>
      <w:r>
        <w:t xml:space="preserve">Und wie ich mich </w:t>
      </w:r>
      <w:proofErr w:type="spellStart"/>
      <w:r>
        <w:t>versündet</w:t>
      </w:r>
      <w:proofErr w:type="spellEnd"/>
      <w:r>
        <w:t xml:space="preserve"> hab,</w:t>
      </w:r>
      <w:r>
        <w:br/>
        <w:t xml:space="preserve">Herr, das laß </w:t>
      </w:r>
      <w:proofErr w:type="spellStart"/>
      <w:r>
        <w:t>syn</w:t>
      </w:r>
      <w:proofErr w:type="spellEnd"/>
      <w:r>
        <w:t xml:space="preserve"> </w:t>
      </w:r>
      <w:proofErr w:type="spellStart"/>
      <w:r>
        <w:t>gantz</w:t>
      </w:r>
      <w:proofErr w:type="spellEnd"/>
      <w:r>
        <w:t xml:space="preserve"> </w:t>
      </w:r>
      <w:proofErr w:type="spellStart"/>
      <w:r>
        <w:t>tod</w:t>
      </w:r>
      <w:proofErr w:type="spellEnd"/>
      <w:r>
        <w:t xml:space="preserve"> und ab</w:t>
      </w:r>
      <w:r>
        <w:br/>
        <w:t xml:space="preserve">Und </w:t>
      </w:r>
      <w:proofErr w:type="spellStart"/>
      <w:r>
        <w:t>tilcks</w:t>
      </w:r>
      <w:proofErr w:type="spellEnd"/>
      <w:r>
        <w:t xml:space="preserve"> </w:t>
      </w:r>
      <w:proofErr w:type="spellStart"/>
      <w:r>
        <w:t>alls</w:t>
      </w:r>
      <w:proofErr w:type="spellEnd"/>
      <w:r>
        <w:t xml:space="preserve"> </w:t>
      </w:r>
      <w:proofErr w:type="spellStart"/>
      <w:r>
        <w:t>uß</w:t>
      </w:r>
      <w:proofErr w:type="spellEnd"/>
      <w:r>
        <w:t xml:space="preserve"> in Jesu Christ,</w:t>
      </w:r>
      <w:r>
        <w:br/>
        <w:t xml:space="preserve">in dem du </w:t>
      </w:r>
      <w:proofErr w:type="spellStart"/>
      <w:r>
        <w:t>zfriden</w:t>
      </w:r>
      <w:proofErr w:type="spellEnd"/>
      <w:r>
        <w:t xml:space="preserve"> </w:t>
      </w:r>
      <w:proofErr w:type="spellStart"/>
      <w:r>
        <w:t>gstellet</w:t>
      </w:r>
      <w:proofErr w:type="spellEnd"/>
      <w:r>
        <w:t xml:space="preserve"> bist.</w:t>
      </w:r>
    </w:p>
    <w:p w14:paraId="1ABE4905" w14:textId="77777777" w:rsidR="00254FF5" w:rsidRDefault="00254FF5" w:rsidP="00254FF5">
      <w:pPr>
        <w:pStyle w:val="StandardWeb"/>
        <w:spacing w:before="0" w:beforeAutospacing="0" w:after="150" w:afterAutospacing="0"/>
      </w:pPr>
      <w:r>
        <w:t xml:space="preserve">Und hab an </w:t>
      </w:r>
      <w:proofErr w:type="spellStart"/>
      <w:r>
        <w:t>minem</w:t>
      </w:r>
      <w:proofErr w:type="spellEnd"/>
      <w:r>
        <w:t xml:space="preserve"> thun </w:t>
      </w:r>
      <w:proofErr w:type="spellStart"/>
      <w:r>
        <w:t>vergut</w:t>
      </w:r>
      <w:proofErr w:type="spellEnd"/>
      <w:r>
        <w:t>,</w:t>
      </w:r>
      <w:r>
        <w:br/>
        <w:t xml:space="preserve">du kennst </w:t>
      </w:r>
      <w:proofErr w:type="spellStart"/>
      <w:r>
        <w:t>ye</w:t>
      </w:r>
      <w:proofErr w:type="spellEnd"/>
      <w:r>
        <w:t xml:space="preserve"> </w:t>
      </w:r>
      <w:proofErr w:type="spellStart"/>
      <w:r>
        <w:t>wol</w:t>
      </w:r>
      <w:proofErr w:type="spellEnd"/>
      <w:r>
        <w:t xml:space="preserve"> min </w:t>
      </w:r>
      <w:proofErr w:type="spellStart"/>
      <w:r>
        <w:t>fleisch</w:t>
      </w:r>
      <w:proofErr w:type="spellEnd"/>
      <w:r>
        <w:t xml:space="preserve"> </w:t>
      </w:r>
      <w:proofErr w:type="spellStart"/>
      <w:r>
        <w:t>unnd</w:t>
      </w:r>
      <w:proofErr w:type="spellEnd"/>
      <w:r>
        <w:t xml:space="preserve"> </w:t>
      </w:r>
      <w:proofErr w:type="spellStart"/>
      <w:r>
        <w:t>blut</w:t>
      </w:r>
      <w:proofErr w:type="spellEnd"/>
      <w:r>
        <w:t>,</w:t>
      </w:r>
      <w:r>
        <w:br/>
        <w:t>Wie ich so langsam und so träg,</w:t>
      </w:r>
      <w:r>
        <w:br/>
      </w:r>
      <w:proofErr w:type="spellStart"/>
      <w:r>
        <w:t>zelernen</w:t>
      </w:r>
      <w:proofErr w:type="spellEnd"/>
      <w:r>
        <w:t xml:space="preserve"> </w:t>
      </w:r>
      <w:proofErr w:type="spellStart"/>
      <w:r>
        <w:t>dine</w:t>
      </w:r>
      <w:proofErr w:type="spellEnd"/>
      <w:r>
        <w:t xml:space="preserve"> </w:t>
      </w:r>
      <w:proofErr w:type="spellStart"/>
      <w:r>
        <w:t>heilgen</w:t>
      </w:r>
      <w:proofErr w:type="spellEnd"/>
      <w:r>
        <w:t xml:space="preserve"> wäg.</w:t>
      </w:r>
    </w:p>
    <w:p w14:paraId="1103FB4B" w14:textId="77777777" w:rsidR="00254FF5" w:rsidRDefault="00254FF5" w:rsidP="00254FF5">
      <w:pPr>
        <w:pStyle w:val="StandardWeb"/>
        <w:spacing w:before="0" w:beforeAutospacing="0" w:after="150" w:afterAutospacing="0"/>
      </w:pPr>
      <w:r>
        <w:t xml:space="preserve">Hab ich dann etwas </w:t>
      </w:r>
      <w:proofErr w:type="spellStart"/>
      <w:r>
        <w:t>guts</w:t>
      </w:r>
      <w:proofErr w:type="spellEnd"/>
      <w:r>
        <w:t xml:space="preserve"> </w:t>
      </w:r>
      <w:proofErr w:type="spellStart"/>
      <w:r>
        <w:t>gethon</w:t>
      </w:r>
      <w:proofErr w:type="spellEnd"/>
      <w:r>
        <w:t>,</w:t>
      </w:r>
      <w:r>
        <w:br/>
        <w:t xml:space="preserve">die leer und </w:t>
      </w:r>
      <w:proofErr w:type="spellStart"/>
      <w:r>
        <w:t>zucht</w:t>
      </w:r>
      <w:proofErr w:type="spellEnd"/>
      <w:r>
        <w:t xml:space="preserve"> </w:t>
      </w:r>
      <w:proofErr w:type="spellStart"/>
      <w:r>
        <w:t>wol</w:t>
      </w:r>
      <w:proofErr w:type="spellEnd"/>
      <w:r>
        <w:t xml:space="preserve"> </w:t>
      </w:r>
      <w:proofErr w:type="spellStart"/>
      <w:r>
        <w:t>angenon</w:t>
      </w:r>
      <w:proofErr w:type="spellEnd"/>
      <w:r>
        <w:t>,</w:t>
      </w:r>
      <w:r>
        <w:br/>
        <w:t xml:space="preserve">Das </w:t>
      </w:r>
      <w:proofErr w:type="spellStart"/>
      <w:r>
        <w:t>ichs</w:t>
      </w:r>
      <w:proofErr w:type="spellEnd"/>
      <w:r>
        <w:t xml:space="preserve"> dann </w:t>
      </w:r>
      <w:proofErr w:type="spellStart"/>
      <w:r>
        <w:t>bhalt</w:t>
      </w:r>
      <w:proofErr w:type="spellEnd"/>
      <w:r>
        <w:t xml:space="preserve"> und </w:t>
      </w:r>
      <w:proofErr w:type="spellStart"/>
      <w:r>
        <w:t>nit</w:t>
      </w:r>
      <w:proofErr w:type="spellEnd"/>
      <w:r>
        <w:t xml:space="preserve"> </w:t>
      </w:r>
      <w:proofErr w:type="spellStart"/>
      <w:r>
        <w:t>vergeß</w:t>
      </w:r>
      <w:proofErr w:type="spellEnd"/>
      <w:r>
        <w:t>,</w:t>
      </w:r>
      <w:r>
        <w:br/>
      </w:r>
      <w:proofErr w:type="spellStart"/>
      <w:r>
        <w:t>allzyt</w:t>
      </w:r>
      <w:proofErr w:type="spellEnd"/>
      <w:r>
        <w:t xml:space="preserve"> allein </w:t>
      </w:r>
      <w:proofErr w:type="spellStart"/>
      <w:r>
        <w:t>din</w:t>
      </w:r>
      <w:proofErr w:type="spellEnd"/>
      <w:r>
        <w:t xml:space="preserve"> </w:t>
      </w:r>
      <w:proofErr w:type="spellStart"/>
      <w:r>
        <w:t>eer</w:t>
      </w:r>
      <w:proofErr w:type="spellEnd"/>
      <w:r>
        <w:t xml:space="preserve"> </w:t>
      </w:r>
      <w:proofErr w:type="spellStart"/>
      <w:r>
        <w:t>ermeß</w:t>
      </w:r>
      <w:proofErr w:type="spellEnd"/>
      <w:r>
        <w:t>.</w:t>
      </w:r>
    </w:p>
    <w:p w14:paraId="12376A64" w14:textId="457D36A3" w:rsidR="00254FF5" w:rsidRDefault="00254FF5" w:rsidP="0080592B">
      <w:pPr>
        <w:pStyle w:val="berschrift1"/>
      </w:pPr>
      <w:r w:rsidRPr="0080592B">
        <w:t xml:space="preserve">Zwick, Johannes – </w:t>
      </w:r>
      <w:proofErr w:type="spellStart"/>
      <w:r w:rsidRPr="0080592B">
        <w:t>NUn</w:t>
      </w:r>
      <w:proofErr w:type="spellEnd"/>
      <w:r w:rsidRPr="0080592B">
        <w:t xml:space="preserve"> </w:t>
      </w:r>
      <w:proofErr w:type="spellStart"/>
      <w:r w:rsidRPr="0080592B">
        <w:t>wil</w:t>
      </w:r>
      <w:proofErr w:type="spellEnd"/>
      <w:r w:rsidRPr="0080592B">
        <w:t xml:space="preserve"> sich scheiden </w:t>
      </w:r>
      <w:proofErr w:type="spellStart"/>
      <w:r w:rsidRPr="0080592B">
        <w:t>nacht</w:t>
      </w:r>
      <w:proofErr w:type="spellEnd"/>
      <w:r w:rsidRPr="0080592B">
        <w:t xml:space="preserve"> und tag,</w:t>
      </w:r>
    </w:p>
    <w:p w14:paraId="72F9352C" w14:textId="77777777" w:rsidR="00254FF5" w:rsidRDefault="00254FF5" w:rsidP="00254FF5">
      <w:pPr>
        <w:pStyle w:val="StandardWeb"/>
        <w:spacing w:before="0" w:beforeAutospacing="0" w:after="150" w:afterAutospacing="0"/>
      </w:pPr>
      <w:r>
        <w:rPr>
          <w:rStyle w:val="Fett"/>
        </w:rPr>
        <w:t xml:space="preserve">Ein </w:t>
      </w:r>
      <w:proofErr w:type="spellStart"/>
      <w:r>
        <w:rPr>
          <w:rStyle w:val="Fett"/>
        </w:rPr>
        <w:t>abent</w:t>
      </w:r>
      <w:proofErr w:type="spellEnd"/>
      <w:r>
        <w:rPr>
          <w:rStyle w:val="Fett"/>
        </w:rPr>
        <w:t xml:space="preserve"> </w:t>
      </w:r>
      <w:proofErr w:type="spellStart"/>
      <w:r>
        <w:rPr>
          <w:rStyle w:val="Fett"/>
        </w:rPr>
        <w:t>gesang</w:t>
      </w:r>
      <w:proofErr w:type="spellEnd"/>
      <w:r>
        <w:rPr>
          <w:rStyle w:val="Fett"/>
        </w:rPr>
        <w:t xml:space="preserve"> für die Kirchen</w:t>
      </w:r>
    </w:p>
    <w:p w14:paraId="5D79D7B0" w14:textId="77777777" w:rsidR="00254FF5" w:rsidRDefault="00254FF5" w:rsidP="00254FF5">
      <w:pPr>
        <w:pStyle w:val="StandardWeb"/>
        <w:spacing w:before="0" w:beforeAutospacing="0" w:after="150" w:afterAutospacing="0"/>
      </w:pPr>
      <w:r>
        <w:t xml:space="preserve">Mag auch </w:t>
      </w:r>
      <w:proofErr w:type="spellStart"/>
      <w:r>
        <w:t>gsungen</w:t>
      </w:r>
      <w:proofErr w:type="spellEnd"/>
      <w:r>
        <w:t xml:space="preserve"> werden in der </w:t>
      </w:r>
      <w:proofErr w:type="spellStart"/>
      <w:r>
        <w:t>melody</w:t>
      </w:r>
      <w:proofErr w:type="spellEnd"/>
      <w:r>
        <w:t>: Jetz ist aber ein tag dahin.</w:t>
      </w:r>
    </w:p>
    <w:p w14:paraId="26545AC6" w14:textId="77777777" w:rsidR="00254FF5" w:rsidRDefault="00254FF5" w:rsidP="00254FF5">
      <w:pPr>
        <w:pStyle w:val="StandardWeb"/>
        <w:spacing w:before="0" w:beforeAutospacing="0" w:after="150" w:afterAutospacing="0"/>
      </w:pPr>
      <w:proofErr w:type="spellStart"/>
      <w:r>
        <w:t>NUn</w:t>
      </w:r>
      <w:proofErr w:type="spellEnd"/>
      <w:r>
        <w:t xml:space="preserve"> </w:t>
      </w:r>
      <w:proofErr w:type="spellStart"/>
      <w:r>
        <w:t>wil</w:t>
      </w:r>
      <w:proofErr w:type="spellEnd"/>
      <w:r>
        <w:t xml:space="preserve"> sich scheiden </w:t>
      </w:r>
      <w:proofErr w:type="spellStart"/>
      <w:r>
        <w:t>nacht</w:t>
      </w:r>
      <w:proofErr w:type="spellEnd"/>
      <w:r>
        <w:t xml:space="preserve"> und tag,</w:t>
      </w:r>
      <w:r>
        <w:br/>
        <w:t xml:space="preserve">damit der </w:t>
      </w:r>
      <w:proofErr w:type="spellStart"/>
      <w:r>
        <w:t>mensch</w:t>
      </w:r>
      <w:proofErr w:type="spellEnd"/>
      <w:r>
        <w:t xml:space="preserve"> sin </w:t>
      </w:r>
      <w:proofErr w:type="spellStart"/>
      <w:r>
        <w:t>ruwe</w:t>
      </w:r>
      <w:proofErr w:type="spellEnd"/>
      <w:r>
        <w:t xml:space="preserve"> hab;</w:t>
      </w:r>
      <w:r>
        <w:br/>
        <w:t xml:space="preserve">Das laß Gott </w:t>
      </w:r>
      <w:proofErr w:type="spellStart"/>
      <w:r>
        <w:t>vatter</w:t>
      </w:r>
      <w:proofErr w:type="spellEnd"/>
      <w:r>
        <w:t xml:space="preserve"> uns zu gut,</w:t>
      </w:r>
      <w:r>
        <w:br/>
        <w:t xml:space="preserve">der halt uns gnädig in </w:t>
      </w:r>
      <w:proofErr w:type="spellStart"/>
      <w:r>
        <w:t>sinr</w:t>
      </w:r>
      <w:proofErr w:type="spellEnd"/>
      <w:r>
        <w:t xml:space="preserve"> </w:t>
      </w:r>
      <w:proofErr w:type="spellStart"/>
      <w:r>
        <w:t>hut</w:t>
      </w:r>
      <w:proofErr w:type="spellEnd"/>
      <w:r>
        <w:t>.</w:t>
      </w:r>
    </w:p>
    <w:p w14:paraId="0D2B1D9F" w14:textId="77777777" w:rsidR="00254FF5" w:rsidRDefault="00254FF5" w:rsidP="00254FF5">
      <w:pPr>
        <w:pStyle w:val="StandardWeb"/>
        <w:spacing w:before="0" w:beforeAutospacing="0" w:after="150" w:afterAutospacing="0"/>
      </w:pPr>
      <w:r>
        <w:t xml:space="preserve">Es ist </w:t>
      </w:r>
      <w:proofErr w:type="spellStart"/>
      <w:r>
        <w:t>unghür</w:t>
      </w:r>
      <w:proofErr w:type="spellEnd"/>
      <w:r>
        <w:t xml:space="preserve"> und grosse </w:t>
      </w:r>
      <w:proofErr w:type="spellStart"/>
      <w:r>
        <w:t>gfar</w:t>
      </w:r>
      <w:proofErr w:type="spellEnd"/>
      <w:r>
        <w:br/>
        <w:t xml:space="preserve">des nachts im </w:t>
      </w:r>
      <w:proofErr w:type="spellStart"/>
      <w:r>
        <w:t>finstren</w:t>
      </w:r>
      <w:proofErr w:type="spellEnd"/>
      <w:r>
        <w:t>, das ist war:</w:t>
      </w:r>
      <w:r>
        <w:br/>
        <w:t>Ach Gott, so sorg und halt die wacht,</w:t>
      </w:r>
      <w:r>
        <w:br/>
        <w:t xml:space="preserve">so sind wir </w:t>
      </w:r>
      <w:proofErr w:type="spellStart"/>
      <w:r>
        <w:t>bhüt</w:t>
      </w:r>
      <w:proofErr w:type="spellEnd"/>
      <w:r>
        <w:t xml:space="preserve"> ja tag und </w:t>
      </w:r>
      <w:proofErr w:type="spellStart"/>
      <w:r>
        <w:t>nacht</w:t>
      </w:r>
      <w:proofErr w:type="spellEnd"/>
      <w:r>
        <w:t>.</w:t>
      </w:r>
    </w:p>
    <w:p w14:paraId="4A1C1F5F" w14:textId="77777777" w:rsidR="00254FF5" w:rsidRDefault="00254FF5" w:rsidP="00254FF5">
      <w:pPr>
        <w:pStyle w:val="StandardWeb"/>
        <w:spacing w:before="0" w:beforeAutospacing="0" w:after="150" w:afterAutospacing="0"/>
      </w:pPr>
      <w:proofErr w:type="spellStart"/>
      <w:r>
        <w:t>Verzych</w:t>
      </w:r>
      <w:proofErr w:type="spellEnd"/>
      <w:r>
        <w:t xml:space="preserve"> die </w:t>
      </w:r>
      <w:proofErr w:type="spellStart"/>
      <w:r>
        <w:t>sünd</w:t>
      </w:r>
      <w:proofErr w:type="spellEnd"/>
      <w:r>
        <w:t xml:space="preserve">, der so </w:t>
      </w:r>
      <w:proofErr w:type="spellStart"/>
      <w:r>
        <w:t>vil</w:t>
      </w:r>
      <w:proofErr w:type="spellEnd"/>
      <w:r>
        <w:t xml:space="preserve"> ist,</w:t>
      </w:r>
      <w:r>
        <w:br/>
        <w:t xml:space="preserve">zur </w:t>
      </w:r>
      <w:proofErr w:type="spellStart"/>
      <w:r>
        <w:t>bessrung</w:t>
      </w:r>
      <w:proofErr w:type="spellEnd"/>
      <w:r>
        <w:t xml:space="preserve"> gib </w:t>
      </w:r>
      <w:proofErr w:type="spellStart"/>
      <w:r>
        <w:t>ouch</w:t>
      </w:r>
      <w:proofErr w:type="spellEnd"/>
      <w:r>
        <w:t xml:space="preserve"> </w:t>
      </w:r>
      <w:proofErr w:type="spellStart"/>
      <w:r>
        <w:t>zil</w:t>
      </w:r>
      <w:proofErr w:type="spellEnd"/>
      <w:r>
        <w:t xml:space="preserve"> und </w:t>
      </w:r>
      <w:proofErr w:type="spellStart"/>
      <w:r>
        <w:t>frist</w:t>
      </w:r>
      <w:proofErr w:type="spellEnd"/>
      <w:r>
        <w:br/>
        <w:t xml:space="preserve">Und leer uns vor den </w:t>
      </w:r>
      <w:proofErr w:type="spellStart"/>
      <w:r>
        <w:t>ougen</w:t>
      </w:r>
      <w:proofErr w:type="spellEnd"/>
      <w:r>
        <w:t xml:space="preserve"> </w:t>
      </w:r>
      <w:proofErr w:type="spellStart"/>
      <w:r>
        <w:t>din</w:t>
      </w:r>
      <w:proofErr w:type="spellEnd"/>
      <w:r>
        <w:br/>
      </w:r>
      <w:proofErr w:type="spellStart"/>
      <w:r>
        <w:t>wandlen</w:t>
      </w:r>
      <w:proofErr w:type="spellEnd"/>
      <w:r>
        <w:t xml:space="preserve"> mit allen züchten </w:t>
      </w:r>
      <w:proofErr w:type="spellStart"/>
      <w:r>
        <w:t>fyn</w:t>
      </w:r>
      <w:proofErr w:type="spellEnd"/>
      <w:r>
        <w:t>.</w:t>
      </w:r>
    </w:p>
    <w:p w14:paraId="33EC6BB6" w14:textId="77777777" w:rsidR="00254FF5" w:rsidRDefault="00254FF5" w:rsidP="00254FF5">
      <w:pPr>
        <w:pStyle w:val="StandardWeb"/>
        <w:spacing w:before="0" w:beforeAutospacing="0" w:after="150" w:afterAutospacing="0"/>
      </w:pPr>
      <w:proofErr w:type="spellStart"/>
      <w:r>
        <w:t>Behüt</w:t>
      </w:r>
      <w:proofErr w:type="spellEnd"/>
      <w:r>
        <w:t xml:space="preserve"> das </w:t>
      </w:r>
      <w:proofErr w:type="spellStart"/>
      <w:r>
        <w:t>bett</w:t>
      </w:r>
      <w:proofErr w:type="spellEnd"/>
      <w:r>
        <w:t xml:space="preserve"> vor </w:t>
      </w:r>
      <w:proofErr w:type="spellStart"/>
      <w:r>
        <w:t>uppigkeit</w:t>
      </w:r>
      <w:proofErr w:type="spellEnd"/>
      <w:r>
        <w:br/>
        <w:t xml:space="preserve">und leer uns rechte </w:t>
      </w:r>
      <w:proofErr w:type="spellStart"/>
      <w:r>
        <w:t>bscheidenheit</w:t>
      </w:r>
      <w:proofErr w:type="spellEnd"/>
      <w:r>
        <w:t>,</w:t>
      </w:r>
      <w:r>
        <w:br/>
        <w:t xml:space="preserve">die schwären </w:t>
      </w:r>
      <w:proofErr w:type="spellStart"/>
      <w:r>
        <w:t>tröum</w:t>
      </w:r>
      <w:proofErr w:type="spellEnd"/>
      <w:r>
        <w:t xml:space="preserve"> </w:t>
      </w:r>
      <w:proofErr w:type="spellStart"/>
      <w:r>
        <w:t>verletzind</w:t>
      </w:r>
      <w:proofErr w:type="spellEnd"/>
      <w:r>
        <w:t xml:space="preserve"> nichts</w:t>
      </w:r>
      <w:r>
        <w:br/>
        <w:t xml:space="preserve">und aller trug des bösen </w:t>
      </w:r>
      <w:proofErr w:type="spellStart"/>
      <w:r>
        <w:t>wichts</w:t>
      </w:r>
      <w:proofErr w:type="spellEnd"/>
      <w:r>
        <w:t>.</w:t>
      </w:r>
    </w:p>
    <w:p w14:paraId="0FECE3B0" w14:textId="77777777" w:rsidR="00254FF5" w:rsidRDefault="00254FF5" w:rsidP="00254FF5">
      <w:pPr>
        <w:pStyle w:val="StandardWeb"/>
        <w:spacing w:before="0" w:beforeAutospacing="0" w:after="150" w:afterAutospacing="0"/>
      </w:pPr>
      <w:r>
        <w:t xml:space="preserve">Was ich dann </w:t>
      </w:r>
      <w:proofErr w:type="spellStart"/>
      <w:r>
        <w:t>wyter</w:t>
      </w:r>
      <w:proofErr w:type="spellEnd"/>
      <w:r>
        <w:t xml:space="preserve"> schuldig bin,</w:t>
      </w:r>
      <w:r>
        <w:br/>
        <w:t>für mich oder den nächsten min</w:t>
      </w:r>
      <w:r>
        <w:br/>
        <w:t xml:space="preserve">Zu bitten, da sich gnädig </w:t>
      </w:r>
      <w:proofErr w:type="spellStart"/>
      <w:r>
        <w:t>dryn</w:t>
      </w:r>
      <w:proofErr w:type="spellEnd"/>
      <w:r>
        <w:br/>
      </w:r>
      <w:proofErr w:type="spellStart"/>
      <w:r>
        <w:t>unnd</w:t>
      </w:r>
      <w:proofErr w:type="spellEnd"/>
      <w:r>
        <w:t xml:space="preserve"> laß </w:t>
      </w:r>
      <w:proofErr w:type="spellStart"/>
      <w:r>
        <w:t>dirs</w:t>
      </w:r>
      <w:proofErr w:type="spellEnd"/>
      <w:r>
        <w:t xml:space="preserve"> </w:t>
      </w:r>
      <w:proofErr w:type="spellStart"/>
      <w:r>
        <w:t>alls</w:t>
      </w:r>
      <w:proofErr w:type="spellEnd"/>
      <w:r>
        <w:t xml:space="preserve"> </w:t>
      </w:r>
      <w:proofErr w:type="spellStart"/>
      <w:r>
        <w:t>befolhen</w:t>
      </w:r>
      <w:proofErr w:type="spellEnd"/>
      <w:r>
        <w:t xml:space="preserve"> </w:t>
      </w:r>
      <w:proofErr w:type="spellStart"/>
      <w:r>
        <w:t>syn</w:t>
      </w:r>
      <w:proofErr w:type="spellEnd"/>
      <w:r>
        <w:t>.</w:t>
      </w:r>
    </w:p>
    <w:p w14:paraId="224FDE17" w14:textId="7D114179" w:rsidR="00254FF5" w:rsidRDefault="00254FF5" w:rsidP="0080592B">
      <w:pPr>
        <w:pStyle w:val="berschrift1"/>
      </w:pPr>
      <w:r w:rsidRPr="0080592B">
        <w:t xml:space="preserve">Zwick, Johannes – SO wir </w:t>
      </w:r>
      <w:proofErr w:type="spellStart"/>
      <w:r w:rsidRPr="0080592B">
        <w:t>yetz</w:t>
      </w:r>
      <w:proofErr w:type="spellEnd"/>
      <w:r w:rsidRPr="0080592B">
        <w:t xml:space="preserve"> find den tag am end</w:t>
      </w:r>
    </w:p>
    <w:p w14:paraId="6D07EC46" w14:textId="77777777" w:rsidR="00254FF5" w:rsidRDefault="00254FF5" w:rsidP="00254FF5">
      <w:pPr>
        <w:pStyle w:val="StandardWeb"/>
        <w:spacing w:before="0" w:beforeAutospacing="0" w:after="150" w:afterAutospacing="0"/>
      </w:pPr>
      <w:r>
        <w:rPr>
          <w:rStyle w:val="Fett"/>
        </w:rPr>
        <w:t xml:space="preserve">Ein ander </w:t>
      </w:r>
      <w:proofErr w:type="spellStart"/>
      <w:r>
        <w:rPr>
          <w:rStyle w:val="Fett"/>
        </w:rPr>
        <w:t>abent</w:t>
      </w:r>
      <w:proofErr w:type="spellEnd"/>
      <w:r>
        <w:rPr>
          <w:rStyle w:val="Fett"/>
        </w:rPr>
        <w:t xml:space="preserve"> </w:t>
      </w:r>
      <w:proofErr w:type="spellStart"/>
      <w:r>
        <w:rPr>
          <w:rStyle w:val="Fett"/>
        </w:rPr>
        <w:t>gsang</w:t>
      </w:r>
      <w:proofErr w:type="spellEnd"/>
      <w:r>
        <w:rPr>
          <w:rStyle w:val="Fett"/>
        </w:rPr>
        <w:t xml:space="preserve"> für die </w:t>
      </w:r>
      <w:proofErr w:type="spellStart"/>
      <w:r>
        <w:rPr>
          <w:rStyle w:val="Fett"/>
        </w:rPr>
        <w:t>kirchen</w:t>
      </w:r>
      <w:proofErr w:type="spellEnd"/>
      <w:r>
        <w:rPr>
          <w:rStyle w:val="Fett"/>
        </w:rPr>
        <w:t>.</w:t>
      </w:r>
    </w:p>
    <w:p w14:paraId="6400240D" w14:textId="77777777" w:rsidR="00254FF5" w:rsidRDefault="00254FF5" w:rsidP="00254FF5">
      <w:pPr>
        <w:pStyle w:val="StandardWeb"/>
        <w:spacing w:before="0" w:beforeAutospacing="0" w:after="150" w:afterAutospacing="0"/>
      </w:pPr>
      <w:r>
        <w:rPr>
          <w:rStyle w:val="Hervorhebung"/>
        </w:rPr>
        <w:t xml:space="preserve">Mag auch gesungen werden in der </w:t>
      </w:r>
      <w:proofErr w:type="spellStart"/>
      <w:r>
        <w:rPr>
          <w:rStyle w:val="Hervorhebung"/>
        </w:rPr>
        <w:t>melody</w:t>
      </w:r>
      <w:proofErr w:type="spellEnd"/>
      <w:r>
        <w:rPr>
          <w:rStyle w:val="Hervorhebung"/>
        </w:rPr>
        <w:t xml:space="preserve">: </w:t>
      </w:r>
      <w:proofErr w:type="spellStart"/>
      <w:r>
        <w:rPr>
          <w:rStyle w:val="Hervorhebung"/>
        </w:rPr>
        <w:t>Diß</w:t>
      </w:r>
      <w:proofErr w:type="spellEnd"/>
      <w:r>
        <w:rPr>
          <w:rStyle w:val="Hervorhebung"/>
        </w:rPr>
        <w:t xml:space="preserve"> </w:t>
      </w:r>
      <w:proofErr w:type="spellStart"/>
      <w:r>
        <w:rPr>
          <w:rStyle w:val="Hervorhebung"/>
        </w:rPr>
        <w:t>tagwerck</w:t>
      </w:r>
      <w:proofErr w:type="spellEnd"/>
      <w:r>
        <w:rPr>
          <w:rStyle w:val="Hervorhebung"/>
        </w:rPr>
        <w:t xml:space="preserve"> ist rc.</w:t>
      </w:r>
    </w:p>
    <w:p w14:paraId="7473F2D7" w14:textId="77777777" w:rsidR="00254FF5" w:rsidRDefault="00254FF5" w:rsidP="00254FF5">
      <w:pPr>
        <w:pStyle w:val="StandardWeb"/>
        <w:spacing w:before="0" w:beforeAutospacing="0" w:after="150" w:afterAutospacing="0"/>
      </w:pPr>
      <w:r>
        <w:t xml:space="preserve">SO wir </w:t>
      </w:r>
      <w:proofErr w:type="spellStart"/>
      <w:r>
        <w:t>yetz</w:t>
      </w:r>
      <w:proofErr w:type="spellEnd"/>
      <w:r>
        <w:t xml:space="preserve"> find den tag am end</w:t>
      </w:r>
      <w:r>
        <w:br/>
        <w:t xml:space="preserve">und alle </w:t>
      </w:r>
      <w:proofErr w:type="spellStart"/>
      <w:r>
        <w:t>zyt</w:t>
      </w:r>
      <w:proofErr w:type="spellEnd"/>
      <w:r>
        <w:t xml:space="preserve"> so schnell und </w:t>
      </w:r>
      <w:proofErr w:type="spellStart"/>
      <w:r>
        <w:t>bhend</w:t>
      </w:r>
      <w:proofErr w:type="spellEnd"/>
      <w:r>
        <w:br/>
      </w:r>
      <w:proofErr w:type="spellStart"/>
      <w:r>
        <w:t>Hinfart</w:t>
      </w:r>
      <w:proofErr w:type="spellEnd"/>
      <w:r>
        <w:t xml:space="preserve"> und wir </w:t>
      </w:r>
      <w:proofErr w:type="spellStart"/>
      <w:r>
        <w:t>yetz</w:t>
      </w:r>
      <w:proofErr w:type="spellEnd"/>
      <w:r>
        <w:t xml:space="preserve"> </w:t>
      </w:r>
      <w:proofErr w:type="spellStart"/>
      <w:r>
        <w:t>schlaaffen</w:t>
      </w:r>
      <w:proofErr w:type="spellEnd"/>
      <w:r>
        <w:t xml:space="preserve"> </w:t>
      </w:r>
      <w:proofErr w:type="spellStart"/>
      <w:r>
        <w:t>gond</w:t>
      </w:r>
      <w:proofErr w:type="spellEnd"/>
      <w:r>
        <w:br/>
        <w:t xml:space="preserve">und kein </w:t>
      </w:r>
      <w:proofErr w:type="spellStart"/>
      <w:r>
        <w:t>gwüß</w:t>
      </w:r>
      <w:proofErr w:type="spellEnd"/>
      <w:r>
        <w:t xml:space="preserve"> </w:t>
      </w:r>
      <w:proofErr w:type="spellStart"/>
      <w:r>
        <w:t>zil</w:t>
      </w:r>
      <w:proofErr w:type="spellEnd"/>
      <w:r>
        <w:t xml:space="preserve"> </w:t>
      </w:r>
      <w:proofErr w:type="spellStart"/>
      <w:r>
        <w:t>zuläben</w:t>
      </w:r>
      <w:proofErr w:type="spellEnd"/>
      <w:r>
        <w:t xml:space="preserve"> </w:t>
      </w:r>
      <w:proofErr w:type="spellStart"/>
      <w:r>
        <w:t>hond</w:t>
      </w:r>
      <w:proofErr w:type="spellEnd"/>
      <w:r>
        <w:t>,</w:t>
      </w:r>
    </w:p>
    <w:p w14:paraId="1F38266E" w14:textId="77777777" w:rsidR="00254FF5" w:rsidRDefault="00254FF5" w:rsidP="00254FF5">
      <w:pPr>
        <w:pStyle w:val="StandardWeb"/>
        <w:spacing w:before="0" w:beforeAutospacing="0" w:after="150" w:afterAutospacing="0"/>
      </w:pPr>
      <w:r>
        <w:t xml:space="preserve">So bittend wir von </w:t>
      </w:r>
      <w:proofErr w:type="spellStart"/>
      <w:r>
        <w:t>hertzen</w:t>
      </w:r>
      <w:proofErr w:type="spellEnd"/>
      <w:r>
        <w:t xml:space="preserve"> dich,</w:t>
      </w:r>
      <w:r>
        <w:br/>
        <w:t xml:space="preserve">o </w:t>
      </w:r>
      <w:proofErr w:type="spellStart"/>
      <w:r>
        <w:t>trüwer</w:t>
      </w:r>
      <w:proofErr w:type="spellEnd"/>
      <w:r>
        <w:t xml:space="preserve"> </w:t>
      </w:r>
      <w:proofErr w:type="spellStart"/>
      <w:r>
        <w:t>vatter</w:t>
      </w:r>
      <w:proofErr w:type="spellEnd"/>
      <w:r>
        <w:t xml:space="preserve">: uns </w:t>
      </w:r>
      <w:proofErr w:type="spellStart"/>
      <w:r>
        <w:t>verlych</w:t>
      </w:r>
      <w:proofErr w:type="spellEnd"/>
      <w:r>
        <w:t>,</w:t>
      </w:r>
      <w:r>
        <w:br/>
        <w:t xml:space="preserve">das wir </w:t>
      </w:r>
      <w:proofErr w:type="spellStart"/>
      <w:r>
        <w:t>ruwind</w:t>
      </w:r>
      <w:proofErr w:type="spellEnd"/>
      <w:r>
        <w:t xml:space="preserve"> in </w:t>
      </w:r>
      <w:proofErr w:type="spellStart"/>
      <w:r>
        <w:t>dinem</w:t>
      </w:r>
      <w:proofErr w:type="spellEnd"/>
      <w:r>
        <w:t xml:space="preserve"> gleit,</w:t>
      </w:r>
      <w:r>
        <w:br/>
      </w:r>
      <w:proofErr w:type="spellStart"/>
      <w:r>
        <w:t>bewart</w:t>
      </w:r>
      <w:proofErr w:type="spellEnd"/>
      <w:r>
        <w:t xml:space="preserve"> durch </w:t>
      </w:r>
      <w:proofErr w:type="spellStart"/>
      <w:r>
        <w:t>din</w:t>
      </w:r>
      <w:proofErr w:type="spellEnd"/>
      <w:r>
        <w:t xml:space="preserve"> </w:t>
      </w:r>
      <w:proofErr w:type="spellStart"/>
      <w:r>
        <w:t>barmhertzigkeit</w:t>
      </w:r>
      <w:proofErr w:type="spellEnd"/>
      <w:r>
        <w:t>.</w:t>
      </w:r>
    </w:p>
    <w:p w14:paraId="48271B68" w14:textId="65F5162C" w:rsidR="00254FF5" w:rsidRDefault="00254FF5" w:rsidP="00254FF5">
      <w:pPr>
        <w:pStyle w:val="StandardWeb"/>
        <w:spacing w:before="0" w:beforeAutospacing="0" w:after="150" w:afterAutospacing="0"/>
      </w:pPr>
      <w:proofErr w:type="spellStart"/>
      <w:r>
        <w:t>Versön</w:t>
      </w:r>
      <w:proofErr w:type="spellEnd"/>
      <w:r>
        <w:t xml:space="preserve"> </w:t>
      </w:r>
      <w:proofErr w:type="spellStart"/>
      <w:r>
        <w:t>ouch</w:t>
      </w:r>
      <w:proofErr w:type="spellEnd"/>
      <w:r>
        <w:t xml:space="preserve">, Herr, </w:t>
      </w:r>
      <w:proofErr w:type="spellStart"/>
      <w:r>
        <w:t>unns</w:t>
      </w:r>
      <w:proofErr w:type="spellEnd"/>
      <w:r>
        <w:t xml:space="preserve">, </w:t>
      </w:r>
      <w:proofErr w:type="spellStart"/>
      <w:r>
        <w:t>dine</w:t>
      </w:r>
      <w:proofErr w:type="spellEnd"/>
      <w:r>
        <w:t xml:space="preserve"> </w:t>
      </w:r>
      <w:proofErr w:type="spellStart"/>
      <w:r>
        <w:t>kind</w:t>
      </w:r>
      <w:proofErr w:type="spellEnd"/>
      <w:r>
        <w:br/>
        <w:t xml:space="preserve">in </w:t>
      </w:r>
      <w:proofErr w:type="spellStart"/>
      <w:r>
        <w:t>einigkeit</w:t>
      </w:r>
      <w:proofErr w:type="spellEnd"/>
      <w:r>
        <w:t xml:space="preserve">, das wir </w:t>
      </w:r>
      <w:proofErr w:type="spellStart"/>
      <w:r>
        <w:t>mögind</w:t>
      </w:r>
      <w:proofErr w:type="spellEnd"/>
      <w:r>
        <w:br/>
        <w:t xml:space="preserve">Mit allen, die </w:t>
      </w:r>
      <w:proofErr w:type="spellStart"/>
      <w:r>
        <w:t>unns</w:t>
      </w:r>
      <w:proofErr w:type="spellEnd"/>
      <w:r>
        <w:t xml:space="preserve"> </w:t>
      </w:r>
      <w:proofErr w:type="spellStart"/>
      <w:r>
        <w:t>leids</w:t>
      </w:r>
      <w:proofErr w:type="spellEnd"/>
      <w:r>
        <w:t xml:space="preserve"> </w:t>
      </w:r>
      <w:proofErr w:type="spellStart"/>
      <w:r>
        <w:t>gethon</w:t>
      </w:r>
      <w:proofErr w:type="spellEnd"/>
      <w:r>
        <w:br/>
        <w:t xml:space="preserve">in </w:t>
      </w:r>
      <w:proofErr w:type="spellStart"/>
      <w:r>
        <w:t>frid</w:t>
      </w:r>
      <w:proofErr w:type="spellEnd"/>
      <w:r>
        <w:t xml:space="preserve"> und liebe schlaffen </w:t>
      </w:r>
      <w:proofErr w:type="spellStart"/>
      <w:r>
        <w:t>gon</w:t>
      </w:r>
      <w:proofErr w:type="spellEnd"/>
      <w:r>
        <w:t>.</w:t>
      </w:r>
    </w:p>
    <w:p w14:paraId="1F534FA2" w14:textId="77777777" w:rsidR="00254FF5" w:rsidRDefault="00254FF5" w:rsidP="00254FF5">
      <w:pPr>
        <w:pStyle w:val="StandardWeb"/>
        <w:spacing w:before="0" w:beforeAutospacing="0" w:after="150" w:afterAutospacing="0"/>
      </w:pPr>
      <w:r>
        <w:t xml:space="preserve">Die </w:t>
      </w:r>
      <w:proofErr w:type="spellStart"/>
      <w:r>
        <w:t>gfangnen</w:t>
      </w:r>
      <w:proofErr w:type="spellEnd"/>
      <w:r>
        <w:t xml:space="preserve"> </w:t>
      </w:r>
      <w:proofErr w:type="spellStart"/>
      <w:r>
        <w:t>sterck</w:t>
      </w:r>
      <w:proofErr w:type="spellEnd"/>
      <w:r>
        <w:t xml:space="preserve">, die </w:t>
      </w:r>
      <w:proofErr w:type="spellStart"/>
      <w:r>
        <w:t>krancken</w:t>
      </w:r>
      <w:proofErr w:type="spellEnd"/>
      <w:r>
        <w:t xml:space="preserve"> </w:t>
      </w:r>
      <w:proofErr w:type="spellStart"/>
      <w:r>
        <w:t>tröst</w:t>
      </w:r>
      <w:proofErr w:type="spellEnd"/>
      <w:r>
        <w:t>,</w:t>
      </w:r>
      <w:r>
        <w:br/>
        <w:t xml:space="preserve">damit </w:t>
      </w:r>
      <w:proofErr w:type="spellStart"/>
      <w:r>
        <w:t>sy</w:t>
      </w:r>
      <w:proofErr w:type="spellEnd"/>
      <w:r>
        <w:t xml:space="preserve"> </w:t>
      </w:r>
      <w:proofErr w:type="spellStart"/>
      <w:r>
        <w:t>wüssind</w:t>
      </w:r>
      <w:proofErr w:type="spellEnd"/>
      <w:r>
        <w:t xml:space="preserve">, wie das </w:t>
      </w:r>
      <w:proofErr w:type="spellStart"/>
      <w:r>
        <w:t>böst</w:t>
      </w:r>
      <w:proofErr w:type="spellEnd"/>
      <w:r>
        <w:br/>
        <w:t xml:space="preserve">Bald überwunden hie im </w:t>
      </w:r>
      <w:proofErr w:type="spellStart"/>
      <w:r>
        <w:t>zyt</w:t>
      </w:r>
      <w:proofErr w:type="spellEnd"/>
      <w:r>
        <w:br/>
        <w:t xml:space="preserve">und das die ewig </w:t>
      </w:r>
      <w:proofErr w:type="spellStart"/>
      <w:r>
        <w:t>fröud</w:t>
      </w:r>
      <w:proofErr w:type="spellEnd"/>
      <w:r>
        <w:t xml:space="preserve"> </w:t>
      </w:r>
      <w:proofErr w:type="spellStart"/>
      <w:r>
        <w:t>nit</w:t>
      </w:r>
      <w:proofErr w:type="spellEnd"/>
      <w:r>
        <w:t xml:space="preserve"> </w:t>
      </w:r>
      <w:proofErr w:type="spellStart"/>
      <w:r>
        <w:t>wyt</w:t>
      </w:r>
      <w:proofErr w:type="spellEnd"/>
      <w:r>
        <w:t>.</w:t>
      </w:r>
    </w:p>
    <w:p w14:paraId="5A22AE13" w14:textId="77777777" w:rsidR="00254FF5" w:rsidRDefault="00254FF5" w:rsidP="00254FF5">
      <w:pPr>
        <w:pStyle w:val="StandardWeb"/>
        <w:spacing w:before="0" w:beforeAutospacing="0" w:after="150" w:afterAutospacing="0"/>
      </w:pPr>
      <w:r>
        <w:t xml:space="preserve">Was dann </w:t>
      </w:r>
      <w:proofErr w:type="spellStart"/>
      <w:r>
        <w:t>mer</w:t>
      </w:r>
      <w:proofErr w:type="spellEnd"/>
      <w:r>
        <w:t xml:space="preserve"> not, das gib, o Herr!</w:t>
      </w:r>
      <w:r>
        <w:br/>
      </w:r>
      <w:proofErr w:type="spellStart"/>
      <w:r>
        <w:t>din</w:t>
      </w:r>
      <w:proofErr w:type="spellEnd"/>
      <w:r>
        <w:t xml:space="preserve"> </w:t>
      </w:r>
      <w:proofErr w:type="spellStart"/>
      <w:r>
        <w:t>angsicht</w:t>
      </w:r>
      <w:proofErr w:type="spellEnd"/>
      <w:r>
        <w:t xml:space="preserve"> nimmer von uns </w:t>
      </w:r>
      <w:proofErr w:type="spellStart"/>
      <w:r>
        <w:t>keer</w:t>
      </w:r>
      <w:proofErr w:type="spellEnd"/>
      <w:r>
        <w:t>,</w:t>
      </w:r>
      <w:r>
        <w:br/>
        <w:t xml:space="preserve">Min </w:t>
      </w:r>
      <w:proofErr w:type="spellStart"/>
      <w:r>
        <w:t>lyb</w:t>
      </w:r>
      <w:proofErr w:type="spellEnd"/>
      <w:r>
        <w:t xml:space="preserve"> und </w:t>
      </w:r>
      <w:proofErr w:type="spellStart"/>
      <w:r>
        <w:t>seel</w:t>
      </w:r>
      <w:proofErr w:type="spellEnd"/>
      <w:r>
        <w:t xml:space="preserve"> </w:t>
      </w:r>
      <w:proofErr w:type="spellStart"/>
      <w:r>
        <w:t>befilch</w:t>
      </w:r>
      <w:proofErr w:type="spellEnd"/>
      <w:r>
        <w:t xml:space="preserve"> ich dir,</w:t>
      </w:r>
      <w:r>
        <w:br/>
        <w:t xml:space="preserve">o lieber Gott, </w:t>
      </w:r>
      <w:proofErr w:type="spellStart"/>
      <w:r>
        <w:t>wych</w:t>
      </w:r>
      <w:proofErr w:type="spellEnd"/>
      <w:r>
        <w:t xml:space="preserve"> </w:t>
      </w:r>
      <w:proofErr w:type="spellStart"/>
      <w:r>
        <w:t>nit</w:t>
      </w:r>
      <w:proofErr w:type="spellEnd"/>
      <w:r>
        <w:t xml:space="preserve"> von mir!</w:t>
      </w:r>
    </w:p>
    <w:p w14:paraId="07803A38" w14:textId="77777777" w:rsidR="00D5498D" w:rsidRPr="00D5498D" w:rsidRDefault="007166CE" w:rsidP="00254FF5">
      <w:pPr>
        <w:pStyle w:val="berschrift1"/>
      </w:pPr>
      <w:r>
        <w:br w:type="page"/>
      </w:r>
      <w:r w:rsidR="00D5498D" w:rsidRPr="00D5498D">
        <w:t>Quellen:</w:t>
      </w:r>
    </w:p>
    <w:p w14:paraId="5D462579" w14:textId="77777777" w:rsidR="00D5498D" w:rsidRPr="00D5498D" w:rsidRDefault="00D5498D" w:rsidP="00254FF5">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7187676" w14:textId="77777777" w:rsidR="00D5498D" w:rsidRPr="00D5498D" w:rsidRDefault="00D5498D" w:rsidP="00254FF5">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0856F19" w14:textId="77777777" w:rsidR="00D5498D" w:rsidRPr="00D5498D" w:rsidRDefault="00D5498D" w:rsidP="00254FF5">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A03F0F2" w14:textId="77777777" w:rsidR="008E63BE" w:rsidRDefault="00D5498D" w:rsidP="00254FF5">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43F25BE" w14:textId="77777777" w:rsidR="00D5498D" w:rsidRDefault="008E63BE" w:rsidP="00254FF5">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597BBD9" w14:textId="77777777" w:rsidR="00082307" w:rsidRPr="00082307" w:rsidRDefault="00082307" w:rsidP="00254FF5">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90E34CB" w14:textId="77777777" w:rsidR="00082307" w:rsidRPr="00082307" w:rsidRDefault="00082307" w:rsidP="00254FF5">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10C3C18" w14:textId="77777777" w:rsidR="00082307" w:rsidRPr="00082307" w:rsidRDefault="00082307" w:rsidP="00254FF5">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D6A315F" w14:textId="77777777" w:rsidR="00082307" w:rsidRPr="00082307" w:rsidRDefault="00082307" w:rsidP="00254FF5">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DF4DC62" w14:textId="77777777" w:rsidR="00D5498D" w:rsidRPr="00D5498D" w:rsidRDefault="00D5498D" w:rsidP="00254FF5">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5B77165" w14:textId="77777777" w:rsidR="008E63BE" w:rsidRDefault="00D5498D" w:rsidP="00254FF5">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98608B6" w14:textId="076E0947" w:rsidR="008E63BE" w:rsidRDefault="008E63BE" w:rsidP="00254FF5">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BD5"/>
    <w:rsid w:val="00082307"/>
    <w:rsid w:val="000C66E5"/>
    <w:rsid w:val="000D4F21"/>
    <w:rsid w:val="001F54C4"/>
    <w:rsid w:val="0022039F"/>
    <w:rsid w:val="00254FF5"/>
    <w:rsid w:val="00272484"/>
    <w:rsid w:val="00297F83"/>
    <w:rsid w:val="002E6D11"/>
    <w:rsid w:val="00381C0C"/>
    <w:rsid w:val="00537F59"/>
    <w:rsid w:val="005564C4"/>
    <w:rsid w:val="007166CE"/>
    <w:rsid w:val="0075158E"/>
    <w:rsid w:val="007E1779"/>
    <w:rsid w:val="0080592B"/>
    <w:rsid w:val="0083667B"/>
    <w:rsid w:val="008748C7"/>
    <w:rsid w:val="008D7463"/>
    <w:rsid w:val="008D747B"/>
    <w:rsid w:val="008E417E"/>
    <w:rsid w:val="008E63BE"/>
    <w:rsid w:val="0097574E"/>
    <w:rsid w:val="00B365E5"/>
    <w:rsid w:val="00B66BD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E392D"/>
  <w15:chartTrackingRefBased/>
  <w15:docId w15:val="{37BD1CD3-6A6B-40BC-BCB1-FD192B5DF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B66BD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B66BD5"/>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unhideWhenUsed/>
    <w:rsid w:val="00B66BD5"/>
    <w:pPr>
      <w:spacing w:before="100" w:beforeAutospacing="1" w:after="100" w:afterAutospacing="1" w:line="240" w:lineRule="auto"/>
    </w:pPr>
    <w:rPr>
      <w:rFonts w:eastAsia="Times New Roman"/>
      <w:szCs w:val="24"/>
      <w:lang w:eastAsia="de-DE"/>
    </w:rPr>
  </w:style>
  <w:style w:type="character" w:customStyle="1" w:styleId="posted-on">
    <w:name w:val="posted-on"/>
    <w:basedOn w:val="Absatz-Standardschriftart"/>
    <w:rsid w:val="00B66BD5"/>
  </w:style>
  <w:style w:type="character" w:customStyle="1" w:styleId="author">
    <w:name w:val="author"/>
    <w:basedOn w:val="Absatz-Standardschriftart"/>
    <w:rsid w:val="00B66BD5"/>
  </w:style>
  <w:style w:type="character" w:customStyle="1" w:styleId="cat-links">
    <w:name w:val="cat-links"/>
    <w:basedOn w:val="Absatz-Standardschriftart"/>
    <w:rsid w:val="00B66BD5"/>
  </w:style>
  <w:style w:type="character" w:customStyle="1" w:styleId="tags-links">
    <w:name w:val="tags-links"/>
    <w:basedOn w:val="Absatz-Standardschriftart"/>
    <w:rsid w:val="00B66BD5"/>
  </w:style>
  <w:style w:type="character" w:customStyle="1" w:styleId="edit-link">
    <w:name w:val="edit-link"/>
    <w:basedOn w:val="Absatz-Standardschriftart"/>
    <w:rsid w:val="00B66BD5"/>
  </w:style>
  <w:style w:type="character" w:styleId="Hervorhebung">
    <w:name w:val="Emphasis"/>
    <w:basedOn w:val="Absatz-Standardschriftart"/>
    <w:uiPriority w:val="20"/>
    <w:qFormat/>
    <w:rsid w:val="00254FF5"/>
    <w:rPr>
      <w:i/>
      <w:iCs/>
    </w:rPr>
  </w:style>
  <w:style w:type="character" w:customStyle="1" w:styleId="comments-link">
    <w:name w:val="comments-link"/>
    <w:basedOn w:val="Absatz-Standardschriftart"/>
    <w:rsid w:val="00254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65494293">
      <w:bodyDiv w:val="1"/>
      <w:marLeft w:val="0"/>
      <w:marRight w:val="0"/>
      <w:marTop w:val="0"/>
      <w:marBottom w:val="0"/>
      <w:divBdr>
        <w:top w:val="none" w:sz="0" w:space="0" w:color="auto"/>
        <w:left w:val="none" w:sz="0" w:space="0" w:color="auto"/>
        <w:bottom w:val="none" w:sz="0" w:space="0" w:color="auto"/>
        <w:right w:val="none" w:sz="0" w:space="0" w:color="auto"/>
      </w:divBdr>
      <w:divsChild>
        <w:div w:id="1430154103">
          <w:marLeft w:val="0"/>
          <w:marRight w:val="0"/>
          <w:marTop w:val="0"/>
          <w:marBottom w:val="0"/>
          <w:divBdr>
            <w:top w:val="none" w:sz="0" w:space="0" w:color="auto"/>
            <w:left w:val="none" w:sz="0" w:space="0" w:color="auto"/>
            <w:bottom w:val="none" w:sz="0" w:space="0" w:color="auto"/>
            <w:right w:val="none" w:sz="0" w:space="0" w:color="auto"/>
          </w:divBdr>
        </w:div>
        <w:div w:id="1847550823">
          <w:marLeft w:val="0"/>
          <w:marRight w:val="0"/>
          <w:marTop w:val="0"/>
          <w:marBottom w:val="0"/>
          <w:divBdr>
            <w:top w:val="none" w:sz="0" w:space="0" w:color="auto"/>
            <w:left w:val="none" w:sz="0" w:space="0" w:color="auto"/>
            <w:bottom w:val="none" w:sz="0" w:space="0" w:color="auto"/>
            <w:right w:val="none" w:sz="0" w:space="0" w:color="auto"/>
          </w:divBdr>
        </w:div>
        <w:div w:id="491920313">
          <w:marLeft w:val="0"/>
          <w:marRight w:val="0"/>
          <w:marTop w:val="0"/>
          <w:marBottom w:val="0"/>
          <w:divBdr>
            <w:top w:val="none" w:sz="0" w:space="0" w:color="auto"/>
            <w:left w:val="none" w:sz="0" w:space="0" w:color="auto"/>
            <w:bottom w:val="none" w:sz="0" w:space="0" w:color="auto"/>
            <w:right w:val="none" w:sz="0" w:space="0" w:color="auto"/>
          </w:divBdr>
        </w:div>
        <w:div w:id="399716349">
          <w:marLeft w:val="0"/>
          <w:marRight w:val="0"/>
          <w:marTop w:val="0"/>
          <w:marBottom w:val="0"/>
          <w:divBdr>
            <w:top w:val="none" w:sz="0" w:space="0" w:color="auto"/>
            <w:left w:val="none" w:sz="0" w:space="0" w:color="auto"/>
            <w:bottom w:val="none" w:sz="0" w:space="0" w:color="auto"/>
            <w:right w:val="none" w:sz="0" w:space="0" w:color="auto"/>
          </w:divBdr>
        </w:div>
        <w:div w:id="159741705">
          <w:marLeft w:val="0"/>
          <w:marRight w:val="0"/>
          <w:marTop w:val="0"/>
          <w:marBottom w:val="0"/>
          <w:divBdr>
            <w:top w:val="none" w:sz="0" w:space="0" w:color="auto"/>
            <w:left w:val="none" w:sz="0" w:space="0" w:color="auto"/>
            <w:bottom w:val="none" w:sz="0" w:space="0" w:color="auto"/>
            <w:right w:val="none" w:sz="0" w:space="0" w:color="auto"/>
          </w:divBdr>
        </w:div>
        <w:div w:id="1300846320">
          <w:marLeft w:val="0"/>
          <w:marRight w:val="0"/>
          <w:marTop w:val="0"/>
          <w:marBottom w:val="0"/>
          <w:divBdr>
            <w:top w:val="none" w:sz="0" w:space="0" w:color="auto"/>
            <w:left w:val="none" w:sz="0" w:space="0" w:color="auto"/>
            <w:bottom w:val="none" w:sz="0" w:space="0" w:color="auto"/>
            <w:right w:val="none" w:sz="0" w:space="0" w:color="auto"/>
          </w:divBdr>
        </w:div>
        <w:div w:id="1429545987">
          <w:marLeft w:val="0"/>
          <w:marRight w:val="0"/>
          <w:marTop w:val="0"/>
          <w:marBottom w:val="0"/>
          <w:divBdr>
            <w:top w:val="none" w:sz="0" w:space="0" w:color="auto"/>
            <w:left w:val="none" w:sz="0" w:space="0" w:color="auto"/>
            <w:bottom w:val="none" w:sz="0" w:space="0" w:color="auto"/>
            <w:right w:val="none" w:sz="0" w:space="0" w:color="auto"/>
          </w:divBdr>
        </w:div>
        <w:div w:id="289943849">
          <w:marLeft w:val="0"/>
          <w:marRight w:val="0"/>
          <w:marTop w:val="0"/>
          <w:marBottom w:val="0"/>
          <w:divBdr>
            <w:top w:val="none" w:sz="0" w:space="0" w:color="auto"/>
            <w:left w:val="none" w:sz="0" w:space="0" w:color="auto"/>
            <w:bottom w:val="none" w:sz="0" w:space="0" w:color="auto"/>
            <w:right w:val="none" w:sz="0" w:space="0" w:color="auto"/>
          </w:divBdr>
        </w:div>
        <w:div w:id="372274941">
          <w:marLeft w:val="0"/>
          <w:marRight w:val="0"/>
          <w:marTop w:val="0"/>
          <w:marBottom w:val="0"/>
          <w:divBdr>
            <w:top w:val="none" w:sz="0" w:space="0" w:color="auto"/>
            <w:left w:val="none" w:sz="0" w:space="0" w:color="auto"/>
            <w:bottom w:val="none" w:sz="0" w:space="0" w:color="auto"/>
            <w:right w:val="none" w:sz="0" w:space="0" w:color="auto"/>
          </w:divBdr>
        </w:div>
        <w:div w:id="1840997320">
          <w:marLeft w:val="0"/>
          <w:marRight w:val="0"/>
          <w:marTop w:val="0"/>
          <w:marBottom w:val="0"/>
          <w:divBdr>
            <w:top w:val="none" w:sz="0" w:space="0" w:color="auto"/>
            <w:left w:val="none" w:sz="0" w:space="0" w:color="auto"/>
            <w:bottom w:val="none" w:sz="0" w:space="0" w:color="auto"/>
            <w:right w:val="none" w:sz="0" w:space="0" w:color="auto"/>
          </w:divBdr>
        </w:div>
      </w:divsChild>
    </w:div>
    <w:div w:id="492574567">
      <w:bodyDiv w:val="1"/>
      <w:marLeft w:val="0"/>
      <w:marRight w:val="0"/>
      <w:marTop w:val="0"/>
      <w:marBottom w:val="0"/>
      <w:divBdr>
        <w:top w:val="none" w:sz="0" w:space="0" w:color="auto"/>
        <w:left w:val="none" w:sz="0" w:space="0" w:color="auto"/>
        <w:bottom w:val="none" w:sz="0" w:space="0" w:color="auto"/>
        <w:right w:val="none" w:sz="0" w:space="0" w:color="auto"/>
      </w:divBdr>
      <w:divsChild>
        <w:div w:id="997922070">
          <w:marLeft w:val="0"/>
          <w:marRight w:val="0"/>
          <w:marTop w:val="0"/>
          <w:marBottom w:val="0"/>
          <w:divBdr>
            <w:top w:val="none" w:sz="0" w:space="0" w:color="auto"/>
            <w:left w:val="none" w:sz="0" w:space="0" w:color="auto"/>
            <w:bottom w:val="none" w:sz="0" w:space="0" w:color="auto"/>
            <w:right w:val="none" w:sz="0" w:space="0" w:color="auto"/>
          </w:divBdr>
        </w:div>
        <w:div w:id="133646872">
          <w:marLeft w:val="0"/>
          <w:marRight w:val="0"/>
          <w:marTop w:val="0"/>
          <w:marBottom w:val="0"/>
          <w:divBdr>
            <w:top w:val="none" w:sz="0" w:space="0" w:color="auto"/>
            <w:left w:val="none" w:sz="0" w:space="0" w:color="auto"/>
            <w:bottom w:val="none" w:sz="0" w:space="0" w:color="auto"/>
            <w:right w:val="none" w:sz="0" w:space="0" w:color="auto"/>
          </w:divBdr>
        </w:div>
        <w:div w:id="239101377">
          <w:marLeft w:val="0"/>
          <w:marRight w:val="0"/>
          <w:marTop w:val="0"/>
          <w:marBottom w:val="0"/>
          <w:divBdr>
            <w:top w:val="none" w:sz="0" w:space="0" w:color="auto"/>
            <w:left w:val="none" w:sz="0" w:space="0" w:color="auto"/>
            <w:bottom w:val="none" w:sz="0" w:space="0" w:color="auto"/>
            <w:right w:val="none" w:sz="0" w:space="0" w:color="auto"/>
          </w:divBdr>
        </w:div>
        <w:div w:id="1395085232">
          <w:marLeft w:val="0"/>
          <w:marRight w:val="0"/>
          <w:marTop w:val="0"/>
          <w:marBottom w:val="0"/>
          <w:divBdr>
            <w:top w:val="none" w:sz="0" w:space="0" w:color="auto"/>
            <w:left w:val="none" w:sz="0" w:space="0" w:color="auto"/>
            <w:bottom w:val="none" w:sz="0" w:space="0" w:color="auto"/>
            <w:right w:val="none" w:sz="0" w:space="0" w:color="auto"/>
          </w:divBdr>
        </w:div>
        <w:div w:id="726880977">
          <w:marLeft w:val="0"/>
          <w:marRight w:val="0"/>
          <w:marTop w:val="0"/>
          <w:marBottom w:val="0"/>
          <w:divBdr>
            <w:top w:val="none" w:sz="0" w:space="0" w:color="auto"/>
            <w:left w:val="none" w:sz="0" w:space="0" w:color="auto"/>
            <w:bottom w:val="none" w:sz="0" w:space="0" w:color="auto"/>
            <w:right w:val="none" w:sz="0" w:space="0" w:color="auto"/>
          </w:divBdr>
        </w:div>
        <w:div w:id="1108550963">
          <w:marLeft w:val="0"/>
          <w:marRight w:val="0"/>
          <w:marTop w:val="0"/>
          <w:marBottom w:val="0"/>
          <w:divBdr>
            <w:top w:val="none" w:sz="0" w:space="0" w:color="auto"/>
            <w:left w:val="none" w:sz="0" w:space="0" w:color="auto"/>
            <w:bottom w:val="none" w:sz="0" w:space="0" w:color="auto"/>
            <w:right w:val="none" w:sz="0" w:space="0" w:color="auto"/>
          </w:divBdr>
        </w:div>
        <w:div w:id="621690185">
          <w:marLeft w:val="0"/>
          <w:marRight w:val="0"/>
          <w:marTop w:val="0"/>
          <w:marBottom w:val="0"/>
          <w:divBdr>
            <w:top w:val="none" w:sz="0" w:space="0" w:color="auto"/>
            <w:left w:val="none" w:sz="0" w:space="0" w:color="auto"/>
            <w:bottom w:val="none" w:sz="0" w:space="0" w:color="auto"/>
            <w:right w:val="none" w:sz="0" w:space="0" w:color="auto"/>
          </w:divBdr>
        </w:div>
        <w:div w:id="938298949">
          <w:marLeft w:val="0"/>
          <w:marRight w:val="0"/>
          <w:marTop w:val="0"/>
          <w:marBottom w:val="0"/>
          <w:divBdr>
            <w:top w:val="none" w:sz="0" w:space="0" w:color="auto"/>
            <w:left w:val="none" w:sz="0" w:space="0" w:color="auto"/>
            <w:bottom w:val="none" w:sz="0" w:space="0" w:color="auto"/>
            <w:right w:val="none" w:sz="0" w:space="0" w:color="auto"/>
          </w:divBdr>
        </w:div>
        <w:div w:id="1379085866">
          <w:marLeft w:val="0"/>
          <w:marRight w:val="0"/>
          <w:marTop w:val="0"/>
          <w:marBottom w:val="0"/>
          <w:divBdr>
            <w:top w:val="none" w:sz="0" w:space="0" w:color="auto"/>
            <w:left w:val="none" w:sz="0" w:space="0" w:color="auto"/>
            <w:bottom w:val="none" w:sz="0" w:space="0" w:color="auto"/>
            <w:right w:val="none" w:sz="0" w:space="0" w:color="auto"/>
          </w:divBdr>
        </w:div>
        <w:div w:id="18405366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64875205">
      <w:bodyDiv w:val="1"/>
      <w:marLeft w:val="0"/>
      <w:marRight w:val="0"/>
      <w:marTop w:val="0"/>
      <w:marBottom w:val="0"/>
      <w:divBdr>
        <w:top w:val="none" w:sz="0" w:space="0" w:color="auto"/>
        <w:left w:val="none" w:sz="0" w:space="0" w:color="auto"/>
        <w:bottom w:val="none" w:sz="0" w:space="0" w:color="auto"/>
        <w:right w:val="none" w:sz="0" w:space="0" w:color="auto"/>
      </w:divBdr>
      <w:divsChild>
        <w:div w:id="986475980">
          <w:marLeft w:val="0"/>
          <w:marRight w:val="0"/>
          <w:marTop w:val="0"/>
          <w:marBottom w:val="0"/>
          <w:divBdr>
            <w:top w:val="none" w:sz="0" w:space="0" w:color="auto"/>
            <w:left w:val="none" w:sz="0" w:space="0" w:color="auto"/>
            <w:bottom w:val="none" w:sz="0" w:space="0" w:color="auto"/>
            <w:right w:val="none" w:sz="0" w:space="0" w:color="auto"/>
          </w:divBdr>
        </w:div>
      </w:divsChild>
    </w:div>
    <w:div w:id="1372801799">
      <w:bodyDiv w:val="1"/>
      <w:marLeft w:val="0"/>
      <w:marRight w:val="0"/>
      <w:marTop w:val="0"/>
      <w:marBottom w:val="0"/>
      <w:divBdr>
        <w:top w:val="none" w:sz="0" w:space="0" w:color="auto"/>
        <w:left w:val="none" w:sz="0" w:space="0" w:color="auto"/>
        <w:bottom w:val="none" w:sz="0" w:space="0" w:color="auto"/>
        <w:right w:val="none" w:sz="0" w:space="0" w:color="auto"/>
      </w:divBdr>
      <w:divsChild>
        <w:div w:id="763648960">
          <w:marLeft w:val="0"/>
          <w:marRight w:val="0"/>
          <w:marTop w:val="0"/>
          <w:marBottom w:val="0"/>
          <w:divBdr>
            <w:top w:val="none" w:sz="0" w:space="0" w:color="auto"/>
            <w:left w:val="none" w:sz="0" w:space="0" w:color="auto"/>
            <w:bottom w:val="none" w:sz="0" w:space="0" w:color="auto"/>
            <w:right w:val="none" w:sz="0" w:space="0" w:color="auto"/>
          </w:divBdr>
        </w:div>
        <w:div w:id="1774014452">
          <w:marLeft w:val="0"/>
          <w:marRight w:val="0"/>
          <w:marTop w:val="0"/>
          <w:marBottom w:val="0"/>
          <w:divBdr>
            <w:top w:val="none" w:sz="0" w:space="0" w:color="auto"/>
            <w:left w:val="none" w:sz="0" w:space="0" w:color="auto"/>
            <w:bottom w:val="none" w:sz="0" w:space="0" w:color="auto"/>
            <w:right w:val="none" w:sz="0" w:space="0" w:color="auto"/>
          </w:divBdr>
        </w:div>
        <w:div w:id="1976174972">
          <w:marLeft w:val="0"/>
          <w:marRight w:val="0"/>
          <w:marTop w:val="0"/>
          <w:marBottom w:val="0"/>
          <w:divBdr>
            <w:top w:val="none" w:sz="0" w:space="0" w:color="auto"/>
            <w:left w:val="none" w:sz="0" w:space="0" w:color="auto"/>
            <w:bottom w:val="none" w:sz="0" w:space="0" w:color="auto"/>
            <w:right w:val="none" w:sz="0" w:space="0" w:color="auto"/>
          </w:divBdr>
        </w:div>
        <w:div w:id="1804040625">
          <w:marLeft w:val="0"/>
          <w:marRight w:val="0"/>
          <w:marTop w:val="0"/>
          <w:marBottom w:val="0"/>
          <w:divBdr>
            <w:top w:val="none" w:sz="0" w:space="0" w:color="auto"/>
            <w:left w:val="none" w:sz="0" w:space="0" w:color="auto"/>
            <w:bottom w:val="none" w:sz="0" w:space="0" w:color="auto"/>
            <w:right w:val="none" w:sz="0" w:space="0" w:color="auto"/>
          </w:divBdr>
        </w:div>
        <w:div w:id="835152957">
          <w:marLeft w:val="0"/>
          <w:marRight w:val="0"/>
          <w:marTop w:val="0"/>
          <w:marBottom w:val="0"/>
          <w:divBdr>
            <w:top w:val="none" w:sz="0" w:space="0" w:color="auto"/>
            <w:left w:val="none" w:sz="0" w:space="0" w:color="auto"/>
            <w:bottom w:val="none" w:sz="0" w:space="0" w:color="auto"/>
            <w:right w:val="none" w:sz="0" w:space="0" w:color="auto"/>
          </w:divBdr>
        </w:div>
        <w:div w:id="19553900">
          <w:marLeft w:val="0"/>
          <w:marRight w:val="0"/>
          <w:marTop w:val="0"/>
          <w:marBottom w:val="0"/>
          <w:divBdr>
            <w:top w:val="none" w:sz="0" w:space="0" w:color="auto"/>
            <w:left w:val="none" w:sz="0" w:space="0" w:color="auto"/>
            <w:bottom w:val="none" w:sz="0" w:space="0" w:color="auto"/>
            <w:right w:val="none" w:sz="0" w:space="0" w:color="auto"/>
          </w:divBdr>
        </w:div>
        <w:div w:id="1949269028">
          <w:marLeft w:val="0"/>
          <w:marRight w:val="0"/>
          <w:marTop w:val="0"/>
          <w:marBottom w:val="0"/>
          <w:divBdr>
            <w:top w:val="none" w:sz="0" w:space="0" w:color="auto"/>
            <w:left w:val="none" w:sz="0" w:space="0" w:color="auto"/>
            <w:bottom w:val="none" w:sz="0" w:space="0" w:color="auto"/>
            <w:right w:val="none" w:sz="0" w:space="0" w:color="auto"/>
          </w:divBdr>
        </w:div>
        <w:div w:id="518201934">
          <w:marLeft w:val="0"/>
          <w:marRight w:val="0"/>
          <w:marTop w:val="0"/>
          <w:marBottom w:val="0"/>
          <w:divBdr>
            <w:top w:val="none" w:sz="0" w:space="0" w:color="auto"/>
            <w:left w:val="none" w:sz="0" w:space="0" w:color="auto"/>
            <w:bottom w:val="none" w:sz="0" w:space="0" w:color="auto"/>
            <w:right w:val="none" w:sz="0" w:space="0" w:color="auto"/>
          </w:divBdr>
        </w:div>
        <w:div w:id="362366446">
          <w:marLeft w:val="0"/>
          <w:marRight w:val="0"/>
          <w:marTop w:val="0"/>
          <w:marBottom w:val="0"/>
          <w:divBdr>
            <w:top w:val="none" w:sz="0" w:space="0" w:color="auto"/>
            <w:left w:val="none" w:sz="0" w:space="0" w:color="auto"/>
            <w:bottom w:val="none" w:sz="0" w:space="0" w:color="auto"/>
            <w:right w:val="none" w:sz="0" w:space="0" w:color="auto"/>
          </w:divBdr>
        </w:div>
        <w:div w:id="1733118326">
          <w:marLeft w:val="0"/>
          <w:marRight w:val="0"/>
          <w:marTop w:val="0"/>
          <w:marBottom w:val="0"/>
          <w:divBdr>
            <w:top w:val="none" w:sz="0" w:space="0" w:color="auto"/>
            <w:left w:val="none" w:sz="0" w:space="0" w:color="auto"/>
            <w:bottom w:val="none" w:sz="0" w:space="0" w:color="auto"/>
            <w:right w:val="none" w:sz="0" w:space="0" w:color="auto"/>
          </w:divBdr>
        </w:div>
      </w:divsChild>
    </w:div>
    <w:div w:id="1402169580">
      <w:bodyDiv w:val="1"/>
      <w:marLeft w:val="0"/>
      <w:marRight w:val="0"/>
      <w:marTop w:val="0"/>
      <w:marBottom w:val="0"/>
      <w:divBdr>
        <w:top w:val="none" w:sz="0" w:space="0" w:color="auto"/>
        <w:left w:val="none" w:sz="0" w:space="0" w:color="auto"/>
        <w:bottom w:val="none" w:sz="0" w:space="0" w:color="auto"/>
        <w:right w:val="none" w:sz="0" w:space="0" w:color="auto"/>
      </w:divBdr>
      <w:divsChild>
        <w:div w:id="412358226">
          <w:marLeft w:val="0"/>
          <w:marRight w:val="0"/>
          <w:marTop w:val="0"/>
          <w:marBottom w:val="0"/>
          <w:divBdr>
            <w:top w:val="none" w:sz="0" w:space="0" w:color="auto"/>
            <w:left w:val="none" w:sz="0" w:space="0" w:color="auto"/>
            <w:bottom w:val="none" w:sz="0" w:space="0" w:color="auto"/>
            <w:right w:val="none" w:sz="0" w:space="0" w:color="auto"/>
          </w:divBdr>
        </w:div>
      </w:divsChild>
    </w:div>
    <w:div w:id="1748379001">
      <w:bodyDiv w:val="1"/>
      <w:marLeft w:val="0"/>
      <w:marRight w:val="0"/>
      <w:marTop w:val="0"/>
      <w:marBottom w:val="0"/>
      <w:divBdr>
        <w:top w:val="none" w:sz="0" w:space="0" w:color="auto"/>
        <w:left w:val="none" w:sz="0" w:space="0" w:color="auto"/>
        <w:bottom w:val="none" w:sz="0" w:space="0" w:color="auto"/>
        <w:right w:val="none" w:sz="0" w:space="0" w:color="auto"/>
      </w:divBdr>
      <w:divsChild>
        <w:div w:id="580138194">
          <w:marLeft w:val="0"/>
          <w:marRight w:val="0"/>
          <w:marTop w:val="0"/>
          <w:marBottom w:val="0"/>
          <w:divBdr>
            <w:top w:val="none" w:sz="0" w:space="0" w:color="auto"/>
            <w:left w:val="none" w:sz="0" w:space="0" w:color="auto"/>
            <w:bottom w:val="none" w:sz="0" w:space="0" w:color="auto"/>
            <w:right w:val="none" w:sz="0" w:space="0" w:color="auto"/>
          </w:divBdr>
        </w:div>
        <w:div w:id="1837382892">
          <w:marLeft w:val="0"/>
          <w:marRight w:val="0"/>
          <w:marTop w:val="0"/>
          <w:marBottom w:val="0"/>
          <w:divBdr>
            <w:top w:val="none" w:sz="0" w:space="0" w:color="auto"/>
            <w:left w:val="none" w:sz="0" w:space="0" w:color="auto"/>
            <w:bottom w:val="none" w:sz="0" w:space="0" w:color="auto"/>
            <w:right w:val="none" w:sz="0" w:space="0" w:color="auto"/>
          </w:divBdr>
        </w:div>
        <w:div w:id="1118836526">
          <w:marLeft w:val="0"/>
          <w:marRight w:val="0"/>
          <w:marTop w:val="0"/>
          <w:marBottom w:val="0"/>
          <w:divBdr>
            <w:top w:val="none" w:sz="0" w:space="0" w:color="auto"/>
            <w:left w:val="none" w:sz="0" w:space="0" w:color="auto"/>
            <w:bottom w:val="none" w:sz="0" w:space="0" w:color="auto"/>
            <w:right w:val="none" w:sz="0" w:space="0" w:color="auto"/>
          </w:divBdr>
        </w:div>
        <w:div w:id="1480263143">
          <w:marLeft w:val="0"/>
          <w:marRight w:val="0"/>
          <w:marTop w:val="0"/>
          <w:marBottom w:val="0"/>
          <w:divBdr>
            <w:top w:val="none" w:sz="0" w:space="0" w:color="auto"/>
            <w:left w:val="none" w:sz="0" w:space="0" w:color="auto"/>
            <w:bottom w:val="none" w:sz="0" w:space="0" w:color="auto"/>
            <w:right w:val="none" w:sz="0" w:space="0" w:color="auto"/>
          </w:divBdr>
        </w:div>
        <w:div w:id="2040734246">
          <w:marLeft w:val="0"/>
          <w:marRight w:val="0"/>
          <w:marTop w:val="0"/>
          <w:marBottom w:val="0"/>
          <w:divBdr>
            <w:top w:val="none" w:sz="0" w:space="0" w:color="auto"/>
            <w:left w:val="none" w:sz="0" w:space="0" w:color="auto"/>
            <w:bottom w:val="none" w:sz="0" w:space="0" w:color="auto"/>
            <w:right w:val="none" w:sz="0" w:space="0" w:color="auto"/>
          </w:divBdr>
        </w:div>
        <w:div w:id="548810224">
          <w:marLeft w:val="0"/>
          <w:marRight w:val="0"/>
          <w:marTop w:val="0"/>
          <w:marBottom w:val="0"/>
          <w:divBdr>
            <w:top w:val="none" w:sz="0" w:space="0" w:color="auto"/>
            <w:left w:val="none" w:sz="0" w:space="0" w:color="auto"/>
            <w:bottom w:val="none" w:sz="0" w:space="0" w:color="auto"/>
            <w:right w:val="none" w:sz="0" w:space="0" w:color="auto"/>
          </w:divBdr>
        </w:div>
        <w:div w:id="1534806824">
          <w:marLeft w:val="0"/>
          <w:marRight w:val="0"/>
          <w:marTop w:val="0"/>
          <w:marBottom w:val="0"/>
          <w:divBdr>
            <w:top w:val="none" w:sz="0" w:space="0" w:color="auto"/>
            <w:left w:val="none" w:sz="0" w:space="0" w:color="auto"/>
            <w:bottom w:val="none" w:sz="0" w:space="0" w:color="auto"/>
            <w:right w:val="none" w:sz="0" w:space="0" w:color="auto"/>
          </w:divBdr>
        </w:div>
        <w:div w:id="1331329768">
          <w:marLeft w:val="0"/>
          <w:marRight w:val="0"/>
          <w:marTop w:val="0"/>
          <w:marBottom w:val="0"/>
          <w:divBdr>
            <w:top w:val="none" w:sz="0" w:space="0" w:color="auto"/>
            <w:left w:val="none" w:sz="0" w:space="0" w:color="auto"/>
            <w:bottom w:val="none" w:sz="0" w:space="0" w:color="auto"/>
            <w:right w:val="none" w:sz="0" w:space="0" w:color="auto"/>
          </w:divBdr>
        </w:div>
        <w:div w:id="1132019501">
          <w:marLeft w:val="0"/>
          <w:marRight w:val="0"/>
          <w:marTop w:val="0"/>
          <w:marBottom w:val="0"/>
          <w:divBdr>
            <w:top w:val="none" w:sz="0" w:space="0" w:color="auto"/>
            <w:left w:val="none" w:sz="0" w:space="0" w:color="auto"/>
            <w:bottom w:val="none" w:sz="0" w:space="0" w:color="auto"/>
            <w:right w:val="none" w:sz="0" w:space="0" w:color="auto"/>
          </w:divBdr>
        </w:div>
        <w:div w:id="1269922617">
          <w:marLeft w:val="0"/>
          <w:marRight w:val="0"/>
          <w:marTop w:val="0"/>
          <w:marBottom w:val="0"/>
          <w:divBdr>
            <w:top w:val="none" w:sz="0" w:space="0" w:color="auto"/>
            <w:left w:val="none" w:sz="0" w:space="0" w:color="auto"/>
            <w:bottom w:val="none" w:sz="0" w:space="0" w:color="auto"/>
            <w:right w:val="none" w:sz="0" w:space="0" w:color="auto"/>
          </w:divBdr>
        </w:div>
      </w:divsChild>
    </w:div>
    <w:div w:id="1917548235">
      <w:bodyDiv w:val="1"/>
      <w:marLeft w:val="0"/>
      <w:marRight w:val="0"/>
      <w:marTop w:val="0"/>
      <w:marBottom w:val="0"/>
      <w:divBdr>
        <w:top w:val="none" w:sz="0" w:space="0" w:color="auto"/>
        <w:left w:val="none" w:sz="0" w:space="0" w:color="auto"/>
        <w:bottom w:val="none" w:sz="0" w:space="0" w:color="auto"/>
        <w:right w:val="none" w:sz="0" w:space="0" w:color="auto"/>
      </w:divBdr>
      <w:divsChild>
        <w:div w:id="801774910">
          <w:marLeft w:val="0"/>
          <w:marRight w:val="0"/>
          <w:marTop w:val="0"/>
          <w:marBottom w:val="0"/>
          <w:divBdr>
            <w:top w:val="none" w:sz="0" w:space="0" w:color="auto"/>
            <w:left w:val="none" w:sz="0" w:space="0" w:color="auto"/>
            <w:bottom w:val="none" w:sz="0" w:space="0" w:color="auto"/>
            <w:right w:val="none" w:sz="0" w:space="0" w:color="auto"/>
          </w:divBdr>
        </w:div>
        <w:div w:id="1914076229">
          <w:marLeft w:val="0"/>
          <w:marRight w:val="0"/>
          <w:marTop w:val="0"/>
          <w:marBottom w:val="0"/>
          <w:divBdr>
            <w:top w:val="none" w:sz="0" w:space="0" w:color="auto"/>
            <w:left w:val="none" w:sz="0" w:space="0" w:color="auto"/>
            <w:bottom w:val="none" w:sz="0" w:space="0" w:color="auto"/>
            <w:right w:val="none" w:sz="0" w:space="0" w:color="auto"/>
          </w:divBdr>
        </w:div>
        <w:div w:id="369495929">
          <w:marLeft w:val="0"/>
          <w:marRight w:val="0"/>
          <w:marTop w:val="0"/>
          <w:marBottom w:val="0"/>
          <w:divBdr>
            <w:top w:val="none" w:sz="0" w:space="0" w:color="auto"/>
            <w:left w:val="none" w:sz="0" w:space="0" w:color="auto"/>
            <w:bottom w:val="none" w:sz="0" w:space="0" w:color="auto"/>
            <w:right w:val="none" w:sz="0" w:space="0" w:color="auto"/>
          </w:divBdr>
        </w:div>
        <w:div w:id="831869780">
          <w:marLeft w:val="0"/>
          <w:marRight w:val="0"/>
          <w:marTop w:val="0"/>
          <w:marBottom w:val="0"/>
          <w:divBdr>
            <w:top w:val="none" w:sz="0" w:space="0" w:color="auto"/>
            <w:left w:val="none" w:sz="0" w:space="0" w:color="auto"/>
            <w:bottom w:val="none" w:sz="0" w:space="0" w:color="auto"/>
            <w:right w:val="none" w:sz="0" w:space="0" w:color="auto"/>
          </w:divBdr>
        </w:div>
        <w:div w:id="1724135238">
          <w:marLeft w:val="0"/>
          <w:marRight w:val="0"/>
          <w:marTop w:val="0"/>
          <w:marBottom w:val="0"/>
          <w:divBdr>
            <w:top w:val="none" w:sz="0" w:space="0" w:color="auto"/>
            <w:left w:val="none" w:sz="0" w:space="0" w:color="auto"/>
            <w:bottom w:val="none" w:sz="0" w:space="0" w:color="auto"/>
            <w:right w:val="none" w:sz="0" w:space="0" w:color="auto"/>
          </w:divBdr>
        </w:div>
        <w:div w:id="88356731">
          <w:marLeft w:val="0"/>
          <w:marRight w:val="0"/>
          <w:marTop w:val="0"/>
          <w:marBottom w:val="0"/>
          <w:divBdr>
            <w:top w:val="none" w:sz="0" w:space="0" w:color="auto"/>
            <w:left w:val="none" w:sz="0" w:space="0" w:color="auto"/>
            <w:bottom w:val="none" w:sz="0" w:space="0" w:color="auto"/>
            <w:right w:val="none" w:sz="0" w:space="0" w:color="auto"/>
          </w:divBdr>
        </w:div>
        <w:div w:id="196747635">
          <w:marLeft w:val="0"/>
          <w:marRight w:val="0"/>
          <w:marTop w:val="0"/>
          <w:marBottom w:val="0"/>
          <w:divBdr>
            <w:top w:val="none" w:sz="0" w:space="0" w:color="auto"/>
            <w:left w:val="none" w:sz="0" w:space="0" w:color="auto"/>
            <w:bottom w:val="none" w:sz="0" w:space="0" w:color="auto"/>
            <w:right w:val="none" w:sz="0" w:space="0" w:color="auto"/>
          </w:divBdr>
        </w:div>
        <w:div w:id="1351223710">
          <w:marLeft w:val="0"/>
          <w:marRight w:val="0"/>
          <w:marTop w:val="0"/>
          <w:marBottom w:val="0"/>
          <w:divBdr>
            <w:top w:val="none" w:sz="0" w:space="0" w:color="auto"/>
            <w:left w:val="none" w:sz="0" w:space="0" w:color="auto"/>
            <w:bottom w:val="none" w:sz="0" w:space="0" w:color="auto"/>
            <w:right w:val="none" w:sz="0" w:space="0" w:color="auto"/>
          </w:divBdr>
        </w:div>
        <w:div w:id="1791894625">
          <w:marLeft w:val="0"/>
          <w:marRight w:val="0"/>
          <w:marTop w:val="0"/>
          <w:marBottom w:val="0"/>
          <w:divBdr>
            <w:top w:val="none" w:sz="0" w:space="0" w:color="auto"/>
            <w:left w:val="none" w:sz="0" w:space="0" w:color="auto"/>
            <w:bottom w:val="none" w:sz="0" w:space="0" w:color="auto"/>
            <w:right w:val="none" w:sz="0" w:space="0" w:color="auto"/>
          </w:divBdr>
        </w:div>
        <w:div w:id="795410695">
          <w:marLeft w:val="0"/>
          <w:marRight w:val="0"/>
          <w:marTop w:val="0"/>
          <w:marBottom w:val="0"/>
          <w:divBdr>
            <w:top w:val="none" w:sz="0" w:space="0" w:color="auto"/>
            <w:left w:val="none" w:sz="0" w:space="0" w:color="auto"/>
            <w:bottom w:val="none" w:sz="0" w:space="0" w:color="auto"/>
            <w:right w:val="none" w:sz="0" w:space="0" w:color="auto"/>
          </w:divBdr>
        </w:div>
      </w:divsChild>
    </w:div>
    <w:div w:id="1937666337">
      <w:bodyDiv w:val="1"/>
      <w:marLeft w:val="0"/>
      <w:marRight w:val="0"/>
      <w:marTop w:val="0"/>
      <w:marBottom w:val="0"/>
      <w:divBdr>
        <w:top w:val="none" w:sz="0" w:space="0" w:color="auto"/>
        <w:left w:val="none" w:sz="0" w:space="0" w:color="auto"/>
        <w:bottom w:val="none" w:sz="0" w:space="0" w:color="auto"/>
        <w:right w:val="none" w:sz="0" w:space="0" w:color="auto"/>
      </w:divBdr>
      <w:divsChild>
        <w:div w:id="857162823">
          <w:marLeft w:val="0"/>
          <w:marRight w:val="0"/>
          <w:marTop w:val="0"/>
          <w:marBottom w:val="0"/>
          <w:divBdr>
            <w:top w:val="none" w:sz="0" w:space="0" w:color="auto"/>
            <w:left w:val="none" w:sz="0" w:space="0" w:color="auto"/>
            <w:bottom w:val="none" w:sz="0" w:space="0" w:color="auto"/>
            <w:right w:val="none" w:sz="0" w:space="0" w:color="auto"/>
          </w:divBdr>
        </w:div>
        <w:div w:id="88277838">
          <w:marLeft w:val="0"/>
          <w:marRight w:val="0"/>
          <w:marTop w:val="0"/>
          <w:marBottom w:val="0"/>
          <w:divBdr>
            <w:top w:val="none" w:sz="0" w:space="0" w:color="auto"/>
            <w:left w:val="none" w:sz="0" w:space="0" w:color="auto"/>
            <w:bottom w:val="none" w:sz="0" w:space="0" w:color="auto"/>
            <w:right w:val="none" w:sz="0" w:space="0" w:color="auto"/>
          </w:divBdr>
        </w:div>
        <w:div w:id="1466508708">
          <w:marLeft w:val="0"/>
          <w:marRight w:val="0"/>
          <w:marTop w:val="0"/>
          <w:marBottom w:val="0"/>
          <w:divBdr>
            <w:top w:val="none" w:sz="0" w:space="0" w:color="auto"/>
            <w:left w:val="none" w:sz="0" w:space="0" w:color="auto"/>
            <w:bottom w:val="none" w:sz="0" w:space="0" w:color="auto"/>
            <w:right w:val="none" w:sz="0" w:space="0" w:color="auto"/>
          </w:divBdr>
        </w:div>
        <w:div w:id="430976064">
          <w:marLeft w:val="0"/>
          <w:marRight w:val="0"/>
          <w:marTop w:val="0"/>
          <w:marBottom w:val="0"/>
          <w:divBdr>
            <w:top w:val="none" w:sz="0" w:space="0" w:color="auto"/>
            <w:left w:val="none" w:sz="0" w:space="0" w:color="auto"/>
            <w:bottom w:val="none" w:sz="0" w:space="0" w:color="auto"/>
            <w:right w:val="none" w:sz="0" w:space="0" w:color="auto"/>
          </w:divBdr>
        </w:div>
        <w:div w:id="426198258">
          <w:marLeft w:val="0"/>
          <w:marRight w:val="0"/>
          <w:marTop w:val="0"/>
          <w:marBottom w:val="0"/>
          <w:divBdr>
            <w:top w:val="none" w:sz="0" w:space="0" w:color="auto"/>
            <w:left w:val="none" w:sz="0" w:space="0" w:color="auto"/>
            <w:bottom w:val="none" w:sz="0" w:space="0" w:color="auto"/>
            <w:right w:val="none" w:sz="0" w:space="0" w:color="auto"/>
          </w:divBdr>
        </w:div>
        <w:div w:id="77948925">
          <w:marLeft w:val="0"/>
          <w:marRight w:val="0"/>
          <w:marTop w:val="0"/>
          <w:marBottom w:val="0"/>
          <w:divBdr>
            <w:top w:val="none" w:sz="0" w:space="0" w:color="auto"/>
            <w:left w:val="none" w:sz="0" w:space="0" w:color="auto"/>
            <w:bottom w:val="none" w:sz="0" w:space="0" w:color="auto"/>
            <w:right w:val="none" w:sz="0" w:space="0" w:color="auto"/>
          </w:divBdr>
        </w:div>
      </w:divsChild>
    </w:div>
    <w:div w:id="2135057468">
      <w:bodyDiv w:val="1"/>
      <w:marLeft w:val="0"/>
      <w:marRight w:val="0"/>
      <w:marTop w:val="0"/>
      <w:marBottom w:val="0"/>
      <w:divBdr>
        <w:top w:val="none" w:sz="0" w:space="0" w:color="auto"/>
        <w:left w:val="none" w:sz="0" w:space="0" w:color="auto"/>
        <w:bottom w:val="none" w:sz="0" w:space="0" w:color="auto"/>
        <w:right w:val="none" w:sz="0" w:space="0" w:color="auto"/>
      </w:divBdr>
      <w:divsChild>
        <w:div w:id="2002732643">
          <w:marLeft w:val="0"/>
          <w:marRight w:val="0"/>
          <w:marTop w:val="0"/>
          <w:marBottom w:val="0"/>
          <w:divBdr>
            <w:top w:val="none" w:sz="0" w:space="0" w:color="auto"/>
            <w:left w:val="none" w:sz="0" w:space="0" w:color="auto"/>
            <w:bottom w:val="none" w:sz="0" w:space="0" w:color="auto"/>
            <w:right w:val="none" w:sz="0" w:space="0" w:color="auto"/>
          </w:divBdr>
        </w:div>
        <w:div w:id="1838692046">
          <w:marLeft w:val="0"/>
          <w:marRight w:val="0"/>
          <w:marTop w:val="0"/>
          <w:marBottom w:val="0"/>
          <w:divBdr>
            <w:top w:val="none" w:sz="0" w:space="0" w:color="auto"/>
            <w:left w:val="none" w:sz="0" w:space="0" w:color="auto"/>
            <w:bottom w:val="none" w:sz="0" w:space="0" w:color="auto"/>
            <w:right w:val="none" w:sz="0" w:space="0" w:color="auto"/>
          </w:divBdr>
        </w:div>
        <w:div w:id="413477902">
          <w:marLeft w:val="0"/>
          <w:marRight w:val="0"/>
          <w:marTop w:val="0"/>
          <w:marBottom w:val="0"/>
          <w:divBdr>
            <w:top w:val="none" w:sz="0" w:space="0" w:color="auto"/>
            <w:left w:val="none" w:sz="0" w:space="0" w:color="auto"/>
            <w:bottom w:val="none" w:sz="0" w:space="0" w:color="auto"/>
            <w:right w:val="none" w:sz="0" w:space="0" w:color="auto"/>
          </w:divBdr>
        </w:div>
        <w:div w:id="403642987">
          <w:marLeft w:val="0"/>
          <w:marRight w:val="0"/>
          <w:marTop w:val="0"/>
          <w:marBottom w:val="0"/>
          <w:divBdr>
            <w:top w:val="none" w:sz="0" w:space="0" w:color="auto"/>
            <w:left w:val="none" w:sz="0" w:space="0" w:color="auto"/>
            <w:bottom w:val="none" w:sz="0" w:space="0" w:color="auto"/>
            <w:right w:val="none" w:sz="0" w:space="0" w:color="auto"/>
          </w:divBdr>
        </w:div>
        <w:div w:id="394663714">
          <w:marLeft w:val="0"/>
          <w:marRight w:val="0"/>
          <w:marTop w:val="0"/>
          <w:marBottom w:val="0"/>
          <w:divBdr>
            <w:top w:val="none" w:sz="0" w:space="0" w:color="auto"/>
            <w:left w:val="none" w:sz="0" w:space="0" w:color="auto"/>
            <w:bottom w:val="none" w:sz="0" w:space="0" w:color="auto"/>
            <w:right w:val="none" w:sz="0" w:space="0" w:color="auto"/>
          </w:divBdr>
        </w:div>
        <w:div w:id="175197668">
          <w:marLeft w:val="0"/>
          <w:marRight w:val="0"/>
          <w:marTop w:val="0"/>
          <w:marBottom w:val="0"/>
          <w:divBdr>
            <w:top w:val="none" w:sz="0" w:space="0" w:color="auto"/>
            <w:left w:val="none" w:sz="0" w:space="0" w:color="auto"/>
            <w:bottom w:val="none" w:sz="0" w:space="0" w:color="auto"/>
            <w:right w:val="none" w:sz="0" w:space="0" w:color="auto"/>
          </w:divBdr>
        </w:div>
        <w:div w:id="1377924167">
          <w:marLeft w:val="0"/>
          <w:marRight w:val="0"/>
          <w:marTop w:val="0"/>
          <w:marBottom w:val="0"/>
          <w:divBdr>
            <w:top w:val="none" w:sz="0" w:space="0" w:color="auto"/>
            <w:left w:val="none" w:sz="0" w:space="0" w:color="auto"/>
            <w:bottom w:val="none" w:sz="0" w:space="0" w:color="auto"/>
            <w:right w:val="none" w:sz="0" w:space="0" w:color="auto"/>
          </w:divBdr>
        </w:div>
        <w:div w:id="2039576186">
          <w:marLeft w:val="0"/>
          <w:marRight w:val="0"/>
          <w:marTop w:val="0"/>
          <w:marBottom w:val="0"/>
          <w:divBdr>
            <w:top w:val="none" w:sz="0" w:space="0" w:color="auto"/>
            <w:left w:val="none" w:sz="0" w:space="0" w:color="auto"/>
            <w:bottom w:val="none" w:sz="0" w:space="0" w:color="auto"/>
            <w:right w:val="none" w:sz="0" w:space="0" w:color="auto"/>
          </w:divBdr>
        </w:div>
        <w:div w:id="1276909696">
          <w:marLeft w:val="0"/>
          <w:marRight w:val="0"/>
          <w:marTop w:val="0"/>
          <w:marBottom w:val="0"/>
          <w:divBdr>
            <w:top w:val="none" w:sz="0" w:space="0" w:color="auto"/>
            <w:left w:val="none" w:sz="0" w:space="0" w:color="auto"/>
            <w:bottom w:val="none" w:sz="0" w:space="0" w:color="auto"/>
            <w:right w:val="none" w:sz="0" w:space="0" w:color="auto"/>
          </w:divBdr>
        </w:div>
        <w:div w:id="18356040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11146</Words>
  <Characters>70222</Characters>
  <Application>Microsoft Office Word</Application>
  <DocSecurity>0</DocSecurity>
  <Lines>585</Lines>
  <Paragraphs>162</Paragraphs>
  <ScaleCrop>false</ScaleCrop>
  <HeadingPairs>
    <vt:vector size="4" baseType="variant">
      <vt:variant>
        <vt:lpstr>Titel</vt:lpstr>
      </vt:variant>
      <vt:variant>
        <vt:i4>1</vt:i4>
      </vt:variant>
      <vt:variant>
        <vt:lpstr>Überschriften</vt:lpstr>
      </vt:variant>
      <vt:variant>
        <vt:i4>67</vt:i4>
      </vt:variant>
    </vt:vector>
  </HeadingPairs>
  <TitlesOfParts>
    <vt:vector size="68" baseType="lpstr">
      <vt:lpstr/>
      <vt:lpstr>Diverse Autoren - Abendlieder</vt:lpstr>
      <vt:lpstr>Vorwort</vt:lpstr>
      <vt:lpstr>Alber, Erasmus – Christe, du bist der helle Tag</vt:lpstr>
      <vt:lpstr>Arndt, Ernst Moritz – Des Knaben Abendlied</vt:lpstr>
      <vt:lpstr>Arndt, Ernst Moritz – Gegangen ist das Sonnenlicht</vt:lpstr>
      <vt:lpstr>Arndt, Ernst Moritz – Schlafe, Kindlein, hold und süß</vt:lpstr>
      <vt:lpstr>Arndt, Ernst Moritz – Der Tag ist nun vergangen</vt:lpstr>
      <vt:lpstr>Behm, Martin – Ein Abendgebetlein.</vt:lpstr>
      <vt:lpstr>Behm, Martin – Wenn man Feierabend macht.</vt:lpstr>
      <vt:lpstr>Berger, Johann Wilhelm – Mein Auge wacht</vt:lpstr>
      <vt:lpstr>Böhmische Brüder – Die Nacht ist kommen</vt:lpstr>
      <vt:lpstr>Claudius, Matthias – Das schöne große Taggestirne</vt:lpstr>
      <vt:lpstr>Claudius, Matthias – Der Mond ist aufgegangen</vt:lpstr>
      <vt:lpstr>Franck, Johann – Unsre müden Augenlider</vt:lpstr>
      <vt:lpstr>Franck, Salomo – Gott Lob! Es ist von meinem Leben</vt:lpstr>
      <vt:lpstr>Franck, Salomo – Nunmehr verbleicht die güldne Sonne</vt:lpstr>
      <vt:lpstr>Franck, Salomo – Seid gegrüßt, ihr schönsten Lichter</vt:lpstr>
      <vt:lpstr>Francke, August Herrmann – Gott Lob, ein Schritt zur Ewigkeit</vt:lpstr>
      <vt:lpstr>Gellert, Christian Fürchtegott – Der Tag ist wieder hin, und diesen Teil des Leb</vt:lpstr>
      <vt:lpstr>Gellert, Christian Fürchtegott – Für alle Güte sei gepreist,</vt:lpstr>
      <vt:lpstr>Gerhardt, Paul – Der Tag mit seinem Lichte</vt:lpstr>
      <vt:lpstr>Gerhardt, Paul – Nun ruhen alle Wälder</vt:lpstr>
      <vt:lpstr>Grimmelshausen, Hans Christoffel v. – Komm Trost der Nacht, o Nachtigall</vt:lpstr>
      <vt:lpstr>Halbmeyr von Merckendorf, Johann – Ein schöner Abentreien</vt:lpstr>
      <vt:lpstr>Harlaß, Adolf – Es ist die Nacht gekommen</vt:lpstr>
      <vt:lpstr>Hensel, Luise – Müde bin ich, geh‘ zur Ruh</vt:lpstr>
      <vt:lpstr>Hermann, Nikolaus – Danket dem Herrn</vt:lpstr>
      <vt:lpstr>Hermann, Nikolaus – Der Abend Segen.</vt:lpstr>
      <vt:lpstr>Hertzogenrath, Theodor Isaak – Abendlied</vt:lpstr>
      <vt:lpstr>Kinkel, Gottfried – Es ist so still geworden</vt:lpstr>
      <vt:lpstr>Klepper, Jochen – Ich liege, Herr, in deiner Hut</vt:lpstr>
      <vt:lpstr>Knapp, Albert – Abend ist es, Herr, die Stunde</vt:lpstr>
      <vt:lpstr>Krieger, Adam, u.a. – Nun sich der Tag geendet hat</vt:lpstr>
      <vt:lpstr>Mathesius, Johann – Ein Kinder Joseph, nicht in der Kirchen, sonder im Hause zu </vt:lpstr>
      <vt:lpstr>Mathesius, Johann – Nun schlaf mein liebes Kindelein</vt:lpstr>
      <vt:lpstr>Müller, Georg – Meine Zeit stehet in Deinen Händen</vt:lpstr>
      <vt:lpstr>Musculus, Wolfgang – CHriste, der du bist tag und liecht,</vt:lpstr>
      <vt:lpstr>Neander, Joachim – Der Tag ist hin; mein Jesu, bei mir bleibe</vt:lpstr>
      <vt:lpstr>Nicolai, Philipp – So wünsch ich nun eine gute Nacht</vt:lpstr>
      <vt:lpstr>Olearius, Johann – Gott Lob, der Tag ist nun dahin</vt:lpstr>
      <vt:lpstr>Rappard, Dora – Der Tag hat sich geneiget</vt:lpstr>
      <vt:lpstr>Ringwaldt, Bartholomäus – Ein Abendsegen</vt:lpstr>
      <vt:lpstr>Rist, Johann – Werde munter, mein Gemüte</vt:lpstr>
      <vt:lpstr>Ruben, Johann Christoph – Der Tag ist hin, die Sonne gehet nieder</vt:lpstr>
      <vt:lpstr>Scriver, Christian – Der lieben Sonne Licht und Pracht</vt:lpstr>
      <vt:lpstr>Spangenberg, Cyriacus – Der Hymnus „Conditor alme syderum“.</vt:lpstr>
      <vt:lpstr>Spitta, Carl Johann Philipp – Herr, des Tages Mühen und Beschwerden</vt:lpstr>
      <vt:lpstr>Spitta, Carl Johann Philipp – Vollendet hat der Tag die Bahn</vt:lpstr>
      <vt:lpstr>Spitta, Carl Johann Philipp – Wie ist der Abend so traulich</vt:lpstr>
      <vt:lpstr>Tersteegen, Gerhard – Der Abend kommt, die Sonn‘ hat sich verdecket</vt:lpstr>
      <vt:lpstr>Tersteegen, Gerhard – Nun schläfet man</vt:lpstr>
      <vt:lpstr>Tersteegen, Gerhard – Nun sich der Tag geendet,</vt:lpstr>
      <vt:lpstr>Unbekannter Dichter – Der Tag hat sich geneiget</vt:lpstr>
      <vt:lpstr>Unbekannter Dichter – Die Sonn hat sich mit ihrem Glanz gewendet</vt:lpstr>
      <vt:lpstr>Unbekannter Dichter – Ein andrer Abendreihen</vt:lpstr>
      <vt:lpstr>Unbekannter Dichter – Ein schöner Abendreihen</vt:lpstr>
      <vt:lpstr>Unbekannter Dichter – Wo willst du hin, weil’s Abend ist?</vt:lpstr>
      <vt:lpstr>Vulpius, Herman – Ein Abendreien</vt:lpstr>
      <vt:lpstr>Weisse, Michael – Abendlied</vt:lpstr>
      <vt:lpstr>Weiße, Michael – Christe, der du bist Tag und Licht</vt:lpstr>
      <vt:lpstr>Ziegenspeck, Michael – Walt’s Gott, mein Werk ich lasse</vt:lpstr>
      <vt:lpstr>Zwick, Johannes – DIß tagwerck ist yetz ouch volbracht,</vt:lpstr>
      <vt:lpstr>Zwick, Johannes – Jetzt ist aber mein Tag dahin</vt:lpstr>
      <vt:lpstr>Zwick, Johannes – Jetz ist aber min tag dahin,</vt:lpstr>
      <vt:lpstr>Zwick, Johannes – NUn wil sich scheiden nacht und tag,</vt:lpstr>
      <vt:lpstr>Zwick, Johannes – SO wir yetz find den tag am end</vt:lpstr>
      <vt:lpstr>Quellen:</vt:lpstr>
    </vt:vector>
  </TitlesOfParts>
  <LinksUpToDate>false</LinksUpToDate>
  <CharactersWithSpaces>81206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5</cp:revision>
  <dcterms:created xsi:type="dcterms:W3CDTF">2021-03-31T06:08:00Z</dcterms:created>
  <dcterms:modified xsi:type="dcterms:W3CDTF">2021-04-01T09:37:00Z</dcterms:modified>
  <dc:title>Abendlieder</dc:title>
  <dc:creator>diverse</dc:creator>
  <dc:language>de</dc:language>
</cp:coreProperties>
</file>