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153B" w14:textId="3FFBEA73" w:rsidR="007166CE" w:rsidRDefault="00D5046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5E24E1" wp14:editId="37749594">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0A36A1" w14:textId="77777777" w:rsidR="007166CE" w:rsidRDefault="007166CE" w:rsidP="007166CE">
      <w:pPr>
        <w:pStyle w:val="berschrift1"/>
      </w:pPr>
      <w:r>
        <w:br w:type="page"/>
      </w:r>
      <w:r>
        <w:lastRenderedPageBreak/>
        <w:t>Vorwort</w:t>
      </w:r>
    </w:p>
    <w:p w14:paraId="72DE68D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968322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D59EC26" w14:textId="77777777" w:rsidR="007166CE" w:rsidRDefault="007166CE" w:rsidP="007166CE">
      <w:r>
        <w:t>Euch allen wünsche ich Gottes reichen Segen und dass Ihr für Euch interessante Texte hier findet. Für Anregungen bin ich immer dankbar.</w:t>
      </w:r>
    </w:p>
    <w:p w14:paraId="4DC534B0" w14:textId="77777777" w:rsidR="007166CE" w:rsidRDefault="007166CE" w:rsidP="007166CE">
      <w:r>
        <w:t>Gruß &amp; Segen,</w:t>
      </w:r>
    </w:p>
    <w:p w14:paraId="21831756" w14:textId="77777777" w:rsidR="007166CE" w:rsidRDefault="007166CE" w:rsidP="007166CE">
      <w:r>
        <w:t>Andreas</w:t>
      </w:r>
    </w:p>
    <w:p w14:paraId="3D22F81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1944687" w14:textId="615C661A" w:rsidR="00BD71A4" w:rsidRDefault="00110C7F" w:rsidP="00110C7F">
      <w:pPr>
        <w:spacing w:after="0" w:line="240" w:lineRule="auto"/>
        <w:jc w:val="center"/>
      </w:pPr>
      <w:r>
        <w:rPr>
          <w:noProof/>
        </w:rPr>
        <w:drawing>
          <wp:inline distT="0" distB="0" distL="0" distR="0" wp14:anchorId="655C4D5A" wp14:editId="7461A74F">
            <wp:extent cx="1903095" cy="2582545"/>
            <wp:effectExtent l="0" t="0" r="1905" b="8255"/>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095" cy="2582545"/>
                    </a:xfrm>
                    <a:prstGeom prst="rect">
                      <a:avLst/>
                    </a:prstGeom>
                    <a:noFill/>
                    <a:ln>
                      <a:noFill/>
                    </a:ln>
                  </pic:spPr>
                </pic:pic>
              </a:graphicData>
            </a:graphic>
          </wp:inline>
        </w:drawing>
      </w:r>
    </w:p>
    <w:p w14:paraId="3062570D" w14:textId="77777777" w:rsidR="00BD71A4" w:rsidRDefault="00BD71A4">
      <w:pPr>
        <w:spacing w:after="0" w:line="240" w:lineRule="auto"/>
        <w:rPr>
          <w:rFonts w:eastAsia="Times New Roman"/>
          <w:b/>
          <w:bCs/>
          <w:color w:val="000000"/>
          <w:kern w:val="36"/>
          <w:sz w:val="36"/>
          <w:szCs w:val="48"/>
          <w:lang w:eastAsia="de-DE"/>
        </w:rPr>
      </w:pPr>
      <w:r>
        <w:br w:type="page"/>
      </w:r>
    </w:p>
    <w:p w14:paraId="6A03B8A2" w14:textId="77777777" w:rsidR="00110C7F" w:rsidRDefault="00110C7F" w:rsidP="00110C7F">
      <w:pPr>
        <w:pStyle w:val="berschrift1"/>
        <w:rPr>
          <w:sz w:val="48"/>
        </w:rPr>
      </w:pPr>
      <w:proofErr w:type="spellStart"/>
      <w:r>
        <w:t>Etlich</w:t>
      </w:r>
      <w:proofErr w:type="spellEnd"/>
      <w:r>
        <w:t xml:space="preserve"> </w:t>
      </w:r>
      <w:proofErr w:type="spellStart"/>
      <w:r>
        <w:t>Schlusred</w:t>
      </w:r>
      <w:proofErr w:type="spellEnd"/>
      <w:r>
        <w:t xml:space="preserve"> vom </w:t>
      </w:r>
      <w:proofErr w:type="spellStart"/>
      <w:r>
        <w:t>gnaden</w:t>
      </w:r>
      <w:proofErr w:type="spellEnd"/>
      <w:r>
        <w:t xml:space="preserve"> </w:t>
      </w:r>
      <w:proofErr w:type="spellStart"/>
      <w:r>
        <w:t>Bundt</w:t>
      </w:r>
      <w:proofErr w:type="spellEnd"/>
      <w:r>
        <w:t xml:space="preserve"> Christi/ das ist vom </w:t>
      </w:r>
      <w:proofErr w:type="spellStart"/>
      <w:r>
        <w:t>Tauff</w:t>
      </w:r>
      <w:proofErr w:type="spellEnd"/>
      <w:r>
        <w:t xml:space="preserve">/ und vom </w:t>
      </w:r>
      <w:proofErr w:type="spellStart"/>
      <w:r>
        <w:t>kinder</w:t>
      </w:r>
      <w:proofErr w:type="spellEnd"/>
      <w:r>
        <w:t xml:space="preserve"> glauben.</w:t>
      </w:r>
    </w:p>
    <w:p w14:paraId="2BCF111E" w14:textId="77777777" w:rsidR="00110C7F" w:rsidRDefault="00110C7F" w:rsidP="00110C7F">
      <w:pPr>
        <w:pStyle w:val="StandardWeb"/>
      </w:pPr>
      <w:proofErr w:type="spellStart"/>
      <w:r>
        <w:t>Wittemberg</w:t>
      </w:r>
      <w:proofErr w:type="spellEnd"/>
      <w:r>
        <w:t xml:space="preserve">. </w:t>
      </w:r>
    </w:p>
    <w:p w14:paraId="41D085D0" w14:textId="77777777" w:rsidR="00110C7F" w:rsidRDefault="00110C7F" w:rsidP="00110C7F">
      <w:pPr>
        <w:pStyle w:val="StandardWeb"/>
      </w:pPr>
      <w:r>
        <w:t xml:space="preserve">1528 </w:t>
      </w:r>
    </w:p>
    <w:p w14:paraId="77AA5533" w14:textId="77777777" w:rsidR="00110C7F" w:rsidRDefault="00110C7F" w:rsidP="00110C7F">
      <w:pPr>
        <w:pStyle w:val="level1"/>
        <w:numPr>
          <w:ilvl w:val="0"/>
          <w:numId w:val="1"/>
        </w:numPr>
      </w:pPr>
      <w:r>
        <w:t xml:space="preserve">Der </w:t>
      </w:r>
      <w:proofErr w:type="spellStart"/>
      <w:r>
        <w:t>bundt</w:t>
      </w:r>
      <w:proofErr w:type="spellEnd"/>
      <w:r>
        <w:t xml:space="preserve"> den Gott mit uns macht/ ist ein </w:t>
      </w:r>
      <w:proofErr w:type="spellStart"/>
      <w:r>
        <w:t>Bundt</w:t>
      </w:r>
      <w:proofErr w:type="spellEnd"/>
      <w:r>
        <w:t xml:space="preserve"> der </w:t>
      </w:r>
      <w:proofErr w:type="spellStart"/>
      <w:r>
        <w:t>gnaden</w:t>
      </w:r>
      <w:proofErr w:type="spellEnd"/>
      <w:r>
        <w:t>.</w:t>
      </w:r>
    </w:p>
    <w:p w14:paraId="5C938128" w14:textId="77777777" w:rsidR="00110C7F" w:rsidRDefault="00110C7F" w:rsidP="00110C7F">
      <w:pPr>
        <w:pStyle w:val="level1"/>
        <w:numPr>
          <w:ilvl w:val="0"/>
          <w:numId w:val="1"/>
        </w:numPr>
      </w:pPr>
      <w:r>
        <w:t xml:space="preserve">Der </w:t>
      </w:r>
      <w:proofErr w:type="spellStart"/>
      <w:r>
        <w:t>Bundt</w:t>
      </w:r>
      <w:proofErr w:type="spellEnd"/>
      <w:r>
        <w:t xml:space="preserve"> aber der </w:t>
      </w:r>
      <w:proofErr w:type="spellStart"/>
      <w:r>
        <w:t>gnaden</w:t>
      </w:r>
      <w:proofErr w:type="spellEnd"/>
      <w:r>
        <w:t xml:space="preserve">/ </w:t>
      </w:r>
      <w:proofErr w:type="spellStart"/>
      <w:r>
        <w:t>begreifft</w:t>
      </w:r>
      <w:proofErr w:type="spellEnd"/>
      <w:r>
        <w:t xml:space="preserve"> </w:t>
      </w:r>
      <w:proofErr w:type="spellStart"/>
      <w:r>
        <w:t>ynn</w:t>
      </w:r>
      <w:proofErr w:type="spellEnd"/>
      <w:r>
        <w:t xml:space="preserve"> </w:t>
      </w:r>
      <w:proofErr w:type="spellStart"/>
      <w:r>
        <w:t>ym</w:t>
      </w:r>
      <w:proofErr w:type="spellEnd"/>
      <w:r>
        <w:t xml:space="preserve"> ein tröstliche </w:t>
      </w:r>
      <w:proofErr w:type="spellStart"/>
      <w:r>
        <w:t>zusagung</w:t>
      </w:r>
      <w:proofErr w:type="spellEnd"/>
      <w:r>
        <w:t xml:space="preserve"> Gottes.</w:t>
      </w:r>
    </w:p>
    <w:p w14:paraId="21CED0A5" w14:textId="77777777" w:rsidR="00110C7F" w:rsidRDefault="00110C7F" w:rsidP="00110C7F">
      <w:pPr>
        <w:pStyle w:val="level1"/>
        <w:numPr>
          <w:ilvl w:val="0"/>
          <w:numId w:val="1"/>
        </w:numPr>
      </w:pPr>
      <w:r>
        <w:t xml:space="preserve">Die selbige </w:t>
      </w:r>
      <w:proofErr w:type="spellStart"/>
      <w:r>
        <w:t>zusagung</w:t>
      </w:r>
      <w:proofErr w:type="spellEnd"/>
      <w:r>
        <w:t xml:space="preserve"> und </w:t>
      </w:r>
      <w:proofErr w:type="spellStart"/>
      <w:r>
        <w:t>verheissung</w:t>
      </w:r>
      <w:proofErr w:type="spellEnd"/>
      <w:r>
        <w:t xml:space="preserve"> ist/ Das Gott uns </w:t>
      </w:r>
      <w:proofErr w:type="spellStart"/>
      <w:r>
        <w:t>gnedig</w:t>
      </w:r>
      <w:proofErr w:type="spellEnd"/>
      <w:r>
        <w:t xml:space="preserve"> welle sein/ uns </w:t>
      </w:r>
      <w:proofErr w:type="spellStart"/>
      <w:r>
        <w:t>wolthat</w:t>
      </w:r>
      <w:proofErr w:type="spellEnd"/>
      <w:r>
        <w:t xml:space="preserve"> erzeigen/ welle unser </w:t>
      </w:r>
      <w:proofErr w:type="spellStart"/>
      <w:r>
        <w:t>trewer</w:t>
      </w:r>
      <w:proofErr w:type="spellEnd"/>
      <w:r>
        <w:t xml:space="preserve"> </w:t>
      </w:r>
      <w:proofErr w:type="spellStart"/>
      <w:r>
        <w:t>vater</w:t>
      </w:r>
      <w:proofErr w:type="spellEnd"/>
      <w:r>
        <w:t xml:space="preserve">/ und </w:t>
      </w:r>
      <w:proofErr w:type="spellStart"/>
      <w:r>
        <w:t>barmhertziger</w:t>
      </w:r>
      <w:proofErr w:type="spellEnd"/>
      <w:r>
        <w:t xml:space="preserve"> Gott sein.</w:t>
      </w:r>
    </w:p>
    <w:p w14:paraId="1627201D" w14:textId="77777777" w:rsidR="00110C7F" w:rsidRDefault="00110C7F" w:rsidP="00110C7F">
      <w:pPr>
        <w:pStyle w:val="level1"/>
        <w:numPr>
          <w:ilvl w:val="0"/>
          <w:numId w:val="1"/>
        </w:numPr>
      </w:pPr>
      <w:r>
        <w:t xml:space="preserve">So er uns denn nu in solcher seiner </w:t>
      </w:r>
      <w:proofErr w:type="spellStart"/>
      <w:r>
        <w:t>zusagung</w:t>
      </w:r>
      <w:proofErr w:type="spellEnd"/>
      <w:r>
        <w:t xml:space="preserve"> verspricht </w:t>
      </w:r>
      <w:proofErr w:type="spellStart"/>
      <w:r>
        <w:t>zusein</w:t>
      </w:r>
      <w:proofErr w:type="spellEnd"/>
      <w:r>
        <w:t xml:space="preserve"> ein </w:t>
      </w:r>
      <w:proofErr w:type="spellStart"/>
      <w:r>
        <w:t>trewer</w:t>
      </w:r>
      <w:proofErr w:type="spellEnd"/>
      <w:r>
        <w:t xml:space="preserve"> </w:t>
      </w:r>
      <w:proofErr w:type="spellStart"/>
      <w:r>
        <w:t>vater</w:t>
      </w:r>
      <w:proofErr w:type="spellEnd"/>
      <w:r>
        <w:t>.</w:t>
      </w:r>
    </w:p>
    <w:p w14:paraId="7607A7A9" w14:textId="77777777" w:rsidR="00110C7F" w:rsidRDefault="00110C7F" w:rsidP="00110C7F">
      <w:pPr>
        <w:pStyle w:val="level1"/>
        <w:numPr>
          <w:ilvl w:val="0"/>
          <w:numId w:val="1"/>
        </w:numPr>
      </w:pPr>
      <w:r>
        <w:t xml:space="preserve">So </w:t>
      </w:r>
      <w:proofErr w:type="spellStart"/>
      <w:r>
        <w:t>volgt</w:t>
      </w:r>
      <w:proofErr w:type="spellEnd"/>
      <w:r>
        <w:t xml:space="preserve">/ das wir seine </w:t>
      </w:r>
      <w:proofErr w:type="spellStart"/>
      <w:r>
        <w:t>kinder</w:t>
      </w:r>
      <w:proofErr w:type="spellEnd"/>
      <w:r>
        <w:t xml:space="preserve"> werden/ die weil er unser </w:t>
      </w:r>
      <w:proofErr w:type="spellStart"/>
      <w:r>
        <w:t>vater</w:t>
      </w:r>
      <w:proofErr w:type="spellEnd"/>
      <w:r>
        <w:t xml:space="preserve"> </w:t>
      </w:r>
      <w:proofErr w:type="spellStart"/>
      <w:r>
        <w:t>wirt</w:t>
      </w:r>
      <w:proofErr w:type="spellEnd"/>
      <w:r>
        <w:t xml:space="preserve"> </w:t>
      </w:r>
      <w:proofErr w:type="spellStart"/>
      <w:r>
        <w:t>yn</w:t>
      </w:r>
      <w:proofErr w:type="spellEnd"/>
      <w:r>
        <w:t xml:space="preserve"> </w:t>
      </w:r>
      <w:proofErr w:type="spellStart"/>
      <w:r>
        <w:t>sölcher</w:t>
      </w:r>
      <w:proofErr w:type="spellEnd"/>
      <w:r>
        <w:t xml:space="preserve"> seiner </w:t>
      </w:r>
      <w:proofErr w:type="spellStart"/>
      <w:r>
        <w:t>Bündtnis</w:t>
      </w:r>
      <w:proofErr w:type="spellEnd"/>
      <w:r>
        <w:t>.</w:t>
      </w:r>
    </w:p>
    <w:p w14:paraId="1EB80844" w14:textId="77777777" w:rsidR="00110C7F" w:rsidRDefault="00110C7F" w:rsidP="00110C7F">
      <w:pPr>
        <w:pStyle w:val="level1"/>
        <w:numPr>
          <w:ilvl w:val="0"/>
          <w:numId w:val="1"/>
        </w:numPr>
      </w:pPr>
      <w:r>
        <w:t xml:space="preserve">Nu </w:t>
      </w:r>
      <w:proofErr w:type="spellStart"/>
      <w:r>
        <w:t>kan</w:t>
      </w:r>
      <w:proofErr w:type="spellEnd"/>
      <w:r>
        <w:t xml:space="preserve"> aber niemand ein </w:t>
      </w:r>
      <w:proofErr w:type="spellStart"/>
      <w:r>
        <w:t>kind</w:t>
      </w:r>
      <w:proofErr w:type="spellEnd"/>
      <w:r>
        <w:t xml:space="preserve"> Gottes werden/ dann durch den glauben. Gala. 3. </w:t>
      </w:r>
      <w:proofErr w:type="spellStart"/>
      <w:r>
        <w:t>Jr</w:t>
      </w:r>
      <w:proofErr w:type="spellEnd"/>
      <w:r>
        <w:t xml:space="preserve"> </w:t>
      </w:r>
      <w:proofErr w:type="spellStart"/>
      <w:r>
        <w:t>seyt</w:t>
      </w:r>
      <w:proofErr w:type="spellEnd"/>
      <w:r>
        <w:t xml:space="preserve"> alle </w:t>
      </w:r>
      <w:proofErr w:type="spellStart"/>
      <w:r>
        <w:t>gottes</w:t>
      </w:r>
      <w:proofErr w:type="spellEnd"/>
      <w:r>
        <w:t xml:space="preserve"> </w:t>
      </w:r>
      <w:proofErr w:type="spellStart"/>
      <w:r>
        <w:t>kinder</w:t>
      </w:r>
      <w:proofErr w:type="spellEnd"/>
      <w:r>
        <w:t xml:space="preserve">/ durch den glauben an Jesum Christ/ </w:t>
      </w:r>
      <w:proofErr w:type="spellStart"/>
      <w:r>
        <w:t>Jtem</w:t>
      </w:r>
      <w:proofErr w:type="spellEnd"/>
      <w:r>
        <w:t>. Joh. 1.</w:t>
      </w:r>
    </w:p>
    <w:p w14:paraId="1521D493" w14:textId="77777777" w:rsidR="00110C7F" w:rsidRDefault="00110C7F" w:rsidP="00110C7F">
      <w:pPr>
        <w:pStyle w:val="level1"/>
        <w:numPr>
          <w:ilvl w:val="0"/>
          <w:numId w:val="1"/>
        </w:numPr>
      </w:pPr>
      <w:r>
        <w:t xml:space="preserve">Sollen nu die jungen </w:t>
      </w:r>
      <w:proofErr w:type="spellStart"/>
      <w:r>
        <w:t>kindlin</w:t>
      </w:r>
      <w:proofErr w:type="spellEnd"/>
      <w:r>
        <w:t xml:space="preserve"> Gott </w:t>
      </w:r>
      <w:proofErr w:type="spellStart"/>
      <w:r>
        <w:t>angenem</w:t>
      </w:r>
      <w:proofErr w:type="spellEnd"/>
      <w:r>
        <w:t xml:space="preserve">/ und in die </w:t>
      </w:r>
      <w:proofErr w:type="spellStart"/>
      <w:r>
        <w:t>kindtschafft</w:t>
      </w:r>
      <w:proofErr w:type="spellEnd"/>
      <w:r>
        <w:t xml:space="preserve"> </w:t>
      </w:r>
      <w:proofErr w:type="spellStart"/>
      <w:r>
        <w:t>auffgenomen</w:t>
      </w:r>
      <w:proofErr w:type="spellEnd"/>
      <w:r>
        <w:t xml:space="preserve"> werden/ so müssen sie glauben. Denn on glauben ists </w:t>
      </w:r>
      <w:proofErr w:type="spellStart"/>
      <w:r>
        <w:t>unmüglich</w:t>
      </w:r>
      <w:proofErr w:type="spellEnd"/>
      <w:r>
        <w:t xml:space="preserve"> Gott gefallen. Heb. 11.</w:t>
      </w:r>
    </w:p>
    <w:p w14:paraId="4DE4C3E6" w14:textId="77777777" w:rsidR="00110C7F" w:rsidRDefault="00110C7F" w:rsidP="00110C7F">
      <w:pPr>
        <w:pStyle w:val="level1"/>
        <w:numPr>
          <w:ilvl w:val="0"/>
          <w:numId w:val="1"/>
        </w:numPr>
      </w:pPr>
      <w:proofErr w:type="spellStart"/>
      <w:r>
        <w:t>Darumb</w:t>
      </w:r>
      <w:proofErr w:type="spellEnd"/>
      <w:r>
        <w:t xml:space="preserve"> gibt Gott auch den jungen </w:t>
      </w:r>
      <w:proofErr w:type="spellStart"/>
      <w:r>
        <w:t>kindlen</w:t>
      </w:r>
      <w:proofErr w:type="spellEnd"/>
      <w:r>
        <w:t xml:space="preserve"> den glauben in der </w:t>
      </w:r>
      <w:proofErr w:type="spellStart"/>
      <w:r>
        <w:t>Tauff</w:t>
      </w:r>
      <w:proofErr w:type="spellEnd"/>
      <w:r>
        <w:t>.</w:t>
      </w:r>
    </w:p>
    <w:p w14:paraId="5C3C26BE" w14:textId="77777777" w:rsidR="00110C7F" w:rsidRDefault="00110C7F" w:rsidP="00110C7F">
      <w:pPr>
        <w:pStyle w:val="level1"/>
        <w:numPr>
          <w:ilvl w:val="0"/>
          <w:numId w:val="1"/>
        </w:numPr>
      </w:pPr>
      <w:r>
        <w:t xml:space="preserve">Denn Gott </w:t>
      </w:r>
      <w:proofErr w:type="spellStart"/>
      <w:r>
        <w:t>verheisset</w:t>
      </w:r>
      <w:proofErr w:type="spellEnd"/>
      <w:r>
        <w:t xml:space="preserve"> </w:t>
      </w:r>
      <w:proofErr w:type="spellStart"/>
      <w:r>
        <w:t>ynn</w:t>
      </w:r>
      <w:proofErr w:type="spellEnd"/>
      <w:r>
        <w:t xml:space="preserve"> seinem </w:t>
      </w:r>
      <w:proofErr w:type="spellStart"/>
      <w:r>
        <w:t>bundt</w:t>
      </w:r>
      <w:proofErr w:type="spellEnd"/>
      <w:r>
        <w:t xml:space="preserve"> die erbschafft des ewigen </w:t>
      </w:r>
      <w:proofErr w:type="spellStart"/>
      <w:r>
        <w:t>lebens</w:t>
      </w:r>
      <w:proofErr w:type="spellEnd"/>
      <w:r>
        <w:t xml:space="preserve">/ und die gab des heiligen </w:t>
      </w:r>
      <w:proofErr w:type="spellStart"/>
      <w:r>
        <w:t>geists</w:t>
      </w:r>
      <w:proofErr w:type="spellEnd"/>
      <w:r>
        <w:t xml:space="preserve">/ eben so </w:t>
      </w:r>
      <w:proofErr w:type="spellStart"/>
      <w:r>
        <w:t>wol</w:t>
      </w:r>
      <w:proofErr w:type="spellEnd"/>
      <w:r>
        <w:t xml:space="preserve"> den jungen </w:t>
      </w:r>
      <w:proofErr w:type="spellStart"/>
      <w:r>
        <w:t>kindlen</w:t>
      </w:r>
      <w:proofErr w:type="spellEnd"/>
      <w:r>
        <w:t xml:space="preserve"> als den alten. </w:t>
      </w:r>
      <w:proofErr w:type="spellStart"/>
      <w:r>
        <w:t>Acto</w:t>
      </w:r>
      <w:proofErr w:type="spellEnd"/>
      <w:r>
        <w:t>. 2.</w:t>
      </w:r>
    </w:p>
    <w:p w14:paraId="0AA73F36" w14:textId="77777777" w:rsidR="00110C7F" w:rsidRDefault="00110C7F" w:rsidP="00110C7F">
      <w:pPr>
        <w:pStyle w:val="level1"/>
        <w:numPr>
          <w:ilvl w:val="0"/>
          <w:numId w:val="1"/>
        </w:numPr>
      </w:pPr>
      <w:r>
        <w:t xml:space="preserve">Denn </w:t>
      </w:r>
      <w:proofErr w:type="spellStart"/>
      <w:r>
        <w:t>ynn</w:t>
      </w:r>
      <w:proofErr w:type="spellEnd"/>
      <w:r>
        <w:t xml:space="preserve"> Christo ist </w:t>
      </w:r>
      <w:proofErr w:type="spellStart"/>
      <w:r>
        <w:t>wedder</w:t>
      </w:r>
      <w:proofErr w:type="spellEnd"/>
      <w:r>
        <w:t xml:space="preserve"> </w:t>
      </w:r>
      <w:proofErr w:type="spellStart"/>
      <w:r>
        <w:t>fraw</w:t>
      </w:r>
      <w:proofErr w:type="spellEnd"/>
      <w:r>
        <w:t xml:space="preserve"> noch man/ </w:t>
      </w:r>
      <w:proofErr w:type="spellStart"/>
      <w:r>
        <w:t>wedder</w:t>
      </w:r>
      <w:proofErr w:type="spellEnd"/>
      <w:r>
        <w:t xml:space="preserve"> jung noch alt.</w:t>
      </w:r>
    </w:p>
    <w:p w14:paraId="4D30BB94" w14:textId="77777777" w:rsidR="00110C7F" w:rsidRDefault="00110C7F" w:rsidP="00110C7F">
      <w:pPr>
        <w:pStyle w:val="level1"/>
        <w:numPr>
          <w:ilvl w:val="0"/>
          <w:numId w:val="1"/>
        </w:numPr>
      </w:pPr>
      <w:r>
        <w:t xml:space="preserve">Es </w:t>
      </w:r>
      <w:proofErr w:type="spellStart"/>
      <w:r>
        <w:t>kompt</w:t>
      </w:r>
      <w:proofErr w:type="spellEnd"/>
      <w:r>
        <w:t xml:space="preserve"> auch die erbschafft nicht aus der </w:t>
      </w:r>
      <w:proofErr w:type="spellStart"/>
      <w:r>
        <w:t>vernunfft</w:t>
      </w:r>
      <w:proofErr w:type="spellEnd"/>
      <w:r>
        <w:t xml:space="preserve">/ nicht aus den </w:t>
      </w:r>
      <w:proofErr w:type="spellStart"/>
      <w:r>
        <w:t>wercken</w:t>
      </w:r>
      <w:proofErr w:type="spellEnd"/>
      <w:r>
        <w:t>/ sondern aus dem glauben. Gal. 3.4.</w:t>
      </w:r>
    </w:p>
    <w:p w14:paraId="6199091C" w14:textId="77777777" w:rsidR="00110C7F" w:rsidRDefault="00110C7F" w:rsidP="00110C7F">
      <w:pPr>
        <w:pStyle w:val="level1"/>
        <w:numPr>
          <w:ilvl w:val="0"/>
          <w:numId w:val="1"/>
        </w:numPr>
      </w:pPr>
      <w:proofErr w:type="spellStart"/>
      <w:r>
        <w:t>Darumb</w:t>
      </w:r>
      <w:proofErr w:type="spellEnd"/>
      <w:r>
        <w:t xml:space="preserve"> müssen die </w:t>
      </w:r>
      <w:proofErr w:type="spellStart"/>
      <w:r>
        <w:t>kinder</w:t>
      </w:r>
      <w:proofErr w:type="spellEnd"/>
      <w:r>
        <w:t xml:space="preserve"> durch den glauben die erbschafft und das leben </w:t>
      </w:r>
      <w:proofErr w:type="spellStart"/>
      <w:r>
        <w:t>entpfahen</w:t>
      </w:r>
      <w:proofErr w:type="spellEnd"/>
      <w:r>
        <w:t>.</w:t>
      </w:r>
    </w:p>
    <w:p w14:paraId="46FF6A09" w14:textId="77777777" w:rsidR="00110C7F" w:rsidRDefault="00110C7F" w:rsidP="00110C7F">
      <w:pPr>
        <w:pStyle w:val="level1"/>
        <w:numPr>
          <w:ilvl w:val="0"/>
          <w:numId w:val="1"/>
        </w:numPr>
      </w:pPr>
      <w:r>
        <w:t xml:space="preserve">Denn die </w:t>
      </w:r>
      <w:proofErr w:type="spellStart"/>
      <w:r>
        <w:t>schrifft</w:t>
      </w:r>
      <w:proofErr w:type="spellEnd"/>
      <w:r>
        <w:t xml:space="preserve"> sagt/ wer dem </w:t>
      </w:r>
      <w:proofErr w:type="spellStart"/>
      <w:r>
        <w:t>son</w:t>
      </w:r>
      <w:proofErr w:type="spellEnd"/>
      <w:r>
        <w:t xml:space="preserve"> nicht glaubt/ der wird das leben nicht sehen/ sondern der </w:t>
      </w:r>
      <w:proofErr w:type="spellStart"/>
      <w:r>
        <w:t>zorn</w:t>
      </w:r>
      <w:proofErr w:type="spellEnd"/>
      <w:r>
        <w:t xml:space="preserve"> Gottes bleibt </w:t>
      </w:r>
      <w:proofErr w:type="spellStart"/>
      <w:r>
        <w:t>uber</w:t>
      </w:r>
      <w:proofErr w:type="spellEnd"/>
      <w:r>
        <w:t xml:space="preserve"> </w:t>
      </w:r>
      <w:proofErr w:type="spellStart"/>
      <w:r>
        <w:t>yhm</w:t>
      </w:r>
      <w:proofErr w:type="spellEnd"/>
      <w:r>
        <w:t>.</w:t>
      </w:r>
    </w:p>
    <w:p w14:paraId="4F93C691" w14:textId="77777777" w:rsidR="00110C7F" w:rsidRDefault="00110C7F" w:rsidP="00110C7F">
      <w:pPr>
        <w:pStyle w:val="level1"/>
        <w:numPr>
          <w:ilvl w:val="0"/>
          <w:numId w:val="1"/>
        </w:numPr>
      </w:pPr>
      <w:r>
        <w:t xml:space="preserve">Glauben nu die </w:t>
      </w:r>
      <w:proofErr w:type="spellStart"/>
      <w:r>
        <w:t>kindlein</w:t>
      </w:r>
      <w:proofErr w:type="spellEnd"/>
      <w:r>
        <w:t xml:space="preserve"> nicht/ so bleibt der </w:t>
      </w:r>
      <w:proofErr w:type="spellStart"/>
      <w:r>
        <w:t>zorn</w:t>
      </w:r>
      <w:proofErr w:type="spellEnd"/>
      <w:r>
        <w:t xml:space="preserve"> Gottes </w:t>
      </w:r>
      <w:proofErr w:type="spellStart"/>
      <w:r>
        <w:t>uber</w:t>
      </w:r>
      <w:proofErr w:type="spellEnd"/>
      <w:r>
        <w:t xml:space="preserve"> </w:t>
      </w:r>
      <w:proofErr w:type="spellStart"/>
      <w:r>
        <w:t>yhnen</w:t>
      </w:r>
      <w:proofErr w:type="spellEnd"/>
      <w:r>
        <w:t>.</w:t>
      </w:r>
    </w:p>
    <w:p w14:paraId="733586B5" w14:textId="77777777" w:rsidR="00110C7F" w:rsidRDefault="00110C7F" w:rsidP="00110C7F">
      <w:pPr>
        <w:pStyle w:val="level1"/>
        <w:numPr>
          <w:ilvl w:val="0"/>
          <w:numId w:val="1"/>
        </w:numPr>
      </w:pPr>
      <w:r>
        <w:t xml:space="preserve">Bleibt aber der </w:t>
      </w:r>
      <w:proofErr w:type="spellStart"/>
      <w:r>
        <w:t>zorn</w:t>
      </w:r>
      <w:proofErr w:type="spellEnd"/>
      <w:r>
        <w:t xml:space="preserve"> Gottes </w:t>
      </w:r>
      <w:proofErr w:type="spellStart"/>
      <w:r>
        <w:t>uber</w:t>
      </w:r>
      <w:proofErr w:type="spellEnd"/>
      <w:r>
        <w:t xml:space="preserve"> </w:t>
      </w:r>
      <w:proofErr w:type="spellStart"/>
      <w:r>
        <w:t>yhnen</w:t>
      </w:r>
      <w:proofErr w:type="spellEnd"/>
      <w:r>
        <w:t xml:space="preserve">/ so ist Gott nicht </w:t>
      </w:r>
      <w:proofErr w:type="spellStart"/>
      <w:r>
        <w:t>yhr</w:t>
      </w:r>
      <w:proofErr w:type="spellEnd"/>
      <w:r>
        <w:t xml:space="preserve"> </w:t>
      </w:r>
      <w:proofErr w:type="spellStart"/>
      <w:r>
        <w:t>vater</w:t>
      </w:r>
      <w:proofErr w:type="spellEnd"/>
      <w:r>
        <w:t xml:space="preserve">/ sonder ein zorniger </w:t>
      </w:r>
      <w:proofErr w:type="spellStart"/>
      <w:r>
        <w:t>richter</w:t>
      </w:r>
      <w:proofErr w:type="spellEnd"/>
      <w:r>
        <w:t xml:space="preserve">/ und also ein </w:t>
      </w:r>
      <w:proofErr w:type="spellStart"/>
      <w:r>
        <w:t>anseher</w:t>
      </w:r>
      <w:proofErr w:type="spellEnd"/>
      <w:r>
        <w:t xml:space="preserve"> der </w:t>
      </w:r>
      <w:proofErr w:type="spellStart"/>
      <w:r>
        <w:t>person</w:t>
      </w:r>
      <w:proofErr w:type="spellEnd"/>
      <w:r>
        <w:t>.</w:t>
      </w:r>
    </w:p>
    <w:p w14:paraId="677DCC61" w14:textId="77777777" w:rsidR="00110C7F" w:rsidRDefault="00110C7F" w:rsidP="00110C7F">
      <w:pPr>
        <w:pStyle w:val="level1"/>
        <w:numPr>
          <w:ilvl w:val="0"/>
          <w:numId w:val="1"/>
        </w:numPr>
      </w:pPr>
      <w:r>
        <w:t xml:space="preserve">Gott aber ist nicht ein </w:t>
      </w:r>
      <w:proofErr w:type="spellStart"/>
      <w:r>
        <w:t>anseher</w:t>
      </w:r>
      <w:proofErr w:type="spellEnd"/>
      <w:r>
        <w:t xml:space="preserve"> der </w:t>
      </w:r>
      <w:proofErr w:type="spellStart"/>
      <w:r>
        <w:t>person</w:t>
      </w:r>
      <w:proofErr w:type="spellEnd"/>
      <w:r>
        <w:t xml:space="preserve">/ er gibt einem </w:t>
      </w:r>
      <w:proofErr w:type="spellStart"/>
      <w:r>
        <w:t>itzlichen</w:t>
      </w:r>
      <w:proofErr w:type="spellEnd"/>
      <w:r>
        <w:t xml:space="preserve"> sey jung </w:t>
      </w:r>
      <w:proofErr w:type="spellStart"/>
      <w:r>
        <w:t>odder</w:t>
      </w:r>
      <w:proofErr w:type="spellEnd"/>
      <w:r>
        <w:t xml:space="preserve"> alt/ die gab des </w:t>
      </w:r>
      <w:proofErr w:type="spellStart"/>
      <w:r>
        <w:t>geistes</w:t>
      </w:r>
      <w:proofErr w:type="spellEnd"/>
      <w:r>
        <w:t xml:space="preserve"> nach seinem </w:t>
      </w:r>
      <w:proofErr w:type="spellStart"/>
      <w:r>
        <w:t>wolgefallen</w:t>
      </w:r>
      <w:proofErr w:type="spellEnd"/>
      <w:r>
        <w:t xml:space="preserve">. Er </w:t>
      </w:r>
      <w:proofErr w:type="spellStart"/>
      <w:r>
        <w:t>geusset</w:t>
      </w:r>
      <w:proofErr w:type="spellEnd"/>
      <w:r>
        <w:t xml:space="preserve"> aus seinen geist </w:t>
      </w:r>
      <w:proofErr w:type="spellStart"/>
      <w:r>
        <w:t>uber</w:t>
      </w:r>
      <w:proofErr w:type="spellEnd"/>
      <w:r>
        <w:t xml:space="preserve"> alles </w:t>
      </w:r>
      <w:proofErr w:type="spellStart"/>
      <w:r>
        <w:t>fleisch</w:t>
      </w:r>
      <w:proofErr w:type="spellEnd"/>
      <w:r>
        <w:t xml:space="preserve">. </w:t>
      </w:r>
      <w:proofErr w:type="spellStart"/>
      <w:r>
        <w:t>Johel</w:t>
      </w:r>
      <w:proofErr w:type="spellEnd"/>
      <w:r>
        <w:t xml:space="preserve">. 2. </w:t>
      </w:r>
      <w:proofErr w:type="spellStart"/>
      <w:r>
        <w:t>Acto</w:t>
      </w:r>
      <w:proofErr w:type="spellEnd"/>
      <w:r>
        <w:t>. 2.</w:t>
      </w:r>
    </w:p>
    <w:p w14:paraId="6016A48A" w14:textId="77777777" w:rsidR="00110C7F" w:rsidRDefault="00110C7F" w:rsidP="00110C7F">
      <w:pPr>
        <w:pStyle w:val="level1"/>
        <w:numPr>
          <w:ilvl w:val="0"/>
          <w:numId w:val="1"/>
        </w:numPr>
      </w:pPr>
      <w:r>
        <w:t xml:space="preserve">Denn der glaub ist ein gab des heiligen </w:t>
      </w:r>
      <w:proofErr w:type="spellStart"/>
      <w:r>
        <w:t>geists</w:t>
      </w:r>
      <w:proofErr w:type="spellEnd"/>
      <w:r>
        <w:t xml:space="preserve">/ </w:t>
      </w:r>
      <w:proofErr w:type="spellStart"/>
      <w:r>
        <w:t>Ephe</w:t>
      </w:r>
      <w:proofErr w:type="spellEnd"/>
      <w:r>
        <w:t xml:space="preserve">. 2. Die selbig gab </w:t>
      </w:r>
      <w:proofErr w:type="spellStart"/>
      <w:r>
        <w:t>geusset</w:t>
      </w:r>
      <w:proofErr w:type="spellEnd"/>
      <w:r>
        <w:t xml:space="preserve"> er reichlich aus </w:t>
      </w:r>
      <w:proofErr w:type="spellStart"/>
      <w:r>
        <w:t>uber</w:t>
      </w:r>
      <w:proofErr w:type="spellEnd"/>
      <w:r>
        <w:t xml:space="preserve"> seine </w:t>
      </w:r>
      <w:proofErr w:type="spellStart"/>
      <w:r>
        <w:t>auserwelten</w:t>
      </w:r>
      <w:proofErr w:type="spellEnd"/>
      <w:r>
        <w:t xml:space="preserve">/ unangesehen die </w:t>
      </w:r>
      <w:proofErr w:type="spellStart"/>
      <w:r>
        <w:t>kindtheit</w:t>
      </w:r>
      <w:proofErr w:type="spellEnd"/>
      <w:r>
        <w:t xml:space="preserve">/ </w:t>
      </w:r>
      <w:proofErr w:type="spellStart"/>
      <w:r>
        <w:t>ainfalt</w:t>
      </w:r>
      <w:proofErr w:type="spellEnd"/>
      <w:r>
        <w:t xml:space="preserve">/ </w:t>
      </w:r>
      <w:proofErr w:type="spellStart"/>
      <w:r>
        <w:t>unverstandt</w:t>
      </w:r>
      <w:proofErr w:type="spellEnd"/>
      <w:r>
        <w:t>.</w:t>
      </w:r>
    </w:p>
    <w:p w14:paraId="5FB33346" w14:textId="77777777" w:rsidR="00110C7F" w:rsidRDefault="00110C7F" w:rsidP="00110C7F">
      <w:pPr>
        <w:pStyle w:val="level1"/>
        <w:numPr>
          <w:ilvl w:val="0"/>
          <w:numId w:val="1"/>
        </w:numPr>
      </w:pPr>
      <w:r>
        <w:t xml:space="preserve">So dem nu allem also ist </w:t>
      </w:r>
      <w:proofErr w:type="spellStart"/>
      <w:r>
        <w:t>unwiddersprechlich</w:t>
      </w:r>
      <w:proofErr w:type="spellEnd"/>
      <w:r>
        <w:t xml:space="preserve">/ so </w:t>
      </w:r>
      <w:proofErr w:type="spellStart"/>
      <w:r>
        <w:t>volgt</w:t>
      </w:r>
      <w:proofErr w:type="spellEnd"/>
      <w:r>
        <w:t xml:space="preserve">/ das niemand auszuschliessen ist/ aus diesem </w:t>
      </w:r>
      <w:proofErr w:type="spellStart"/>
      <w:r>
        <w:t>gnaden</w:t>
      </w:r>
      <w:proofErr w:type="spellEnd"/>
      <w:r>
        <w:t xml:space="preserve"> </w:t>
      </w:r>
      <w:proofErr w:type="spellStart"/>
      <w:r>
        <w:t>Bundt</w:t>
      </w:r>
      <w:proofErr w:type="spellEnd"/>
      <w:r>
        <w:t xml:space="preserve">/ denn jung und alt gehören in diese </w:t>
      </w:r>
      <w:proofErr w:type="spellStart"/>
      <w:r>
        <w:t>bündtnis</w:t>
      </w:r>
      <w:proofErr w:type="spellEnd"/>
      <w:r>
        <w:t xml:space="preserve">/ die weil die </w:t>
      </w:r>
      <w:proofErr w:type="spellStart"/>
      <w:r>
        <w:t>verheissung</w:t>
      </w:r>
      <w:proofErr w:type="spellEnd"/>
      <w:r>
        <w:t xml:space="preserve"> zu </w:t>
      </w:r>
      <w:proofErr w:type="spellStart"/>
      <w:r>
        <w:t>jederman</w:t>
      </w:r>
      <w:proofErr w:type="spellEnd"/>
      <w:r>
        <w:t xml:space="preserve"> </w:t>
      </w:r>
      <w:proofErr w:type="spellStart"/>
      <w:r>
        <w:t>geschicht</w:t>
      </w:r>
      <w:proofErr w:type="spellEnd"/>
      <w:r>
        <w:t>.</w:t>
      </w:r>
    </w:p>
    <w:p w14:paraId="78C2E8E8" w14:textId="77777777" w:rsidR="00110C7F" w:rsidRDefault="00110C7F" w:rsidP="00110C7F">
      <w:pPr>
        <w:pStyle w:val="level1"/>
        <w:numPr>
          <w:ilvl w:val="0"/>
          <w:numId w:val="1"/>
        </w:numPr>
      </w:pPr>
      <w:r>
        <w:t xml:space="preserve">Gleich wie das jung </w:t>
      </w:r>
      <w:proofErr w:type="spellStart"/>
      <w:r>
        <w:t>kindlein</w:t>
      </w:r>
      <w:proofErr w:type="spellEnd"/>
      <w:r>
        <w:t xml:space="preserve"> mit sich bringt von </w:t>
      </w:r>
      <w:proofErr w:type="spellStart"/>
      <w:r>
        <w:t>muter</w:t>
      </w:r>
      <w:proofErr w:type="spellEnd"/>
      <w:r>
        <w:t xml:space="preserve"> leib her die </w:t>
      </w:r>
      <w:proofErr w:type="spellStart"/>
      <w:r>
        <w:t>erbsund</w:t>
      </w:r>
      <w:proofErr w:type="spellEnd"/>
      <w:r>
        <w:t xml:space="preserve">/ das ist/ den </w:t>
      </w:r>
      <w:proofErr w:type="spellStart"/>
      <w:r>
        <w:t>unglauben</w:t>
      </w:r>
      <w:proofErr w:type="spellEnd"/>
      <w:r>
        <w:t xml:space="preserve">/ on alle </w:t>
      </w:r>
      <w:proofErr w:type="spellStart"/>
      <w:r>
        <w:t>vernunfft</w:t>
      </w:r>
      <w:proofErr w:type="spellEnd"/>
      <w:r>
        <w:t xml:space="preserve"> und </w:t>
      </w:r>
      <w:proofErr w:type="spellStart"/>
      <w:r>
        <w:t>verstandt</w:t>
      </w:r>
      <w:proofErr w:type="spellEnd"/>
      <w:r>
        <w:t xml:space="preserve">/ allein das es vom ersten Adam her </w:t>
      </w:r>
      <w:proofErr w:type="spellStart"/>
      <w:r>
        <w:t>kompt</w:t>
      </w:r>
      <w:proofErr w:type="spellEnd"/>
      <w:r>
        <w:t xml:space="preserve"> und </w:t>
      </w:r>
      <w:proofErr w:type="spellStart"/>
      <w:r>
        <w:t>geborn</w:t>
      </w:r>
      <w:proofErr w:type="spellEnd"/>
      <w:r>
        <w:t xml:space="preserve"> wird.</w:t>
      </w:r>
    </w:p>
    <w:p w14:paraId="686DFC5F" w14:textId="77777777" w:rsidR="00110C7F" w:rsidRDefault="00110C7F" w:rsidP="00110C7F">
      <w:pPr>
        <w:pStyle w:val="level1"/>
        <w:numPr>
          <w:ilvl w:val="0"/>
          <w:numId w:val="1"/>
        </w:numPr>
      </w:pPr>
      <w:r>
        <w:t xml:space="preserve">Also bringt auch das jung </w:t>
      </w:r>
      <w:proofErr w:type="spellStart"/>
      <w:r>
        <w:t>kindlein</w:t>
      </w:r>
      <w:proofErr w:type="spellEnd"/>
      <w:r>
        <w:t xml:space="preserve"> mit sich die </w:t>
      </w:r>
      <w:proofErr w:type="spellStart"/>
      <w:r>
        <w:t>erbgnad</w:t>
      </w:r>
      <w:proofErr w:type="spellEnd"/>
      <w:r>
        <w:t xml:space="preserve">/ das ist/ den glauben/ aus der andern und </w:t>
      </w:r>
      <w:proofErr w:type="spellStart"/>
      <w:r>
        <w:t>newen</w:t>
      </w:r>
      <w:proofErr w:type="spellEnd"/>
      <w:r>
        <w:t xml:space="preserve"> </w:t>
      </w:r>
      <w:proofErr w:type="spellStart"/>
      <w:r>
        <w:t>geburt</w:t>
      </w:r>
      <w:proofErr w:type="spellEnd"/>
      <w:r>
        <w:t xml:space="preserve">/ vom andern … Christo/ </w:t>
      </w:r>
      <w:proofErr w:type="spellStart"/>
      <w:r>
        <w:t>ynn</w:t>
      </w:r>
      <w:proofErr w:type="spellEnd"/>
      <w:r>
        <w:t xml:space="preserve"> der </w:t>
      </w:r>
      <w:proofErr w:type="spellStart"/>
      <w:r>
        <w:t>Tauff</w:t>
      </w:r>
      <w:proofErr w:type="spellEnd"/>
      <w:r>
        <w:t>.</w:t>
      </w:r>
    </w:p>
    <w:p w14:paraId="5E77BE86" w14:textId="77777777" w:rsidR="00110C7F" w:rsidRDefault="00110C7F" w:rsidP="00110C7F">
      <w:pPr>
        <w:pStyle w:val="level1"/>
        <w:numPr>
          <w:ilvl w:val="0"/>
          <w:numId w:val="1"/>
        </w:numPr>
      </w:pPr>
      <w:r>
        <w:t xml:space="preserve">Denn gleich wie die </w:t>
      </w:r>
      <w:proofErr w:type="spellStart"/>
      <w:r>
        <w:t>erbsünd</w:t>
      </w:r>
      <w:proofErr w:type="spellEnd"/>
      <w:r>
        <w:t xml:space="preserve"> </w:t>
      </w:r>
      <w:proofErr w:type="spellStart"/>
      <w:r>
        <w:t>ynn</w:t>
      </w:r>
      <w:proofErr w:type="spellEnd"/>
      <w:r>
        <w:t xml:space="preserve"> den jungen </w:t>
      </w:r>
      <w:proofErr w:type="spellStart"/>
      <w:r>
        <w:t>kindlein</w:t>
      </w:r>
      <w:proofErr w:type="spellEnd"/>
      <w:r>
        <w:t xml:space="preserve"> steckt/ und noch nicht heraus bricht </w:t>
      </w:r>
      <w:proofErr w:type="spellStart"/>
      <w:r>
        <w:t>ynn</w:t>
      </w:r>
      <w:proofErr w:type="spellEnd"/>
      <w:r>
        <w:t xml:space="preserve"> die </w:t>
      </w:r>
      <w:proofErr w:type="spellStart"/>
      <w:r>
        <w:t>werck</w:t>
      </w:r>
      <w:proofErr w:type="spellEnd"/>
      <w:r>
        <w:t>/ bis zu seiner zeit.</w:t>
      </w:r>
    </w:p>
    <w:p w14:paraId="32D4F7BE" w14:textId="77777777" w:rsidR="00110C7F" w:rsidRDefault="00110C7F" w:rsidP="00110C7F">
      <w:pPr>
        <w:pStyle w:val="level1"/>
        <w:numPr>
          <w:ilvl w:val="0"/>
          <w:numId w:val="1"/>
        </w:numPr>
      </w:pPr>
      <w:r>
        <w:t xml:space="preserve">Also </w:t>
      </w:r>
      <w:proofErr w:type="spellStart"/>
      <w:r>
        <w:t>ligt</w:t>
      </w:r>
      <w:proofErr w:type="spellEnd"/>
      <w:r>
        <w:t xml:space="preserve"> auch der glaub verborgen </w:t>
      </w:r>
      <w:proofErr w:type="spellStart"/>
      <w:r>
        <w:t>ynn</w:t>
      </w:r>
      <w:proofErr w:type="spellEnd"/>
      <w:r>
        <w:t xml:space="preserve"> den </w:t>
      </w:r>
      <w:proofErr w:type="spellStart"/>
      <w:r>
        <w:t>new</w:t>
      </w:r>
      <w:proofErr w:type="spellEnd"/>
      <w:r>
        <w:t xml:space="preserve"> gebornen </w:t>
      </w:r>
      <w:proofErr w:type="spellStart"/>
      <w:r>
        <w:t>taufften</w:t>
      </w:r>
      <w:proofErr w:type="spellEnd"/>
      <w:r>
        <w:t xml:space="preserve"> </w:t>
      </w:r>
      <w:proofErr w:type="spellStart"/>
      <w:r>
        <w:t>kindlein</w:t>
      </w:r>
      <w:proofErr w:type="spellEnd"/>
      <w:r>
        <w:t xml:space="preserve">/ und bricht nicht </w:t>
      </w:r>
      <w:proofErr w:type="spellStart"/>
      <w:r>
        <w:t>herauw</w:t>
      </w:r>
      <w:proofErr w:type="spellEnd"/>
      <w:r>
        <w:t xml:space="preserve"> </w:t>
      </w:r>
      <w:proofErr w:type="spellStart"/>
      <w:r>
        <w:t>ynn</w:t>
      </w:r>
      <w:proofErr w:type="spellEnd"/>
      <w:r>
        <w:t xml:space="preserve"> die </w:t>
      </w:r>
      <w:proofErr w:type="spellStart"/>
      <w:r>
        <w:t>werck</w:t>
      </w:r>
      <w:proofErr w:type="spellEnd"/>
      <w:r>
        <w:t xml:space="preserve"> bis zu gelegener zeit. Psal. 1. </w:t>
      </w:r>
    </w:p>
    <w:p w14:paraId="2F30FE6E" w14:textId="77777777" w:rsidR="00110C7F" w:rsidRDefault="00110C7F" w:rsidP="00110C7F">
      <w:pPr>
        <w:pStyle w:val="level1"/>
        <w:numPr>
          <w:ilvl w:val="0"/>
          <w:numId w:val="1"/>
        </w:numPr>
      </w:pPr>
      <w:r>
        <w:t xml:space="preserve">Gleich wie Christo/ als er </w:t>
      </w:r>
      <w:proofErr w:type="spellStart"/>
      <w:r>
        <w:t>getaufft</w:t>
      </w:r>
      <w:proofErr w:type="spellEnd"/>
      <w:r>
        <w:t xml:space="preserve"> ward/ die </w:t>
      </w:r>
      <w:proofErr w:type="spellStart"/>
      <w:r>
        <w:t>hymel</w:t>
      </w:r>
      <w:proofErr w:type="spellEnd"/>
      <w:r>
        <w:t xml:space="preserve"> eröffnet wurden/ der heilig geist </w:t>
      </w:r>
      <w:proofErr w:type="spellStart"/>
      <w:r>
        <w:t>uber</w:t>
      </w:r>
      <w:proofErr w:type="spellEnd"/>
      <w:r>
        <w:t xml:space="preserve"> </w:t>
      </w:r>
      <w:proofErr w:type="spellStart"/>
      <w:r>
        <w:t>yn</w:t>
      </w:r>
      <w:proofErr w:type="spellEnd"/>
      <w:r>
        <w:t xml:space="preserve"> herab gesandt/ und ein </w:t>
      </w:r>
      <w:proofErr w:type="spellStart"/>
      <w:r>
        <w:t>stym</w:t>
      </w:r>
      <w:proofErr w:type="spellEnd"/>
      <w:r>
        <w:t xml:space="preserve"> gehört. Das ist mein lieber </w:t>
      </w:r>
      <w:proofErr w:type="spellStart"/>
      <w:r>
        <w:t>son</w:t>
      </w:r>
      <w:proofErr w:type="spellEnd"/>
      <w:r>
        <w:t>.</w:t>
      </w:r>
    </w:p>
    <w:p w14:paraId="059D839A" w14:textId="77777777" w:rsidR="00110C7F" w:rsidRDefault="00110C7F" w:rsidP="00110C7F">
      <w:pPr>
        <w:pStyle w:val="level1"/>
        <w:numPr>
          <w:ilvl w:val="0"/>
          <w:numId w:val="1"/>
        </w:numPr>
      </w:pPr>
      <w:r>
        <w:t xml:space="preserve">Also wenn die </w:t>
      </w:r>
      <w:proofErr w:type="spellStart"/>
      <w:r>
        <w:t>kindlein</w:t>
      </w:r>
      <w:proofErr w:type="spellEnd"/>
      <w:r>
        <w:t xml:space="preserve"> </w:t>
      </w:r>
      <w:proofErr w:type="spellStart"/>
      <w:r>
        <w:t>getaufft</w:t>
      </w:r>
      <w:proofErr w:type="spellEnd"/>
      <w:r>
        <w:t xml:space="preserve"> werden/ so wird </w:t>
      </w:r>
      <w:proofErr w:type="spellStart"/>
      <w:r>
        <w:t>yhn</w:t>
      </w:r>
      <w:proofErr w:type="spellEnd"/>
      <w:r>
        <w:t xml:space="preserve"> der </w:t>
      </w:r>
      <w:proofErr w:type="spellStart"/>
      <w:r>
        <w:t>hymel</w:t>
      </w:r>
      <w:proofErr w:type="spellEnd"/>
      <w:r>
        <w:t xml:space="preserve"> </w:t>
      </w:r>
      <w:proofErr w:type="spellStart"/>
      <w:r>
        <w:t>auffgethan</w:t>
      </w:r>
      <w:proofErr w:type="spellEnd"/>
      <w:r>
        <w:t xml:space="preserve">/ der heilig geist gegeben/ und werden </w:t>
      </w:r>
      <w:proofErr w:type="spellStart"/>
      <w:r>
        <w:t>kinder</w:t>
      </w:r>
      <w:proofErr w:type="spellEnd"/>
      <w:r>
        <w:t xml:space="preserve"> Gottes.</w:t>
      </w:r>
    </w:p>
    <w:p w14:paraId="06CE62EC" w14:textId="77777777" w:rsidR="00110C7F" w:rsidRDefault="00110C7F" w:rsidP="00110C7F">
      <w:pPr>
        <w:pStyle w:val="level1"/>
        <w:numPr>
          <w:ilvl w:val="0"/>
          <w:numId w:val="1"/>
        </w:numPr>
      </w:pPr>
      <w:r>
        <w:t xml:space="preserve">Es glauben aber allein die aus dem andern Adam </w:t>
      </w:r>
      <w:proofErr w:type="spellStart"/>
      <w:r>
        <w:t>geborn</w:t>
      </w:r>
      <w:proofErr w:type="spellEnd"/>
      <w:r>
        <w:t xml:space="preserve"> werden/ und als viel </w:t>
      </w:r>
      <w:proofErr w:type="spellStart"/>
      <w:r>
        <w:t>yhr</w:t>
      </w:r>
      <w:proofErr w:type="spellEnd"/>
      <w:r>
        <w:t xml:space="preserve"> verordnet sind zum ewigen leben/ </w:t>
      </w:r>
      <w:proofErr w:type="spellStart"/>
      <w:r>
        <w:t>Acto</w:t>
      </w:r>
      <w:proofErr w:type="spellEnd"/>
      <w:r>
        <w:t>. 13.</w:t>
      </w:r>
    </w:p>
    <w:p w14:paraId="36B59F26" w14:textId="77777777" w:rsidR="00110C7F" w:rsidRDefault="00110C7F" w:rsidP="00110C7F">
      <w:pPr>
        <w:pStyle w:val="level1"/>
        <w:numPr>
          <w:ilvl w:val="0"/>
          <w:numId w:val="1"/>
        </w:numPr>
      </w:pPr>
      <w:r>
        <w:t xml:space="preserve">Denn nicht alle </w:t>
      </w:r>
      <w:proofErr w:type="spellStart"/>
      <w:r>
        <w:t>sambt</w:t>
      </w:r>
      <w:proofErr w:type="spellEnd"/>
      <w:r>
        <w:t xml:space="preserve">/ so vom Alten Adam </w:t>
      </w:r>
      <w:proofErr w:type="spellStart"/>
      <w:r>
        <w:t>geborn</w:t>
      </w:r>
      <w:proofErr w:type="spellEnd"/>
      <w:r>
        <w:t xml:space="preserve">/ werden/ auch vom andern Adam </w:t>
      </w:r>
      <w:proofErr w:type="spellStart"/>
      <w:r>
        <w:t>darumb</w:t>
      </w:r>
      <w:proofErr w:type="spellEnd"/>
      <w:r>
        <w:t xml:space="preserve"> </w:t>
      </w:r>
      <w:proofErr w:type="spellStart"/>
      <w:r>
        <w:t>widder</w:t>
      </w:r>
      <w:proofErr w:type="spellEnd"/>
      <w:r>
        <w:t xml:space="preserve"> </w:t>
      </w:r>
      <w:proofErr w:type="spellStart"/>
      <w:r>
        <w:t>geborn</w:t>
      </w:r>
      <w:proofErr w:type="spellEnd"/>
      <w:r>
        <w:t xml:space="preserve">. Denn viel </w:t>
      </w:r>
      <w:proofErr w:type="spellStart"/>
      <w:r>
        <w:t>beruffen</w:t>
      </w:r>
      <w:proofErr w:type="spellEnd"/>
      <w:r>
        <w:t xml:space="preserve"> sind/ und wenig </w:t>
      </w:r>
      <w:proofErr w:type="spellStart"/>
      <w:r>
        <w:t>auserwelet</w:t>
      </w:r>
      <w:proofErr w:type="spellEnd"/>
      <w:r>
        <w:t>.</w:t>
      </w:r>
    </w:p>
    <w:p w14:paraId="70A73D1C" w14:textId="77777777" w:rsidR="00110C7F" w:rsidRDefault="00110C7F" w:rsidP="00110C7F">
      <w:pPr>
        <w:pStyle w:val="level1"/>
        <w:numPr>
          <w:ilvl w:val="0"/>
          <w:numId w:val="1"/>
        </w:numPr>
      </w:pPr>
      <w:r>
        <w:t xml:space="preserve">Die weil aber </w:t>
      </w:r>
      <w:proofErr w:type="spellStart"/>
      <w:r>
        <w:t>sölchs</w:t>
      </w:r>
      <w:proofErr w:type="spellEnd"/>
      <w:r>
        <w:t xml:space="preserve"> allein der </w:t>
      </w:r>
      <w:proofErr w:type="spellStart"/>
      <w:r>
        <w:t>hertzkündiger</w:t>
      </w:r>
      <w:proofErr w:type="spellEnd"/>
      <w:r>
        <w:t xml:space="preserve"> </w:t>
      </w:r>
      <w:proofErr w:type="spellStart"/>
      <w:r>
        <w:t>weys</w:t>
      </w:r>
      <w:proofErr w:type="spellEnd"/>
      <w:r>
        <w:t>/ und uns verborgen ist, welche die selbigen seyen.</w:t>
      </w:r>
    </w:p>
    <w:p w14:paraId="5AE03FE0" w14:textId="77777777" w:rsidR="00110C7F" w:rsidRDefault="00110C7F" w:rsidP="00110C7F">
      <w:pPr>
        <w:pStyle w:val="level1"/>
        <w:numPr>
          <w:ilvl w:val="0"/>
          <w:numId w:val="1"/>
        </w:numPr>
      </w:pPr>
      <w:r>
        <w:t xml:space="preserve">So sollen wir alle </w:t>
      </w:r>
      <w:proofErr w:type="spellStart"/>
      <w:r>
        <w:t>kindlein</w:t>
      </w:r>
      <w:proofErr w:type="spellEnd"/>
      <w:r>
        <w:t xml:space="preserve"> zu diesem </w:t>
      </w:r>
      <w:proofErr w:type="spellStart"/>
      <w:r>
        <w:t>gnaden</w:t>
      </w:r>
      <w:proofErr w:type="spellEnd"/>
      <w:r>
        <w:t xml:space="preserve"> </w:t>
      </w:r>
      <w:proofErr w:type="spellStart"/>
      <w:r>
        <w:t>Bundt</w:t>
      </w:r>
      <w:proofErr w:type="spellEnd"/>
      <w:r>
        <w:t xml:space="preserve"> bringen/ und verhoffen sie seyen alle aus der verordneten </w:t>
      </w:r>
      <w:proofErr w:type="spellStart"/>
      <w:r>
        <w:t>zal</w:t>
      </w:r>
      <w:proofErr w:type="spellEnd"/>
      <w:r>
        <w:t xml:space="preserve"> der </w:t>
      </w:r>
      <w:proofErr w:type="spellStart"/>
      <w:r>
        <w:t>auserwelten</w:t>
      </w:r>
      <w:proofErr w:type="spellEnd"/>
      <w:r>
        <w:t>.</w:t>
      </w:r>
    </w:p>
    <w:p w14:paraId="67FF5302" w14:textId="77777777" w:rsidR="00110C7F" w:rsidRDefault="00110C7F" w:rsidP="00110C7F">
      <w:pPr>
        <w:pStyle w:val="level1"/>
        <w:numPr>
          <w:ilvl w:val="0"/>
          <w:numId w:val="1"/>
        </w:numPr>
      </w:pPr>
      <w:r>
        <w:t xml:space="preserve">Wir sollen alles </w:t>
      </w:r>
      <w:proofErr w:type="spellStart"/>
      <w:r>
        <w:t>thon</w:t>
      </w:r>
      <w:proofErr w:type="spellEnd"/>
      <w:r>
        <w:t xml:space="preserve">/ was uns </w:t>
      </w:r>
      <w:proofErr w:type="spellStart"/>
      <w:r>
        <w:t>müglich</w:t>
      </w:r>
      <w:proofErr w:type="spellEnd"/>
      <w:r>
        <w:t xml:space="preserve"> ist zu </w:t>
      </w:r>
      <w:proofErr w:type="spellStart"/>
      <w:r>
        <w:t>thon</w:t>
      </w:r>
      <w:proofErr w:type="spellEnd"/>
      <w:r>
        <w:t xml:space="preserve">/ da mit durch uns nichts verhindert werde/ und darnach die </w:t>
      </w:r>
      <w:proofErr w:type="spellStart"/>
      <w:r>
        <w:t>sach</w:t>
      </w:r>
      <w:proofErr w:type="spellEnd"/>
      <w:r>
        <w:t xml:space="preserve"> Gott </w:t>
      </w:r>
      <w:proofErr w:type="spellStart"/>
      <w:r>
        <w:t>vertrawen</w:t>
      </w:r>
      <w:proofErr w:type="spellEnd"/>
      <w:r>
        <w:t xml:space="preserve"> und </w:t>
      </w:r>
      <w:proofErr w:type="spellStart"/>
      <w:r>
        <w:t>heymstellen</w:t>
      </w:r>
      <w:proofErr w:type="spellEnd"/>
      <w:r>
        <w:t xml:space="preserve">/ </w:t>
      </w:r>
      <w:proofErr w:type="spellStart"/>
      <w:r>
        <w:t>yhn</w:t>
      </w:r>
      <w:proofErr w:type="spellEnd"/>
      <w:r>
        <w:t xml:space="preserve"> bitten/ Das sein </w:t>
      </w:r>
      <w:proofErr w:type="spellStart"/>
      <w:r>
        <w:t>wil</w:t>
      </w:r>
      <w:proofErr w:type="spellEnd"/>
      <w:r>
        <w:t xml:space="preserve"> </w:t>
      </w:r>
      <w:proofErr w:type="spellStart"/>
      <w:r>
        <w:t>geschech</w:t>
      </w:r>
      <w:proofErr w:type="spellEnd"/>
      <w:r>
        <w:t>.</w:t>
      </w:r>
    </w:p>
    <w:p w14:paraId="49205D60" w14:textId="77777777" w:rsidR="00110C7F" w:rsidRDefault="00110C7F" w:rsidP="00110C7F">
      <w:pPr>
        <w:pStyle w:val="level1"/>
        <w:numPr>
          <w:ilvl w:val="0"/>
          <w:numId w:val="1"/>
        </w:numPr>
      </w:pPr>
      <w:r>
        <w:t xml:space="preserve">Gleich wie </w:t>
      </w:r>
      <w:proofErr w:type="spellStart"/>
      <w:r>
        <w:t>ym</w:t>
      </w:r>
      <w:proofErr w:type="spellEnd"/>
      <w:r>
        <w:t xml:space="preserve"> alten </w:t>
      </w:r>
      <w:proofErr w:type="spellStart"/>
      <w:r>
        <w:t>testament</w:t>
      </w:r>
      <w:proofErr w:type="spellEnd"/>
      <w:r>
        <w:t xml:space="preserve"> alle </w:t>
      </w:r>
      <w:proofErr w:type="spellStart"/>
      <w:r>
        <w:t>Jüden</w:t>
      </w:r>
      <w:proofErr w:type="spellEnd"/>
      <w:r>
        <w:t xml:space="preserve"> die </w:t>
      </w:r>
      <w:proofErr w:type="spellStart"/>
      <w:r>
        <w:t>beschneidung</w:t>
      </w:r>
      <w:proofErr w:type="spellEnd"/>
      <w:r>
        <w:t xml:space="preserve"> </w:t>
      </w:r>
      <w:proofErr w:type="spellStart"/>
      <w:r>
        <w:t>annemen</w:t>
      </w:r>
      <w:proofErr w:type="spellEnd"/>
      <w:r>
        <w:t xml:space="preserve"> </w:t>
      </w:r>
      <w:proofErr w:type="spellStart"/>
      <w:r>
        <w:t>musten</w:t>
      </w:r>
      <w:proofErr w:type="spellEnd"/>
      <w:r>
        <w:t xml:space="preserve">/ und also </w:t>
      </w:r>
      <w:proofErr w:type="spellStart"/>
      <w:r>
        <w:t>ynn</w:t>
      </w:r>
      <w:proofErr w:type="spellEnd"/>
      <w:r>
        <w:t xml:space="preserve"> das Judenthum kamen.</w:t>
      </w:r>
    </w:p>
    <w:p w14:paraId="79AB0A0F" w14:textId="77777777" w:rsidR="00110C7F" w:rsidRDefault="00110C7F" w:rsidP="00110C7F">
      <w:pPr>
        <w:pStyle w:val="level1"/>
        <w:numPr>
          <w:ilvl w:val="0"/>
          <w:numId w:val="1"/>
        </w:numPr>
      </w:pPr>
      <w:r>
        <w:t xml:space="preserve">So </w:t>
      </w:r>
      <w:proofErr w:type="spellStart"/>
      <w:r>
        <w:t>komen</w:t>
      </w:r>
      <w:proofErr w:type="spellEnd"/>
      <w:r>
        <w:t xml:space="preserve"> auch die Christen </w:t>
      </w:r>
      <w:proofErr w:type="spellStart"/>
      <w:r>
        <w:t>ynn</w:t>
      </w:r>
      <w:proofErr w:type="spellEnd"/>
      <w:r>
        <w:t xml:space="preserve"> die </w:t>
      </w:r>
      <w:proofErr w:type="spellStart"/>
      <w:r>
        <w:t>gemyne</w:t>
      </w:r>
      <w:proofErr w:type="spellEnd"/>
      <w:r>
        <w:t xml:space="preserve"> Gottes die </w:t>
      </w:r>
      <w:proofErr w:type="spellStart"/>
      <w:r>
        <w:t>getaufft</w:t>
      </w:r>
      <w:proofErr w:type="spellEnd"/>
      <w:r>
        <w:t xml:space="preserve"> werden.</w:t>
      </w:r>
    </w:p>
    <w:p w14:paraId="31ADC7A7" w14:textId="77777777" w:rsidR="00110C7F" w:rsidRDefault="00110C7F" w:rsidP="00110C7F">
      <w:pPr>
        <w:pStyle w:val="level1"/>
        <w:numPr>
          <w:ilvl w:val="0"/>
          <w:numId w:val="1"/>
        </w:numPr>
      </w:pPr>
      <w:r>
        <w:t xml:space="preserve">Wann an </w:t>
      </w:r>
      <w:proofErr w:type="spellStart"/>
      <w:r>
        <w:t>stat</w:t>
      </w:r>
      <w:proofErr w:type="spellEnd"/>
      <w:r>
        <w:t xml:space="preserve"> der </w:t>
      </w:r>
      <w:proofErr w:type="spellStart"/>
      <w:r>
        <w:t>beschneidung</w:t>
      </w:r>
      <w:proofErr w:type="spellEnd"/>
      <w:r>
        <w:t xml:space="preserve"> ist die </w:t>
      </w:r>
      <w:proofErr w:type="spellStart"/>
      <w:r>
        <w:t>tauffe</w:t>
      </w:r>
      <w:proofErr w:type="spellEnd"/>
      <w:r>
        <w:t xml:space="preserve"> </w:t>
      </w:r>
      <w:proofErr w:type="spellStart"/>
      <w:r>
        <w:t>getrettenU</w:t>
      </w:r>
      <w:proofErr w:type="spellEnd"/>
      <w:r>
        <w:t xml:space="preserve">/ an </w:t>
      </w:r>
      <w:proofErr w:type="spellStart"/>
      <w:r>
        <w:t>stat</w:t>
      </w:r>
      <w:proofErr w:type="spellEnd"/>
      <w:r>
        <w:t xml:space="preserve"> des </w:t>
      </w:r>
      <w:proofErr w:type="spellStart"/>
      <w:r>
        <w:t>gesetzes</w:t>
      </w:r>
      <w:proofErr w:type="spellEnd"/>
      <w:r>
        <w:t xml:space="preserve"> das Evangelion/ wie S. Paulus </w:t>
      </w:r>
      <w:proofErr w:type="spellStart"/>
      <w:r>
        <w:t>leret</w:t>
      </w:r>
      <w:proofErr w:type="spellEnd"/>
      <w:r>
        <w:t>.</w:t>
      </w:r>
    </w:p>
    <w:p w14:paraId="72D12237" w14:textId="77777777" w:rsidR="00110C7F" w:rsidRDefault="00110C7F" w:rsidP="00110C7F">
      <w:pPr>
        <w:pStyle w:val="level1"/>
        <w:numPr>
          <w:ilvl w:val="0"/>
          <w:numId w:val="1"/>
        </w:numPr>
      </w:pPr>
      <w:r>
        <w:t xml:space="preserve">Die </w:t>
      </w:r>
      <w:proofErr w:type="spellStart"/>
      <w:r>
        <w:t>beschneidung</w:t>
      </w:r>
      <w:proofErr w:type="spellEnd"/>
      <w:r>
        <w:t xml:space="preserve"> aber ist ein </w:t>
      </w:r>
      <w:proofErr w:type="spellStart"/>
      <w:r>
        <w:t>zeichen</w:t>
      </w:r>
      <w:proofErr w:type="spellEnd"/>
      <w:r>
        <w:t xml:space="preserve"> der </w:t>
      </w:r>
      <w:proofErr w:type="spellStart"/>
      <w:r>
        <w:t>gerechtigkeit</w:t>
      </w:r>
      <w:proofErr w:type="spellEnd"/>
      <w:r>
        <w:t xml:space="preserve"> des </w:t>
      </w:r>
      <w:proofErr w:type="spellStart"/>
      <w:r>
        <w:t>glaubens</w:t>
      </w:r>
      <w:proofErr w:type="spellEnd"/>
      <w:r>
        <w:t xml:space="preserve"> Roma. 4.</w:t>
      </w:r>
    </w:p>
    <w:p w14:paraId="5C1A7BEF" w14:textId="77777777" w:rsidR="00110C7F" w:rsidRDefault="00110C7F" w:rsidP="00110C7F">
      <w:pPr>
        <w:pStyle w:val="level1"/>
        <w:numPr>
          <w:ilvl w:val="0"/>
          <w:numId w:val="1"/>
        </w:numPr>
      </w:pPr>
      <w:r>
        <w:t xml:space="preserve">Also ist auch die </w:t>
      </w:r>
      <w:proofErr w:type="spellStart"/>
      <w:r>
        <w:t>tauff</w:t>
      </w:r>
      <w:proofErr w:type="spellEnd"/>
      <w:r>
        <w:t xml:space="preserve"> ein </w:t>
      </w:r>
      <w:proofErr w:type="spellStart"/>
      <w:r>
        <w:t>zeichen</w:t>
      </w:r>
      <w:proofErr w:type="spellEnd"/>
      <w:r>
        <w:t xml:space="preserve"> des </w:t>
      </w:r>
      <w:proofErr w:type="spellStart"/>
      <w:r>
        <w:t>gnedigen</w:t>
      </w:r>
      <w:proofErr w:type="spellEnd"/>
      <w:r>
        <w:t xml:space="preserve"> willen Gottes gegen uns.</w:t>
      </w:r>
    </w:p>
    <w:p w14:paraId="7F1165A6" w14:textId="77777777" w:rsidR="00110C7F" w:rsidRDefault="00110C7F" w:rsidP="00110C7F">
      <w:pPr>
        <w:pStyle w:val="level1"/>
        <w:numPr>
          <w:ilvl w:val="0"/>
          <w:numId w:val="1"/>
        </w:numPr>
      </w:pPr>
      <w:r>
        <w:t xml:space="preserve">Die </w:t>
      </w:r>
      <w:proofErr w:type="spellStart"/>
      <w:r>
        <w:t>zeichen</w:t>
      </w:r>
      <w:proofErr w:type="spellEnd"/>
      <w:r>
        <w:t xml:space="preserve"> der </w:t>
      </w:r>
      <w:proofErr w:type="spellStart"/>
      <w:r>
        <w:t>verheissung</w:t>
      </w:r>
      <w:proofErr w:type="spellEnd"/>
      <w:r>
        <w:t xml:space="preserve"> Gottes </w:t>
      </w:r>
      <w:proofErr w:type="spellStart"/>
      <w:r>
        <w:t>angehenckt</w:t>
      </w:r>
      <w:proofErr w:type="spellEnd"/>
      <w:r>
        <w:t xml:space="preserve">/ sind nicht schlechte </w:t>
      </w:r>
      <w:proofErr w:type="spellStart"/>
      <w:r>
        <w:t>zeichen</w:t>
      </w:r>
      <w:proofErr w:type="spellEnd"/>
      <w:r>
        <w:t xml:space="preserve"> do bey man </w:t>
      </w:r>
      <w:proofErr w:type="spellStart"/>
      <w:r>
        <w:t>sol</w:t>
      </w:r>
      <w:proofErr w:type="spellEnd"/>
      <w:r>
        <w:t xml:space="preserve"> einen </w:t>
      </w:r>
      <w:proofErr w:type="spellStart"/>
      <w:r>
        <w:t>Jüden</w:t>
      </w:r>
      <w:proofErr w:type="spellEnd"/>
      <w:r>
        <w:t xml:space="preserve"> oder Christen erkennen gleich wie einen </w:t>
      </w:r>
      <w:proofErr w:type="spellStart"/>
      <w:r>
        <w:t>knecht</w:t>
      </w:r>
      <w:proofErr w:type="spellEnd"/>
      <w:r>
        <w:t xml:space="preserve"> bey der </w:t>
      </w:r>
      <w:proofErr w:type="spellStart"/>
      <w:r>
        <w:t>farb</w:t>
      </w:r>
      <w:proofErr w:type="spellEnd"/>
      <w:r>
        <w:t xml:space="preserve"> seines </w:t>
      </w:r>
      <w:proofErr w:type="spellStart"/>
      <w:r>
        <w:t>herren</w:t>
      </w:r>
      <w:proofErr w:type="spellEnd"/>
      <w:r>
        <w:t>.</w:t>
      </w:r>
    </w:p>
    <w:p w14:paraId="59758BBC" w14:textId="77777777" w:rsidR="00110C7F" w:rsidRDefault="00110C7F" w:rsidP="00110C7F">
      <w:pPr>
        <w:pStyle w:val="level1"/>
        <w:numPr>
          <w:ilvl w:val="0"/>
          <w:numId w:val="1"/>
        </w:numPr>
      </w:pPr>
      <w:r>
        <w:t xml:space="preserve">Sonder die </w:t>
      </w:r>
      <w:proofErr w:type="spellStart"/>
      <w:r>
        <w:t>zeichen</w:t>
      </w:r>
      <w:proofErr w:type="spellEnd"/>
      <w:r>
        <w:t xml:space="preserve"> sind der </w:t>
      </w:r>
      <w:proofErr w:type="spellStart"/>
      <w:r>
        <w:t>genedig</w:t>
      </w:r>
      <w:proofErr w:type="spellEnd"/>
      <w:r>
        <w:t xml:space="preserve"> </w:t>
      </w:r>
      <w:proofErr w:type="spellStart"/>
      <w:r>
        <w:t>wil</w:t>
      </w:r>
      <w:proofErr w:type="spellEnd"/>
      <w:r>
        <w:t xml:space="preserve"> Gottes </w:t>
      </w:r>
      <w:proofErr w:type="spellStart"/>
      <w:r>
        <w:t>selbs</w:t>
      </w:r>
      <w:proofErr w:type="spellEnd"/>
      <w:r>
        <w:t xml:space="preserve"> gegen uns/ wie er zu </w:t>
      </w:r>
      <w:proofErr w:type="spellStart"/>
      <w:r>
        <w:t>Araham</w:t>
      </w:r>
      <w:proofErr w:type="spellEnd"/>
      <w:r>
        <w:t xml:space="preserve"> spricht/ Ich </w:t>
      </w:r>
      <w:proofErr w:type="spellStart"/>
      <w:r>
        <w:t>wil</w:t>
      </w:r>
      <w:proofErr w:type="spellEnd"/>
      <w:r>
        <w:t xml:space="preserve"> dein </w:t>
      </w:r>
      <w:proofErr w:type="spellStart"/>
      <w:r>
        <w:t>protector</w:t>
      </w:r>
      <w:proofErr w:type="spellEnd"/>
      <w:r>
        <w:t xml:space="preserve"> sein. etc.</w:t>
      </w:r>
    </w:p>
    <w:p w14:paraId="0D7EA402" w14:textId="77777777" w:rsidR="00110C7F" w:rsidRDefault="00110C7F" w:rsidP="00110C7F">
      <w:pPr>
        <w:pStyle w:val="level1"/>
        <w:numPr>
          <w:ilvl w:val="0"/>
          <w:numId w:val="1"/>
        </w:numPr>
      </w:pPr>
      <w:r>
        <w:t xml:space="preserve">Also </w:t>
      </w:r>
      <w:proofErr w:type="spellStart"/>
      <w:r>
        <w:t>ynn</w:t>
      </w:r>
      <w:proofErr w:type="spellEnd"/>
      <w:r>
        <w:t xml:space="preserve"> der </w:t>
      </w:r>
      <w:proofErr w:type="spellStart"/>
      <w:r>
        <w:t>tauff</w:t>
      </w:r>
      <w:proofErr w:type="spellEnd"/>
      <w:r>
        <w:t xml:space="preserve"> wird uns </w:t>
      </w:r>
      <w:proofErr w:type="spellStart"/>
      <w:r>
        <w:t>ym</w:t>
      </w:r>
      <w:proofErr w:type="spellEnd"/>
      <w:r>
        <w:t xml:space="preserve"> </w:t>
      </w:r>
      <w:proofErr w:type="spellStart"/>
      <w:r>
        <w:t>wort</w:t>
      </w:r>
      <w:proofErr w:type="spellEnd"/>
      <w:r>
        <w:t xml:space="preserve"> zugesagt </w:t>
      </w:r>
      <w:proofErr w:type="spellStart"/>
      <w:r>
        <w:t>vergebung</w:t>
      </w:r>
      <w:proofErr w:type="spellEnd"/>
      <w:r>
        <w:t xml:space="preserve"> der </w:t>
      </w:r>
      <w:proofErr w:type="spellStart"/>
      <w:r>
        <w:t>sunden</w:t>
      </w:r>
      <w:proofErr w:type="spellEnd"/>
      <w:r>
        <w:t xml:space="preserve">/ wie er spricht/ wer </w:t>
      </w:r>
      <w:proofErr w:type="spellStart"/>
      <w:r>
        <w:t>gleubt</w:t>
      </w:r>
      <w:proofErr w:type="spellEnd"/>
      <w:r>
        <w:t xml:space="preserve"> und </w:t>
      </w:r>
      <w:proofErr w:type="spellStart"/>
      <w:r>
        <w:t>getaufft</w:t>
      </w:r>
      <w:proofErr w:type="spellEnd"/>
      <w:r>
        <w:t xml:space="preserve"> wird/ der wird selig.</w:t>
      </w:r>
    </w:p>
    <w:p w14:paraId="4E66AC1B" w14:textId="77777777" w:rsidR="00110C7F" w:rsidRDefault="00110C7F" w:rsidP="00110C7F">
      <w:pPr>
        <w:pStyle w:val="level1"/>
        <w:numPr>
          <w:ilvl w:val="0"/>
          <w:numId w:val="1"/>
        </w:numPr>
      </w:pPr>
      <w:r>
        <w:t xml:space="preserve">Der glaub aber ists der den </w:t>
      </w:r>
      <w:proofErr w:type="spellStart"/>
      <w:r>
        <w:t>gnedigen</w:t>
      </w:r>
      <w:proofErr w:type="spellEnd"/>
      <w:r>
        <w:t xml:space="preserve"> willen Gottes und ablas der </w:t>
      </w:r>
      <w:proofErr w:type="spellStart"/>
      <w:r>
        <w:t>sünd</w:t>
      </w:r>
      <w:proofErr w:type="spellEnd"/>
      <w:r>
        <w:t xml:space="preserve"> erobert.</w:t>
      </w:r>
    </w:p>
    <w:p w14:paraId="53E5574E" w14:textId="77777777" w:rsidR="00110C7F" w:rsidRDefault="00110C7F" w:rsidP="00110C7F">
      <w:pPr>
        <w:pStyle w:val="level1"/>
        <w:numPr>
          <w:ilvl w:val="0"/>
          <w:numId w:val="1"/>
        </w:numPr>
      </w:pPr>
      <w:r>
        <w:t xml:space="preserve">Folget das die kein ablas der </w:t>
      </w:r>
      <w:proofErr w:type="spellStart"/>
      <w:r>
        <w:t>sünd</w:t>
      </w:r>
      <w:proofErr w:type="spellEnd"/>
      <w:r>
        <w:t xml:space="preserve"> haben die nicht glauben/ auch nicht </w:t>
      </w:r>
      <w:proofErr w:type="spellStart"/>
      <w:r>
        <w:t>ynn</w:t>
      </w:r>
      <w:proofErr w:type="spellEnd"/>
      <w:r>
        <w:t xml:space="preserve"> die </w:t>
      </w:r>
      <w:proofErr w:type="spellStart"/>
      <w:r>
        <w:t>gemeyne</w:t>
      </w:r>
      <w:proofErr w:type="spellEnd"/>
      <w:r>
        <w:t xml:space="preserve"> Gottes gerechnet/ wenn ausserhalb des </w:t>
      </w:r>
      <w:proofErr w:type="spellStart"/>
      <w:r>
        <w:t>glaubens</w:t>
      </w:r>
      <w:proofErr w:type="spellEnd"/>
      <w:r>
        <w:t xml:space="preserve"> und </w:t>
      </w:r>
      <w:proofErr w:type="spellStart"/>
      <w:r>
        <w:t>gemeyne</w:t>
      </w:r>
      <w:proofErr w:type="spellEnd"/>
      <w:r>
        <w:t xml:space="preserve"> ist kein </w:t>
      </w:r>
      <w:proofErr w:type="spellStart"/>
      <w:r>
        <w:t>vergebung</w:t>
      </w:r>
      <w:proofErr w:type="spellEnd"/>
      <w:r>
        <w:t xml:space="preserve"> der </w:t>
      </w:r>
      <w:proofErr w:type="spellStart"/>
      <w:r>
        <w:t>sünde</w:t>
      </w:r>
      <w:proofErr w:type="spellEnd"/>
      <w:r>
        <w:t>.</w:t>
      </w:r>
    </w:p>
    <w:p w14:paraId="205340D3" w14:textId="77777777" w:rsidR="00110C7F" w:rsidRDefault="00110C7F" w:rsidP="00110C7F">
      <w:pPr>
        <w:pStyle w:val="level1"/>
        <w:numPr>
          <w:ilvl w:val="0"/>
          <w:numId w:val="1"/>
        </w:numPr>
      </w:pPr>
      <w:r>
        <w:t xml:space="preserve">Also </w:t>
      </w:r>
      <w:proofErr w:type="spellStart"/>
      <w:r>
        <w:t>warden</w:t>
      </w:r>
      <w:proofErr w:type="spellEnd"/>
      <w:r>
        <w:t xml:space="preserve"> die </w:t>
      </w:r>
      <w:proofErr w:type="spellStart"/>
      <w:r>
        <w:t>ynn</w:t>
      </w:r>
      <w:proofErr w:type="spellEnd"/>
      <w:r>
        <w:t xml:space="preserve"> dem </w:t>
      </w:r>
      <w:proofErr w:type="spellStart"/>
      <w:r>
        <w:t>volk</w:t>
      </w:r>
      <w:proofErr w:type="spellEnd"/>
      <w:r>
        <w:t xml:space="preserve"> Gottes nicht </w:t>
      </w:r>
      <w:proofErr w:type="spellStart"/>
      <w:r>
        <w:t>erzelet</w:t>
      </w:r>
      <w:proofErr w:type="spellEnd"/>
      <w:r>
        <w:t xml:space="preserve"> die nicht beschnitten waren/ sonder ausgerottet. </w:t>
      </w:r>
    </w:p>
    <w:p w14:paraId="34EAB14D" w14:textId="77777777" w:rsidR="00110C7F" w:rsidRDefault="00110C7F" w:rsidP="00110C7F">
      <w:pPr>
        <w:pStyle w:val="level1"/>
        <w:numPr>
          <w:ilvl w:val="0"/>
          <w:numId w:val="1"/>
        </w:numPr>
      </w:pPr>
      <w:r>
        <w:t xml:space="preserve">Niemand wird aber aus dem </w:t>
      </w:r>
      <w:proofErr w:type="spellStart"/>
      <w:r>
        <w:t>volk</w:t>
      </w:r>
      <w:proofErr w:type="spellEnd"/>
      <w:r>
        <w:t xml:space="preserve"> Gottes gethan denn der nicht </w:t>
      </w:r>
      <w:proofErr w:type="spellStart"/>
      <w:r>
        <w:t>gleubet</w:t>
      </w:r>
      <w:proofErr w:type="spellEnd"/>
      <w:r>
        <w:t>.</w:t>
      </w:r>
    </w:p>
    <w:p w14:paraId="2AA097DD" w14:textId="77777777" w:rsidR="00110C7F" w:rsidRDefault="00110C7F" w:rsidP="00110C7F">
      <w:pPr>
        <w:pStyle w:val="level1"/>
        <w:numPr>
          <w:ilvl w:val="0"/>
          <w:numId w:val="1"/>
        </w:numPr>
      </w:pPr>
      <w:r>
        <w:t xml:space="preserve">Sind nu die </w:t>
      </w:r>
      <w:proofErr w:type="spellStart"/>
      <w:r>
        <w:t>kindlein</w:t>
      </w:r>
      <w:proofErr w:type="spellEnd"/>
      <w:r>
        <w:t xml:space="preserve">/ die beschnitten sind/ </w:t>
      </w:r>
      <w:proofErr w:type="spellStart"/>
      <w:r>
        <w:t>ynn</w:t>
      </w:r>
      <w:proofErr w:type="spellEnd"/>
      <w:r>
        <w:t xml:space="preserve"> dem </w:t>
      </w:r>
      <w:proofErr w:type="spellStart"/>
      <w:r>
        <w:t>volk</w:t>
      </w:r>
      <w:proofErr w:type="spellEnd"/>
      <w:r>
        <w:t xml:space="preserve"> Gottes/ und </w:t>
      </w:r>
      <w:proofErr w:type="spellStart"/>
      <w:r>
        <w:t>nympt</w:t>
      </w:r>
      <w:proofErr w:type="spellEnd"/>
      <w:r>
        <w:t xml:space="preserve"> sich Gott </w:t>
      </w:r>
      <w:proofErr w:type="spellStart"/>
      <w:r>
        <w:t>jrer</w:t>
      </w:r>
      <w:proofErr w:type="spellEnd"/>
      <w:r>
        <w:t xml:space="preserve"> an/ das er spricht/ Ich </w:t>
      </w:r>
      <w:proofErr w:type="spellStart"/>
      <w:r>
        <w:t>wil</w:t>
      </w:r>
      <w:proofErr w:type="spellEnd"/>
      <w:r>
        <w:t xml:space="preserve"> </w:t>
      </w:r>
      <w:proofErr w:type="spellStart"/>
      <w:r>
        <w:t>yhr</w:t>
      </w:r>
      <w:proofErr w:type="spellEnd"/>
      <w:r>
        <w:t xml:space="preserve"> Gott sein/ so müssen sie </w:t>
      </w:r>
      <w:proofErr w:type="spellStart"/>
      <w:r>
        <w:t>gelauben</w:t>
      </w:r>
      <w:proofErr w:type="spellEnd"/>
      <w:r>
        <w:t xml:space="preserve">/ und ablas der </w:t>
      </w:r>
      <w:proofErr w:type="spellStart"/>
      <w:r>
        <w:t>sünd</w:t>
      </w:r>
      <w:proofErr w:type="spellEnd"/>
      <w:r>
        <w:t xml:space="preserve"> </w:t>
      </w:r>
      <w:proofErr w:type="spellStart"/>
      <w:r>
        <w:t>ym</w:t>
      </w:r>
      <w:proofErr w:type="spellEnd"/>
      <w:r>
        <w:t xml:space="preserve"> glauben durchs </w:t>
      </w:r>
      <w:proofErr w:type="spellStart"/>
      <w:r>
        <w:t>wort</w:t>
      </w:r>
      <w:proofErr w:type="spellEnd"/>
      <w:r>
        <w:t xml:space="preserve"> und </w:t>
      </w:r>
      <w:proofErr w:type="spellStart"/>
      <w:r>
        <w:t>werck</w:t>
      </w:r>
      <w:proofErr w:type="spellEnd"/>
      <w:r>
        <w:t xml:space="preserve"> Gottes erlangen.</w:t>
      </w:r>
    </w:p>
    <w:p w14:paraId="6DEEB84C" w14:textId="77777777" w:rsidR="00110C7F" w:rsidRDefault="00110C7F" w:rsidP="00110C7F">
      <w:pPr>
        <w:pStyle w:val="level1"/>
        <w:numPr>
          <w:ilvl w:val="0"/>
          <w:numId w:val="1"/>
        </w:numPr>
      </w:pPr>
      <w:r>
        <w:t xml:space="preserve">Wann niemand </w:t>
      </w:r>
      <w:proofErr w:type="spellStart"/>
      <w:r>
        <w:t>gefelt</w:t>
      </w:r>
      <w:proofErr w:type="spellEnd"/>
      <w:r>
        <w:t xml:space="preserve"> Gott on den glauben/ Heb. 11. und wer </w:t>
      </w:r>
      <w:proofErr w:type="spellStart"/>
      <w:r>
        <w:t>gleubt</w:t>
      </w:r>
      <w:proofErr w:type="spellEnd"/>
      <w:r>
        <w:t xml:space="preserve"> ist ein </w:t>
      </w:r>
      <w:proofErr w:type="spellStart"/>
      <w:r>
        <w:t>kind</w:t>
      </w:r>
      <w:proofErr w:type="spellEnd"/>
      <w:r>
        <w:t xml:space="preserve"> Gottes. Joh. 1.</w:t>
      </w:r>
    </w:p>
    <w:p w14:paraId="7A213298" w14:textId="77777777" w:rsidR="00110C7F" w:rsidRDefault="00110C7F" w:rsidP="00110C7F">
      <w:pPr>
        <w:pStyle w:val="level1"/>
        <w:numPr>
          <w:ilvl w:val="0"/>
          <w:numId w:val="1"/>
        </w:numPr>
      </w:pPr>
      <w:r>
        <w:t xml:space="preserve">Wo die </w:t>
      </w:r>
      <w:proofErr w:type="spellStart"/>
      <w:r>
        <w:t>kindlein</w:t>
      </w:r>
      <w:proofErr w:type="spellEnd"/>
      <w:r>
        <w:t xml:space="preserve"> nu nicht </w:t>
      </w:r>
      <w:proofErr w:type="spellStart"/>
      <w:r>
        <w:t>gelaubten</w:t>
      </w:r>
      <w:proofErr w:type="spellEnd"/>
      <w:r>
        <w:t xml:space="preserve">/ so </w:t>
      </w:r>
      <w:proofErr w:type="spellStart"/>
      <w:r>
        <w:t>het</w:t>
      </w:r>
      <w:proofErr w:type="spellEnd"/>
      <w:r>
        <w:t xml:space="preserve"> sie Christus nicht zu </w:t>
      </w:r>
      <w:proofErr w:type="spellStart"/>
      <w:r>
        <w:t>yhm</w:t>
      </w:r>
      <w:proofErr w:type="spellEnd"/>
      <w:r>
        <w:t xml:space="preserve"> </w:t>
      </w:r>
      <w:proofErr w:type="spellStart"/>
      <w:r>
        <w:t>geruffen</w:t>
      </w:r>
      <w:proofErr w:type="spellEnd"/>
      <w:r>
        <w:t xml:space="preserve">/ </w:t>
      </w:r>
      <w:proofErr w:type="spellStart"/>
      <w:r>
        <w:t>hetten</w:t>
      </w:r>
      <w:proofErr w:type="spellEnd"/>
      <w:r>
        <w:t xml:space="preserve"> sie </w:t>
      </w:r>
      <w:proofErr w:type="spellStart"/>
      <w:r>
        <w:t>yhm</w:t>
      </w:r>
      <w:proofErr w:type="spellEnd"/>
      <w:r>
        <w:t xml:space="preserve"> nicht gefallen so </w:t>
      </w:r>
      <w:proofErr w:type="spellStart"/>
      <w:r>
        <w:t>het</w:t>
      </w:r>
      <w:proofErr w:type="spellEnd"/>
      <w:r>
        <w:t xml:space="preserve"> er nicht gesprochen </w:t>
      </w:r>
      <w:proofErr w:type="spellStart"/>
      <w:r>
        <w:t>ir</w:t>
      </w:r>
      <w:proofErr w:type="spellEnd"/>
      <w:r>
        <w:t xml:space="preserve"> ist das reich Gottes/ </w:t>
      </w:r>
      <w:proofErr w:type="spellStart"/>
      <w:r>
        <w:t>hette</w:t>
      </w:r>
      <w:proofErr w:type="spellEnd"/>
      <w:r>
        <w:t xml:space="preserve"> nicht uns heissen </w:t>
      </w:r>
      <w:proofErr w:type="spellStart"/>
      <w:r>
        <w:t>yhnen</w:t>
      </w:r>
      <w:proofErr w:type="spellEnd"/>
      <w:r>
        <w:t xml:space="preserve"> gleich werden.</w:t>
      </w:r>
    </w:p>
    <w:p w14:paraId="669EDC24" w14:textId="77777777" w:rsidR="00110C7F" w:rsidRDefault="00110C7F" w:rsidP="00110C7F">
      <w:pPr>
        <w:pStyle w:val="level1"/>
        <w:numPr>
          <w:ilvl w:val="0"/>
          <w:numId w:val="1"/>
        </w:numPr>
      </w:pPr>
      <w:r>
        <w:t xml:space="preserve">Die </w:t>
      </w:r>
      <w:proofErr w:type="spellStart"/>
      <w:r>
        <w:t>geschrifft</w:t>
      </w:r>
      <w:proofErr w:type="spellEnd"/>
      <w:r>
        <w:t xml:space="preserve"> preist den </w:t>
      </w:r>
      <w:proofErr w:type="spellStart"/>
      <w:r>
        <w:t>kinder</w:t>
      </w:r>
      <w:proofErr w:type="spellEnd"/>
      <w:r>
        <w:t xml:space="preserve"> glauben </w:t>
      </w:r>
      <w:proofErr w:type="spellStart"/>
      <w:r>
        <w:t>auffs</w:t>
      </w:r>
      <w:proofErr w:type="spellEnd"/>
      <w:r>
        <w:t xml:space="preserve"> höchst/ </w:t>
      </w:r>
      <w:proofErr w:type="spellStart"/>
      <w:r>
        <w:t>ynn</w:t>
      </w:r>
      <w:proofErr w:type="spellEnd"/>
      <w:r>
        <w:t xml:space="preserve"> den </w:t>
      </w:r>
      <w:proofErr w:type="spellStart"/>
      <w:r>
        <w:t>kindern</w:t>
      </w:r>
      <w:proofErr w:type="spellEnd"/>
      <w:r>
        <w:t xml:space="preserve"> die </w:t>
      </w:r>
      <w:proofErr w:type="spellStart"/>
      <w:r>
        <w:t>Heroden</w:t>
      </w:r>
      <w:proofErr w:type="spellEnd"/>
      <w:r>
        <w:t xml:space="preserve"> </w:t>
      </w:r>
      <w:proofErr w:type="spellStart"/>
      <w:r>
        <w:t>unschuldiglich</w:t>
      </w:r>
      <w:proofErr w:type="spellEnd"/>
      <w:r>
        <w:t xml:space="preserve"> von Christo wegen liesse </w:t>
      </w:r>
      <w:proofErr w:type="spellStart"/>
      <w:r>
        <w:t>ermörden</w:t>
      </w:r>
      <w:proofErr w:type="spellEnd"/>
      <w:r>
        <w:t xml:space="preserve">. Item/ Psal. 8. Ex </w:t>
      </w:r>
      <w:proofErr w:type="spellStart"/>
      <w:r>
        <w:t>ore</w:t>
      </w:r>
      <w:proofErr w:type="spellEnd"/>
      <w:r>
        <w:t xml:space="preserve"> </w:t>
      </w:r>
      <w:proofErr w:type="spellStart"/>
      <w:r>
        <w:t>infantium</w:t>
      </w:r>
      <w:proofErr w:type="spellEnd"/>
      <w:r>
        <w:t xml:space="preserve">. etc. Item </w:t>
      </w:r>
      <w:proofErr w:type="spellStart"/>
      <w:r>
        <w:t>ynn</w:t>
      </w:r>
      <w:proofErr w:type="spellEnd"/>
      <w:r>
        <w:t xml:space="preserve"> Joan. und </w:t>
      </w:r>
      <w:proofErr w:type="spellStart"/>
      <w:r>
        <w:t>Hieremia</w:t>
      </w:r>
      <w:proofErr w:type="spellEnd"/>
      <w:r>
        <w:t xml:space="preserve"> </w:t>
      </w:r>
      <w:proofErr w:type="spellStart"/>
      <w:r>
        <w:t>ynn</w:t>
      </w:r>
      <w:proofErr w:type="spellEnd"/>
      <w:r>
        <w:t xml:space="preserve"> </w:t>
      </w:r>
      <w:proofErr w:type="spellStart"/>
      <w:r>
        <w:t>mutter</w:t>
      </w:r>
      <w:proofErr w:type="spellEnd"/>
      <w:r>
        <w:t xml:space="preserve"> leibe.</w:t>
      </w:r>
    </w:p>
    <w:p w14:paraId="777032B5" w14:textId="77777777" w:rsidR="00110C7F" w:rsidRDefault="00110C7F" w:rsidP="00110C7F">
      <w:pPr>
        <w:pStyle w:val="level1"/>
        <w:numPr>
          <w:ilvl w:val="0"/>
          <w:numId w:val="1"/>
        </w:numPr>
      </w:pPr>
      <w:r>
        <w:t xml:space="preserve">Item Psal. 77. preiset der </w:t>
      </w:r>
      <w:proofErr w:type="spellStart"/>
      <w:r>
        <w:t>text</w:t>
      </w:r>
      <w:proofErr w:type="spellEnd"/>
      <w:r>
        <w:t xml:space="preserve"> die </w:t>
      </w:r>
      <w:proofErr w:type="spellStart"/>
      <w:r>
        <w:t>kinder</w:t>
      </w:r>
      <w:proofErr w:type="spellEnd"/>
      <w:r>
        <w:t xml:space="preserve"> die unschuldig den </w:t>
      </w:r>
      <w:proofErr w:type="spellStart"/>
      <w:r>
        <w:t>abgöttern</w:t>
      </w:r>
      <w:proofErr w:type="spellEnd"/>
      <w:r>
        <w:t xml:space="preserve"> </w:t>
      </w:r>
      <w:proofErr w:type="spellStart"/>
      <w:r>
        <w:t>auffgeopffert</w:t>
      </w:r>
      <w:proofErr w:type="spellEnd"/>
      <w:r>
        <w:t xml:space="preserve"> werden/ Niemand aber wird unschuldig </w:t>
      </w:r>
      <w:proofErr w:type="spellStart"/>
      <w:r>
        <w:t>ynn</w:t>
      </w:r>
      <w:proofErr w:type="spellEnd"/>
      <w:r>
        <w:t xml:space="preserve"> der </w:t>
      </w:r>
      <w:proofErr w:type="spellStart"/>
      <w:r>
        <w:t>geschrifft</w:t>
      </w:r>
      <w:proofErr w:type="spellEnd"/>
      <w:r>
        <w:t xml:space="preserve"> </w:t>
      </w:r>
      <w:proofErr w:type="spellStart"/>
      <w:r>
        <w:t>genandt</w:t>
      </w:r>
      <w:proofErr w:type="spellEnd"/>
      <w:r>
        <w:t xml:space="preserve"> denn dem seine </w:t>
      </w:r>
      <w:proofErr w:type="spellStart"/>
      <w:r>
        <w:t>sünde</w:t>
      </w:r>
      <w:proofErr w:type="spellEnd"/>
      <w:r>
        <w:t xml:space="preserve"> nicht zugerechnet werden/ dem aber werden die </w:t>
      </w:r>
      <w:proofErr w:type="spellStart"/>
      <w:r>
        <w:t>sünd</w:t>
      </w:r>
      <w:proofErr w:type="spellEnd"/>
      <w:r>
        <w:t xml:space="preserve"> nicht zugerechnet der do </w:t>
      </w:r>
      <w:proofErr w:type="spellStart"/>
      <w:r>
        <w:t>gleubt</w:t>
      </w:r>
      <w:proofErr w:type="spellEnd"/>
      <w:r>
        <w:t xml:space="preserve">/ Mundis </w:t>
      </w:r>
      <w:proofErr w:type="spellStart"/>
      <w:r>
        <w:t>omnia</w:t>
      </w:r>
      <w:proofErr w:type="spellEnd"/>
      <w:r>
        <w:t xml:space="preserve"> </w:t>
      </w:r>
      <w:proofErr w:type="spellStart"/>
      <w:r>
        <w:t>munda</w:t>
      </w:r>
      <w:proofErr w:type="spellEnd"/>
      <w:r>
        <w:t>.</w:t>
      </w:r>
    </w:p>
    <w:p w14:paraId="26563D98" w14:textId="77777777" w:rsidR="00110C7F" w:rsidRDefault="00110C7F" w:rsidP="00110C7F">
      <w:pPr>
        <w:pStyle w:val="level1"/>
        <w:numPr>
          <w:ilvl w:val="0"/>
          <w:numId w:val="1"/>
        </w:numPr>
      </w:pPr>
      <w:r>
        <w:t xml:space="preserve">So denn </w:t>
      </w:r>
      <w:proofErr w:type="spellStart"/>
      <w:r>
        <w:t>dcem</w:t>
      </w:r>
      <w:proofErr w:type="spellEnd"/>
      <w:r>
        <w:t xml:space="preserve"> also ist/ das die </w:t>
      </w:r>
      <w:proofErr w:type="spellStart"/>
      <w:r>
        <w:t>kinder</w:t>
      </w:r>
      <w:proofErr w:type="spellEnd"/>
      <w:r>
        <w:t xml:space="preserve"> </w:t>
      </w:r>
      <w:proofErr w:type="spellStart"/>
      <w:r>
        <w:t>gleuben</w:t>
      </w:r>
      <w:proofErr w:type="spellEnd"/>
      <w:r>
        <w:t xml:space="preserve">/ so </w:t>
      </w:r>
      <w:proofErr w:type="spellStart"/>
      <w:r>
        <w:t>sol</w:t>
      </w:r>
      <w:proofErr w:type="spellEnd"/>
      <w:r>
        <w:t xml:space="preserve"> mans nach der </w:t>
      </w:r>
      <w:proofErr w:type="spellStart"/>
      <w:r>
        <w:t>regel</w:t>
      </w:r>
      <w:proofErr w:type="spellEnd"/>
      <w:r>
        <w:t xml:space="preserve"> Christi und Apostolorum/ die </w:t>
      </w:r>
      <w:proofErr w:type="spellStart"/>
      <w:r>
        <w:t>gantze</w:t>
      </w:r>
      <w:proofErr w:type="spellEnd"/>
      <w:r>
        <w:t xml:space="preserve"> </w:t>
      </w:r>
      <w:proofErr w:type="spellStart"/>
      <w:r>
        <w:t>heuser</w:t>
      </w:r>
      <w:proofErr w:type="spellEnd"/>
      <w:r>
        <w:t xml:space="preserve"> </w:t>
      </w:r>
      <w:proofErr w:type="spellStart"/>
      <w:r>
        <w:t>geteuffet</w:t>
      </w:r>
      <w:proofErr w:type="spellEnd"/>
      <w:r>
        <w:t xml:space="preserve"> haben/ </w:t>
      </w:r>
      <w:proofErr w:type="spellStart"/>
      <w:r>
        <w:t>ut</w:t>
      </w:r>
      <w:proofErr w:type="spellEnd"/>
      <w:r>
        <w:t xml:space="preserve"> </w:t>
      </w:r>
      <w:proofErr w:type="spellStart"/>
      <w:r>
        <w:t>est</w:t>
      </w:r>
      <w:proofErr w:type="spellEnd"/>
      <w:r>
        <w:t xml:space="preserve"> in </w:t>
      </w:r>
      <w:proofErr w:type="spellStart"/>
      <w:r>
        <w:t>actis</w:t>
      </w:r>
      <w:proofErr w:type="spellEnd"/>
      <w:r>
        <w:t xml:space="preserve">/ </w:t>
      </w:r>
      <w:proofErr w:type="spellStart"/>
      <w:r>
        <w:t>teuffen</w:t>
      </w:r>
      <w:proofErr w:type="spellEnd"/>
      <w:r>
        <w:t xml:space="preserve">/ und wer also </w:t>
      </w:r>
      <w:proofErr w:type="spellStart"/>
      <w:r>
        <w:t>gleubt</w:t>
      </w:r>
      <w:proofErr w:type="spellEnd"/>
      <w:r>
        <w:t xml:space="preserve"> und </w:t>
      </w:r>
      <w:proofErr w:type="spellStart"/>
      <w:r>
        <w:t>getaufft</w:t>
      </w:r>
      <w:proofErr w:type="spellEnd"/>
      <w:r>
        <w:t xml:space="preserve"> wird/ der wird selig.</w:t>
      </w:r>
    </w:p>
    <w:p w14:paraId="5585C32A" w14:textId="77777777" w:rsidR="00110C7F" w:rsidRDefault="00110C7F" w:rsidP="00110C7F">
      <w:pPr>
        <w:pStyle w:val="level1"/>
        <w:numPr>
          <w:ilvl w:val="0"/>
          <w:numId w:val="1"/>
        </w:numPr>
      </w:pPr>
      <w:r>
        <w:t xml:space="preserve">Wer nu die </w:t>
      </w:r>
      <w:proofErr w:type="spellStart"/>
      <w:r>
        <w:t>kindlein</w:t>
      </w:r>
      <w:proofErr w:type="spellEnd"/>
      <w:r>
        <w:t xml:space="preserve"> vom </w:t>
      </w:r>
      <w:proofErr w:type="spellStart"/>
      <w:r>
        <w:t>tauffe</w:t>
      </w:r>
      <w:proofErr w:type="spellEnd"/>
      <w:r>
        <w:t xml:space="preserve"> </w:t>
      </w:r>
      <w:proofErr w:type="spellStart"/>
      <w:r>
        <w:t>abfodert</w:t>
      </w:r>
      <w:proofErr w:type="spellEnd"/>
      <w:r>
        <w:t xml:space="preserve">/ und </w:t>
      </w:r>
      <w:proofErr w:type="spellStart"/>
      <w:r>
        <w:t>vermeynt</w:t>
      </w:r>
      <w:proofErr w:type="spellEnd"/>
      <w:r>
        <w:t xml:space="preserve"> es sey on not die </w:t>
      </w:r>
      <w:proofErr w:type="spellStart"/>
      <w:r>
        <w:t>kindlein</w:t>
      </w:r>
      <w:proofErr w:type="spellEnd"/>
      <w:r>
        <w:t xml:space="preserve"> </w:t>
      </w:r>
      <w:proofErr w:type="spellStart"/>
      <w:r>
        <w:t>tauffen</w:t>
      </w:r>
      <w:proofErr w:type="spellEnd"/>
      <w:r>
        <w:t xml:space="preserve">/ der thut nichts anders/ denn das er </w:t>
      </w:r>
      <w:proofErr w:type="spellStart"/>
      <w:r>
        <w:t>yhn</w:t>
      </w:r>
      <w:proofErr w:type="spellEnd"/>
      <w:r>
        <w:t xml:space="preserve"> </w:t>
      </w:r>
      <w:proofErr w:type="spellStart"/>
      <w:r>
        <w:t>misgunt</w:t>
      </w:r>
      <w:proofErr w:type="spellEnd"/>
      <w:r>
        <w:t xml:space="preserve"> der </w:t>
      </w:r>
      <w:proofErr w:type="spellStart"/>
      <w:r>
        <w:t>gnaden</w:t>
      </w:r>
      <w:proofErr w:type="spellEnd"/>
      <w:r>
        <w:t xml:space="preserve">/ und ablas der </w:t>
      </w:r>
      <w:proofErr w:type="spellStart"/>
      <w:r>
        <w:t>sünd</w:t>
      </w:r>
      <w:proofErr w:type="spellEnd"/>
      <w:r>
        <w:t xml:space="preserve">/ do her sie </w:t>
      </w:r>
      <w:proofErr w:type="spellStart"/>
      <w:r>
        <w:t>billich</w:t>
      </w:r>
      <w:proofErr w:type="spellEnd"/>
      <w:r>
        <w:t xml:space="preserve"> falsche Christen genennet werden sollen.</w:t>
      </w:r>
    </w:p>
    <w:p w14:paraId="079CFF06" w14:textId="77777777" w:rsidR="00110C7F" w:rsidRDefault="00110C7F" w:rsidP="00110C7F">
      <w:pPr>
        <w:pStyle w:val="level1"/>
        <w:numPr>
          <w:ilvl w:val="0"/>
          <w:numId w:val="1"/>
        </w:numPr>
      </w:pPr>
      <w:r>
        <w:t xml:space="preserve">Denn die </w:t>
      </w:r>
      <w:proofErr w:type="spellStart"/>
      <w:r>
        <w:t>tauffe</w:t>
      </w:r>
      <w:proofErr w:type="spellEnd"/>
      <w:r>
        <w:t xml:space="preserve"> ist nichts anders denn ein </w:t>
      </w:r>
      <w:proofErr w:type="spellStart"/>
      <w:r>
        <w:t>versicherung</w:t>
      </w:r>
      <w:proofErr w:type="spellEnd"/>
      <w:r>
        <w:t xml:space="preserve">/ ein gewisses </w:t>
      </w:r>
      <w:proofErr w:type="spellStart"/>
      <w:r>
        <w:t>zeichen</w:t>
      </w:r>
      <w:proofErr w:type="spellEnd"/>
      <w:r>
        <w:t xml:space="preserve"> der </w:t>
      </w:r>
      <w:proofErr w:type="spellStart"/>
      <w:r>
        <w:t>bus</w:t>
      </w:r>
      <w:proofErr w:type="spellEnd"/>
      <w:r>
        <w:t xml:space="preserve">/ und ablas der </w:t>
      </w:r>
      <w:proofErr w:type="spellStart"/>
      <w:r>
        <w:t>sünde</w:t>
      </w:r>
      <w:proofErr w:type="spellEnd"/>
      <w:r>
        <w:t xml:space="preserve">/ wie S. Joh. sagt/ Ich </w:t>
      </w:r>
      <w:proofErr w:type="spellStart"/>
      <w:r>
        <w:t>teuffe</w:t>
      </w:r>
      <w:proofErr w:type="spellEnd"/>
      <w:r>
        <w:t xml:space="preserve"> euch mit </w:t>
      </w:r>
      <w:proofErr w:type="spellStart"/>
      <w:r>
        <w:t>wasser</w:t>
      </w:r>
      <w:proofErr w:type="spellEnd"/>
      <w:r>
        <w:t xml:space="preserve"> zur </w:t>
      </w:r>
      <w:proofErr w:type="spellStart"/>
      <w:r>
        <w:t>busse</w:t>
      </w:r>
      <w:proofErr w:type="spellEnd"/>
      <w:r>
        <w:t xml:space="preserve">. etc. Derhalben sie an den </w:t>
      </w:r>
      <w:proofErr w:type="spellStart"/>
      <w:r>
        <w:t>kindlein</w:t>
      </w:r>
      <w:proofErr w:type="spellEnd"/>
      <w:r>
        <w:t xml:space="preserve"> die </w:t>
      </w:r>
      <w:proofErr w:type="spellStart"/>
      <w:r>
        <w:t>ym</w:t>
      </w:r>
      <w:proofErr w:type="spellEnd"/>
      <w:r>
        <w:t xml:space="preserve"> </w:t>
      </w:r>
      <w:proofErr w:type="spellStart"/>
      <w:r>
        <w:t>zorn</w:t>
      </w:r>
      <w:proofErr w:type="spellEnd"/>
      <w:r>
        <w:t xml:space="preserve"> </w:t>
      </w:r>
      <w:proofErr w:type="spellStart"/>
      <w:r>
        <w:t>geborn</w:t>
      </w:r>
      <w:proofErr w:type="spellEnd"/>
      <w:r>
        <w:t xml:space="preserve"> werden/ Eph. 2. </w:t>
      </w:r>
      <w:proofErr w:type="spellStart"/>
      <w:r>
        <w:t>anfecht</w:t>
      </w:r>
      <w:proofErr w:type="spellEnd"/>
      <w:r>
        <w:t xml:space="preserve"> und </w:t>
      </w:r>
      <w:proofErr w:type="spellStart"/>
      <w:r>
        <w:t>weret</w:t>
      </w:r>
      <w:proofErr w:type="spellEnd"/>
      <w:r>
        <w:t xml:space="preserve"> durchs leben durch und durch,</w:t>
      </w:r>
    </w:p>
    <w:p w14:paraId="2CF037B6" w14:textId="77777777" w:rsidR="00110C7F" w:rsidRDefault="00110C7F" w:rsidP="00110C7F">
      <w:pPr>
        <w:pStyle w:val="level1"/>
        <w:numPr>
          <w:ilvl w:val="0"/>
          <w:numId w:val="1"/>
        </w:numPr>
      </w:pPr>
      <w:r>
        <w:t xml:space="preserve">Wenn </w:t>
      </w:r>
      <w:proofErr w:type="spellStart"/>
      <w:r>
        <w:t>alweg</w:t>
      </w:r>
      <w:proofErr w:type="spellEnd"/>
      <w:r>
        <w:t xml:space="preserve"> ist not der </w:t>
      </w:r>
      <w:proofErr w:type="spellStart"/>
      <w:r>
        <w:t>busse</w:t>
      </w:r>
      <w:proofErr w:type="spellEnd"/>
      <w:r>
        <w:t xml:space="preserve">/ und </w:t>
      </w:r>
      <w:proofErr w:type="spellStart"/>
      <w:r>
        <w:t>besserung</w:t>
      </w:r>
      <w:proofErr w:type="spellEnd"/>
      <w:r>
        <w:t xml:space="preserve">/ Und die </w:t>
      </w:r>
      <w:proofErr w:type="spellStart"/>
      <w:r>
        <w:t>getaufft</w:t>
      </w:r>
      <w:proofErr w:type="spellEnd"/>
      <w:r>
        <w:t xml:space="preserve"> werden müssen </w:t>
      </w:r>
      <w:proofErr w:type="spellStart"/>
      <w:r>
        <w:t>imer</w:t>
      </w:r>
      <w:proofErr w:type="spellEnd"/>
      <w:r>
        <w:t xml:space="preserve"> </w:t>
      </w:r>
      <w:proofErr w:type="spellStart"/>
      <w:r>
        <w:t>vornen</w:t>
      </w:r>
      <w:proofErr w:type="spellEnd"/>
      <w:r>
        <w:t xml:space="preserve"> zu </w:t>
      </w:r>
      <w:proofErr w:type="spellStart"/>
      <w:r>
        <w:t>yhrem</w:t>
      </w:r>
      <w:proofErr w:type="spellEnd"/>
      <w:r>
        <w:t xml:space="preserve"> alten Adam absterben und mit Christo </w:t>
      </w:r>
      <w:proofErr w:type="spellStart"/>
      <w:r>
        <w:t>widder</w:t>
      </w:r>
      <w:proofErr w:type="spellEnd"/>
      <w:r>
        <w:t xml:space="preserve"> </w:t>
      </w:r>
      <w:proofErr w:type="spellStart"/>
      <w:r>
        <w:t>erstehn</w:t>
      </w:r>
      <w:proofErr w:type="spellEnd"/>
      <w:r>
        <w:t xml:space="preserve">/ </w:t>
      </w:r>
      <w:proofErr w:type="spellStart"/>
      <w:r>
        <w:t>ynn</w:t>
      </w:r>
      <w:proofErr w:type="spellEnd"/>
      <w:r>
        <w:t xml:space="preserve"> ein </w:t>
      </w:r>
      <w:proofErr w:type="spellStart"/>
      <w:r>
        <w:t>newerung</w:t>
      </w:r>
      <w:proofErr w:type="spellEnd"/>
      <w:r>
        <w:t xml:space="preserve"> des </w:t>
      </w:r>
      <w:proofErr w:type="spellStart"/>
      <w:r>
        <w:t>lebens</w:t>
      </w:r>
      <w:proofErr w:type="spellEnd"/>
      <w:r>
        <w:t>/ Roma. 6.</w:t>
      </w:r>
    </w:p>
    <w:p w14:paraId="1696133E" w14:textId="77777777" w:rsidR="00110C7F" w:rsidRDefault="00110C7F" w:rsidP="00110C7F">
      <w:pPr>
        <w:pStyle w:val="level1"/>
        <w:numPr>
          <w:ilvl w:val="0"/>
          <w:numId w:val="1"/>
        </w:numPr>
      </w:pPr>
      <w:r>
        <w:t xml:space="preserve">Da her die </w:t>
      </w:r>
      <w:proofErr w:type="spellStart"/>
      <w:r>
        <w:t>tauffe</w:t>
      </w:r>
      <w:proofErr w:type="spellEnd"/>
      <w:r>
        <w:t xml:space="preserve"> von S. Paul Titum. 3. </w:t>
      </w:r>
      <w:proofErr w:type="spellStart"/>
      <w:r>
        <w:t>Lauacrum</w:t>
      </w:r>
      <w:proofErr w:type="spellEnd"/>
      <w:r>
        <w:t xml:space="preserve"> </w:t>
      </w:r>
      <w:proofErr w:type="spellStart"/>
      <w:r>
        <w:t>regenerationis</w:t>
      </w:r>
      <w:proofErr w:type="spellEnd"/>
      <w:r>
        <w:t xml:space="preserve">/ das ist ein </w:t>
      </w:r>
      <w:proofErr w:type="spellStart"/>
      <w:r>
        <w:t>bad</w:t>
      </w:r>
      <w:proofErr w:type="spellEnd"/>
      <w:r>
        <w:t xml:space="preserve"> </w:t>
      </w:r>
      <w:proofErr w:type="spellStart"/>
      <w:r>
        <w:t>dder</w:t>
      </w:r>
      <w:proofErr w:type="spellEnd"/>
      <w:r>
        <w:t xml:space="preserve"> </w:t>
      </w:r>
      <w:proofErr w:type="spellStart"/>
      <w:r>
        <w:t>widdergeburt</w:t>
      </w:r>
      <w:proofErr w:type="spellEnd"/>
      <w:r>
        <w:t xml:space="preserve"> genennet wird/ Und Christus </w:t>
      </w:r>
      <w:proofErr w:type="spellStart"/>
      <w:r>
        <w:t>selbs</w:t>
      </w:r>
      <w:proofErr w:type="spellEnd"/>
      <w:r>
        <w:t xml:space="preserve"> sagt/ wer nicht </w:t>
      </w:r>
      <w:proofErr w:type="spellStart"/>
      <w:r>
        <w:t>widdergeporn</w:t>
      </w:r>
      <w:proofErr w:type="spellEnd"/>
      <w:r>
        <w:t xml:space="preserve"> wird ex </w:t>
      </w:r>
      <w:proofErr w:type="spellStart"/>
      <w:r>
        <w:t>aqua</w:t>
      </w:r>
      <w:proofErr w:type="spellEnd"/>
      <w:r>
        <w:t xml:space="preserve"> et spiritu/ der mag </w:t>
      </w:r>
      <w:proofErr w:type="spellStart"/>
      <w:r>
        <w:t>ynn</w:t>
      </w:r>
      <w:proofErr w:type="spellEnd"/>
      <w:r>
        <w:t xml:space="preserve"> das reich Gottes nicht </w:t>
      </w:r>
      <w:proofErr w:type="spellStart"/>
      <w:r>
        <w:t>komen</w:t>
      </w:r>
      <w:proofErr w:type="spellEnd"/>
      <w:r>
        <w:t xml:space="preserve">. Also </w:t>
      </w:r>
      <w:proofErr w:type="spellStart"/>
      <w:r>
        <w:t>Ephe</w:t>
      </w:r>
      <w:proofErr w:type="spellEnd"/>
      <w:r>
        <w:t xml:space="preserve">. 5. </w:t>
      </w:r>
      <w:proofErr w:type="spellStart"/>
      <w:r>
        <w:t>Reyniget</w:t>
      </w:r>
      <w:proofErr w:type="spellEnd"/>
      <w:r>
        <w:t xml:space="preserve"> Christus sein </w:t>
      </w:r>
      <w:proofErr w:type="spellStart"/>
      <w:r>
        <w:t>runtzlichte</w:t>
      </w:r>
      <w:proofErr w:type="spellEnd"/>
      <w:r>
        <w:t xml:space="preserve"> und ungestalt </w:t>
      </w:r>
      <w:proofErr w:type="spellStart"/>
      <w:r>
        <w:t>praut</w:t>
      </w:r>
      <w:proofErr w:type="spellEnd"/>
      <w:r>
        <w:t xml:space="preserve">/ </w:t>
      </w:r>
      <w:proofErr w:type="spellStart"/>
      <w:r>
        <w:t>lavacro</w:t>
      </w:r>
      <w:proofErr w:type="spellEnd"/>
      <w:r>
        <w:t xml:space="preserve"> </w:t>
      </w:r>
      <w:proofErr w:type="spellStart"/>
      <w:r>
        <w:t>aquae</w:t>
      </w:r>
      <w:proofErr w:type="spellEnd"/>
      <w:r>
        <w:t xml:space="preserve"> per </w:t>
      </w:r>
      <w:proofErr w:type="spellStart"/>
      <w:r>
        <w:t>verbum</w:t>
      </w:r>
      <w:proofErr w:type="spellEnd"/>
      <w:r>
        <w:t xml:space="preserve">/ </w:t>
      </w:r>
      <w:proofErr w:type="spellStart"/>
      <w:r>
        <w:t>Ephe</w:t>
      </w:r>
      <w:proofErr w:type="spellEnd"/>
      <w:r>
        <w:t xml:space="preserve">. 5. etc. Paulus spricht </w:t>
      </w:r>
      <w:proofErr w:type="spellStart"/>
      <w:r>
        <w:t>mermals</w:t>
      </w:r>
      <w:proofErr w:type="spellEnd"/>
      <w:r>
        <w:t xml:space="preserve"> ziehend aus den alten </w:t>
      </w:r>
      <w:proofErr w:type="spellStart"/>
      <w:r>
        <w:t>menschen</w:t>
      </w:r>
      <w:proofErr w:type="spellEnd"/>
      <w:r>
        <w:t xml:space="preserve">/ und legend an den </w:t>
      </w:r>
      <w:proofErr w:type="spellStart"/>
      <w:r>
        <w:t>newen</w:t>
      </w:r>
      <w:proofErr w:type="spellEnd"/>
      <w:r>
        <w:t xml:space="preserve">/ das ist/ gedencket an die </w:t>
      </w:r>
      <w:proofErr w:type="spellStart"/>
      <w:r>
        <w:t>tauffe</w:t>
      </w:r>
      <w:proofErr w:type="spellEnd"/>
      <w:r>
        <w:t xml:space="preserve"> </w:t>
      </w:r>
      <w:proofErr w:type="spellStart"/>
      <w:r>
        <w:t>daryn</w:t>
      </w:r>
      <w:proofErr w:type="spellEnd"/>
      <w:r>
        <w:t xml:space="preserve"> </w:t>
      </w:r>
      <w:proofErr w:type="spellStart"/>
      <w:r>
        <w:t>yhr</w:t>
      </w:r>
      <w:proofErr w:type="spellEnd"/>
      <w:r>
        <w:t xml:space="preserve"> der </w:t>
      </w:r>
      <w:proofErr w:type="spellStart"/>
      <w:r>
        <w:t>welt</w:t>
      </w:r>
      <w:proofErr w:type="spellEnd"/>
      <w:r>
        <w:t xml:space="preserve"> </w:t>
      </w:r>
      <w:proofErr w:type="spellStart"/>
      <w:r>
        <w:t>eygen</w:t>
      </w:r>
      <w:proofErr w:type="spellEnd"/>
      <w:r>
        <w:t xml:space="preserve"> </w:t>
      </w:r>
      <w:proofErr w:type="spellStart"/>
      <w:r>
        <w:t>fleisch</w:t>
      </w:r>
      <w:proofErr w:type="spellEnd"/>
      <w:r>
        <w:t xml:space="preserve"> der </w:t>
      </w:r>
      <w:proofErr w:type="spellStart"/>
      <w:r>
        <w:t>sünd</w:t>
      </w:r>
      <w:proofErr w:type="spellEnd"/>
      <w:r>
        <w:t xml:space="preserve"> abgestorben/ nun </w:t>
      </w:r>
      <w:proofErr w:type="spellStart"/>
      <w:r>
        <w:t>ort</w:t>
      </w:r>
      <w:proofErr w:type="spellEnd"/>
      <w:r>
        <w:t xml:space="preserve"> an der </w:t>
      </w:r>
      <w:proofErr w:type="spellStart"/>
      <w:r>
        <w:t>gerechtigkeit</w:t>
      </w:r>
      <w:proofErr w:type="spellEnd"/>
      <w:r>
        <w:t xml:space="preserve"> leben </w:t>
      </w:r>
      <w:proofErr w:type="spellStart"/>
      <w:r>
        <w:t>werdt</w:t>
      </w:r>
      <w:proofErr w:type="spellEnd"/>
      <w:r>
        <w:t>.</w:t>
      </w:r>
    </w:p>
    <w:p w14:paraId="166CE800" w14:textId="77777777" w:rsidR="00110C7F" w:rsidRDefault="00110C7F" w:rsidP="00110C7F">
      <w:pPr>
        <w:pStyle w:val="level1"/>
        <w:numPr>
          <w:ilvl w:val="0"/>
          <w:numId w:val="1"/>
        </w:numPr>
      </w:pPr>
      <w:r>
        <w:t xml:space="preserve">Also wie </w:t>
      </w:r>
      <w:proofErr w:type="spellStart"/>
      <w:r>
        <w:t>wol</w:t>
      </w:r>
      <w:proofErr w:type="spellEnd"/>
      <w:r>
        <w:t xml:space="preserve"> die Erbsünde den </w:t>
      </w:r>
      <w:proofErr w:type="spellStart"/>
      <w:r>
        <w:t>kindlen</w:t>
      </w:r>
      <w:proofErr w:type="spellEnd"/>
      <w:r>
        <w:t xml:space="preserve"> </w:t>
      </w:r>
      <w:proofErr w:type="spellStart"/>
      <w:r>
        <w:t>ym</w:t>
      </w:r>
      <w:proofErr w:type="spellEnd"/>
      <w:r>
        <w:t xml:space="preserve"> </w:t>
      </w:r>
      <w:proofErr w:type="spellStart"/>
      <w:r>
        <w:t>tauff</w:t>
      </w:r>
      <w:proofErr w:type="spellEnd"/>
      <w:r>
        <w:t xml:space="preserve"> vergeben wird/ </w:t>
      </w:r>
      <w:proofErr w:type="spellStart"/>
      <w:r>
        <w:t>mus</w:t>
      </w:r>
      <w:proofErr w:type="spellEnd"/>
      <w:r>
        <w:t xml:space="preserve"> es doch verheissen/ sein leben lang </w:t>
      </w:r>
      <w:proofErr w:type="spellStart"/>
      <w:r>
        <w:t>ze</w:t>
      </w:r>
      <w:proofErr w:type="spellEnd"/>
      <w:r>
        <w:t xml:space="preserve"> streiten </w:t>
      </w:r>
      <w:proofErr w:type="spellStart"/>
      <w:r>
        <w:t>widder</w:t>
      </w:r>
      <w:proofErr w:type="spellEnd"/>
      <w:r>
        <w:t xml:space="preserve"> den </w:t>
      </w:r>
      <w:proofErr w:type="spellStart"/>
      <w:r>
        <w:t>teuffel</w:t>
      </w:r>
      <w:proofErr w:type="spellEnd"/>
      <w:r>
        <w:t xml:space="preserve">/ </w:t>
      </w:r>
      <w:proofErr w:type="spellStart"/>
      <w:r>
        <w:t>sünde</w:t>
      </w:r>
      <w:proofErr w:type="spellEnd"/>
      <w:r>
        <w:t xml:space="preserve">. </w:t>
      </w:r>
      <w:proofErr w:type="spellStart"/>
      <w:r>
        <w:t>etc</w:t>
      </w:r>
      <w:proofErr w:type="spellEnd"/>
      <w:r>
        <w:t xml:space="preserve"> denn weil wir hie leben/ wird der Adam mit seiner </w:t>
      </w:r>
      <w:proofErr w:type="spellStart"/>
      <w:r>
        <w:t>sünde</w:t>
      </w:r>
      <w:proofErr w:type="spellEnd"/>
      <w:r>
        <w:t xml:space="preserve"> nicht gar getödtet/ bis der </w:t>
      </w:r>
      <w:proofErr w:type="spellStart"/>
      <w:r>
        <w:t>mensch</w:t>
      </w:r>
      <w:proofErr w:type="spellEnd"/>
      <w:r>
        <w:t xml:space="preserve"> zu aschen wird.</w:t>
      </w:r>
    </w:p>
    <w:p w14:paraId="6B0CFD7F" w14:textId="77777777" w:rsidR="00110C7F" w:rsidRDefault="00110C7F" w:rsidP="00110C7F">
      <w:pPr>
        <w:pStyle w:val="level1"/>
        <w:numPr>
          <w:ilvl w:val="0"/>
          <w:numId w:val="1"/>
        </w:numPr>
      </w:pPr>
      <w:r>
        <w:t xml:space="preserve">Darum aber die </w:t>
      </w:r>
      <w:proofErr w:type="spellStart"/>
      <w:r>
        <w:t>kendlen</w:t>
      </w:r>
      <w:proofErr w:type="spellEnd"/>
      <w:r>
        <w:t xml:space="preserve"> </w:t>
      </w:r>
      <w:proofErr w:type="spellStart"/>
      <w:r>
        <w:t>yetzt</w:t>
      </w:r>
      <w:proofErr w:type="spellEnd"/>
      <w:r>
        <w:t xml:space="preserve"> </w:t>
      </w:r>
      <w:proofErr w:type="spellStart"/>
      <w:r>
        <w:t>ynn</w:t>
      </w:r>
      <w:proofErr w:type="spellEnd"/>
      <w:r>
        <w:t xml:space="preserve"> den </w:t>
      </w:r>
      <w:proofErr w:type="spellStart"/>
      <w:r>
        <w:t>gnaden</w:t>
      </w:r>
      <w:proofErr w:type="spellEnd"/>
      <w:r>
        <w:t xml:space="preserve"> </w:t>
      </w:r>
      <w:proofErr w:type="spellStart"/>
      <w:r>
        <w:t>bundt</w:t>
      </w:r>
      <w:proofErr w:type="spellEnd"/>
      <w:r>
        <w:t xml:space="preserve"> </w:t>
      </w:r>
      <w:proofErr w:type="spellStart"/>
      <w:r>
        <w:t>komen</w:t>
      </w:r>
      <w:proofErr w:type="spellEnd"/>
      <w:r>
        <w:t xml:space="preserve"> durch den </w:t>
      </w:r>
      <w:proofErr w:type="spellStart"/>
      <w:r>
        <w:t>tauff</w:t>
      </w:r>
      <w:proofErr w:type="spellEnd"/>
      <w:r>
        <w:t xml:space="preserve"> und glauben/ wird </w:t>
      </w:r>
      <w:proofErr w:type="spellStart"/>
      <w:r>
        <w:t>yhn</w:t>
      </w:r>
      <w:proofErr w:type="spellEnd"/>
      <w:r>
        <w:t xml:space="preserve"> die </w:t>
      </w:r>
      <w:proofErr w:type="spellStart"/>
      <w:r>
        <w:t>sünde</w:t>
      </w:r>
      <w:proofErr w:type="spellEnd"/>
      <w:r>
        <w:t xml:space="preserve"> nicht zugerechnet/ sonder von Gott gebenedeyet/ wie Marcus spricht/ und Christo </w:t>
      </w:r>
      <w:proofErr w:type="spellStart"/>
      <w:r>
        <w:t>eingepflantzet</w:t>
      </w:r>
      <w:proofErr w:type="spellEnd"/>
      <w:r>
        <w:t xml:space="preserve"> und eingeleibet/ wie S. Paulus sagt/ </w:t>
      </w:r>
      <w:proofErr w:type="spellStart"/>
      <w:r>
        <w:t>Rom.8</w:t>
      </w:r>
      <w:proofErr w:type="spellEnd"/>
      <w:r>
        <w:t>. Psal. 13.</w:t>
      </w:r>
    </w:p>
    <w:p w14:paraId="6C65E57F" w14:textId="77777777" w:rsidR="00110C7F" w:rsidRDefault="00110C7F" w:rsidP="00110C7F">
      <w:pPr>
        <w:pStyle w:val="level1"/>
        <w:numPr>
          <w:ilvl w:val="0"/>
          <w:numId w:val="1"/>
        </w:numPr>
      </w:pPr>
      <w:r>
        <w:t xml:space="preserve">Wo wir nu </w:t>
      </w:r>
      <w:proofErr w:type="spellStart"/>
      <w:r>
        <w:t>erstriten</w:t>
      </w:r>
      <w:proofErr w:type="spellEnd"/>
      <w:r>
        <w:t xml:space="preserve"> haben zum teil das man die </w:t>
      </w:r>
      <w:proofErr w:type="spellStart"/>
      <w:r>
        <w:t>kinder</w:t>
      </w:r>
      <w:proofErr w:type="spellEnd"/>
      <w:r>
        <w:t xml:space="preserve"> von </w:t>
      </w:r>
      <w:proofErr w:type="spellStart"/>
      <w:r>
        <w:t>yhres</w:t>
      </w:r>
      <w:proofErr w:type="spellEnd"/>
      <w:r>
        <w:t xml:space="preserve"> </w:t>
      </w:r>
      <w:proofErr w:type="spellStart"/>
      <w:r>
        <w:t>glaubens</w:t>
      </w:r>
      <w:proofErr w:type="spellEnd"/>
      <w:r>
        <w:t xml:space="preserve"> wegen </w:t>
      </w:r>
      <w:proofErr w:type="spellStart"/>
      <w:r>
        <w:t>teuffen</w:t>
      </w:r>
      <w:proofErr w:type="spellEnd"/>
      <w:r>
        <w:t xml:space="preserve"> </w:t>
      </w:r>
      <w:proofErr w:type="spellStart"/>
      <w:r>
        <w:t>sol</w:t>
      </w:r>
      <w:proofErr w:type="spellEnd"/>
      <w:r>
        <w:t xml:space="preserve">/ </w:t>
      </w:r>
      <w:proofErr w:type="spellStart"/>
      <w:r>
        <w:t>felt</w:t>
      </w:r>
      <w:proofErr w:type="spellEnd"/>
      <w:r>
        <w:t xml:space="preserve"> der grosse </w:t>
      </w:r>
      <w:proofErr w:type="spellStart"/>
      <w:r>
        <w:t>yrsal</w:t>
      </w:r>
      <w:proofErr w:type="spellEnd"/>
      <w:r>
        <w:t xml:space="preserve"> schon </w:t>
      </w:r>
      <w:proofErr w:type="spellStart"/>
      <w:r>
        <w:t>umb</w:t>
      </w:r>
      <w:proofErr w:type="spellEnd"/>
      <w:r>
        <w:t xml:space="preserve">/ derer die den </w:t>
      </w:r>
      <w:proofErr w:type="spellStart"/>
      <w:r>
        <w:t>widdertauff</w:t>
      </w:r>
      <w:proofErr w:type="spellEnd"/>
      <w:r>
        <w:t xml:space="preserve"> </w:t>
      </w:r>
      <w:proofErr w:type="spellStart"/>
      <w:r>
        <w:t>leren</w:t>
      </w:r>
      <w:proofErr w:type="spellEnd"/>
      <w:r>
        <w:t>.</w:t>
      </w:r>
    </w:p>
    <w:p w14:paraId="1C223CCA" w14:textId="77777777" w:rsidR="00110C7F" w:rsidRDefault="00110C7F" w:rsidP="00110C7F">
      <w:pPr>
        <w:pStyle w:val="level1"/>
        <w:numPr>
          <w:ilvl w:val="0"/>
          <w:numId w:val="1"/>
        </w:numPr>
      </w:pPr>
      <w:r>
        <w:t xml:space="preserve">Derhalben wir uns hie der </w:t>
      </w:r>
      <w:proofErr w:type="spellStart"/>
      <w:r>
        <w:t>kinder</w:t>
      </w:r>
      <w:proofErr w:type="spellEnd"/>
      <w:r>
        <w:t xml:space="preserve"> </w:t>
      </w:r>
      <w:proofErr w:type="spellStart"/>
      <w:r>
        <w:t>annemen</w:t>
      </w:r>
      <w:proofErr w:type="spellEnd"/>
      <w:r>
        <w:t xml:space="preserve">/ und sie </w:t>
      </w:r>
      <w:proofErr w:type="spellStart"/>
      <w:r>
        <w:t>verteydingen</w:t>
      </w:r>
      <w:proofErr w:type="spellEnd"/>
      <w:r>
        <w:t>/ wenn wie S. Augustinus sagt. Sie künden sich nicht vorsprechen und beschirmen/</w:t>
      </w:r>
    </w:p>
    <w:p w14:paraId="6882CA67" w14:textId="77777777" w:rsidR="00110C7F" w:rsidRDefault="00110C7F" w:rsidP="00110C7F">
      <w:pPr>
        <w:pStyle w:val="StandardWeb"/>
      </w:pPr>
      <w:r>
        <w:t xml:space="preserve">Casper </w:t>
      </w:r>
      <w:proofErr w:type="spellStart"/>
      <w:r>
        <w:t>Huberinus</w:t>
      </w:r>
      <w:proofErr w:type="spellEnd"/>
      <w:r>
        <w:t xml:space="preserve">. </w:t>
      </w:r>
    </w:p>
    <w:p w14:paraId="7C9BB405" w14:textId="77777777" w:rsidR="00110C7F" w:rsidRDefault="00110C7F" w:rsidP="00110C7F">
      <w:pPr>
        <w:pStyle w:val="StandardWeb"/>
      </w:pPr>
      <w:r>
        <w:t xml:space="preserve">Gedruckt zu </w:t>
      </w:r>
      <w:proofErr w:type="spellStart"/>
      <w:r>
        <w:t>Wittemberg</w:t>
      </w:r>
      <w:proofErr w:type="spellEnd"/>
      <w:r>
        <w:t xml:space="preserve"> durch Joseph Klug. </w:t>
      </w:r>
    </w:p>
    <w:p w14:paraId="31ABA0CF" w14:textId="26144893" w:rsidR="00110C7F" w:rsidRDefault="00110C7F">
      <w:pPr>
        <w:spacing w:after="0" w:line="240" w:lineRule="auto"/>
      </w:pPr>
      <w:r>
        <w:br w:type="page"/>
      </w:r>
    </w:p>
    <w:p w14:paraId="5585026A" w14:textId="77777777" w:rsidR="00110C7F" w:rsidRDefault="00110C7F" w:rsidP="00110C7F">
      <w:pPr>
        <w:pStyle w:val="berschrift1"/>
        <w:rPr>
          <w:sz w:val="48"/>
        </w:rPr>
      </w:pPr>
      <w:proofErr w:type="spellStart"/>
      <w:r>
        <w:t>Siebentzig</w:t>
      </w:r>
      <w:proofErr w:type="spellEnd"/>
      <w:r>
        <w:t xml:space="preserve"> Schlußreden</w:t>
      </w:r>
    </w:p>
    <w:p w14:paraId="6ABA8601" w14:textId="77777777" w:rsidR="00110C7F" w:rsidRDefault="00110C7F" w:rsidP="00110C7F">
      <w:pPr>
        <w:pStyle w:val="StandardWeb"/>
      </w:pPr>
      <w:proofErr w:type="spellStart"/>
      <w:r>
        <w:t>Siebentzig</w:t>
      </w:r>
      <w:proofErr w:type="spellEnd"/>
      <w:r>
        <w:t xml:space="preserve"> Schlußrede</w:t>
      </w:r>
      <w:r>
        <w:br/>
        <w:t>Oder Puncte</w:t>
      </w:r>
      <w:r>
        <w:br/>
        <w:t xml:space="preserve">Von der rechten Hand Gottes\ </w:t>
      </w:r>
      <w:proofErr w:type="spellStart"/>
      <w:r>
        <w:t>vnnd</w:t>
      </w:r>
      <w:proofErr w:type="spellEnd"/>
      <w:r>
        <w:t xml:space="preserve"> der Gewalt JEsu CHristi. </w:t>
      </w:r>
    </w:p>
    <w:p w14:paraId="10B3CAFA" w14:textId="77777777" w:rsidR="00110C7F" w:rsidRDefault="00110C7F" w:rsidP="00110C7F">
      <w:pPr>
        <w:pStyle w:val="StandardWeb"/>
      </w:pPr>
      <w:r>
        <w:t xml:space="preserve">Zu Trost denen\ die sich in der Zwinglischen Sache nicht berichten können\ Anno 1530. gestellet\ von </w:t>
      </w:r>
    </w:p>
    <w:p w14:paraId="5C7EA0E6" w14:textId="77777777" w:rsidR="00110C7F" w:rsidRDefault="00110C7F" w:rsidP="00110C7F">
      <w:pPr>
        <w:pStyle w:val="StandardWeb"/>
      </w:pPr>
      <w:r>
        <w:t xml:space="preserve">D. Caspare </w:t>
      </w:r>
      <w:proofErr w:type="spellStart"/>
      <w:r>
        <w:t>Huberino</w:t>
      </w:r>
      <w:proofErr w:type="spellEnd"/>
      <w:r>
        <w:t xml:space="preserve"> </w:t>
      </w:r>
    </w:p>
    <w:p w14:paraId="00EF8DB9" w14:textId="77777777" w:rsidR="00110C7F" w:rsidRDefault="00110C7F" w:rsidP="00110C7F">
      <w:pPr>
        <w:pStyle w:val="StandardWeb"/>
      </w:pPr>
      <w:r>
        <w:t xml:space="preserve">Zu dieser letzten </w:t>
      </w:r>
      <w:proofErr w:type="spellStart"/>
      <w:r>
        <w:t>vnd</w:t>
      </w:r>
      <w:proofErr w:type="spellEnd"/>
      <w:r>
        <w:t xml:space="preserve"> betrübten zeit aber </w:t>
      </w:r>
      <w:proofErr w:type="spellStart"/>
      <w:r>
        <w:t>auffs</w:t>
      </w:r>
      <w:proofErr w:type="spellEnd"/>
      <w:r>
        <w:t xml:space="preserve"> </w:t>
      </w:r>
      <w:proofErr w:type="spellStart"/>
      <w:r>
        <w:t>newe</w:t>
      </w:r>
      <w:proofErr w:type="spellEnd"/>
      <w:r>
        <w:t xml:space="preserve"> wider aller Alten </w:t>
      </w:r>
      <w:proofErr w:type="spellStart"/>
      <w:r>
        <w:t>vnd</w:t>
      </w:r>
      <w:proofErr w:type="spellEnd"/>
      <w:r>
        <w:t xml:space="preserve"> </w:t>
      </w:r>
      <w:proofErr w:type="spellStart"/>
      <w:r>
        <w:t>Newen</w:t>
      </w:r>
      <w:proofErr w:type="spellEnd"/>
      <w:r>
        <w:t xml:space="preserve"> </w:t>
      </w:r>
      <w:proofErr w:type="spellStart"/>
      <w:r>
        <w:t>Caluinisten</w:t>
      </w:r>
      <w:proofErr w:type="spellEnd"/>
      <w:r>
        <w:t xml:space="preserve"> </w:t>
      </w:r>
      <w:proofErr w:type="spellStart"/>
      <w:r>
        <w:t>Gotteslesterlichen</w:t>
      </w:r>
      <w:proofErr w:type="spellEnd"/>
      <w:r>
        <w:t xml:space="preserve"> Schwarm\ </w:t>
      </w:r>
      <w:proofErr w:type="spellStart"/>
      <w:r>
        <w:t>einfeltigen</w:t>
      </w:r>
      <w:proofErr w:type="spellEnd"/>
      <w:r>
        <w:t xml:space="preserve"> frommen Herzten aus rechtem </w:t>
      </w:r>
      <w:proofErr w:type="spellStart"/>
      <w:r>
        <w:t>warhafftigem</w:t>
      </w:r>
      <w:proofErr w:type="spellEnd"/>
      <w:r>
        <w:t xml:space="preserve"> Grunde </w:t>
      </w:r>
      <w:proofErr w:type="spellStart"/>
      <w:r>
        <w:t>vnd</w:t>
      </w:r>
      <w:proofErr w:type="spellEnd"/>
      <w:r>
        <w:t xml:space="preserve"> beweis der Heiligen </w:t>
      </w:r>
      <w:proofErr w:type="spellStart"/>
      <w:r>
        <w:t>Schrifft</w:t>
      </w:r>
      <w:proofErr w:type="spellEnd"/>
      <w:r>
        <w:t xml:space="preserve"> in Druck verfertigt. </w:t>
      </w:r>
    </w:p>
    <w:p w14:paraId="011C907B" w14:textId="77777777" w:rsidR="00110C7F" w:rsidRDefault="00110C7F" w:rsidP="00110C7F">
      <w:pPr>
        <w:pStyle w:val="StandardWeb"/>
      </w:pPr>
      <w:r>
        <w:t xml:space="preserve">Im Jahr M. D. LXXXI. </w:t>
      </w:r>
    </w:p>
    <w:p w14:paraId="3FDF80D9" w14:textId="77777777" w:rsidR="00110C7F" w:rsidRDefault="00110C7F" w:rsidP="00110C7F">
      <w:pPr>
        <w:pStyle w:val="berschrift2"/>
      </w:pPr>
      <w:r>
        <w:t xml:space="preserve">Was die rechte Gottes/ was sitzen zur Rechten/ </w:t>
      </w:r>
      <w:proofErr w:type="spellStart"/>
      <w:r>
        <w:t>vnd</w:t>
      </w:r>
      <w:proofErr w:type="spellEnd"/>
      <w:r>
        <w:t xml:space="preserve"> wie Christus allenthalben sey.</w:t>
      </w:r>
    </w:p>
    <w:p w14:paraId="7C5ED2B7" w14:textId="77777777" w:rsidR="00110C7F" w:rsidRDefault="00110C7F" w:rsidP="00110C7F">
      <w:pPr>
        <w:pStyle w:val="berschrift3"/>
      </w:pPr>
      <w:r>
        <w:t>1.</w:t>
      </w:r>
    </w:p>
    <w:p w14:paraId="5CC6ABD1" w14:textId="77777777" w:rsidR="00110C7F" w:rsidRDefault="00110C7F" w:rsidP="00110C7F">
      <w:pPr>
        <w:pStyle w:val="StandardWeb"/>
      </w:pPr>
      <w:r>
        <w:rPr>
          <w:rStyle w:val="Hervorhebung"/>
        </w:rPr>
        <w:t>Psal. 115. Esa. 66.</w:t>
      </w:r>
      <w:r>
        <w:t xml:space="preserve"> </w:t>
      </w:r>
    </w:p>
    <w:p w14:paraId="4CBA5C26" w14:textId="77777777" w:rsidR="00110C7F" w:rsidRDefault="00110C7F" w:rsidP="00110C7F">
      <w:pPr>
        <w:pStyle w:val="StandardWeb"/>
      </w:pPr>
      <w:proofErr w:type="spellStart"/>
      <w:r>
        <w:t>DIe</w:t>
      </w:r>
      <w:proofErr w:type="spellEnd"/>
      <w:r>
        <w:t xml:space="preserve"> Rechte/ Hand/ Arm/ Gewalt/ </w:t>
      </w:r>
      <w:proofErr w:type="spellStart"/>
      <w:r>
        <w:t>Stercke</w:t>
      </w:r>
      <w:proofErr w:type="spellEnd"/>
      <w:r>
        <w:t xml:space="preserve">/ </w:t>
      </w:r>
      <w:proofErr w:type="spellStart"/>
      <w:r>
        <w:t>Maiestat</w:t>
      </w:r>
      <w:proofErr w:type="spellEnd"/>
      <w:r>
        <w:t xml:space="preserve"> Gottes/ rc. war vor der </w:t>
      </w:r>
      <w:proofErr w:type="spellStart"/>
      <w:r>
        <w:t>erschöpffung</w:t>
      </w:r>
      <w:proofErr w:type="spellEnd"/>
      <w:r>
        <w:t xml:space="preserve"> aller Creatur/ Denn sie hat alles Erschaffen/ </w:t>
      </w:r>
      <w:proofErr w:type="spellStart"/>
      <w:r>
        <w:t>Himel</w:t>
      </w:r>
      <w:proofErr w:type="spellEnd"/>
      <w:r>
        <w:t xml:space="preserve"> </w:t>
      </w:r>
      <w:proofErr w:type="spellStart"/>
      <w:r>
        <w:t>vnd</w:t>
      </w:r>
      <w:proofErr w:type="spellEnd"/>
      <w:r>
        <w:t xml:space="preserve"> Erden/ </w:t>
      </w:r>
      <w:proofErr w:type="spellStart"/>
      <w:r>
        <w:t>vnd</w:t>
      </w:r>
      <w:proofErr w:type="spellEnd"/>
      <w:r>
        <w:t xml:space="preserve"> alles was darinnen ist. </w:t>
      </w:r>
    </w:p>
    <w:p w14:paraId="246DF4E0" w14:textId="77777777" w:rsidR="00110C7F" w:rsidRDefault="00110C7F" w:rsidP="00110C7F">
      <w:pPr>
        <w:pStyle w:val="berschrift3"/>
      </w:pPr>
      <w:r>
        <w:t>II.</w:t>
      </w:r>
    </w:p>
    <w:p w14:paraId="2957EB66" w14:textId="77777777" w:rsidR="00110C7F" w:rsidRDefault="00110C7F" w:rsidP="00110C7F">
      <w:pPr>
        <w:pStyle w:val="StandardWeb"/>
      </w:pPr>
      <w:r>
        <w:rPr>
          <w:rStyle w:val="Hervorhebung"/>
        </w:rPr>
        <w:t>Gen. 1. Johan 1. Psal. 8. 33.</w:t>
      </w:r>
      <w:r>
        <w:t xml:space="preserve"> </w:t>
      </w:r>
    </w:p>
    <w:p w14:paraId="2CEE8079" w14:textId="77777777" w:rsidR="00110C7F" w:rsidRDefault="00110C7F" w:rsidP="00110C7F">
      <w:pPr>
        <w:pStyle w:val="StandardWeb"/>
      </w:pPr>
      <w:r>
        <w:t xml:space="preserve">Was aber war vor der </w:t>
      </w:r>
      <w:proofErr w:type="spellStart"/>
      <w:r>
        <w:t>Erschöpffung</w:t>
      </w:r>
      <w:proofErr w:type="spellEnd"/>
      <w:r>
        <w:t xml:space="preserve"> aller Creatur/ das </w:t>
      </w:r>
      <w:proofErr w:type="spellStart"/>
      <w:r>
        <w:t>mus</w:t>
      </w:r>
      <w:proofErr w:type="spellEnd"/>
      <w:r>
        <w:t xml:space="preserve"> GOtt sein/ </w:t>
      </w:r>
      <w:proofErr w:type="spellStart"/>
      <w:r>
        <w:t>vnd</w:t>
      </w:r>
      <w:proofErr w:type="spellEnd"/>
      <w:r>
        <w:t xml:space="preserve"> </w:t>
      </w:r>
      <w:proofErr w:type="spellStart"/>
      <w:r>
        <w:t>kan</w:t>
      </w:r>
      <w:proofErr w:type="spellEnd"/>
      <w:r>
        <w:t xml:space="preserve"> kein Creatur sein/ Dieweil alle Creatur durch sie erschaffen sind. </w:t>
      </w:r>
    </w:p>
    <w:p w14:paraId="54C36252" w14:textId="77777777" w:rsidR="00110C7F" w:rsidRDefault="00110C7F" w:rsidP="00110C7F">
      <w:pPr>
        <w:pStyle w:val="berschrift3"/>
      </w:pPr>
      <w:r>
        <w:t>III.</w:t>
      </w:r>
    </w:p>
    <w:p w14:paraId="669FBEC0" w14:textId="77777777" w:rsidR="00110C7F" w:rsidRDefault="00110C7F" w:rsidP="00110C7F">
      <w:pPr>
        <w:pStyle w:val="StandardWeb"/>
      </w:pPr>
      <w:proofErr w:type="spellStart"/>
      <w:r>
        <w:t>Darumb</w:t>
      </w:r>
      <w:proofErr w:type="spellEnd"/>
      <w:r>
        <w:t xml:space="preserve"> ist die Rechte GOttes nichts anders denn GOtt selber/ das ist/ Sie ist ein einiges </w:t>
      </w:r>
      <w:proofErr w:type="spellStart"/>
      <w:r>
        <w:t>einfeltiges</w:t>
      </w:r>
      <w:proofErr w:type="spellEnd"/>
      <w:r>
        <w:t xml:space="preserve"> Wesen mit der </w:t>
      </w:r>
      <w:proofErr w:type="spellStart"/>
      <w:r>
        <w:t>GOttheit</w:t>
      </w:r>
      <w:proofErr w:type="spellEnd"/>
      <w:r>
        <w:t xml:space="preserve"> </w:t>
      </w:r>
      <w:proofErr w:type="spellStart"/>
      <w:r>
        <w:t>vnzertrennet</w:t>
      </w:r>
      <w:proofErr w:type="spellEnd"/>
      <w:r>
        <w:t xml:space="preserve"> </w:t>
      </w:r>
      <w:proofErr w:type="spellStart"/>
      <w:r>
        <w:t>vnd</w:t>
      </w:r>
      <w:proofErr w:type="spellEnd"/>
      <w:r>
        <w:t xml:space="preserve"> </w:t>
      </w:r>
      <w:proofErr w:type="spellStart"/>
      <w:r>
        <w:t>vnzerteilet</w:t>
      </w:r>
      <w:proofErr w:type="spellEnd"/>
      <w:r>
        <w:t xml:space="preserve">/ Was ich aber von der Rechte GOttes sage/ dasselbige sage ich auch vom Arm/ Gewalt/ </w:t>
      </w:r>
      <w:proofErr w:type="spellStart"/>
      <w:r>
        <w:t>Maiestat</w:t>
      </w:r>
      <w:proofErr w:type="spellEnd"/>
      <w:r>
        <w:t xml:space="preserve">/ rc. </w:t>
      </w:r>
    </w:p>
    <w:p w14:paraId="1965B939" w14:textId="77777777" w:rsidR="00110C7F" w:rsidRDefault="00110C7F" w:rsidP="00110C7F">
      <w:pPr>
        <w:pStyle w:val="berschrift3"/>
      </w:pPr>
      <w:proofErr w:type="spellStart"/>
      <w:r>
        <w:t>IIII</w:t>
      </w:r>
      <w:proofErr w:type="spellEnd"/>
      <w:r>
        <w:t>.</w:t>
      </w:r>
    </w:p>
    <w:p w14:paraId="6E7F81A4" w14:textId="77777777" w:rsidR="00110C7F" w:rsidRDefault="00110C7F" w:rsidP="00110C7F">
      <w:pPr>
        <w:pStyle w:val="StandardWeb"/>
      </w:pPr>
      <w:r>
        <w:t xml:space="preserve">Dieweil nun die Rechte/ Arm/ rc. ist ein einige </w:t>
      </w:r>
      <w:proofErr w:type="spellStart"/>
      <w:r>
        <w:t>einfeltige</w:t>
      </w:r>
      <w:proofErr w:type="spellEnd"/>
      <w:r>
        <w:t xml:space="preserve"> Gottheit </w:t>
      </w:r>
      <w:proofErr w:type="spellStart"/>
      <w:r>
        <w:t>vnzerteilt</w:t>
      </w:r>
      <w:proofErr w:type="spellEnd"/>
      <w:r>
        <w:t xml:space="preserve">/ Denn die Gottheit an </w:t>
      </w:r>
      <w:proofErr w:type="spellStart"/>
      <w:r>
        <w:t>jr</w:t>
      </w:r>
      <w:proofErr w:type="spellEnd"/>
      <w:r>
        <w:t xml:space="preserve"> selber </w:t>
      </w:r>
      <w:proofErr w:type="spellStart"/>
      <w:r>
        <w:t>vnzerteilet</w:t>
      </w:r>
      <w:proofErr w:type="spellEnd"/>
      <w:r>
        <w:t xml:space="preserve"> ist </w:t>
      </w:r>
      <w:proofErr w:type="spellStart"/>
      <w:r>
        <w:t>vnd</w:t>
      </w:r>
      <w:proofErr w:type="spellEnd"/>
      <w:r>
        <w:t xml:space="preserve"> </w:t>
      </w:r>
      <w:proofErr w:type="spellStart"/>
      <w:r>
        <w:t>vnbeweglich</w:t>
      </w:r>
      <w:proofErr w:type="spellEnd"/>
      <w:r>
        <w:t xml:space="preserve">. </w:t>
      </w:r>
    </w:p>
    <w:p w14:paraId="2C9D6ACA" w14:textId="77777777" w:rsidR="00110C7F" w:rsidRDefault="00110C7F" w:rsidP="00110C7F">
      <w:pPr>
        <w:pStyle w:val="berschrift3"/>
      </w:pPr>
      <w:r>
        <w:t>V.</w:t>
      </w:r>
    </w:p>
    <w:p w14:paraId="2E1684C0" w14:textId="77777777" w:rsidR="00110C7F" w:rsidRDefault="00110C7F" w:rsidP="00110C7F">
      <w:pPr>
        <w:pStyle w:val="StandardWeb"/>
      </w:pPr>
      <w:r>
        <w:t xml:space="preserve">So folget/ das sie allenthalben gegenwertig ist an allen enden/ Dieweil sie alles erschaffen hat </w:t>
      </w:r>
      <w:proofErr w:type="spellStart"/>
      <w:r>
        <w:t>vnd</w:t>
      </w:r>
      <w:proofErr w:type="spellEnd"/>
      <w:r>
        <w:t xml:space="preserve"> </w:t>
      </w:r>
      <w:proofErr w:type="spellStart"/>
      <w:r>
        <w:t>erhelt</w:t>
      </w:r>
      <w:proofErr w:type="spellEnd"/>
      <w:r>
        <w:t xml:space="preserve">. </w:t>
      </w:r>
    </w:p>
    <w:p w14:paraId="30EF8A86" w14:textId="77777777" w:rsidR="00110C7F" w:rsidRDefault="00110C7F" w:rsidP="00110C7F">
      <w:pPr>
        <w:pStyle w:val="berschrift3"/>
      </w:pPr>
      <w:r>
        <w:t>VI.</w:t>
      </w:r>
    </w:p>
    <w:p w14:paraId="70A2092C" w14:textId="77777777" w:rsidR="00110C7F" w:rsidRDefault="00110C7F" w:rsidP="00110C7F">
      <w:pPr>
        <w:pStyle w:val="StandardWeb"/>
      </w:pPr>
      <w:r>
        <w:t xml:space="preserve">Nicht das sie ein lang/ dick/ breit hohes ding sey/ das also </w:t>
      </w:r>
      <w:proofErr w:type="spellStart"/>
      <w:r>
        <w:t>ausgedenet</w:t>
      </w:r>
      <w:proofErr w:type="spellEnd"/>
      <w:r>
        <w:t xml:space="preserve"> </w:t>
      </w:r>
      <w:proofErr w:type="spellStart"/>
      <w:r>
        <w:t>vnd</w:t>
      </w:r>
      <w:proofErr w:type="spellEnd"/>
      <w:r>
        <w:t xml:space="preserve"> </w:t>
      </w:r>
      <w:proofErr w:type="spellStart"/>
      <w:r>
        <w:t>ausgespannet</w:t>
      </w:r>
      <w:proofErr w:type="spellEnd"/>
      <w:r>
        <w:t xml:space="preserve"> müsse sein/ Gleich wie der </w:t>
      </w:r>
      <w:proofErr w:type="spellStart"/>
      <w:r>
        <w:t>Himel</w:t>
      </w:r>
      <w:proofErr w:type="spellEnd"/>
      <w:r>
        <w:t xml:space="preserve"> </w:t>
      </w:r>
      <w:proofErr w:type="spellStart"/>
      <w:r>
        <w:t>vber</w:t>
      </w:r>
      <w:proofErr w:type="spellEnd"/>
      <w:r>
        <w:t xml:space="preserve"> der Erden ist </w:t>
      </w:r>
      <w:proofErr w:type="spellStart"/>
      <w:r>
        <w:t>ausgespannet</w:t>
      </w:r>
      <w:proofErr w:type="spellEnd"/>
      <w:r>
        <w:t xml:space="preserve">/ </w:t>
      </w:r>
      <w:proofErr w:type="spellStart"/>
      <w:r>
        <w:t>vnd</w:t>
      </w:r>
      <w:proofErr w:type="spellEnd"/>
      <w:r>
        <w:t xml:space="preserve"> sie </w:t>
      </w:r>
      <w:proofErr w:type="spellStart"/>
      <w:r>
        <w:t>vmbzeunet</w:t>
      </w:r>
      <w:proofErr w:type="spellEnd"/>
      <w:r>
        <w:t xml:space="preserve">. </w:t>
      </w:r>
    </w:p>
    <w:p w14:paraId="1346DCAA" w14:textId="77777777" w:rsidR="00110C7F" w:rsidRDefault="00110C7F" w:rsidP="00110C7F">
      <w:pPr>
        <w:pStyle w:val="berschrift3"/>
      </w:pPr>
      <w:r>
        <w:t>VII.</w:t>
      </w:r>
    </w:p>
    <w:p w14:paraId="208C2D04" w14:textId="77777777" w:rsidR="00110C7F" w:rsidRDefault="00110C7F" w:rsidP="00110C7F">
      <w:pPr>
        <w:pStyle w:val="StandardWeb"/>
      </w:pPr>
      <w:r>
        <w:t xml:space="preserve">Sondern also/ das kein Creatur so klein nicht ist/ die Rechte Gottes ist noch kleiner/ </w:t>
      </w:r>
      <w:proofErr w:type="spellStart"/>
      <w:r>
        <w:t>vnd</w:t>
      </w:r>
      <w:proofErr w:type="spellEnd"/>
      <w:r>
        <w:t xml:space="preserve"> ist selbst gegenwertig darinnen. </w:t>
      </w:r>
    </w:p>
    <w:p w14:paraId="3CA7C254" w14:textId="77777777" w:rsidR="00110C7F" w:rsidRDefault="00110C7F" w:rsidP="00110C7F">
      <w:pPr>
        <w:pStyle w:val="berschrift3"/>
      </w:pPr>
      <w:r>
        <w:t>VIII.</w:t>
      </w:r>
    </w:p>
    <w:p w14:paraId="0AD6DC1F" w14:textId="77777777" w:rsidR="00110C7F" w:rsidRDefault="00110C7F" w:rsidP="00110C7F">
      <w:pPr>
        <w:pStyle w:val="StandardWeb"/>
      </w:pPr>
      <w:proofErr w:type="spellStart"/>
      <w:r>
        <w:t>Vnnd</w:t>
      </w:r>
      <w:proofErr w:type="spellEnd"/>
      <w:r>
        <w:t xml:space="preserve"> </w:t>
      </w:r>
      <w:proofErr w:type="spellStart"/>
      <w:r>
        <w:t>widerumb</w:t>
      </w:r>
      <w:proofErr w:type="spellEnd"/>
      <w:r>
        <w:t xml:space="preserve">/ Ist kein Creatur so hoch/ breit/ dick/ lang/ gros/ Die Rechte GOttes ist noch höher/ breiter/ dicker/ </w:t>
      </w:r>
      <w:proofErr w:type="spellStart"/>
      <w:r>
        <w:t>lenger</w:t>
      </w:r>
      <w:proofErr w:type="spellEnd"/>
      <w:r>
        <w:t xml:space="preserve">/ grösser. </w:t>
      </w:r>
    </w:p>
    <w:p w14:paraId="6FC74F4D" w14:textId="77777777" w:rsidR="00110C7F" w:rsidRDefault="00110C7F" w:rsidP="00110C7F">
      <w:pPr>
        <w:pStyle w:val="berschrift3"/>
      </w:pPr>
      <w:r>
        <w:t>IX.</w:t>
      </w:r>
    </w:p>
    <w:p w14:paraId="4C3A2619" w14:textId="77777777" w:rsidR="00110C7F" w:rsidRDefault="00110C7F" w:rsidP="00110C7F">
      <w:pPr>
        <w:pStyle w:val="StandardWeb"/>
      </w:pPr>
      <w:r>
        <w:t xml:space="preserve">Das ist/ GOttes Rechte/ ist ein solch Göttlich Wesen/ das kein Creatur </w:t>
      </w:r>
      <w:proofErr w:type="spellStart"/>
      <w:r>
        <w:t>jr</w:t>
      </w:r>
      <w:proofErr w:type="spellEnd"/>
      <w:r>
        <w:t xml:space="preserve"> zu klein/ noch zu gros ist/ sie ist selber drinnen/ in </w:t>
      </w:r>
      <w:proofErr w:type="spellStart"/>
      <w:r>
        <w:t>jhrem</w:t>
      </w:r>
      <w:proofErr w:type="spellEnd"/>
      <w:r>
        <w:t xml:space="preserve"> aller </w:t>
      </w:r>
      <w:proofErr w:type="spellStart"/>
      <w:r>
        <w:t>inwendigesten</w:t>
      </w:r>
      <w:proofErr w:type="spellEnd"/>
      <w:r>
        <w:t xml:space="preserve">/ </w:t>
      </w:r>
      <w:proofErr w:type="spellStart"/>
      <w:r>
        <w:t>auswendigesten</w:t>
      </w:r>
      <w:proofErr w:type="spellEnd"/>
      <w:r>
        <w:t xml:space="preserve">/ </w:t>
      </w:r>
      <w:proofErr w:type="spellStart"/>
      <w:r>
        <w:t>vmb</w:t>
      </w:r>
      <w:proofErr w:type="spellEnd"/>
      <w:r>
        <w:t xml:space="preserve"> </w:t>
      </w:r>
      <w:proofErr w:type="spellStart"/>
      <w:r>
        <w:t>vnd</w:t>
      </w:r>
      <w:proofErr w:type="spellEnd"/>
      <w:r>
        <w:t xml:space="preserve"> </w:t>
      </w:r>
      <w:proofErr w:type="spellStart"/>
      <w:r>
        <w:t>vmb</w:t>
      </w:r>
      <w:proofErr w:type="spellEnd"/>
      <w:r>
        <w:t xml:space="preserve">/ durch </w:t>
      </w:r>
      <w:proofErr w:type="spellStart"/>
      <w:r>
        <w:t>vnnd</w:t>
      </w:r>
      <w:proofErr w:type="spellEnd"/>
      <w:r>
        <w:t xml:space="preserve"> durch/ </w:t>
      </w:r>
      <w:proofErr w:type="spellStart"/>
      <w:r>
        <w:t>vnten</w:t>
      </w:r>
      <w:proofErr w:type="spellEnd"/>
      <w:r>
        <w:t xml:space="preserve"> </w:t>
      </w:r>
      <w:proofErr w:type="spellStart"/>
      <w:r>
        <w:t>vnnd</w:t>
      </w:r>
      <w:proofErr w:type="spellEnd"/>
      <w:r>
        <w:t xml:space="preserve"> oben/ </w:t>
      </w:r>
      <w:proofErr w:type="spellStart"/>
      <w:r>
        <w:t>forn</w:t>
      </w:r>
      <w:proofErr w:type="spellEnd"/>
      <w:r>
        <w:t xml:space="preserve"> </w:t>
      </w:r>
      <w:proofErr w:type="spellStart"/>
      <w:r>
        <w:t>vnnd</w:t>
      </w:r>
      <w:proofErr w:type="spellEnd"/>
      <w:r>
        <w:t xml:space="preserve"> </w:t>
      </w:r>
      <w:proofErr w:type="spellStart"/>
      <w:r>
        <w:t>hinden</w:t>
      </w:r>
      <w:proofErr w:type="spellEnd"/>
      <w:r>
        <w:t xml:space="preserve">/ </w:t>
      </w:r>
      <w:r>
        <w:rPr>
          <w:rStyle w:val="Fett"/>
          <w:rFonts w:eastAsiaTheme="majorEastAsia"/>
        </w:rPr>
        <w:t xml:space="preserve">Das also die Welt/ GOttes voll ist/ </w:t>
      </w:r>
      <w:proofErr w:type="spellStart"/>
      <w:r>
        <w:rPr>
          <w:rStyle w:val="Fett"/>
          <w:rFonts w:eastAsiaTheme="majorEastAsia"/>
        </w:rPr>
        <w:t>vnd</w:t>
      </w:r>
      <w:proofErr w:type="spellEnd"/>
      <w:r>
        <w:rPr>
          <w:rStyle w:val="Fett"/>
          <w:rFonts w:eastAsiaTheme="majorEastAsia"/>
        </w:rPr>
        <w:t xml:space="preserve"> er sie alle erfüllet.</w:t>
      </w:r>
      <w:r>
        <w:t xml:space="preserve"> </w:t>
      </w:r>
    </w:p>
    <w:p w14:paraId="6DD460ED" w14:textId="77777777" w:rsidR="00110C7F" w:rsidRDefault="00110C7F" w:rsidP="00110C7F">
      <w:pPr>
        <w:pStyle w:val="berschrift3"/>
      </w:pPr>
      <w:r>
        <w:t>X.</w:t>
      </w:r>
    </w:p>
    <w:p w14:paraId="079747C2" w14:textId="77777777" w:rsidR="00110C7F" w:rsidRDefault="00110C7F" w:rsidP="00110C7F">
      <w:pPr>
        <w:pStyle w:val="StandardWeb"/>
      </w:pPr>
      <w:proofErr w:type="spellStart"/>
      <w:r>
        <w:t>Vnd</w:t>
      </w:r>
      <w:proofErr w:type="spellEnd"/>
      <w:r>
        <w:t xml:space="preserve"> doch nicht von ihr beschlossen oder </w:t>
      </w:r>
      <w:proofErr w:type="spellStart"/>
      <w:r>
        <w:t>vmbfangen</w:t>
      </w:r>
      <w:proofErr w:type="spellEnd"/>
      <w:r>
        <w:t xml:space="preserve">/ sonder auch ausser/ </w:t>
      </w:r>
      <w:proofErr w:type="spellStart"/>
      <w:r>
        <w:t>vmb</w:t>
      </w:r>
      <w:proofErr w:type="spellEnd"/>
      <w:r>
        <w:t xml:space="preserve">/ </w:t>
      </w:r>
      <w:proofErr w:type="spellStart"/>
      <w:r>
        <w:t>vber</w:t>
      </w:r>
      <w:proofErr w:type="spellEnd"/>
      <w:r>
        <w:t xml:space="preserve"> alle Creatur ist. </w:t>
      </w:r>
    </w:p>
    <w:p w14:paraId="51A88111" w14:textId="77777777" w:rsidR="00110C7F" w:rsidRDefault="00110C7F" w:rsidP="00110C7F">
      <w:pPr>
        <w:pStyle w:val="berschrift3"/>
      </w:pPr>
      <w:r>
        <w:t>XI.</w:t>
      </w:r>
    </w:p>
    <w:p w14:paraId="486C4DBB" w14:textId="77777777" w:rsidR="00110C7F" w:rsidRDefault="00110C7F" w:rsidP="00110C7F">
      <w:pPr>
        <w:pStyle w:val="StandardWeb"/>
      </w:pPr>
      <w:proofErr w:type="spellStart"/>
      <w:r>
        <w:t>Wiederumb</w:t>
      </w:r>
      <w:proofErr w:type="spellEnd"/>
      <w:r>
        <w:t xml:space="preserve"> so klein/ das sie in einem Körnlein/ oder ein Körnlein/ durch ein Körnlein/ inwendig </w:t>
      </w:r>
      <w:proofErr w:type="spellStart"/>
      <w:r>
        <w:t>vnd</w:t>
      </w:r>
      <w:proofErr w:type="spellEnd"/>
      <w:r>
        <w:t xml:space="preserve"> auswendig/ gegenwertig </w:t>
      </w:r>
      <w:proofErr w:type="spellStart"/>
      <w:r>
        <w:t>vnd</w:t>
      </w:r>
      <w:proofErr w:type="spellEnd"/>
      <w:r>
        <w:t xml:space="preserve"> wesentlich ist. </w:t>
      </w:r>
    </w:p>
    <w:p w14:paraId="7DEECFA1" w14:textId="77777777" w:rsidR="00110C7F" w:rsidRDefault="00110C7F" w:rsidP="00110C7F">
      <w:pPr>
        <w:pStyle w:val="berschrift3"/>
      </w:pPr>
      <w:r>
        <w:t>XII.</w:t>
      </w:r>
    </w:p>
    <w:p w14:paraId="4DA04561" w14:textId="77777777" w:rsidR="00110C7F" w:rsidRDefault="00110C7F" w:rsidP="00110C7F">
      <w:pPr>
        <w:pStyle w:val="StandardWeb"/>
      </w:pPr>
      <w:proofErr w:type="spellStart"/>
      <w:r>
        <w:t>Vnd</w:t>
      </w:r>
      <w:proofErr w:type="spellEnd"/>
      <w:r>
        <w:t xml:space="preserve"> </w:t>
      </w:r>
      <w:proofErr w:type="spellStart"/>
      <w:r>
        <w:t>obs</w:t>
      </w:r>
      <w:proofErr w:type="spellEnd"/>
      <w:r>
        <w:t xml:space="preserve"> </w:t>
      </w:r>
      <w:proofErr w:type="spellStart"/>
      <w:r>
        <w:t>wol</w:t>
      </w:r>
      <w:proofErr w:type="spellEnd"/>
      <w:r>
        <w:t xml:space="preserve"> ein einige </w:t>
      </w:r>
      <w:proofErr w:type="spellStart"/>
      <w:r>
        <w:t>Maiestät</w:t>
      </w:r>
      <w:proofErr w:type="spellEnd"/>
      <w:r>
        <w:t xml:space="preserve"> ist/ Dennoch </w:t>
      </w:r>
      <w:proofErr w:type="spellStart"/>
      <w:r>
        <w:t>gantz</w:t>
      </w:r>
      <w:proofErr w:type="spellEnd"/>
      <w:r>
        <w:t xml:space="preserve"> </w:t>
      </w:r>
      <w:proofErr w:type="spellStart"/>
      <w:r>
        <w:t>vnnd</w:t>
      </w:r>
      <w:proofErr w:type="spellEnd"/>
      <w:r>
        <w:t xml:space="preserve"> gar in einem </w:t>
      </w:r>
      <w:proofErr w:type="spellStart"/>
      <w:r>
        <w:t>jetzlichen</w:t>
      </w:r>
      <w:proofErr w:type="spellEnd"/>
      <w:r>
        <w:t xml:space="preserve"> </w:t>
      </w:r>
      <w:proofErr w:type="spellStart"/>
      <w:r>
        <w:t>besonder</w:t>
      </w:r>
      <w:proofErr w:type="spellEnd"/>
      <w:r>
        <w:t xml:space="preserve">/ der </w:t>
      </w:r>
      <w:proofErr w:type="spellStart"/>
      <w:r>
        <w:t>vnzehlich</w:t>
      </w:r>
      <w:proofErr w:type="spellEnd"/>
      <w:r>
        <w:t xml:space="preserve"> viel sind/ sein </w:t>
      </w:r>
      <w:proofErr w:type="spellStart"/>
      <w:r>
        <w:t>kan</w:t>
      </w:r>
      <w:proofErr w:type="spellEnd"/>
      <w:r>
        <w:t xml:space="preserve">. </w:t>
      </w:r>
    </w:p>
    <w:p w14:paraId="189277AD" w14:textId="77777777" w:rsidR="00110C7F" w:rsidRDefault="00110C7F" w:rsidP="00110C7F">
      <w:pPr>
        <w:pStyle w:val="berschrift3"/>
      </w:pPr>
      <w:r>
        <w:t>XIII.</w:t>
      </w:r>
    </w:p>
    <w:p w14:paraId="4605EEBB" w14:textId="77777777" w:rsidR="00110C7F" w:rsidRDefault="00110C7F" w:rsidP="00110C7F">
      <w:pPr>
        <w:pStyle w:val="StandardWeb"/>
      </w:pPr>
      <w:r>
        <w:t xml:space="preserve">Dieweil nun sein Gewalt einig/ </w:t>
      </w:r>
      <w:proofErr w:type="spellStart"/>
      <w:r>
        <w:t>vnd</w:t>
      </w:r>
      <w:proofErr w:type="spellEnd"/>
      <w:r>
        <w:t xml:space="preserve"> einerley ist (wie gehört) </w:t>
      </w:r>
      <w:proofErr w:type="spellStart"/>
      <w:r>
        <w:t>vnnd</w:t>
      </w:r>
      <w:proofErr w:type="spellEnd"/>
      <w:r>
        <w:t xml:space="preserve"> teilet sich nicht/ so </w:t>
      </w:r>
      <w:proofErr w:type="spellStart"/>
      <w:r>
        <w:t>mus</w:t>
      </w:r>
      <w:proofErr w:type="spellEnd"/>
      <w:r>
        <w:t xml:space="preserve"> die </w:t>
      </w:r>
      <w:proofErr w:type="spellStart"/>
      <w:r>
        <w:t>gantze</w:t>
      </w:r>
      <w:proofErr w:type="spellEnd"/>
      <w:r>
        <w:t xml:space="preserve"> Göttliche </w:t>
      </w:r>
      <w:proofErr w:type="spellStart"/>
      <w:r>
        <w:t>Maiestat</w:t>
      </w:r>
      <w:proofErr w:type="spellEnd"/>
      <w:r>
        <w:t xml:space="preserve">/ oder Gewalt da sein. </w:t>
      </w:r>
    </w:p>
    <w:p w14:paraId="6CA44F54" w14:textId="77777777" w:rsidR="00110C7F" w:rsidRDefault="00110C7F" w:rsidP="00110C7F">
      <w:pPr>
        <w:pStyle w:val="berschrift3"/>
      </w:pPr>
      <w:proofErr w:type="spellStart"/>
      <w:r>
        <w:t>XIIII</w:t>
      </w:r>
      <w:proofErr w:type="spellEnd"/>
      <w:r>
        <w:t>.</w:t>
      </w:r>
    </w:p>
    <w:p w14:paraId="768429B8" w14:textId="77777777" w:rsidR="00110C7F" w:rsidRDefault="00110C7F" w:rsidP="00110C7F">
      <w:pPr>
        <w:pStyle w:val="StandardWeb"/>
      </w:pPr>
      <w:r>
        <w:t xml:space="preserve">Daraus folget/ das die Rechte Gottes/ welche ist GOTT selber allenthalben/ an allen enden ist/ ein </w:t>
      </w:r>
      <w:proofErr w:type="spellStart"/>
      <w:r>
        <w:t>vnentliche</w:t>
      </w:r>
      <w:proofErr w:type="spellEnd"/>
      <w:r>
        <w:t xml:space="preserve">/ </w:t>
      </w:r>
      <w:proofErr w:type="spellStart"/>
      <w:r>
        <w:t>vnerforschliche</w:t>
      </w:r>
      <w:proofErr w:type="spellEnd"/>
      <w:r>
        <w:t xml:space="preserve"> Gottheit. </w:t>
      </w:r>
    </w:p>
    <w:p w14:paraId="474180BD" w14:textId="77777777" w:rsidR="00110C7F" w:rsidRDefault="00110C7F" w:rsidP="00110C7F">
      <w:pPr>
        <w:pStyle w:val="berschrift3"/>
      </w:pPr>
      <w:r>
        <w:t>XV.</w:t>
      </w:r>
    </w:p>
    <w:p w14:paraId="36F4A71B" w14:textId="77777777" w:rsidR="00110C7F" w:rsidRDefault="00110C7F" w:rsidP="00110C7F">
      <w:pPr>
        <w:pStyle w:val="StandardWeb"/>
      </w:pPr>
      <w:r>
        <w:t xml:space="preserve">Dieweil aber CHristus </w:t>
      </w:r>
      <w:proofErr w:type="spellStart"/>
      <w:r>
        <w:t>warer</w:t>
      </w:r>
      <w:proofErr w:type="spellEnd"/>
      <w:r>
        <w:t xml:space="preserve"> GOtt/ die rechte GOttes selber ist/ das ist/ Er ist gleicher GOtt mit dem Vater/ ein einig Göttlich wesen/ </w:t>
      </w:r>
      <w:proofErr w:type="spellStart"/>
      <w:r>
        <w:t>wiewol</w:t>
      </w:r>
      <w:proofErr w:type="spellEnd"/>
      <w:r>
        <w:t xml:space="preserve"> zwo Personen. </w:t>
      </w:r>
    </w:p>
    <w:p w14:paraId="62BB857B" w14:textId="77777777" w:rsidR="00110C7F" w:rsidRDefault="00110C7F" w:rsidP="00110C7F">
      <w:pPr>
        <w:pStyle w:val="berschrift3"/>
      </w:pPr>
      <w:r>
        <w:t>XVI.</w:t>
      </w:r>
    </w:p>
    <w:p w14:paraId="4EFCB53F" w14:textId="77777777" w:rsidR="00110C7F" w:rsidRDefault="00110C7F" w:rsidP="00110C7F">
      <w:pPr>
        <w:pStyle w:val="StandardWeb"/>
      </w:pPr>
      <w:r>
        <w:t xml:space="preserve">So sitzt Er nicht zur Rechten nach der Gottheit allein/ dieweil er die Rechte selber ist/ Denn nach der </w:t>
      </w:r>
      <w:proofErr w:type="spellStart"/>
      <w:r>
        <w:t>GOttheit</w:t>
      </w:r>
      <w:proofErr w:type="spellEnd"/>
      <w:r>
        <w:t xml:space="preserve"> </w:t>
      </w:r>
      <w:proofErr w:type="spellStart"/>
      <w:r>
        <w:t>entpfehet</w:t>
      </w:r>
      <w:proofErr w:type="spellEnd"/>
      <w:r>
        <w:t xml:space="preserve"> er nichts/ dieweil ers vorhin alles hat. </w:t>
      </w:r>
    </w:p>
    <w:p w14:paraId="4FC20B80" w14:textId="77777777" w:rsidR="00110C7F" w:rsidRDefault="00110C7F" w:rsidP="00110C7F">
      <w:pPr>
        <w:pStyle w:val="berschrift3"/>
      </w:pPr>
      <w:r>
        <w:t>XVII.</w:t>
      </w:r>
    </w:p>
    <w:p w14:paraId="624010A1" w14:textId="77777777" w:rsidR="00110C7F" w:rsidRDefault="00110C7F" w:rsidP="00110C7F">
      <w:pPr>
        <w:pStyle w:val="StandardWeb"/>
      </w:pPr>
      <w:r>
        <w:t xml:space="preserve">Sondern auch nach der </w:t>
      </w:r>
      <w:proofErr w:type="spellStart"/>
      <w:r>
        <w:t>Menscheit</w:t>
      </w:r>
      <w:proofErr w:type="spellEnd"/>
      <w:r>
        <w:t xml:space="preserve"> sitzt Er zur Rechten GOttes/ Psal. 8. Hebr. 2. </w:t>
      </w:r>
    </w:p>
    <w:p w14:paraId="4ECAD63E" w14:textId="77777777" w:rsidR="00110C7F" w:rsidRDefault="00110C7F" w:rsidP="00110C7F">
      <w:pPr>
        <w:pStyle w:val="berschrift3"/>
      </w:pPr>
      <w:r>
        <w:t>XVIII.</w:t>
      </w:r>
    </w:p>
    <w:p w14:paraId="5689D5A0" w14:textId="77777777" w:rsidR="00110C7F" w:rsidRDefault="00110C7F" w:rsidP="00110C7F">
      <w:pPr>
        <w:pStyle w:val="StandardWeb"/>
      </w:pPr>
      <w:r>
        <w:t xml:space="preserve">Sitzen aber zur Rechten GOttes ist alle Gewalt haben im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 Matth. 28. </w:t>
      </w:r>
      <w:proofErr w:type="spellStart"/>
      <w:r>
        <w:t>vnd</w:t>
      </w:r>
      <w:proofErr w:type="spellEnd"/>
      <w:r>
        <w:t xml:space="preserve"> alles in allen erfüllen/ Ephes. 1, 4. </w:t>
      </w:r>
    </w:p>
    <w:p w14:paraId="00D53172" w14:textId="77777777" w:rsidR="00110C7F" w:rsidRDefault="00110C7F" w:rsidP="00110C7F">
      <w:pPr>
        <w:pStyle w:val="berschrift3"/>
      </w:pPr>
      <w:r>
        <w:t>XIX.</w:t>
      </w:r>
    </w:p>
    <w:p w14:paraId="0DD69F7C" w14:textId="77777777" w:rsidR="00110C7F" w:rsidRDefault="00110C7F" w:rsidP="00110C7F">
      <w:pPr>
        <w:pStyle w:val="StandardWeb"/>
      </w:pPr>
      <w:r>
        <w:t xml:space="preserve">Dieweil nun diesem Menschen CHristo/ </w:t>
      </w:r>
      <w:proofErr w:type="spellStart"/>
      <w:r>
        <w:t>vnd</w:t>
      </w:r>
      <w:proofErr w:type="spellEnd"/>
      <w:r>
        <w:t xml:space="preserve"> keinem andern/ also gegeben ist worden/ Sitzen zur Rechten Gottes. </w:t>
      </w:r>
    </w:p>
    <w:p w14:paraId="7DB10CF2" w14:textId="77777777" w:rsidR="00110C7F" w:rsidRDefault="00110C7F" w:rsidP="00110C7F">
      <w:pPr>
        <w:pStyle w:val="berschrift3"/>
      </w:pPr>
      <w:r>
        <w:t>XX.</w:t>
      </w:r>
    </w:p>
    <w:p w14:paraId="0C4A8E66" w14:textId="77777777" w:rsidR="00110C7F" w:rsidRDefault="00110C7F" w:rsidP="00110C7F">
      <w:pPr>
        <w:pStyle w:val="StandardWeb"/>
      </w:pPr>
      <w:r>
        <w:t xml:space="preserve">So folget/ Das er alle Gewalt hat </w:t>
      </w:r>
      <w:proofErr w:type="spellStart"/>
      <w:r>
        <w:t>entpfangen</w:t>
      </w:r>
      <w:proofErr w:type="spellEnd"/>
      <w:r>
        <w:t xml:space="preserve">/ </w:t>
      </w:r>
      <w:proofErr w:type="spellStart"/>
      <w:r>
        <w:t>vnd</w:t>
      </w:r>
      <w:proofErr w:type="spellEnd"/>
      <w:r>
        <w:t xml:space="preserve"> bey Ihm kein Wort </w:t>
      </w:r>
      <w:proofErr w:type="spellStart"/>
      <w:r>
        <w:t>vnmüglich</w:t>
      </w:r>
      <w:proofErr w:type="spellEnd"/>
      <w:r>
        <w:t xml:space="preserve"> ist/ Luce am 2. Capitel. </w:t>
      </w:r>
    </w:p>
    <w:p w14:paraId="23459F45" w14:textId="77777777" w:rsidR="00110C7F" w:rsidRDefault="00110C7F" w:rsidP="00110C7F">
      <w:pPr>
        <w:pStyle w:val="berschrift3"/>
      </w:pPr>
      <w:r>
        <w:t>XXI.</w:t>
      </w:r>
    </w:p>
    <w:p w14:paraId="40FBE718" w14:textId="77777777" w:rsidR="00110C7F" w:rsidRDefault="00110C7F" w:rsidP="00110C7F">
      <w:pPr>
        <w:pStyle w:val="StandardWeb"/>
      </w:pPr>
      <w:r>
        <w:t xml:space="preserve">Hat Er nun allen </w:t>
      </w:r>
      <w:proofErr w:type="spellStart"/>
      <w:r>
        <w:t>gewalt</w:t>
      </w:r>
      <w:proofErr w:type="spellEnd"/>
      <w:r>
        <w:t xml:space="preserve"> </w:t>
      </w:r>
      <w:proofErr w:type="spellStart"/>
      <w:r>
        <w:t>entpfangen</w:t>
      </w:r>
      <w:proofErr w:type="spellEnd"/>
      <w:r>
        <w:t xml:space="preserve">/ so hat Er auch diesen </w:t>
      </w:r>
      <w:proofErr w:type="spellStart"/>
      <w:r>
        <w:t>gewalt</w:t>
      </w:r>
      <w:proofErr w:type="spellEnd"/>
      <w:r>
        <w:t xml:space="preserve">/ Das er </w:t>
      </w:r>
      <w:proofErr w:type="spellStart"/>
      <w:r>
        <w:t>kan</w:t>
      </w:r>
      <w:proofErr w:type="spellEnd"/>
      <w:r>
        <w:t xml:space="preserve"> sein/ </w:t>
      </w:r>
      <w:proofErr w:type="spellStart"/>
      <w:r>
        <w:t>vnnd</w:t>
      </w:r>
      <w:proofErr w:type="spellEnd"/>
      <w:r>
        <w:t xml:space="preserve"> ist allenthalben wo die Gottheit ist/</w:t>
      </w:r>
      <w:r>
        <w:rPr>
          <w:rStyle w:val="Fett"/>
          <w:rFonts w:eastAsiaTheme="majorEastAsia"/>
        </w:rPr>
        <w:t xml:space="preserve">Dieweil aus GOtt </w:t>
      </w:r>
      <w:proofErr w:type="spellStart"/>
      <w:r>
        <w:rPr>
          <w:rStyle w:val="Fett"/>
          <w:rFonts w:eastAsiaTheme="majorEastAsia"/>
        </w:rPr>
        <w:t>vnd</w:t>
      </w:r>
      <w:proofErr w:type="spellEnd"/>
      <w:r>
        <w:rPr>
          <w:rStyle w:val="Fett"/>
          <w:rFonts w:eastAsiaTheme="majorEastAsia"/>
        </w:rPr>
        <w:t xml:space="preserve"> Mensch ein Person ist worden.</w:t>
      </w:r>
      <w:r>
        <w:t xml:space="preserve"> </w:t>
      </w:r>
    </w:p>
    <w:p w14:paraId="1ADD5312" w14:textId="77777777" w:rsidR="00110C7F" w:rsidRDefault="00110C7F" w:rsidP="00110C7F">
      <w:pPr>
        <w:pStyle w:val="berschrift3"/>
      </w:pPr>
      <w:r>
        <w:t>XXII.</w:t>
      </w:r>
    </w:p>
    <w:p w14:paraId="37C89ABA" w14:textId="77777777" w:rsidR="00110C7F" w:rsidRDefault="00110C7F" w:rsidP="00110C7F">
      <w:pPr>
        <w:pStyle w:val="StandardWeb"/>
      </w:pPr>
      <w:r>
        <w:t xml:space="preserve">Ob schon </w:t>
      </w:r>
      <w:proofErr w:type="spellStart"/>
      <w:r>
        <w:t>solchs</w:t>
      </w:r>
      <w:proofErr w:type="spellEnd"/>
      <w:r>
        <w:t xml:space="preserve"> bey </w:t>
      </w:r>
      <w:proofErr w:type="spellStart"/>
      <w:r>
        <w:t>vns</w:t>
      </w:r>
      <w:proofErr w:type="spellEnd"/>
      <w:r>
        <w:t xml:space="preserve"> </w:t>
      </w:r>
      <w:proofErr w:type="spellStart"/>
      <w:r>
        <w:t>vnmüglich</w:t>
      </w:r>
      <w:proofErr w:type="spellEnd"/>
      <w:r>
        <w:t xml:space="preserve"> ist/ so ists bey GOtt alles </w:t>
      </w:r>
      <w:proofErr w:type="spellStart"/>
      <w:r>
        <w:t>müglich</w:t>
      </w:r>
      <w:proofErr w:type="spellEnd"/>
      <w:r>
        <w:t xml:space="preserve">/ Luce 18. </w:t>
      </w:r>
    </w:p>
    <w:p w14:paraId="25E4AC76" w14:textId="77777777" w:rsidR="00110C7F" w:rsidRDefault="00110C7F" w:rsidP="00110C7F">
      <w:pPr>
        <w:pStyle w:val="berschrift3"/>
      </w:pPr>
      <w:r>
        <w:t>XXIII.</w:t>
      </w:r>
    </w:p>
    <w:p w14:paraId="50B8EB01" w14:textId="77777777" w:rsidR="00110C7F" w:rsidRDefault="00110C7F" w:rsidP="00110C7F">
      <w:pPr>
        <w:pStyle w:val="StandardWeb"/>
      </w:pPr>
      <w:proofErr w:type="spellStart"/>
      <w:r>
        <w:t>Vnd</w:t>
      </w:r>
      <w:proofErr w:type="spellEnd"/>
      <w:r>
        <w:t xml:space="preserve"> nicht allein ists </w:t>
      </w:r>
      <w:proofErr w:type="spellStart"/>
      <w:r>
        <w:t>jhm</w:t>
      </w:r>
      <w:proofErr w:type="spellEnd"/>
      <w:r>
        <w:t xml:space="preserve"> </w:t>
      </w:r>
      <w:proofErr w:type="spellStart"/>
      <w:r>
        <w:t>müglich</w:t>
      </w:r>
      <w:proofErr w:type="spellEnd"/>
      <w:r>
        <w:t xml:space="preserve">/ Sondern auch thut </w:t>
      </w:r>
      <w:proofErr w:type="spellStart"/>
      <w:r>
        <w:t>vnd</w:t>
      </w:r>
      <w:proofErr w:type="spellEnd"/>
      <w:r>
        <w:t xml:space="preserve"> braucht solche. </w:t>
      </w:r>
    </w:p>
    <w:p w14:paraId="611C71C8" w14:textId="77777777" w:rsidR="00110C7F" w:rsidRDefault="00110C7F" w:rsidP="00110C7F">
      <w:pPr>
        <w:pStyle w:val="berschrift3"/>
      </w:pPr>
      <w:proofErr w:type="spellStart"/>
      <w:r>
        <w:t>XXIIII</w:t>
      </w:r>
      <w:proofErr w:type="spellEnd"/>
      <w:r>
        <w:t>.</w:t>
      </w:r>
    </w:p>
    <w:p w14:paraId="1B45FF7E" w14:textId="77777777" w:rsidR="00110C7F" w:rsidRDefault="00110C7F" w:rsidP="00110C7F">
      <w:pPr>
        <w:pStyle w:val="StandardWeb"/>
      </w:pPr>
      <w:r>
        <w:rPr>
          <w:rStyle w:val="Fett"/>
          <w:rFonts w:eastAsiaTheme="majorEastAsia"/>
        </w:rPr>
        <w:t xml:space="preserve">Denn gleich wie die Rechte Gottes/ an kein </w:t>
      </w:r>
      <w:proofErr w:type="spellStart"/>
      <w:r>
        <w:rPr>
          <w:rStyle w:val="Fett"/>
          <w:rFonts w:eastAsiaTheme="majorEastAsia"/>
        </w:rPr>
        <w:t>ort</w:t>
      </w:r>
      <w:proofErr w:type="spellEnd"/>
      <w:r>
        <w:rPr>
          <w:rStyle w:val="Fett"/>
          <w:rFonts w:eastAsiaTheme="majorEastAsia"/>
        </w:rPr>
        <w:t xml:space="preserve"> nirgend </w:t>
      </w:r>
      <w:proofErr w:type="spellStart"/>
      <w:r>
        <w:rPr>
          <w:rStyle w:val="Fett"/>
          <w:rFonts w:eastAsiaTheme="majorEastAsia"/>
        </w:rPr>
        <w:t>bestimbt</w:t>
      </w:r>
      <w:proofErr w:type="spellEnd"/>
      <w:r>
        <w:rPr>
          <w:rStyle w:val="Fett"/>
          <w:rFonts w:eastAsiaTheme="majorEastAsia"/>
        </w:rPr>
        <w:t xml:space="preserve"> in </w:t>
      </w:r>
      <w:proofErr w:type="spellStart"/>
      <w:r>
        <w:rPr>
          <w:rStyle w:val="Fett"/>
          <w:rFonts w:eastAsiaTheme="majorEastAsia"/>
        </w:rPr>
        <w:t>sonderheit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daselbs</w:t>
      </w:r>
      <w:proofErr w:type="spellEnd"/>
      <w:r>
        <w:rPr>
          <w:rStyle w:val="Fett"/>
          <w:rFonts w:eastAsiaTheme="majorEastAsia"/>
        </w:rPr>
        <w:t xml:space="preserve"> angebunden/ das sie eben daselbst müsse sein/ </w:t>
      </w:r>
      <w:proofErr w:type="spellStart"/>
      <w:r>
        <w:rPr>
          <w:rStyle w:val="Fett"/>
          <w:rFonts w:eastAsiaTheme="majorEastAsia"/>
        </w:rPr>
        <w:t>vnd</w:t>
      </w:r>
      <w:proofErr w:type="spellEnd"/>
      <w:r>
        <w:rPr>
          <w:rStyle w:val="Fett"/>
          <w:rFonts w:eastAsiaTheme="majorEastAsia"/>
        </w:rPr>
        <w:t xml:space="preserve"> sonst </w:t>
      </w:r>
      <w:proofErr w:type="spellStart"/>
      <w:r>
        <w:rPr>
          <w:rStyle w:val="Fett"/>
          <w:rFonts w:eastAsiaTheme="majorEastAsia"/>
        </w:rPr>
        <w:t>nirgent</w:t>
      </w:r>
      <w:proofErr w:type="spellEnd"/>
      <w:r>
        <w:rPr>
          <w:rStyle w:val="Fett"/>
          <w:rFonts w:eastAsiaTheme="majorEastAsia"/>
        </w:rPr>
        <w:t>.</w:t>
      </w:r>
      <w:r>
        <w:t xml:space="preserve"> </w:t>
      </w:r>
    </w:p>
    <w:p w14:paraId="67674596" w14:textId="77777777" w:rsidR="00110C7F" w:rsidRDefault="00110C7F" w:rsidP="00110C7F">
      <w:pPr>
        <w:pStyle w:val="berschrift3"/>
      </w:pPr>
      <w:r>
        <w:t>XXV.</w:t>
      </w:r>
    </w:p>
    <w:p w14:paraId="7FE569E6" w14:textId="77777777" w:rsidR="00110C7F" w:rsidRDefault="00110C7F" w:rsidP="00110C7F">
      <w:pPr>
        <w:pStyle w:val="StandardWeb"/>
      </w:pPr>
      <w:r>
        <w:t xml:space="preserve">Also ist auch CHristus </w:t>
      </w:r>
      <w:proofErr w:type="spellStart"/>
      <w:r>
        <w:t>nirgent</w:t>
      </w:r>
      <w:proofErr w:type="spellEnd"/>
      <w:r>
        <w:t xml:space="preserve"> an keinen </w:t>
      </w:r>
      <w:proofErr w:type="spellStart"/>
      <w:r>
        <w:t>ort</w:t>
      </w:r>
      <w:proofErr w:type="spellEnd"/>
      <w:r>
        <w:t xml:space="preserve"> gebunden (dieweil er sich gesetzt hat zur Rechten Gottes) das er an einem </w:t>
      </w:r>
      <w:proofErr w:type="spellStart"/>
      <w:r>
        <w:t>ort</w:t>
      </w:r>
      <w:proofErr w:type="spellEnd"/>
      <w:r>
        <w:t xml:space="preserve"> müsse sein/ </w:t>
      </w:r>
      <w:proofErr w:type="spellStart"/>
      <w:r>
        <w:t>vnd</w:t>
      </w:r>
      <w:proofErr w:type="spellEnd"/>
      <w:r>
        <w:t xml:space="preserve"> sonst </w:t>
      </w:r>
      <w:proofErr w:type="spellStart"/>
      <w:r>
        <w:t>nirgent</w:t>
      </w:r>
      <w:proofErr w:type="spellEnd"/>
      <w:r>
        <w:t xml:space="preserve">. </w:t>
      </w:r>
    </w:p>
    <w:p w14:paraId="1F1C97AA" w14:textId="77777777" w:rsidR="00110C7F" w:rsidRDefault="00110C7F" w:rsidP="00110C7F">
      <w:pPr>
        <w:pStyle w:val="berschrift3"/>
      </w:pPr>
      <w:r>
        <w:t>XXVI.</w:t>
      </w:r>
    </w:p>
    <w:p w14:paraId="26F31905" w14:textId="77777777" w:rsidR="00110C7F" w:rsidRDefault="00110C7F" w:rsidP="00110C7F">
      <w:pPr>
        <w:pStyle w:val="StandardWeb"/>
      </w:pPr>
      <w:r>
        <w:t xml:space="preserve">Sondern wo man </w:t>
      </w:r>
      <w:proofErr w:type="spellStart"/>
      <w:r>
        <w:t>kan</w:t>
      </w:r>
      <w:proofErr w:type="spellEnd"/>
      <w:r>
        <w:t xml:space="preserve"> sagen/ Da ist die rechte GOttes/ </w:t>
      </w:r>
      <w:proofErr w:type="spellStart"/>
      <w:r>
        <w:t>daselbs</w:t>
      </w:r>
      <w:proofErr w:type="spellEnd"/>
      <w:r>
        <w:t xml:space="preserve"> </w:t>
      </w:r>
      <w:proofErr w:type="spellStart"/>
      <w:r>
        <w:t>kan</w:t>
      </w:r>
      <w:proofErr w:type="spellEnd"/>
      <w:r>
        <w:t xml:space="preserve"> man auch sagen/ Da ist </w:t>
      </w:r>
      <w:r>
        <w:rPr>
          <w:rStyle w:val="Fett"/>
          <w:rFonts w:eastAsiaTheme="majorEastAsia"/>
        </w:rPr>
        <w:t>auch Christus selb selber</w:t>
      </w:r>
      <w:r>
        <w:t xml:space="preserve">. </w:t>
      </w:r>
    </w:p>
    <w:p w14:paraId="57139A80" w14:textId="77777777" w:rsidR="00110C7F" w:rsidRDefault="00110C7F" w:rsidP="00110C7F">
      <w:pPr>
        <w:pStyle w:val="berschrift3"/>
      </w:pPr>
      <w:r>
        <w:t>XXVII.</w:t>
      </w:r>
    </w:p>
    <w:p w14:paraId="261AF77E" w14:textId="77777777" w:rsidR="00110C7F" w:rsidRDefault="00110C7F" w:rsidP="00110C7F">
      <w:pPr>
        <w:pStyle w:val="StandardWeb"/>
      </w:pPr>
      <w:r>
        <w:t xml:space="preserve">Denn die Rechte Gottes ist nicht ein leiblicher </w:t>
      </w:r>
      <w:proofErr w:type="spellStart"/>
      <w:r>
        <w:t>begreifflicher</w:t>
      </w:r>
      <w:proofErr w:type="spellEnd"/>
      <w:r>
        <w:t xml:space="preserve"> Raum etwa an </w:t>
      </w:r>
      <w:proofErr w:type="spellStart"/>
      <w:r>
        <w:t>eim</w:t>
      </w:r>
      <w:proofErr w:type="spellEnd"/>
      <w:r>
        <w:t xml:space="preserve"> </w:t>
      </w:r>
      <w:proofErr w:type="spellStart"/>
      <w:r>
        <w:t>ort</w:t>
      </w:r>
      <w:proofErr w:type="spellEnd"/>
      <w:r>
        <w:t xml:space="preserve">. </w:t>
      </w:r>
    </w:p>
    <w:p w14:paraId="73957230" w14:textId="77777777" w:rsidR="00110C7F" w:rsidRDefault="00110C7F" w:rsidP="00110C7F">
      <w:pPr>
        <w:pStyle w:val="berschrift3"/>
      </w:pPr>
      <w:r>
        <w:t>XXVIII.</w:t>
      </w:r>
    </w:p>
    <w:p w14:paraId="474A9E56" w14:textId="77777777" w:rsidR="00110C7F" w:rsidRDefault="00110C7F" w:rsidP="00110C7F">
      <w:pPr>
        <w:pStyle w:val="StandardWeb"/>
      </w:pPr>
      <w:proofErr w:type="spellStart"/>
      <w:r>
        <w:t>Darumb</w:t>
      </w:r>
      <w:proofErr w:type="spellEnd"/>
      <w:r>
        <w:t xml:space="preserve"> hat auch CHristus kein leiblichen </w:t>
      </w:r>
      <w:proofErr w:type="spellStart"/>
      <w:r>
        <w:t>begreifflichen</w:t>
      </w:r>
      <w:proofErr w:type="spellEnd"/>
      <w:r>
        <w:t xml:space="preserve"> raum </w:t>
      </w:r>
      <w:proofErr w:type="spellStart"/>
      <w:r>
        <w:t>jnnen</w:t>
      </w:r>
      <w:proofErr w:type="spellEnd"/>
      <w:r>
        <w:t xml:space="preserve">/ wird auch von keinen leiblichen </w:t>
      </w:r>
      <w:proofErr w:type="spellStart"/>
      <w:r>
        <w:t>ort</w:t>
      </w:r>
      <w:proofErr w:type="spellEnd"/>
      <w:r>
        <w:t xml:space="preserve"> </w:t>
      </w:r>
      <w:proofErr w:type="spellStart"/>
      <w:r>
        <w:t>vmbfangen</w:t>
      </w:r>
      <w:proofErr w:type="spellEnd"/>
      <w:r>
        <w:t xml:space="preserve"> oder beschlossen. </w:t>
      </w:r>
    </w:p>
    <w:p w14:paraId="14A92FAC" w14:textId="77777777" w:rsidR="00110C7F" w:rsidRDefault="00110C7F" w:rsidP="00110C7F">
      <w:pPr>
        <w:pStyle w:val="berschrift3"/>
      </w:pPr>
      <w:r>
        <w:t>XXIX.</w:t>
      </w:r>
    </w:p>
    <w:p w14:paraId="39969893" w14:textId="77777777" w:rsidR="00110C7F" w:rsidRDefault="00110C7F" w:rsidP="00110C7F">
      <w:pPr>
        <w:pStyle w:val="StandardWeb"/>
      </w:pPr>
      <w:r>
        <w:t xml:space="preserve">So </w:t>
      </w:r>
      <w:proofErr w:type="spellStart"/>
      <w:r>
        <w:t>jn</w:t>
      </w:r>
      <w:proofErr w:type="spellEnd"/>
      <w:r>
        <w:t xml:space="preserve"> denn kein leiblicher </w:t>
      </w:r>
      <w:proofErr w:type="spellStart"/>
      <w:r>
        <w:t>ort</w:t>
      </w:r>
      <w:proofErr w:type="spellEnd"/>
      <w:r>
        <w:t xml:space="preserve"> </w:t>
      </w:r>
      <w:proofErr w:type="spellStart"/>
      <w:r>
        <w:t>begreifft</w:t>
      </w:r>
      <w:proofErr w:type="spellEnd"/>
      <w:r>
        <w:t xml:space="preserve"> noch </w:t>
      </w:r>
      <w:proofErr w:type="spellStart"/>
      <w:r>
        <w:t>helt</w:t>
      </w:r>
      <w:proofErr w:type="spellEnd"/>
      <w:r>
        <w:t xml:space="preserve">/ an einer leiblichen Stadt. </w:t>
      </w:r>
    </w:p>
    <w:p w14:paraId="616816FE" w14:textId="77777777" w:rsidR="00110C7F" w:rsidRDefault="00110C7F" w:rsidP="00110C7F">
      <w:pPr>
        <w:pStyle w:val="berschrift3"/>
      </w:pPr>
      <w:r>
        <w:t>XXX.</w:t>
      </w:r>
    </w:p>
    <w:p w14:paraId="7146F513" w14:textId="77777777" w:rsidR="00110C7F" w:rsidRDefault="00110C7F" w:rsidP="00110C7F">
      <w:pPr>
        <w:pStyle w:val="StandardWeb"/>
      </w:pPr>
      <w:r>
        <w:t xml:space="preserve">So ist er auch </w:t>
      </w:r>
      <w:proofErr w:type="spellStart"/>
      <w:r>
        <w:t>nirgent</w:t>
      </w:r>
      <w:proofErr w:type="spellEnd"/>
      <w:r>
        <w:t xml:space="preserve"> angebunden/ wird auch </w:t>
      </w:r>
      <w:proofErr w:type="spellStart"/>
      <w:r>
        <w:t>dauon</w:t>
      </w:r>
      <w:proofErr w:type="spellEnd"/>
      <w:r>
        <w:t xml:space="preserve"> nicht verhindert/ Sondern ist allenthalben wo die Rechte Gottes ist. </w:t>
      </w:r>
    </w:p>
    <w:p w14:paraId="4A34BBD5" w14:textId="77777777" w:rsidR="00110C7F" w:rsidRDefault="00110C7F" w:rsidP="00110C7F">
      <w:pPr>
        <w:pStyle w:val="berschrift3"/>
      </w:pPr>
      <w:r>
        <w:t>XXXI.</w:t>
      </w:r>
    </w:p>
    <w:p w14:paraId="6416C3CD" w14:textId="77777777" w:rsidR="00110C7F" w:rsidRDefault="00110C7F" w:rsidP="00110C7F">
      <w:pPr>
        <w:pStyle w:val="StandardWeb"/>
      </w:pPr>
      <w:proofErr w:type="spellStart"/>
      <w:r>
        <w:t>Vnd</w:t>
      </w:r>
      <w:proofErr w:type="spellEnd"/>
      <w:r>
        <w:t xml:space="preserve"> gleich wie die Rechte Gottes allenthalben ist/ </w:t>
      </w:r>
      <w:proofErr w:type="spellStart"/>
      <w:r>
        <w:t>vnd</w:t>
      </w:r>
      <w:proofErr w:type="spellEnd"/>
      <w:r>
        <w:t xml:space="preserve"> in einer </w:t>
      </w:r>
      <w:proofErr w:type="spellStart"/>
      <w:r>
        <w:t>jetzlichen</w:t>
      </w:r>
      <w:proofErr w:type="spellEnd"/>
      <w:r>
        <w:t xml:space="preserve"> geringsten Creatur selber/ </w:t>
      </w:r>
      <w:proofErr w:type="spellStart"/>
      <w:r>
        <w:t>vnnd</w:t>
      </w:r>
      <w:proofErr w:type="spellEnd"/>
      <w:r>
        <w:t xml:space="preserve"> nicht </w:t>
      </w:r>
      <w:proofErr w:type="spellStart"/>
      <w:r>
        <w:t>darumb</w:t>
      </w:r>
      <w:proofErr w:type="spellEnd"/>
      <w:r>
        <w:t xml:space="preserve"> folget/ das viel Rechte Gottes sein/ dieweil viel Creatur sind/ in welchen sie in einer </w:t>
      </w:r>
      <w:proofErr w:type="spellStart"/>
      <w:r>
        <w:t>jetzlichen</w:t>
      </w:r>
      <w:proofErr w:type="spellEnd"/>
      <w:r>
        <w:t xml:space="preserve"> </w:t>
      </w:r>
      <w:proofErr w:type="spellStart"/>
      <w:r>
        <w:t>besonder</w:t>
      </w:r>
      <w:proofErr w:type="spellEnd"/>
      <w:r>
        <w:t xml:space="preserve"> </w:t>
      </w:r>
      <w:proofErr w:type="spellStart"/>
      <w:r>
        <w:t>selb</w:t>
      </w:r>
      <w:proofErr w:type="spellEnd"/>
      <w:r>
        <w:t xml:space="preserve"> selber ist. </w:t>
      </w:r>
    </w:p>
    <w:p w14:paraId="58627F1D" w14:textId="77777777" w:rsidR="00110C7F" w:rsidRDefault="00110C7F" w:rsidP="00110C7F">
      <w:pPr>
        <w:pStyle w:val="berschrift3"/>
      </w:pPr>
      <w:r>
        <w:t>XXXII.</w:t>
      </w:r>
    </w:p>
    <w:p w14:paraId="55B36E19" w14:textId="77777777" w:rsidR="00110C7F" w:rsidRDefault="00110C7F" w:rsidP="00110C7F">
      <w:pPr>
        <w:pStyle w:val="StandardWeb"/>
      </w:pPr>
      <w:r>
        <w:t xml:space="preserve">Also folget auch nicht/ das Christus </w:t>
      </w:r>
      <w:proofErr w:type="spellStart"/>
      <w:r>
        <w:t>darumb</w:t>
      </w:r>
      <w:proofErr w:type="spellEnd"/>
      <w:r>
        <w:t xml:space="preserve"> viel Leibe müsse haben/ so er an vielen </w:t>
      </w:r>
      <w:proofErr w:type="spellStart"/>
      <w:r>
        <w:t>örten</w:t>
      </w:r>
      <w:proofErr w:type="spellEnd"/>
      <w:r>
        <w:t xml:space="preserve"> ist/ oder an allen enden zugleich. </w:t>
      </w:r>
    </w:p>
    <w:p w14:paraId="5F93AADE" w14:textId="77777777" w:rsidR="00110C7F" w:rsidRDefault="00110C7F" w:rsidP="00110C7F">
      <w:pPr>
        <w:pStyle w:val="berschrift3"/>
      </w:pPr>
      <w:r>
        <w:t>XXXIII.</w:t>
      </w:r>
    </w:p>
    <w:p w14:paraId="3F0EF52B" w14:textId="77777777" w:rsidR="00110C7F" w:rsidRDefault="00110C7F" w:rsidP="00110C7F">
      <w:pPr>
        <w:pStyle w:val="StandardWeb"/>
      </w:pPr>
      <w:r>
        <w:t xml:space="preserve">Denn CHristus mehr weise hat an einem </w:t>
      </w:r>
      <w:proofErr w:type="spellStart"/>
      <w:r>
        <w:t>ort</w:t>
      </w:r>
      <w:proofErr w:type="spellEnd"/>
      <w:r>
        <w:t xml:space="preserve"> zu sein/ </w:t>
      </w:r>
      <w:proofErr w:type="spellStart"/>
      <w:r>
        <w:t>vnd</w:t>
      </w:r>
      <w:proofErr w:type="spellEnd"/>
      <w:r>
        <w:t xml:space="preserve"> zugleich allenthalben/ ob er schon </w:t>
      </w:r>
      <w:proofErr w:type="spellStart"/>
      <w:r>
        <w:t>solchs</w:t>
      </w:r>
      <w:proofErr w:type="spellEnd"/>
      <w:r>
        <w:t xml:space="preserve"> nicht thut nach der </w:t>
      </w:r>
      <w:proofErr w:type="spellStart"/>
      <w:r>
        <w:t>begreifflichen</w:t>
      </w:r>
      <w:proofErr w:type="spellEnd"/>
      <w:r>
        <w:t xml:space="preserve"> weise. </w:t>
      </w:r>
    </w:p>
    <w:p w14:paraId="3BE04963" w14:textId="77777777" w:rsidR="00110C7F" w:rsidRDefault="00110C7F" w:rsidP="00110C7F">
      <w:pPr>
        <w:pStyle w:val="berschrift3"/>
      </w:pPr>
      <w:proofErr w:type="spellStart"/>
      <w:r>
        <w:t>XXXIIII</w:t>
      </w:r>
      <w:proofErr w:type="spellEnd"/>
      <w:r>
        <w:t>.</w:t>
      </w:r>
    </w:p>
    <w:p w14:paraId="266C41D8" w14:textId="77777777" w:rsidR="00110C7F" w:rsidRDefault="00110C7F" w:rsidP="00110C7F">
      <w:pPr>
        <w:pStyle w:val="StandardWeb"/>
      </w:pPr>
      <w:r>
        <w:t xml:space="preserve">Hat GOtt die weise funden/ das seine </w:t>
      </w:r>
      <w:proofErr w:type="spellStart"/>
      <w:r>
        <w:t>Allmechtigkeit</w:t>
      </w:r>
      <w:proofErr w:type="spellEnd"/>
      <w:r>
        <w:t xml:space="preserve"> also sein </w:t>
      </w:r>
      <w:proofErr w:type="spellStart"/>
      <w:r>
        <w:t>kan</w:t>
      </w:r>
      <w:proofErr w:type="spellEnd"/>
      <w:r>
        <w:t xml:space="preserve"> an einem jeglichen </w:t>
      </w:r>
      <w:proofErr w:type="spellStart"/>
      <w:r>
        <w:t>ort</w:t>
      </w:r>
      <w:proofErr w:type="spellEnd"/>
      <w:r>
        <w:t xml:space="preserve"> </w:t>
      </w:r>
      <w:proofErr w:type="spellStart"/>
      <w:r>
        <w:t>besonder</w:t>
      </w:r>
      <w:proofErr w:type="spellEnd"/>
      <w:r>
        <w:t xml:space="preserve">/ </w:t>
      </w:r>
      <w:proofErr w:type="spellStart"/>
      <w:r>
        <w:t>vnd</w:t>
      </w:r>
      <w:proofErr w:type="spellEnd"/>
      <w:r>
        <w:t xml:space="preserve"> doch zugleich allenthalben. </w:t>
      </w:r>
    </w:p>
    <w:p w14:paraId="2226BE02" w14:textId="77777777" w:rsidR="00110C7F" w:rsidRDefault="00110C7F" w:rsidP="00110C7F">
      <w:pPr>
        <w:pStyle w:val="berschrift3"/>
      </w:pPr>
      <w:r>
        <w:t>XXXV.</w:t>
      </w:r>
    </w:p>
    <w:p w14:paraId="43541197" w14:textId="77777777" w:rsidR="00110C7F" w:rsidRDefault="00110C7F" w:rsidP="00110C7F">
      <w:pPr>
        <w:pStyle w:val="StandardWeb"/>
      </w:pPr>
      <w:r>
        <w:t xml:space="preserve">Wie viel mehr </w:t>
      </w:r>
      <w:proofErr w:type="spellStart"/>
      <w:r>
        <w:t>kan</w:t>
      </w:r>
      <w:proofErr w:type="spellEnd"/>
      <w:r>
        <w:t xml:space="preserve"> er die weise brauchen/ Das auch sein Leib also sein </w:t>
      </w:r>
      <w:proofErr w:type="spellStart"/>
      <w:r>
        <w:t>kan</w:t>
      </w:r>
      <w:proofErr w:type="spellEnd"/>
      <w:r>
        <w:t xml:space="preserve"> allenthalben/ </w:t>
      </w:r>
      <w:proofErr w:type="spellStart"/>
      <w:r>
        <w:t>vnd</w:t>
      </w:r>
      <w:proofErr w:type="spellEnd"/>
      <w:r>
        <w:t xml:space="preserve"> doch nicht </w:t>
      </w:r>
      <w:proofErr w:type="spellStart"/>
      <w:r>
        <w:t>darumb</w:t>
      </w:r>
      <w:proofErr w:type="spellEnd"/>
      <w:r>
        <w:t xml:space="preserve"> viel Leibe </w:t>
      </w:r>
      <w:proofErr w:type="spellStart"/>
      <w:r>
        <w:t>dürffe</w:t>
      </w:r>
      <w:proofErr w:type="spellEnd"/>
      <w:r>
        <w:t xml:space="preserve"> haben. </w:t>
      </w:r>
    </w:p>
    <w:p w14:paraId="0B33B6E9" w14:textId="77777777" w:rsidR="00110C7F" w:rsidRDefault="00110C7F" w:rsidP="00110C7F">
      <w:pPr>
        <w:pStyle w:val="berschrift3"/>
      </w:pPr>
      <w:r>
        <w:t>XXXVI.</w:t>
      </w:r>
    </w:p>
    <w:p w14:paraId="59FCAF15" w14:textId="77777777" w:rsidR="00110C7F" w:rsidRDefault="00110C7F" w:rsidP="00110C7F">
      <w:pPr>
        <w:pStyle w:val="StandardWeb"/>
      </w:pPr>
      <w:r>
        <w:t xml:space="preserve">Denn dieweil aus GOtt </w:t>
      </w:r>
      <w:proofErr w:type="spellStart"/>
      <w:r>
        <w:t>vnnd</w:t>
      </w:r>
      <w:proofErr w:type="spellEnd"/>
      <w:r>
        <w:t xml:space="preserve"> Mensch ist worden ein einige </w:t>
      </w:r>
      <w:proofErr w:type="spellStart"/>
      <w:r>
        <w:t>vnzertrente</w:t>
      </w:r>
      <w:proofErr w:type="spellEnd"/>
      <w:r>
        <w:t xml:space="preserve"> Person/ </w:t>
      </w:r>
      <w:proofErr w:type="spellStart"/>
      <w:r>
        <w:t>vnnd</w:t>
      </w:r>
      <w:proofErr w:type="spellEnd"/>
      <w:r>
        <w:t xml:space="preserve"> sich kein </w:t>
      </w:r>
      <w:proofErr w:type="spellStart"/>
      <w:r>
        <w:t>ort</w:t>
      </w:r>
      <w:proofErr w:type="spellEnd"/>
      <w:r>
        <w:t xml:space="preserve"> oder raum trennen noch scheiden lasset. </w:t>
      </w:r>
    </w:p>
    <w:p w14:paraId="4DD59970" w14:textId="77777777" w:rsidR="00110C7F" w:rsidRDefault="00110C7F" w:rsidP="00110C7F">
      <w:pPr>
        <w:pStyle w:val="berschrift3"/>
      </w:pPr>
      <w:r>
        <w:t>XXXVII.</w:t>
      </w:r>
    </w:p>
    <w:p w14:paraId="166C2B3E" w14:textId="77777777" w:rsidR="00110C7F" w:rsidRDefault="00110C7F" w:rsidP="00110C7F">
      <w:pPr>
        <w:pStyle w:val="StandardWeb"/>
      </w:pPr>
      <w:r>
        <w:t xml:space="preserve">So </w:t>
      </w:r>
      <w:proofErr w:type="spellStart"/>
      <w:r>
        <w:t>mus</w:t>
      </w:r>
      <w:proofErr w:type="spellEnd"/>
      <w:r>
        <w:t xml:space="preserve"> folgen/ das die </w:t>
      </w:r>
      <w:proofErr w:type="spellStart"/>
      <w:r>
        <w:t>Menscheit</w:t>
      </w:r>
      <w:proofErr w:type="spellEnd"/>
      <w:r>
        <w:t xml:space="preserve"> sein </w:t>
      </w:r>
      <w:proofErr w:type="spellStart"/>
      <w:r>
        <w:t>mus</w:t>
      </w:r>
      <w:proofErr w:type="spellEnd"/>
      <w:r>
        <w:t xml:space="preserve"> wo Gott ist/ Denn in Ihm wohnet die </w:t>
      </w:r>
      <w:proofErr w:type="spellStart"/>
      <w:r>
        <w:t>gantze</w:t>
      </w:r>
      <w:proofErr w:type="spellEnd"/>
      <w:r>
        <w:t xml:space="preserve"> fülle der Gottheit </w:t>
      </w:r>
      <w:proofErr w:type="spellStart"/>
      <w:r>
        <w:t>leibhafftig</w:t>
      </w:r>
      <w:proofErr w:type="spellEnd"/>
      <w:r>
        <w:t xml:space="preserve">/ </w:t>
      </w:r>
      <w:proofErr w:type="spellStart"/>
      <w:r>
        <w:t>vnd</w:t>
      </w:r>
      <w:proofErr w:type="spellEnd"/>
      <w:r>
        <w:t xml:space="preserve"> ausser Christo ist kein GOtt. </w:t>
      </w:r>
    </w:p>
    <w:p w14:paraId="4EC39CEC" w14:textId="77777777" w:rsidR="00110C7F" w:rsidRDefault="00110C7F" w:rsidP="00110C7F">
      <w:pPr>
        <w:pStyle w:val="berschrift3"/>
      </w:pPr>
      <w:r>
        <w:t>XXXVIII.</w:t>
      </w:r>
    </w:p>
    <w:p w14:paraId="4167FACD" w14:textId="77777777" w:rsidR="00110C7F" w:rsidRDefault="00110C7F" w:rsidP="00110C7F">
      <w:pPr>
        <w:pStyle w:val="StandardWeb"/>
      </w:pPr>
      <w:proofErr w:type="spellStart"/>
      <w:r>
        <w:t>Darumb</w:t>
      </w:r>
      <w:proofErr w:type="spellEnd"/>
      <w:r>
        <w:t xml:space="preserve"> wo mir GOttes Son angezeiget wird/ da </w:t>
      </w:r>
      <w:proofErr w:type="spellStart"/>
      <w:r>
        <w:t>mus</w:t>
      </w:r>
      <w:proofErr w:type="spellEnd"/>
      <w:r>
        <w:t xml:space="preserve"> er </w:t>
      </w:r>
      <w:proofErr w:type="spellStart"/>
      <w:r>
        <w:t>daselbs</w:t>
      </w:r>
      <w:proofErr w:type="spellEnd"/>
      <w:r>
        <w:t xml:space="preserve"> Mensch sein/ sonst würde mir angezeiget/ ein Son GOttes der nicht Mensch </w:t>
      </w:r>
      <w:proofErr w:type="spellStart"/>
      <w:r>
        <w:t>were</w:t>
      </w:r>
      <w:proofErr w:type="spellEnd"/>
      <w:r>
        <w:t xml:space="preserve">/ </w:t>
      </w:r>
      <w:proofErr w:type="spellStart"/>
      <w:r>
        <w:t>vnnd</w:t>
      </w:r>
      <w:proofErr w:type="spellEnd"/>
      <w:r>
        <w:t xml:space="preserve"> ein Son GOttes der Mensch </w:t>
      </w:r>
      <w:proofErr w:type="spellStart"/>
      <w:r>
        <w:t>were</w:t>
      </w:r>
      <w:proofErr w:type="spellEnd"/>
      <w:r>
        <w:t xml:space="preserve">. </w:t>
      </w:r>
    </w:p>
    <w:p w14:paraId="4D0D67FC" w14:textId="77777777" w:rsidR="00110C7F" w:rsidRDefault="00110C7F" w:rsidP="00110C7F">
      <w:pPr>
        <w:pStyle w:val="berschrift3"/>
      </w:pPr>
      <w:r>
        <w:t>XXXIX.</w:t>
      </w:r>
    </w:p>
    <w:p w14:paraId="165AFC66" w14:textId="77777777" w:rsidR="00110C7F" w:rsidRDefault="00110C7F" w:rsidP="00110C7F">
      <w:pPr>
        <w:pStyle w:val="StandardWeb"/>
      </w:pPr>
      <w:r>
        <w:t xml:space="preserve">Daraus folgete/ das ich nicht ein einigen Son Gottes </w:t>
      </w:r>
      <w:proofErr w:type="spellStart"/>
      <w:r>
        <w:t>hette</w:t>
      </w:r>
      <w:proofErr w:type="spellEnd"/>
      <w:r>
        <w:t xml:space="preserve">/ sondern viel/ </w:t>
      </w:r>
      <w:proofErr w:type="spellStart"/>
      <w:r>
        <w:t>welchs</w:t>
      </w:r>
      <w:proofErr w:type="spellEnd"/>
      <w:r>
        <w:t xml:space="preserve"> ein </w:t>
      </w:r>
      <w:proofErr w:type="spellStart"/>
      <w:r>
        <w:t>grewl</w:t>
      </w:r>
      <w:proofErr w:type="spellEnd"/>
      <w:r>
        <w:t xml:space="preserve"> </w:t>
      </w:r>
      <w:proofErr w:type="spellStart"/>
      <w:r>
        <w:t>vnd</w:t>
      </w:r>
      <w:proofErr w:type="spellEnd"/>
      <w:r>
        <w:t xml:space="preserve"> grosse </w:t>
      </w:r>
      <w:proofErr w:type="spellStart"/>
      <w:r>
        <w:t>Ketzerey</w:t>
      </w:r>
      <w:proofErr w:type="spellEnd"/>
      <w:r>
        <w:t xml:space="preserve"> </w:t>
      </w:r>
      <w:proofErr w:type="spellStart"/>
      <w:r>
        <w:t>were</w:t>
      </w:r>
      <w:proofErr w:type="spellEnd"/>
      <w:r>
        <w:t xml:space="preserve">. </w:t>
      </w:r>
    </w:p>
    <w:p w14:paraId="3B91A454" w14:textId="77777777" w:rsidR="00110C7F" w:rsidRDefault="00110C7F" w:rsidP="00110C7F">
      <w:pPr>
        <w:pStyle w:val="berschrift3"/>
      </w:pPr>
      <w:r>
        <w:t>XL.</w:t>
      </w:r>
    </w:p>
    <w:p w14:paraId="5D5A0B19" w14:textId="77777777" w:rsidR="00110C7F" w:rsidRDefault="00110C7F" w:rsidP="00110C7F">
      <w:pPr>
        <w:pStyle w:val="StandardWeb"/>
      </w:pPr>
      <w:r>
        <w:t xml:space="preserve">Denn an einem </w:t>
      </w:r>
      <w:proofErr w:type="spellStart"/>
      <w:r>
        <w:t>ort</w:t>
      </w:r>
      <w:proofErr w:type="spellEnd"/>
      <w:r>
        <w:t xml:space="preserve"> </w:t>
      </w:r>
      <w:proofErr w:type="spellStart"/>
      <w:r>
        <w:t>hette</w:t>
      </w:r>
      <w:proofErr w:type="spellEnd"/>
      <w:r>
        <w:t xml:space="preserve"> ich einen Son Gottes der Mensch </w:t>
      </w:r>
      <w:proofErr w:type="spellStart"/>
      <w:r>
        <w:t>were</w:t>
      </w:r>
      <w:proofErr w:type="spellEnd"/>
      <w:r>
        <w:t xml:space="preserve">/ </w:t>
      </w:r>
      <w:proofErr w:type="spellStart"/>
      <w:r>
        <w:t>vnd</w:t>
      </w:r>
      <w:proofErr w:type="spellEnd"/>
      <w:r>
        <w:t xml:space="preserve"> an einem andern Ort </w:t>
      </w:r>
      <w:proofErr w:type="spellStart"/>
      <w:r>
        <w:t>hette</w:t>
      </w:r>
      <w:proofErr w:type="spellEnd"/>
      <w:r>
        <w:t xml:space="preserve"> ich ein Gottes Son der nicht Mensch </w:t>
      </w:r>
      <w:proofErr w:type="spellStart"/>
      <w:r>
        <w:t>were</w:t>
      </w:r>
      <w:proofErr w:type="spellEnd"/>
      <w:r>
        <w:t xml:space="preserve">. </w:t>
      </w:r>
    </w:p>
    <w:p w14:paraId="62689D17" w14:textId="77777777" w:rsidR="00110C7F" w:rsidRDefault="00110C7F" w:rsidP="00110C7F">
      <w:pPr>
        <w:pStyle w:val="berschrift3"/>
      </w:pPr>
      <w:r>
        <w:t>XLI.</w:t>
      </w:r>
    </w:p>
    <w:p w14:paraId="625F617B" w14:textId="77777777" w:rsidR="00110C7F" w:rsidRDefault="00110C7F" w:rsidP="00110C7F">
      <w:pPr>
        <w:pStyle w:val="StandardWeb"/>
      </w:pPr>
      <w:r>
        <w:t xml:space="preserve">So würden mir die stete </w:t>
      </w:r>
      <w:proofErr w:type="spellStart"/>
      <w:r>
        <w:t>vnd</w:t>
      </w:r>
      <w:proofErr w:type="spellEnd"/>
      <w:r>
        <w:t xml:space="preserve"> raum machen, das ich viel Götter </w:t>
      </w:r>
      <w:proofErr w:type="spellStart"/>
      <w:r>
        <w:t>hette</w:t>
      </w:r>
      <w:proofErr w:type="spellEnd"/>
      <w:r>
        <w:t xml:space="preserve">. </w:t>
      </w:r>
    </w:p>
    <w:p w14:paraId="002B9BA1" w14:textId="77777777" w:rsidR="00110C7F" w:rsidRDefault="00110C7F" w:rsidP="00110C7F">
      <w:pPr>
        <w:pStyle w:val="berschrift3"/>
      </w:pPr>
      <w:r>
        <w:t>XLII.</w:t>
      </w:r>
    </w:p>
    <w:p w14:paraId="23FE3134" w14:textId="77777777" w:rsidR="00110C7F" w:rsidRDefault="00110C7F" w:rsidP="00110C7F">
      <w:pPr>
        <w:pStyle w:val="StandardWeb"/>
      </w:pPr>
      <w:r>
        <w:t xml:space="preserve">Dieweil stet </w:t>
      </w:r>
      <w:proofErr w:type="spellStart"/>
      <w:r>
        <w:t>vnnd</w:t>
      </w:r>
      <w:proofErr w:type="spellEnd"/>
      <w:r>
        <w:t xml:space="preserve"> raum </w:t>
      </w:r>
      <w:proofErr w:type="spellStart"/>
      <w:r>
        <w:t>solchs</w:t>
      </w:r>
      <w:proofErr w:type="spellEnd"/>
      <w:r>
        <w:t xml:space="preserve"> verhindern/ </w:t>
      </w:r>
      <w:proofErr w:type="spellStart"/>
      <w:r>
        <w:t>vnd</w:t>
      </w:r>
      <w:proofErr w:type="spellEnd"/>
      <w:r>
        <w:t xml:space="preserve"> zu wegen künden bringen. </w:t>
      </w:r>
    </w:p>
    <w:p w14:paraId="69B256D4" w14:textId="77777777" w:rsidR="00110C7F" w:rsidRDefault="00110C7F" w:rsidP="00110C7F">
      <w:pPr>
        <w:pStyle w:val="berschrift3"/>
      </w:pPr>
      <w:r>
        <w:t>XLIII.</w:t>
      </w:r>
    </w:p>
    <w:p w14:paraId="79BA016B" w14:textId="77777777" w:rsidR="00110C7F" w:rsidRDefault="00110C7F" w:rsidP="00110C7F">
      <w:pPr>
        <w:pStyle w:val="StandardWeb"/>
      </w:pPr>
      <w:r>
        <w:t xml:space="preserve">Nun sagt aber die </w:t>
      </w:r>
      <w:proofErr w:type="spellStart"/>
      <w:r>
        <w:t>Schrifft</w:t>
      </w:r>
      <w:proofErr w:type="spellEnd"/>
      <w:r>
        <w:t xml:space="preserve">/ das der </w:t>
      </w:r>
      <w:proofErr w:type="spellStart"/>
      <w:r>
        <w:t>gantze</w:t>
      </w:r>
      <w:proofErr w:type="spellEnd"/>
      <w:r>
        <w:t xml:space="preserve"> Son Gottes/ das </w:t>
      </w:r>
      <w:proofErr w:type="spellStart"/>
      <w:r>
        <w:t>wort</w:t>
      </w:r>
      <w:proofErr w:type="spellEnd"/>
      <w:r>
        <w:t xml:space="preserve"> (nicht ein </w:t>
      </w:r>
      <w:proofErr w:type="spellStart"/>
      <w:r>
        <w:t>theil</w:t>
      </w:r>
      <w:proofErr w:type="spellEnd"/>
      <w:r>
        <w:t xml:space="preserve"> des </w:t>
      </w:r>
      <w:proofErr w:type="spellStart"/>
      <w:r>
        <w:t>worts</w:t>
      </w:r>
      <w:proofErr w:type="spellEnd"/>
      <w:r>
        <w:t xml:space="preserve">/ </w:t>
      </w:r>
      <w:proofErr w:type="spellStart"/>
      <w:r>
        <w:t>vnd</w:t>
      </w:r>
      <w:proofErr w:type="spellEnd"/>
      <w:r>
        <w:t xml:space="preserve"> das ander nicht) habe die </w:t>
      </w:r>
      <w:proofErr w:type="spellStart"/>
      <w:r>
        <w:t>Menscheit</w:t>
      </w:r>
      <w:proofErr w:type="spellEnd"/>
      <w:r>
        <w:t xml:space="preserve"> an sich genommen. </w:t>
      </w:r>
    </w:p>
    <w:p w14:paraId="6FD5501E" w14:textId="77777777" w:rsidR="00110C7F" w:rsidRDefault="00110C7F" w:rsidP="00110C7F">
      <w:pPr>
        <w:pStyle w:val="berschrift3"/>
      </w:pPr>
      <w:proofErr w:type="spellStart"/>
      <w:r>
        <w:t>XLIIII</w:t>
      </w:r>
      <w:proofErr w:type="spellEnd"/>
      <w:r>
        <w:t>.</w:t>
      </w:r>
    </w:p>
    <w:p w14:paraId="656F7E9D" w14:textId="77777777" w:rsidR="00110C7F" w:rsidRDefault="00110C7F" w:rsidP="00110C7F">
      <w:pPr>
        <w:pStyle w:val="StandardWeb"/>
      </w:pPr>
      <w:r>
        <w:t xml:space="preserve">Denn da Gottes Son die Menschheit in </w:t>
      </w:r>
      <w:proofErr w:type="spellStart"/>
      <w:r>
        <w:t>mutter</w:t>
      </w:r>
      <w:proofErr w:type="spellEnd"/>
      <w:r>
        <w:t xml:space="preserve"> leib an sich </w:t>
      </w:r>
      <w:proofErr w:type="spellStart"/>
      <w:r>
        <w:t>genomen</w:t>
      </w:r>
      <w:proofErr w:type="spellEnd"/>
      <w:r>
        <w:t xml:space="preserve"> hat/ da ist er selb selber gegenwertig gewesen/ </w:t>
      </w:r>
      <w:proofErr w:type="spellStart"/>
      <w:r>
        <w:t>Vnd</w:t>
      </w:r>
      <w:proofErr w:type="spellEnd"/>
      <w:r>
        <w:t xml:space="preserve"> die </w:t>
      </w:r>
      <w:proofErr w:type="spellStart"/>
      <w:r>
        <w:t>gantze</w:t>
      </w:r>
      <w:proofErr w:type="spellEnd"/>
      <w:r>
        <w:t xml:space="preserve"> Gottheit ist mit der </w:t>
      </w:r>
      <w:proofErr w:type="spellStart"/>
      <w:r>
        <w:t>Menscheit</w:t>
      </w:r>
      <w:proofErr w:type="spellEnd"/>
      <w:r>
        <w:t xml:space="preserve"> bekleidet worden/ </w:t>
      </w:r>
      <w:proofErr w:type="spellStart"/>
      <w:r>
        <w:t>vnd</w:t>
      </w:r>
      <w:proofErr w:type="spellEnd"/>
      <w:r>
        <w:t xml:space="preserve"> vereiniget. </w:t>
      </w:r>
    </w:p>
    <w:p w14:paraId="015946A6" w14:textId="77777777" w:rsidR="00110C7F" w:rsidRDefault="00110C7F" w:rsidP="00110C7F">
      <w:pPr>
        <w:pStyle w:val="berschrift3"/>
      </w:pPr>
      <w:r>
        <w:t>XLV.</w:t>
      </w:r>
    </w:p>
    <w:p w14:paraId="58F7FA36" w14:textId="77777777" w:rsidR="00110C7F" w:rsidRDefault="00110C7F" w:rsidP="00110C7F">
      <w:pPr>
        <w:pStyle w:val="StandardWeb"/>
      </w:pPr>
      <w:r>
        <w:t xml:space="preserve">Gott ist ein einiges </w:t>
      </w:r>
      <w:proofErr w:type="spellStart"/>
      <w:r>
        <w:t>vnzerteiltes</w:t>
      </w:r>
      <w:proofErr w:type="spellEnd"/>
      <w:r>
        <w:t xml:space="preserve"> wesen/ wie droben gehört ist/ </w:t>
      </w:r>
      <w:proofErr w:type="spellStart"/>
      <w:r>
        <w:t>vnd</w:t>
      </w:r>
      <w:proofErr w:type="spellEnd"/>
      <w:r>
        <w:t xml:space="preserve"> lest sich nicht trennen/ Das ein stück der Gottheit </w:t>
      </w:r>
      <w:proofErr w:type="spellStart"/>
      <w:r>
        <w:t>were</w:t>
      </w:r>
      <w:proofErr w:type="spellEnd"/>
      <w:r>
        <w:t xml:space="preserve"> Mensch worden/ </w:t>
      </w:r>
      <w:proofErr w:type="spellStart"/>
      <w:r>
        <w:t>vnd</w:t>
      </w:r>
      <w:proofErr w:type="spellEnd"/>
      <w:r>
        <w:t xml:space="preserve"> das ander nicht. </w:t>
      </w:r>
    </w:p>
    <w:p w14:paraId="3C46D464" w14:textId="77777777" w:rsidR="00110C7F" w:rsidRDefault="00110C7F" w:rsidP="00110C7F">
      <w:pPr>
        <w:pStyle w:val="berschrift3"/>
      </w:pPr>
      <w:r>
        <w:t>XLVI.</w:t>
      </w:r>
    </w:p>
    <w:p w14:paraId="044EDF6B" w14:textId="77777777" w:rsidR="00110C7F" w:rsidRDefault="00110C7F" w:rsidP="00110C7F">
      <w:pPr>
        <w:pStyle w:val="StandardWeb"/>
      </w:pPr>
      <w:proofErr w:type="spellStart"/>
      <w:r>
        <w:t>Darumb</w:t>
      </w:r>
      <w:proofErr w:type="spellEnd"/>
      <w:r>
        <w:t xml:space="preserve"> als wenig ich mit meiner </w:t>
      </w:r>
      <w:proofErr w:type="spellStart"/>
      <w:r>
        <w:t>vernunfft</w:t>
      </w:r>
      <w:proofErr w:type="spellEnd"/>
      <w:r>
        <w:t xml:space="preserve"> </w:t>
      </w:r>
      <w:proofErr w:type="spellStart"/>
      <w:r>
        <w:t>begreiffen</w:t>
      </w:r>
      <w:proofErr w:type="spellEnd"/>
      <w:r>
        <w:t xml:space="preserve"> </w:t>
      </w:r>
      <w:proofErr w:type="spellStart"/>
      <w:r>
        <w:t>kan</w:t>
      </w:r>
      <w:proofErr w:type="spellEnd"/>
      <w:r>
        <w:t xml:space="preserve"> wie es zu sey </w:t>
      </w:r>
      <w:proofErr w:type="spellStart"/>
      <w:r>
        <w:t>gangen</w:t>
      </w:r>
      <w:proofErr w:type="spellEnd"/>
      <w:r>
        <w:t xml:space="preserve">/ Das GOtt/ den </w:t>
      </w:r>
      <w:proofErr w:type="spellStart"/>
      <w:r>
        <w:t>Himel</w:t>
      </w:r>
      <w:proofErr w:type="spellEnd"/>
      <w:r>
        <w:t xml:space="preserve"> </w:t>
      </w:r>
      <w:proofErr w:type="spellStart"/>
      <w:r>
        <w:t>vnd</w:t>
      </w:r>
      <w:proofErr w:type="spellEnd"/>
      <w:r>
        <w:t xml:space="preserve"> Erden nicht </w:t>
      </w:r>
      <w:proofErr w:type="spellStart"/>
      <w:r>
        <w:t>begreiffen</w:t>
      </w:r>
      <w:proofErr w:type="spellEnd"/>
      <w:r>
        <w:t xml:space="preserve"> </w:t>
      </w:r>
      <w:proofErr w:type="spellStart"/>
      <w:r>
        <w:t>kunden</w:t>
      </w:r>
      <w:proofErr w:type="spellEnd"/>
      <w:r>
        <w:t xml:space="preserve">/ der </w:t>
      </w:r>
      <w:proofErr w:type="spellStart"/>
      <w:r>
        <w:t>jungfrewliche</w:t>
      </w:r>
      <w:proofErr w:type="spellEnd"/>
      <w:r>
        <w:t xml:space="preserve"> Leib/ </w:t>
      </w:r>
      <w:proofErr w:type="spellStart"/>
      <w:r>
        <w:t>vnd</w:t>
      </w:r>
      <w:proofErr w:type="spellEnd"/>
      <w:r>
        <w:t xml:space="preserve"> die </w:t>
      </w:r>
      <w:proofErr w:type="spellStart"/>
      <w:r>
        <w:t>Menscheit</w:t>
      </w:r>
      <w:proofErr w:type="spellEnd"/>
      <w:r>
        <w:t xml:space="preserve"> Christi begriffen habe/ </w:t>
      </w:r>
      <w:proofErr w:type="spellStart"/>
      <w:r>
        <w:t>vnnd</w:t>
      </w:r>
      <w:proofErr w:type="spellEnd"/>
      <w:r>
        <w:t xml:space="preserve"> </w:t>
      </w:r>
      <w:proofErr w:type="spellStart"/>
      <w:r>
        <w:t>begreifft</w:t>
      </w:r>
      <w:proofErr w:type="spellEnd"/>
      <w:r>
        <w:t xml:space="preserve">. </w:t>
      </w:r>
    </w:p>
    <w:p w14:paraId="60DDAC3D" w14:textId="77777777" w:rsidR="00110C7F" w:rsidRDefault="00110C7F" w:rsidP="00110C7F">
      <w:pPr>
        <w:pStyle w:val="berschrift3"/>
      </w:pPr>
      <w:r>
        <w:t>XLVII.</w:t>
      </w:r>
    </w:p>
    <w:p w14:paraId="33258BFC" w14:textId="77777777" w:rsidR="00110C7F" w:rsidRDefault="00110C7F" w:rsidP="00110C7F">
      <w:pPr>
        <w:pStyle w:val="StandardWeb"/>
      </w:pPr>
      <w:r>
        <w:t xml:space="preserve">Also </w:t>
      </w:r>
      <w:proofErr w:type="spellStart"/>
      <w:r>
        <w:t>kan</w:t>
      </w:r>
      <w:proofErr w:type="spellEnd"/>
      <w:r>
        <w:t xml:space="preserve"> ich auch nicht erlangen mit Menschlicher </w:t>
      </w:r>
      <w:proofErr w:type="spellStart"/>
      <w:r>
        <w:t>vernunfft</w:t>
      </w:r>
      <w:proofErr w:type="spellEnd"/>
      <w:r>
        <w:t xml:space="preserve">/ wie Christus/ den das Creutz begriffen/ die Krippen </w:t>
      </w:r>
      <w:proofErr w:type="spellStart"/>
      <w:r>
        <w:t>vmbfangen</w:t>
      </w:r>
      <w:proofErr w:type="spellEnd"/>
      <w:r>
        <w:t xml:space="preserve"> haben/ rc. solle also </w:t>
      </w:r>
      <w:proofErr w:type="spellStart"/>
      <w:r>
        <w:t>vnbegreifflich</w:t>
      </w:r>
      <w:proofErr w:type="spellEnd"/>
      <w:r>
        <w:t xml:space="preserve"> sein/ das </w:t>
      </w:r>
      <w:proofErr w:type="spellStart"/>
      <w:r>
        <w:t>jn</w:t>
      </w:r>
      <w:proofErr w:type="spellEnd"/>
      <w:r>
        <w:t xml:space="preserve"> wider </w:t>
      </w:r>
      <w:proofErr w:type="spellStart"/>
      <w:r>
        <w:t>Himel</w:t>
      </w:r>
      <w:proofErr w:type="spellEnd"/>
      <w:r>
        <w:t xml:space="preserve"> noch Erden </w:t>
      </w:r>
      <w:proofErr w:type="spellStart"/>
      <w:r>
        <w:t>begreiffen</w:t>
      </w:r>
      <w:proofErr w:type="spellEnd"/>
      <w:r>
        <w:t xml:space="preserve"> </w:t>
      </w:r>
      <w:proofErr w:type="spellStart"/>
      <w:r>
        <w:t>kan</w:t>
      </w:r>
      <w:proofErr w:type="spellEnd"/>
      <w:r>
        <w:t xml:space="preserve">. </w:t>
      </w:r>
    </w:p>
    <w:p w14:paraId="427804A2" w14:textId="77777777" w:rsidR="00110C7F" w:rsidRDefault="00110C7F" w:rsidP="00110C7F">
      <w:pPr>
        <w:pStyle w:val="berschrift3"/>
      </w:pPr>
      <w:r>
        <w:t>XLVIII.</w:t>
      </w:r>
    </w:p>
    <w:p w14:paraId="11569CA3" w14:textId="77777777" w:rsidR="00110C7F" w:rsidRDefault="00110C7F" w:rsidP="00110C7F">
      <w:pPr>
        <w:pStyle w:val="StandardWeb"/>
      </w:pPr>
      <w:proofErr w:type="spellStart"/>
      <w:r>
        <w:t>Darumb</w:t>
      </w:r>
      <w:proofErr w:type="spellEnd"/>
      <w:r>
        <w:t xml:space="preserve"> wollen wir </w:t>
      </w:r>
      <w:proofErr w:type="spellStart"/>
      <w:r>
        <w:t>vnser</w:t>
      </w:r>
      <w:proofErr w:type="spellEnd"/>
      <w:r>
        <w:t xml:space="preserve"> </w:t>
      </w:r>
      <w:proofErr w:type="spellStart"/>
      <w:r>
        <w:t>vernunfft</w:t>
      </w:r>
      <w:proofErr w:type="spellEnd"/>
      <w:r>
        <w:t xml:space="preserve"> </w:t>
      </w:r>
      <w:proofErr w:type="spellStart"/>
      <w:r>
        <w:t>vnter</w:t>
      </w:r>
      <w:proofErr w:type="spellEnd"/>
      <w:r>
        <w:t xml:space="preserve"> den gehorsam CHristi gefangen legen/ die alten schuhe mit Mose ausziehen/ </w:t>
      </w:r>
      <w:proofErr w:type="spellStart"/>
      <w:r>
        <w:t>Vnnd</w:t>
      </w:r>
      <w:proofErr w:type="spellEnd"/>
      <w:r>
        <w:t xml:space="preserve"> mit Nicodemo </w:t>
      </w:r>
      <w:proofErr w:type="spellStart"/>
      <w:r>
        <w:t>new</w:t>
      </w:r>
      <w:proofErr w:type="spellEnd"/>
      <w:r>
        <w:t xml:space="preserve"> </w:t>
      </w:r>
      <w:proofErr w:type="spellStart"/>
      <w:r>
        <w:t>geborn</w:t>
      </w:r>
      <w:proofErr w:type="spellEnd"/>
      <w:r>
        <w:t xml:space="preserve"> werden. </w:t>
      </w:r>
    </w:p>
    <w:p w14:paraId="42C3CE44" w14:textId="77777777" w:rsidR="00110C7F" w:rsidRDefault="00110C7F" w:rsidP="00110C7F">
      <w:pPr>
        <w:pStyle w:val="berschrift3"/>
      </w:pPr>
      <w:r>
        <w:t>XLIX.</w:t>
      </w:r>
    </w:p>
    <w:p w14:paraId="6CCCD141" w14:textId="77777777" w:rsidR="00110C7F" w:rsidRDefault="00110C7F" w:rsidP="00110C7F">
      <w:pPr>
        <w:pStyle w:val="StandardWeb"/>
      </w:pPr>
      <w:r>
        <w:t xml:space="preserve">So künden wir durch den glauben solche </w:t>
      </w:r>
      <w:proofErr w:type="spellStart"/>
      <w:r>
        <w:t>wunderwerck</w:t>
      </w:r>
      <w:proofErr w:type="spellEnd"/>
      <w:r>
        <w:t xml:space="preserve"> Gottes </w:t>
      </w:r>
      <w:proofErr w:type="spellStart"/>
      <w:r>
        <w:t>begreiffen</w:t>
      </w:r>
      <w:proofErr w:type="spellEnd"/>
      <w:r>
        <w:t xml:space="preserve">/ </w:t>
      </w:r>
      <w:proofErr w:type="spellStart"/>
      <w:r>
        <w:t>vnd</w:t>
      </w:r>
      <w:proofErr w:type="spellEnd"/>
      <w:r>
        <w:t xml:space="preserve"> bekennen das Er die </w:t>
      </w:r>
      <w:proofErr w:type="spellStart"/>
      <w:r>
        <w:t>warheit</w:t>
      </w:r>
      <w:proofErr w:type="spellEnd"/>
      <w:r>
        <w:t xml:space="preserve"> sey/ was er sagt/ das sey ja/ </w:t>
      </w:r>
      <w:proofErr w:type="spellStart"/>
      <w:r>
        <w:t>obs</w:t>
      </w:r>
      <w:proofErr w:type="spellEnd"/>
      <w:r>
        <w:t xml:space="preserve"> </w:t>
      </w:r>
      <w:proofErr w:type="spellStart"/>
      <w:r>
        <w:t>vns</w:t>
      </w:r>
      <w:proofErr w:type="spellEnd"/>
      <w:r>
        <w:t xml:space="preserve"> schon </w:t>
      </w:r>
      <w:proofErr w:type="spellStart"/>
      <w:r>
        <w:t>vnmüglich</w:t>
      </w:r>
      <w:proofErr w:type="spellEnd"/>
      <w:r>
        <w:t xml:space="preserve"> </w:t>
      </w:r>
      <w:proofErr w:type="spellStart"/>
      <w:r>
        <w:t>dünckt</w:t>
      </w:r>
      <w:proofErr w:type="spellEnd"/>
      <w:r>
        <w:t xml:space="preserve">. </w:t>
      </w:r>
    </w:p>
    <w:p w14:paraId="0884A08E" w14:textId="77777777" w:rsidR="00110C7F" w:rsidRDefault="00110C7F" w:rsidP="00110C7F">
      <w:pPr>
        <w:pStyle w:val="berschrift3"/>
      </w:pPr>
      <w:r>
        <w:t>L.</w:t>
      </w:r>
    </w:p>
    <w:p w14:paraId="63101777" w14:textId="77777777" w:rsidR="00110C7F" w:rsidRDefault="00110C7F" w:rsidP="00110C7F">
      <w:pPr>
        <w:pStyle w:val="StandardWeb"/>
      </w:pPr>
      <w:proofErr w:type="spellStart"/>
      <w:r>
        <w:t>Darumb</w:t>
      </w:r>
      <w:proofErr w:type="spellEnd"/>
      <w:r>
        <w:t xml:space="preserve"> sind diese Wort nicht wider einander/ Er sitzt zur Rechten GOttes/ </w:t>
      </w:r>
      <w:proofErr w:type="spellStart"/>
      <w:r>
        <w:t>vnd</w:t>
      </w:r>
      <w:proofErr w:type="spellEnd"/>
      <w:r>
        <w:t xml:space="preserve">/ Das ist mein Leib/ rc. </w:t>
      </w:r>
    </w:p>
    <w:p w14:paraId="7B610CB0" w14:textId="77777777" w:rsidR="00110C7F" w:rsidRDefault="00110C7F" w:rsidP="00110C7F">
      <w:pPr>
        <w:pStyle w:val="berschrift3"/>
      </w:pPr>
      <w:r>
        <w:t>LI.</w:t>
      </w:r>
    </w:p>
    <w:p w14:paraId="5530C1AF" w14:textId="77777777" w:rsidR="00110C7F" w:rsidRDefault="00110C7F" w:rsidP="00110C7F">
      <w:pPr>
        <w:pStyle w:val="StandardWeb"/>
      </w:pPr>
      <w:r>
        <w:t xml:space="preserve">Obs </w:t>
      </w:r>
      <w:proofErr w:type="spellStart"/>
      <w:r>
        <w:t>wol</w:t>
      </w:r>
      <w:proofErr w:type="spellEnd"/>
      <w:r>
        <w:t xml:space="preserve"> </w:t>
      </w:r>
      <w:proofErr w:type="spellStart"/>
      <w:r>
        <w:t>vnser</w:t>
      </w:r>
      <w:proofErr w:type="spellEnd"/>
      <w:r>
        <w:t xml:space="preserve"> </w:t>
      </w:r>
      <w:proofErr w:type="spellStart"/>
      <w:r>
        <w:t>Vernunfft</w:t>
      </w:r>
      <w:proofErr w:type="spellEnd"/>
      <w:r>
        <w:t xml:space="preserve"> nicht </w:t>
      </w:r>
      <w:proofErr w:type="spellStart"/>
      <w:r>
        <w:t>begreiffen</w:t>
      </w:r>
      <w:proofErr w:type="spellEnd"/>
      <w:r>
        <w:t xml:space="preserve"> </w:t>
      </w:r>
      <w:proofErr w:type="spellStart"/>
      <w:r>
        <w:t>kan</w:t>
      </w:r>
      <w:proofErr w:type="spellEnd"/>
      <w:r>
        <w:t xml:space="preserve">/ wie es zugehe/ Das Christus im </w:t>
      </w:r>
      <w:proofErr w:type="spellStart"/>
      <w:r>
        <w:t>Nachtmal</w:t>
      </w:r>
      <w:proofErr w:type="spellEnd"/>
      <w:r>
        <w:t xml:space="preserve"> gegenwertig sey/ dieweil er von </w:t>
      </w:r>
      <w:proofErr w:type="spellStart"/>
      <w:r>
        <w:t>vns</w:t>
      </w:r>
      <w:proofErr w:type="spellEnd"/>
      <w:r>
        <w:t xml:space="preserve"> </w:t>
      </w:r>
      <w:proofErr w:type="spellStart"/>
      <w:r>
        <w:t>auffgenommen</w:t>
      </w:r>
      <w:proofErr w:type="spellEnd"/>
      <w:r>
        <w:t xml:space="preserve"> ist worden/ gen </w:t>
      </w:r>
      <w:proofErr w:type="spellStart"/>
      <w:r>
        <w:t>Himel</w:t>
      </w:r>
      <w:proofErr w:type="spellEnd"/>
      <w:r>
        <w:t xml:space="preserve"> gefahren/ </w:t>
      </w:r>
      <w:proofErr w:type="spellStart"/>
      <w:r>
        <w:t>vnnd</w:t>
      </w:r>
      <w:proofErr w:type="spellEnd"/>
      <w:r>
        <w:t xml:space="preserve"> nicht mehr bey </w:t>
      </w:r>
      <w:proofErr w:type="spellStart"/>
      <w:r>
        <w:t>vns</w:t>
      </w:r>
      <w:proofErr w:type="spellEnd"/>
      <w:r>
        <w:t xml:space="preserve"> wohnet sichtbarlich wie </w:t>
      </w:r>
      <w:proofErr w:type="spellStart"/>
      <w:r>
        <w:t>zuuor</w:t>
      </w:r>
      <w:proofErr w:type="spellEnd"/>
      <w:r>
        <w:t xml:space="preserve">. </w:t>
      </w:r>
    </w:p>
    <w:p w14:paraId="4A833941" w14:textId="77777777" w:rsidR="00110C7F" w:rsidRDefault="00110C7F" w:rsidP="00110C7F">
      <w:pPr>
        <w:pStyle w:val="berschrift3"/>
      </w:pPr>
      <w:r>
        <w:t>LII.</w:t>
      </w:r>
    </w:p>
    <w:p w14:paraId="273854EC" w14:textId="77777777" w:rsidR="00110C7F" w:rsidRDefault="00110C7F" w:rsidP="00110C7F">
      <w:pPr>
        <w:pStyle w:val="StandardWeb"/>
      </w:pPr>
      <w:r>
        <w:t xml:space="preserve">Denn Er nicht </w:t>
      </w:r>
      <w:proofErr w:type="spellStart"/>
      <w:r>
        <w:t>schlechts</w:t>
      </w:r>
      <w:proofErr w:type="spellEnd"/>
      <w:r>
        <w:t xml:space="preserve"> gen </w:t>
      </w:r>
      <w:proofErr w:type="spellStart"/>
      <w:r>
        <w:t>Himel</w:t>
      </w:r>
      <w:proofErr w:type="spellEnd"/>
      <w:r>
        <w:t xml:space="preserve"> ist gefahren wie der Apostel </w:t>
      </w:r>
      <w:proofErr w:type="spellStart"/>
      <w:r>
        <w:t>geschicht</w:t>
      </w:r>
      <w:proofErr w:type="spellEnd"/>
      <w:r>
        <w:t xml:space="preserve"> anzeiget. </w:t>
      </w:r>
    </w:p>
    <w:p w14:paraId="371EA133" w14:textId="77777777" w:rsidR="00110C7F" w:rsidRDefault="00110C7F" w:rsidP="00110C7F">
      <w:pPr>
        <w:pStyle w:val="berschrift3"/>
      </w:pPr>
      <w:r>
        <w:t>LIII.</w:t>
      </w:r>
    </w:p>
    <w:p w14:paraId="2D1AF599" w14:textId="77777777" w:rsidR="00110C7F" w:rsidRDefault="00110C7F" w:rsidP="00110C7F">
      <w:pPr>
        <w:pStyle w:val="StandardWeb"/>
      </w:pPr>
      <w:r>
        <w:t xml:space="preserve">Sondern hat sich auch gesetzt zur Rechten GOttes/ wie S. Marcus sagt am letzten Capitel. </w:t>
      </w:r>
    </w:p>
    <w:p w14:paraId="7E4CC0C6" w14:textId="77777777" w:rsidR="00110C7F" w:rsidRDefault="00110C7F" w:rsidP="00110C7F">
      <w:pPr>
        <w:pStyle w:val="berschrift3"/>
      </w:pPr>
      <w:proofErr w:type="spellStart"/>
      <w:r>
        <w:t>LIIII</w:t>
      </w:r>
      <w:proofErr w:type="spellEnd"/>
      <w:r>
        <w:t>.</w:t>
      </w:r>
    </w:p>
    <w:p w14:paraId="618C7619" w14:textId="77777777" w:rsidR="00110C7F" w:rsidRDefault="00110C7F" w:rsidP="00110C7F">
      <w:pPr>
        <w:pStyle w:val="StandardWeb"/>
      </w:pPr>
      <w:r>
        <w:t xml:space="preserve">Das ist/ Ihm ist aller Gewalt gegeben worden im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 wie Mattheus solches noch </w:t>
      </w:r>
      <w:proofErr w:type="spellStart"/>
      <w:r>
        <w:t>klerlicher</w:t>
      </w:r>
      <w:proofErr w:type="spellEnd"/>
      <w:r>
        <w:t xml:space="preserve"> erweiset/ Cap. 28. </w:t>
      </w:r>
    </w:p>
    <w:p w14:paraId="649B74D2" w14:textId="77777777" w:rsidR="00110C7F" w:rsidRDefault="00110C7F" w:rsidP="00110C7F">
      <w:pPr>
        <w:pStyle w:val="berschrift3"/>
      </w:pPr>
      <w:r>
        <w:t>LV.</w:t>
      </w:r>
    </w:p>
    <w:p w14:paraId="3ADD9107" w14:textId="77777777" w:rsidR="00110C7F" w:rsidRDefault="00110C7F" w:rsidP="00110C7F">
      <w:pPr>
        <w:pStyle w:val="StandardWeb"/>
      </w:pPr>
      <w:r>
        <w:t xml:space="preserve">Das ist/ wie Paulus gar </w:t>
      </w:r>
      <w:proofErr w:type="spellStart"/>
      <w:r>
        <w:t>austruckt</w:t>
      </w:r>
      <w:proofErr w:type="spellEnd"/>
      <w:r>
        <w:t xml:space="preserve">/ Ephes. 1. Er ist gesetzt worden zur Rechten GOttes im </w:t>
      </w:r>
      <w:proofErr w:type="spellStart"/>
      <w:r>
        <w:t>Himlischen</w:t>
      </w:r>
      <w:proofErr w:type="spellEnd"/>
      <w:r>
        <w:t xml:space="preserve"> wesen/ </w:t>
      </w:r>
      <w:proofErr w:type="spellStart"/>
      <w:r>
        <w:t>vber</w:t>
      </w:r>
      <w:proofErr w:type="spellEnd"/>
      <w:r>
        <w:t xml:space="preserve"> alle Fürstenthumb/ Gewalt/ Macht/ </w:t>
      </w:r>
      <w:proofErr w:type="spellStart"/>
      <w:r>
        <w:t>Herrschafft</w:t>
      </w:r>
      <w:proofErr w:type="spellEnd"/>
      <w:r>
        <w:t xml:space="preserve">/ </w:t>
      </w:r>
      <w:proofErr w:type="spellStart"/>
      <w:r>
        <w:t>vnd</w:t>
      </w:r>
      <w:proofErr w:type="spellEnd"/>
      <w:r>
        <w:t xml:space="preserve"> alles was </w:t>
      </w:r>
      <w:proofErr w:type="spellStart"/>
      <w:r>
        <w:t>genant</w:t>
      </w:r>
      <w:proofErr w:type="spellEnd"/>
      <w:r>
        <w:t xml:space="preserve"> mag werden/ nicht allein in dieser Welt/ sondern auch in der </w:t>
      </w:r>
      <w:proofErr w:type="spellStart"/>
      <w:r>
        <w:t>zukünfftigen</w:t>
      </w:r>
      <w:proofErr w:type="spellEnd"/>
      <w:r>
        <w:t xml:space="preserve">/ </w:t>
      </w:r>
      <w:proofErr w:type="spellStart"/>
      <w:r>
        <w:t>vnd</w:t>
      </w:r>
      <w:proofErr w:type="spellEnd"/>
      <w:r>
        <w:t xml:space="preserve"> alle ding </w:t>
      </w:r>
      <w:proofErr w:type="spellStart"/>
      <w:r>
        <w:t>vnter</w:t>
      </w:r>
      <w:proofErr w:type="spellEnd"/>
      <w:r>
        <w:t xml:space="preserve"> seine Füsse gethan/ rc. </w:t>
      </w:r>
    </w:p>
    <w:p w14:paraId="6111933B" w14:textId="77777777" w:rsidR="00110C7F" w:rsidRDefault="00110C7F" w:rsidP="00110C7F">
      <w:pPr>
        <w:pStyle w:val="berschrift3"/>
      </w:pPr>
      <w:r>
        <w:t>LVI.</w:t>
      </w:r>
    </w:p>
    <w:p w14:paraId="7A4A2887" w14:textId="77777777" w:rsidR="00110C7F" w:rsidRDefault="00110C7F" w:rsidP="00110C7F">
      <w:pPr>
        <w:pStyle w:val="StandardWeb"/>
      </w:pPr>
      <w:r>
        <w:t xml:space="preserve">Sitzt Er nun zur Rechten GOttes auch nach der Menschheit/ wie der 8. Psalm saget. </w:t>
      </w:r>
    </w:p>
    <w:p w14:paraId="0A01CB0B" w14:textId="77777777" w:rsidR="00110C7F" w:rsidRDefault="00110C7F" w:rsidP="00110C7F">
      <w:pPr>
        <w:pStyle w:val="berschrift3"/>
      </w:pPr>
      <w:r>
        <w:t>LVII.</w:t>
      </w:r>
    </w:p>
    <w:p w14:paraId="01D70C30" w14:textId="77777777" w:rsidR="00110C7F" w:rsidRDefault="00110C7F" w:rsidP="00110C7F">
      <w:pPr>
        <w:pStyle w:val="StandardWeb"/>
      </w:pPr>
      <w:r>
        <w:t xml:space="preserve">So ist Er auch allenthalben gegenwertig an allen enden/ wie die Rechte GOttes ist. </w:t>
      </w:r>
    </w:p>
    <w:p w14:paraId="31FB40D7" w14:textId="77777777" w:rsidR="00110C7F" w:rsidRDefault="00110C7F" w:rsidP="00110C7F">
      <w:pPr>
        <w:pStyle w:val="berschrift3"/>
      </w:pPr>
      <w:r>
        <w:t>LVIII.</w:t>
      </w:r>
    </w:p>
    <w:p w14:paraId="0EF342D1" w14:textId="77777777" w:rsidR="00110C7F" w:rsidRDefault="00110C7F" w:rsidP="00110C7F">
      <w:pPr>
        <w:pStyle w:val="StandardWeb"/>
      </w:pPr>
      <w:r>
        <w:t xml:space="preserve">Nicht das er </w:t>
      </w:r>
      <w:proofErr w:type="spellStart"/>
      <w:r>
        <w:t>auff</w:t>
      </w:r>
      <w:proofErr w:type="spellEnd"/>
      <w:r>
        <w:t xml:space="preserve"> die </w:t>
      </w:r>
      <w:proofErr w:type="spellStart"/>
      <w:r>
        <w:t>begreiffliche</w:t>
      </w:r>
      <w:proofErr w:type="spellEnd"/>
      <w:r>
        <w:t xml:space="preserve">/ sichtbarliche weis gegenwertig sey/ wie </w:t>
      </w:r>
      <w:proofErr w:type="spellStart"/>
      <w:r>
        <w:t>vnser</w:t>
      </w:r>
      <w:proofErr w:type="spellEnd"/>
      <w:r>
        <w:t xml:space="preserve"> </w:t>
      </w:r>
      <w:proofErr w:type="spellStart"/>
      <w:r>
        <w:t>vernunfft</w:t>
      </w:r>
      <w:proofErr w:type="spellEnd"/>
      <w:r>
        <w:t xml:space="preserve"> </w:t>
      </w:r>
      <w:proofErr w:type="spellStart"/>
      <w:r>
        <w:t>jhr</w:t>
      </w:r>
      <w:proofErr w:type="spellEnd"/>
      <w:r>
        <w:t xml:space="preserve"> </w:t>
      </w:r>
      <w:proofErr w:type="spellStart"/>
      <w:r>
        <w:t>fürbildet</w:t>
      </w:r>
      <w:proofErr w:type="spellEnd"/>
      <w:r>
        <w:t xml:space="preserve">/ Wenn sie von der </w:t>
      </w:r>
      <w:proofErr w:type="spellStart"/>
      <w:r>
        <w:t>gegenwertigkeit</w:t>
      </w:r>
      <w:proofErr w:type="spellEnd"/>
      <w:r>
        <w:t xml:space="preserve"> CHRISTI höret sagen. </w:t>
      </w:r>
    </w:p>
    <w:p w14:paraId="2556F3B7" w14:textId="77777777" w:rsidR="00110C7F" w:rsidRDefault="00110C7F" w:rsidP="00110C7F">
      <w:pPr>
        <w:pStyle w:val="berschrift3"/>
      </w:pPr>
      <w:r>
        <w:t>LIX.</w:t>
      </w:r>
    </w:p>
    <w:p w14:paraId="13D07845" w14:textId="77777777" w:rsidR="00110C7F" w:rsidRDefault="00110C7F" w:rsidP="00110C7F">
      <w:pPr>
        <w:pStyle w:val="StandardWeb"/>
      </w:pPr>
      <w:r>
        <w:t xml:space="preserve">Sondern </w:t>
      </w:r>
      <w:proofErr w:type="spellStart"/>
      <w:r>
        <w:t>vnbegreifflicher</w:t>
      </w:r>
      <w:proofErr w:type="spellEnd"/>
      <w:r>
        <w:t xml:space="preserve"> </w:t>
      </w:r>
      <w:proofErr w:type="spellStart"/>
      <w:r>
        <w:t>vbernatürlicher</w:t>
      </w:r>
      <w:proofErr w:type="spellEnd"/>
      <w:r>
        <w:t xml:space="preserve"> weis/ </w:t>
      </w:r>
      <w:proofErr w:type="spellStart"/>
      <w:r>
        <w:t>vnd</w:t>
      </w:r>
      <w:proofErr w:type="spellEnd"/>
      <w:r>
        <w:t xml:space="preserve"> doch der natürlich CHRISTUS. </w:t>
      </w:r>
    </w:p>
    <w:p w14:paraId="3FA298CD" w14:textId="77777777" w:rsidR="00110C7F" w:rsidRDefault="00110C7F" w:rsidP="00110C7F">
      <w:pPr>
        <w:pStyle w:val="berschrift3"/>
      </w:pPr>
      <w:r>
        <w:t>LX.</w:t>
      </w:r>
    </w:p>
    <w:p w14:paraId="5BCCD0FB" w14:textId="77777777" w:rsidR="00110C7F" w:rsidRDefault="00110C7F" w:rsidP="00110C7F">
      <w:pPr>
        <w:pStyle w:val="StandardWeb"/>
      </w:pPr>
      <w:r>
        <w:t xml:space="preserve">Denn er ist </w:t>
      </w:r>
      <w:proofErr w:type="spellStart"/>
      <w:r>
        <w:t>darumb</w:t>
      </w:r>
      <w:proofErr w:type="spellEnd"/>
      <w:r>
        <w:t xml:space="preserve"> nicht ein anderer CHristus/ ob er schon eine andere weise mit seiner </w:t>
      </w:r>
      <w:proofErr w:type="spellStart"/>
      <w:r>
        <w:t>gegenwertigkeit</w:t>
      </w:r>
      <w:proofErr w:type="spellEnd"/>
      <w:r>
        <w:t xml:space="preserve"> brauchet/ wider er sonst sichtbarlicher </w:t>
      </w:r>
      <w:proofErr w:type="spellStart"/>
      <w:r>
        <w:t>begreifflicher</w:t>
      </w:r>
      <w:proofErr w:type="spellEnd"/>
      <w:r>
        <w:t xml:space="preserve"> weis erzeigt hat/ </w:t>
      </w:r>
      <w:proofErr w:type="spellStart"/>
      <w:r>
        <w:t>vnnd</w:t>
      </w:r>
      <w:proofErr w:type="spellEnd"/>
      <w:r>
        <w:t xml:space="preserve"> sich erzeigen </w:t>
      </w:r>
      <w:proofErr w:type="spellStart"/>
      <w:r>
        <w:t>kan</w:t>
      </w:r>
      <w:proofErr w:type="spellEnd"/>
      <w:r>
        <w:t xml:space="preserve">/ wenn er </w:t>
      </w:r>
      <w:proofErr w:type="spellStart"/>
      <w:r>
        <w:t>wil</w:t>
      </w:r>
      <w:proofErr w:type="spellEnd"/>
      <w:r>
        <w:t xml:space="preserve">/ als er am Jüngsten Tag thun wird. </w:t>
      </w:r>
    </w:p>
    <w:p w14:paraId="5B7A0539" w14:textId="77777777" w:rsidR="00110C7F" w:rsidRDefault="00110C7F" w:rsidP="00110C7F">
      <w:pPr>
        <w:pStyle w:val="berschrift3"/>
      </w:pPr>
      <w:r>
        <w:t>LXI.</w:t>
      </w:r>
    </w:p>
    <w:p w14:paraId="732745F4" w14:textId="77777777" w:rsidR="00110C7F" w:rsidRDefault="00110C7F" w:rsidP="00110C7F">
      <w:pPr>
        <w:pStyle w:val="StandardWeb"/>
      </w:pPr>
      <w:proofErr w:type="spellStart"/>
      <w:r>
        <w:t>Darumb</w:t>
      </w:r>
      <w:proofErr w:type="spellEnd"/>
      <w:r>
        <w:t xml:space="preserve">/ es sey CHristus sichtbarlich oder </w:t>
      </w:r>
      <w:proofErr w:type="spellStart"/>
      <w:r>
        <w:t>vnsichtbarlich</w:t>
      </w:r>
      <w:proofErr w:type="spellEnd"/>
      <w:r>
        <w:t xml:space="preserve"> gegenwertig/ so ist er doch allweg allein nur der einige CHristus/ der von Maria geboren ist. </w:t>
      </w:r>
    </w:p>
    <w:p w14:paraId="44B39135" w14:textId="77777777" w:rsidR="00110C7F" w:rsidRDefault="00110C7F" w:rsidP="00110C7F">
      <w:pPr>
        <w:pStyle w:val="berschrift3"/>
      </w:pPr>
      <w:r>
        <w:t>LXII.</w:t>
      </w:r>
    </w:p>
    <w:p w14:paraId="37D689ED" w14:textId="77777777" w:rsidR="00110C7F" w:rsidRDefault="00110C7F" w:rsidP="00110C7F">
      <w:pPr>
        <w:pStyle w:val="StandardWeb"/>
      </w:pPr>
      <w:r>
        <w:t xml:space="preserve">Gleich wie Er nicht ein anderer CHristus war/ ob er </w:t>
      </w:r>
      <w:proofErr w:type="spellStart"/>
      <w:r>
        <w:t>wol</w:t>
      </w:r>
      <w:proofErr w:type="spellEnd"/>
      <w:r>
        <w:t xml:space="preserve"> zu verschlossener Thür kam </w:t>
      </w:r>
      <w:proofErr w:type="spellStart"/>
      <w:r>
        <w:t>zun</w:t>
      </w:r>
      <w:proofErr w:type="spellEnd"/>
      <w:r>
        <w:t xml:space="preserve"> Jüngern/ durch den versiegelten Stein </w:t>
      </w:r>
      <w:proofErr w:type="spellStart"/>
      <w:r>
        <w:t>erstunde</w:t>
      </w:r>
      <w:proofErr w:type="spellEnd"/>
      <w:r>
        <w:t xml:space="preserve">/ </w:t>
      </w:r>
      <w:proofErr w:type="spellStart"/>
      <w:r>
        <w:t>vnd</w:t>
      </w:r>
      <w:proofErr w:type="spellEnd"/>
      <w:r>
        <w:t xml:space="preserve"> vor den </w:t>
      </w:r>
      <w:proofErr w:type="spellStart"/>
      <w:r>
        <w:t>zweyen</w:t>
      </w:r>
      <w:proofErr w:type="spellEnd"/>
      <w:r>
        <w:t xml:space="preserve"> Jüngern zu </w:t>
      </w:r>
      <w:proofErr w:type="spellStart"/>
      <w:r>
        <w:t>Ehmaus</w:t>
      </w:r>
      <w:proofErr w:type="spellEnd"/>
      <w:r>
        <w:t xml:space="preserve"> </w:t>
      </w:r>
      <w:proofErr w:type="spellStart"/>
      <w:r>
        <w:t>verschwande</w:t>
      </w:r>
      <w:proofErr w:type="spellEnd"/>
      <w:r>
        <w:t xml:space="preserve">. </w:t>
      </w:r>
    </w:p>
    <w:p w14:paraId="3C76239D" w14:textId="77777777" w:rsidR="00110C7F" w:rsidRDefault="00110C7F" w:rsidP="00110C7F">
      <w:pPr>
        <w:pStyle w:val="berschrift3"/>
      </w:pPr>
      <w:r>
        <w:t>LXIII.</w:t>
      </w:r>
    </w:p>
    <w:p w14:paraId="1B4101B3" w14:textId="77777777" w:rsidR="00110C7F" w:rsidRDefault="00110C7F" w:rsidP="00110C7F">
      <w:pPr>
        <w:pStyle w:val="StandardWeb"/>
      </w:pPr>
      <w:r>
        <w:t xml:space="preserve">Also ist er auch </w:t>
      </w:r>
      <w:proofErr w:type="spellStart"/>
      <w:r>
        <w:t>darumb</w:t>
      </w:r>
      <w:proofErr w:type="spellEnd"/>
      <w:r>
        <w:t xml:space="preserve"> kein anderer CHristus/ ob er </w:t>
      </w:r>
      <w:proofErr w:type="spellStart"/>
      <w:r>
        <w:t>wol</w:t>
      </w:r>
      <w:proofErr w:type="spellEnd"/>
      <w:r>
        <w:t xml:space="preserve"> von </w:t>
      </w:r>
      <w:proofErr w:type="spellStart"/>
      <w:r>
        <w:t>vns</w:t>
      </w:r>
      <w:proofErr w:type="spellEnd"/>
      <w:r>
        <w:t xml:space="preserve"> im </w:t>
      </w:r>
      <w:proofErr w:type="spellStart"/>
      <w:r>
        <w:t>Nachtmal</w:t>
      </w:r>
      <w:proofErr w:type="spellEnd"/>
      <w:r>
        <w:t xml:space="preserve"> genossen </w:t>
      </w:r>
      <w:proofErr w:type="spellStart"/>
      <w:r>
        <w:t>vnd</w:t>
      </w:r>
      <w:proofErr w:type="spellEnd"/>
      <w:r>
        <w:t xml:space="preserve"> </w:t>
      </w:r>
      <w:proofErr w:type="spellStart"/>
      <w:r>
        <w:t>entpfangen</w:t>
      </w:r>
      <w:proofErr w:type="spellEnd"/>
      <w:r>
        <w:t xml:space="preserve"> wird/ </w:t>
      </w:r>
      <w:proofErr w:type="spellStart"/>
      <w:r>
        <w:t>vnentpfindlich</w:t>
      </w:r>
      <w:proofErr w:type="spellEnd"/>
      <w:r>
        <w:t xml:space="preserve"> </w:t>
      </w:r>
      <w:proofErr w:type="spellStart"/>
      <w:r>
        <w:t>vnnd</w:t>
      </w:r>
      <w:proofErr w:type="spellEnd"/>
      <w:r>
        <w:t xml:space="preserve"> </w:t>
      </w:r>
      <w:proofErr w:type="spellStart"/>
      <w:r>
        <w:t>vnsichtbarlich</w:t>
      </w:r>
      <w:proofErr w:type="spellEnd"/>
      <w:r>
        <w:t xml:space="preserve">. </w:t>
      </w:r>
    </w:p>
    <w:p w14:paraId="27EAE454" w14:textId="77777777" w:rsidR="00110C7F" w:rsidRDefault="00110C7F" w:rsidP="00110C7F">
      <w:pPr>
        <w:pStyle w:val="berschrift3"/>
      </w:pPr>
      <w:proofErr w:type="spellStart"/>
      <w:r>
        <w:t>LXIIII</w:t>
      </w:r>
      <w:proofErr w:type="spellEnd"/>
      <w:r>
        <w:t>.</w:t>
      </w:r>
    </w:p>
    <w:p w14:paraId="79463C1C" w14:textId="77777777" w:rsidR="00110C7F" w:rsidRDefault="00110C7F" w:rsidP="00110C7F">
      <w:pPr>
        <w:pStyle w:val="StandardWeb"/>
      </w:pPr>
      <w:r>
        <w:t xml:space="preserve">Denn eben derselbige CHristus der die Jünger aussendet zu predigen in alle Welt/ der verspricht ihn auch/ das er bey ihn wolle sein/ bis zum ende der Welt. </w:t>
      </w:r>
    </w:p>
    <w:p w14:paraId="167CF6F6" w14:textId="77777777" w:rsidR="00110C7F" w:rsidRDefault="00110C7F" w:rsidP="00110C7F">
      <w:pPr>
        <w:pStyle w:val="berschrift3"/>
      </w:pPr>
      <w:r>
        <w:t>LXV.</w:t>
      </w:r>
    </w:p>
    <w:p w14:paraId="531AE759" w14:textId="77777777" w:rsidR="00110C7F" w:rsidRDefault="00110C7F" w:rsidP="00110C7F">
      <w:pPr>
        <w:pStyle w:val="StandardWeb"/>
      </w:pPr>
      <w:proofErr w:type="spellStart"/>
      <w:r>
        <w:t>Darumb</w:t>
      </w:r>
      <w:proofErr w:type="spellEnd"/>
      <w:r>
        <w:t xml:space="preserve">/ dieweil kein anderer Christus ist/ Er sey sichtbarlich oder </w:t>
      </w:r>
      <w:proofErr w:type="spellStart"/>
      <w:r>
        <w:t>vnsichtbarlich</w:t>
      </w:r>
      <w:proofErr w:type="spellEnd"/>
      <w:r>
        <w:t xml:space="preserve">/ Denn der für </w:t>
      </w:r>
      <w:proofErr w:type="spellStart"/>
      <w:r>
        <w:t>vns</w:t>
      </w:r>
      <w:proofErr w:type="spellEnd"/>
      <w:r>
        <w:t xml:space="preserve"> gelitten hat/ </w:t>
      </w:r>
      <w:proofErr w:type="spellStart"/>
      <w:r>
        <w:t>vnd</w:t>
      </w:r>
      <w:proofErr w:type="spellEnd"/>
      <w:r>
        <w:t xml:space="preserve"> </w:t>
      </w:r>
      <w:proofErr w:type="spellStart"/>
      <w:r>
        <w:t>vns</w:t>
      </w:r>
      <w:proofErr w:type="spellEnd"/>
      <w:r>
        <w:t xml:space="preserve"> erlöset. </w:t>
      </w:r>
    </w:p>
    <w:p w14:paraId="4A2A3313" w14:textId="77777777" w:rsidR="00110C7F" w:rsidRDefault="00110C7F" w:rsidP="00110C7F">
      <w:pPr>
        <w:pStyle w:val="berschrift3"/>
      </w:pPr>
      <w:r>
        <w:t>LXVI.</w:t>
      </w:r>
    </w:p>
    <w:p w14:paraId="4FF62F67" w14:textId="77777777" w:rsidR="00110C7F" w:rsidRDefault="00110C7F" w:rsidP="00110C7F">
      <w:pPr>
        <w:pStyle w:val="StandardWeb"/>
      </w:pPr>
      <w:r>
        <w:t xml:space="preserve">So folget/ Das auch eben </w:t>
      </w:r>
      <w:proofErr w:type="spellStart"/>
      <w:r>
        <w:t>derselbig</w:t>
      </w:r>
      <w:proofErr w:type="spellEnd"/>
      <w:r>
        <w:t xml:space="preserve"> sein will/ wo zween oder drey </w:t>
      </w:r>
      <w:proofErr w:type="spellStart"/>
      <w:r>
        <w:t>versamlet</w:t>
      </w:r>
      <w:proofErr w:type="spellEnd"/>
      <w:r>
        <w:t xml:space="preserve"> sind in seinem Namen/ mitten </w:t>
      </w:r>
      <w:proofErr w:type="spellStart"/>
      <w:r>
        <w:t>vnter</w:t>
      </w:r>
      <w:proofErr w:type="spellEnd"/>
      <w:r>
        <w:t xml:space="preserve"> </w:t>
      </w:r>
      <w:proofErr w:type="spellStart"/>
      <w:r>
        <w:t>jhnen</w:t>
      </w:r>
      <w:proofErr w:type="spellEnd"/>
      <w:r>
        <w:t xml:space="preserve">/ nach laut seiner Verheissung. </w:t>
      </w:r>
    </w:p>
    <w:p w14:paraId="3285518B" w14:textId="77777777" w:rsidR="00110C7F" w:rsidRDefault="00110C7F" w:rsidP="00110C7F">
      <w:pPr>
        <w:pStyle w:val="berschrift3"/>
      </w:pPr>
      <w:r>
        <w:t>LXVII.</w:t>
      </w:r>
    </w:p>
    <w:p w14:paraId="3F961424" w14:textId="77777777" w:rsidR="00110C7F" w:rsidRDefault="00110C7F" w:rsidP="00110C7F">
      <w:pPr>
        <w:pStyle w:val="StandardWeb"/>
      </w:pPr>
      <w:proofErr w:type="spellStart"/>
      <w:r>
        <w:t>Welchs</w:t>
      </w:r>
      <w:proofErr w:type="spellEnd"/>
      <w:r>
        <w:t xml:space="preserve"> er auch erzeiget hat mit eigener Person (da die zween gen </w:t>
      </w:r>
      <w:proofErr w:type="spellStart"/>
      <w:r>
        <w:t>Ehmaus</w:t>
      </w:r>
      <w:proofErr w:type="spellEnd"/>
      <w:r>
        <w:t xml:space="preserve"> </w:t>
      </w:r>
      <w:proofErr w:type="spellStart"/>
      <w:r>
        <w:t>giengen</w:t>
      </w:r>
      <w:proofErr w:type="spellEnd"/>
      <w:r>
        <w:t xml:space="preserve">) </w:t>
      </w:r>
      <w:proofErr w:type="spellStart"/>
      <w:r>
        <w:t>Vnnd</w:t>
      </w:r>
      <w:proofErr w:type="spellEnd"/>
      <w:r>
        <w:t xml:space="preserve"> nicht allein mit seiner Gnad/ wie etliche deuten. </w:t>
      </w:r>
    </w:p>
    <w:p w14:paraId="7B8F9053" w14:textId="77777777" w:rsidR="00110C7F" w:rsidRDefault="00110C7F" w:rsidP="00110C7F">
      <w:pPr>
        <w:pStyle w:val="berschrift3"/>
      </w:pPr>
      <w:r>
        <w:t>LXVIII.</w:t>
      </w:r>
    </w:p>
    <w:p w14:paraId="4DA0CBE5" w14:textId="77777777" w:rsidR="00110C7F" w:rsidRDefault="00110C7F" w:rsidP="00110C7F">
      <w:pPr>
        <w:pStyle w:val="StandardWeb"/>
      </w:pPr>
      <w:proofErr w:type="spellStart"/>
      <w:r>
        <w:t>Darumb</w:t>
      </w:r>
      <w:proofErr w:type="spellEnd"/>
      <w:r>
        <w:t xml:space="preserve"> werden </w:t>
      </w:r>
      <w:proofErr w:type="spellStart"/>
      <w:r>
        <w:t>vns</w:t>
      </w:r>
      <w:proofErr w:type="spellEnd"/>
      <w:r>
        <w:t xml:space="preserve"> diese zwey </w:t>
      </w:r>
      <w:proofErr w:type="spellStart"/>
      <w:r>
        <w:t>wörtlein</w:t>
      </w:r>
      <w:proofErr w:type="spellEnd"/>
      <w:r>
        <w:t xml:space="preserve">/ Sichtbarlich </w:t>
      </w:r>
      <w:proofErr w:type="spellStart"/>
      <w:r>
        <w:t>vnnd</w:t>
      </w:r>
      <w:proofErr w:type="spellEnd"/>
      <w:r>
        <w:t xml:space="preserve"> </w:t>
      </w:r>
      <w:proofErr w:type="spellStart"/>
      <w:r>
        <w:t>Vnsichtbarlich</w:t>
      </w:r>
      <w:proofErr w:type="spellEnd"/>
      <w:r>
        <w:t xml:space="preserve">/ keinen andern CHristum machen noch anzeigen können. </w:t>
      </w:r>
    </w:p>
    <w:p w14:paraId="2CBAE0E4" w14:textId="77777777" w:rsidR="00110C7F" w:rsidRDefault="00110C7F" w:rsidP="00110C7F">
      <w:pPr>
        <w:pStyle w:val="berschrift3"/>
      </w:pPr>
      <w:r>
        <w:t>LXIX.</w:t>
      </w:r>
    </w:p>
    <w:p w14:paraId="1852565C" w14:textId="77777777" w:rsidR="00110C7F" w:rsidRDefault="00110C7F" w:rsidP="00110C7F">
      <w:pPr>
        <w:pStyle w:val="StandardWeb"/>
      </w:pPr>
      <w:r>
        <w:t xml:space="preserve">Sondern der einige Christus/ GOtt </w:t>
      </w:r>
      <w:proofErr w:type="spellStart"/>
      <w:r>
        <w:t>vnnd</w:t>
      </w:r>
      <w:proofErr w:type="spellEnd"/>
      <w:r>
        <w:t xml:space="preserve"> Mensch/ sey wo er sey/ auch wie er sey/ so ist er der einige/ </w:t>
      </w:r>
      <w:proofErr w:type="spellStart"/>
      <w:r>
        <w:t>vnzertrente</w:t>
      </w:r>
      <w:proofErr w:type="spellEnd"/>
      <w:r>
        <w:t xml:space="preserve">/ natürliche CHristus der </w:t>
      </w:r>
      <w:proofErr w:type="spellStart"/>
      <w:r>
        <w:t>vns</w:t>
      </w:r>
      <w:proofErr w:type="spellEnd"/>
      <w:r>
        <w:t xml:space="preserve"> erlöset hat. </w:t>
      </w:r>
    </w:p>
    <w:p w14:paraId="29C7BE7F" w14:textId="77777777" w:rsidR="00110C7F" w:rsidRDefault="00110C7F" w:rsidP="00110C7F">
      <w:pPr>
        <w:pStyle w:val="berschrift3"/>
      </w:pPr>
      <w:r>
        <w:t>LXX.</w:t>
      </w:r>
    </w:p>
    <w:p w14:paraId="6EE3D504" w14:textId="77777777" w:rsidR="00110C7F" w:rsidRDefault="00110C7F" w:rsidP="00110C7F">
      <w:pPr>
        <w:pStyle w:val="StandardWeb"/>
      </w:pPr>
      <w:r>
        <w:t xml:space="preserve">Ob </w:t>
      </w:r>
      <w:proofErr w:type="spellStart"/>
      <w:r>
        <w:t>wol</w:t>
      </w:r>
      <w:proofErr w:type="spellEnd"/>
      <w:r>
        <w:t xml:space="preserve"> die </w:t>
      </w:r>
      <w:proofErr w:type="spellStart"/>
      <w:r>
        <w:t>Schrifft</w:t>
      </w:r>
      <w:proofErr w:type="spellEnd"/>
      <w:r>
        <w:t xml:space="preserve"> von beyden Naturen Christi etwa </w:t>
      </w:r>
      <w:proofErr w:type="spellStart"/>
      <w:r>
        <w:t>vnterschiedlich</w:t>
      </w:r>
      <w:proofErr w:type="spellEnd"/>
      <w:r>
        <w:t xml:space="preserve"> redet/ so trennet sie dieselben zwo Naturen </w:t>
      </w:r>
      <w:proofErr w:type="spellStart"/>
      <w:r>
        <w:t>nirgent</w:t>
      </w:r>
      <w:proofErr w:type="spellEnd"/>
      <w:r>
        <w:t xml:space="preserve"> von einander/ sondern </w:t>
      </w:r>
      <w:proofErr w:type="spellStart"/>
      <w:r>
        <w:t>lesset</w:t>
      </w:r>
      <w:proofErr w:type="spellEnd"/>
      <w:r>
        <w:t xml:space="preserve"> sie eine einige Person </w:t>
      </w:r>
      <w:proofErr w:type="spellStart"/>
      <w:r>
        <w:t>vnzertrennet</w:t>
      </w:r>
      <w:proofErr w:type="spellEnd"/>
      <w:r>
        <w:t xml:space="preserve"> </w:t>
      </w:r>
      <w:proofErr w:type="spellStart"/>
      <w:r>
        <w:t>vnd</w:t>
      </w:r>
      <w:proofErr w:type="spellEnd"/>
      <w:r>
        <w:t xml:space="preserve"> </w:t>
      </w:r>
      <w:proofErr w:type="spellStart"/>
      <w:r>
        <w:t>vnzerteilet</w:t>
      </w:r>
      <w:proofErr w:type="spellEnd"/>
      <w:r>
        <w:t xml:space="preserve"> bleiben. </w:t>
      </w:r>
    </w:p>
    <w:p w14:paraId="7330EE31" w14:textId="6272F6E4" w:rsidR="00110C7F" w:rsidRDefault="00110C7F" w:rsidP="00110C7F">
      <w:pPr>
        <w:pStyle w:val="StandardWeb"/>
      </w:pPr>
      <w:r>
        <w:t xml:space="preserve">Ende der Schlußreden D. Casparis </w:t>
      </w:r>
      <w:proofErr w:type="spellStart"/>
      <w:r>
        <w:t>Huberini</w:t>
      </w:r>
      <w:proofErr w:type="spellEnd"/>
      <w:r>
        <w:t xml:space="preserve">. </w:t>
      </w:r>
    </w:p>
    <w:p w14:paraId="1F843BC9" w14:textId="30C5DC92" w:rsidR="00BD71A4" w:rsidRDefault="00BD71A4">
      <w:pPr>
        <w:spacing w:after="0" w:line="240" w:lineRule="auto"/>
        <w:rPr>
          <w:rFonts w:eastAsia="Times New Roman"/>
          <w:b/>
          <w:bCs/>
          <w:color w:val="000000"/>
          <w:kern w:val="36"/>
          <w:sz w:val="36"/>
          <w:szCs w:val="48"/>
          <w:lang w:eastAsia="de-DE"/>
        </w:rPr>
      </w:pPr>
      <w:r>
        <w:br w:type="page"/>
      </w:r>
    </w:p>
    <w:p w14:paraId="2EF64F82" w14:textId="77777777" w:rsidR="00D5498D" w:rsidRPr="00D5498D" w:rsidRDefault="00D5498D" w:rsidP="008E63BE">
      <w:pPr>
        <w:pStyle w:val="berschrift1"/>
      </w:pPr>
      <w:r w:rsidRPr="00D5498D">
        <w:t>Quellen:</w:t>
      </w:r>
    </w:p>
    <w:p w14:paraId="3A54FEA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9B91624" w14:textId="77777777" w:rsidR="00BD71A4" w:rsidRDefault="00D50462"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C9350FF" w14:textId="77777777" w:rsidR="00BD71A4" w:rsidRDefault="00D50462"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3A973262" w14:textId="77777777" w:rsidR="00BD71A4" w:rsidRDefault="00D5046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5574BB3B" w14:textId="77777777" w:rsidR="00BD71A4" w:rsidRDefault="00D5046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7A3FBA4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D9E2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C899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C7A34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DCF88A7" w14:textId="77777777" w:rsidR="00082307" w:rsidRDefault="00BD71A4" w:rsidP="00BD71A4">
      <w:pPr>
        <w:pStyle w:val="berschrift1"/>
      </w:pPr>
      <w:r>
        <w:t>Spendenaufruf</w:t>
      </w:r>
    </w:p>
    <w:p w14:paraId="0DBA287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9AE2C4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E46BB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B061F5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4EDBCE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F74B17A" w14:textId="77777777" w:rsidR="00BD71A4" w:rsidRDefault="00D50462"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AC95AB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79A98C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88E2C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15DE8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9BE28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330957"/>
    <w:multiLevelType w:val="multilevel"/>
    <w:tmpl w:val="1ACA1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C7F"/>
    <w:rsid w:val="000700B0"/>
    <w:rsid w:val="00082307"/>
    <w:rsid w:val="000C66E5"/>
    <w:rsid w:val="000D088F"/>
    <w:rsid w:val="00110C7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0462"/>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BE79"/>
  <w15:chartTrackingRefBased/>
  <w15:docId w15:val="{7BF8C89F-5553-4EF6-8B68-42590A670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10C7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10C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8959073">
      <w:bodyDiv w:val="1"/>
      <w:marLeft w:val="0"/>
      <w:marRight w:val="0"/>
      <w:marTop w:val="0"/>
      <w:marBottom w:val="0"/>
      <w:divBdr>
        <w:top w:val="none" w:sz="0" w:space="0" w:color="auto"/>
        <w:left w:val="none" w:sz="0" w:space="0" w:color="auto"/>
        <w:bottom w:val="none" w:sz="0" w:space="0" w:color="auto"/>
        <w:right w:val="none" w:sz="0" w:space="0" w:color="auto"/>
      </w:divBdr>
      <w:divsChild>
        <w:div w:id="1155142220">
          <w:marLeft w:val="0"/>
          <w:marRight w:val="0"/>
          <w:marTop w:val="0"/>
          <w:marBottom w:val="0"/>
          <w:divBdr>
            <w:top w:val="none" w:sz="0" w:space="0" w:color="auto"/>
            <w:left w:val="none" w:sz="0" w:space="0" w:color="auto"/>
            <w:bottom w:val="none" w:sz="0" w:space="0" w:color="auto"/>
            <w:right w:val="none" w:sz="0" w:space="0" w:color="auto"/>
          </w:divBdr>
        </w:div>
        <w:div w:id="1975938739">
          <w:marLeft w:val="0"/>
          <w:marRight w:val="0"/>
          <w:marTop w:val="0"/>
          <w:marBottom w:val="0"/>
          <w:divBdr>
            <w:top w:val="none" w:sz="0" w:space="0" w:color="auto"/>
            <w:left w:val="none" w:sz="0" w:space="0" w:color="auto"/>
            <w:bottom w:val="none" w:sz="0" w:space="0" w:color="auto"/>
            <w:right w:val="none" w:sz="0" w:space="0" w:color="auto"/>
          </w:divBdr>
        </w:div>
        <w:div w:id="1796872276">
          <w:marLeft w:val="0"/>
          <w:marRight w:val="0"/>
          <w:marTop w:val="0"/>
          <w:marBottom w:val="0"/>
          <w:divBdr>
            <w:top w:val="none" w:sz="0" w:space="0" w:color="auto"/>
            <w:left w:val="none" w:sz="0" w:space="0" w:color="auto"/>
            <w:bottom w:val="none" w:sz="0" w:space="0" w:color="auto"/>
            <w:right w:val="none" w:sz="0" w:space="0" w:color="auto"/>
          </w:divBdr>
        </w:div>
        <w:div w:id="1427847392">
          <w:marLeft w:val="0"/>
          <w:marRight w:val="0"/>
          <w:marTop w:val="0"/>
          <w:marBottom w:val="0"/>
          <w:divBdr>
            <w:top w:val="none" w:sz="0" w:space="0" w:color="auto"/>
            <w:left w:val="none" w:sz="0" w:space="0" w:color="auto"/>
            <w:bottom w:val="none" w:sz="0" w:space="0" w:color="auto"/>
            <w:right w:val="none" w:sz="0" w:space="0" w:color="auto"/>
          </w:divBdr>
        </w:div>
        <w:div w:id="23481843">
          <w:marLeft w:val="0"/>
          <w:marRight w:val="0"/>
          <w:marTop w:val="0"/>
          <w:marBottom w:val="0"/>
          <w:divBdr>
            <w:top w:val="none" w:sz="0" w:space="0" w:color="auto"/>
            <w:left w:val="none" w:sz="0" w:space="0" w:color="auto"/>
            <w:bottom w:val="none" w:sz="0" w:space="0" w:color="auto"/>
            <w:right w:val="none" w:sz="0" w:space="0" w:color="auto"/>
          </w:divBdr>
        </w:div>
        <w:div w:id="88697365">
          <w:marLeft w:val="0"/>
          <w:marRight w:val="0"/>
          <w:marTop w:val="0"/>
          <w:marBottom w:val="0"/>
          <w:divBdr>
            <w:top w:val="none" w:sz="0" w:space="0" w:color="auto"/>
            <w:left w:val="none" w:sz="0" w:space="0" w:color="auto"/>
            <w:bottom w:val="none" w:sz="0" w:space="0" w:color="auto"/>
            <w:right w:val="none" w:sz="0" w:space="0" w:color="auto"/>
          </w:divBdr>
        </w:div>
        <w:div w:id="1313094063">
          <w:marLeft w:val="0"/>
          <w:marRight w:val="0"/>
          <w:marTop w:val="0"/>
          <w:marBottom w:val="0"/>
          <w:divBdr>
            <w:top w:val="none" w:sz="0" w:space="0" w:color="auto"/>
            <w:left w:val="none" w:sz="0" w:space="0" w:color="auto"/>
            <w:bottom w:val="none" w:sz="0" w:space="0" w:color="auto"/>
            <w:right w:val="none" w:sz="0" w:space="0" w:color="auto"/>
          </w:divBdr>
        </w:div>
        <w:div w:id="2057388275">
          <w:marLeft w:val="0"/>
          <w:marRight w:val="0"/>
          <w:marTop w:val="0"/>
          <w:marBottom w:val="0"/>
          <w:divBdr>
            <w:top w:val="none" w:sz="0" w:space="0" w:color="auto"/>
            <w:left w:val="none" w:sz="0" w:space="0" w:color="auto"/>
            <w:bottom w:val="none" w:sz="0" w:space="0" w:color="auto"/>
            <w:right w:val="none" w:sz="0" w:space="0" w:color="auto"/>
          </w:divBdr>
        </w:div>
        <w:div w:id="854806665">
          <w:marLeft w:val="0"/>
          <w:marRight w:val="0"/>
          <w:marTop w:val="0"/>
          <w:marBottom w:val="0"/>
          <w:divBdr>
            <w:top w:val="none" w:sz="0" w:space="0" w:color="auto"/>
            <w:left w:val="none" w:sz="0" w:space="0" w:color="auto"/>
            <w:bottom w:val="none" w:sz="0" w:space="0" w:color="auto"/>
            <w:right w:val="none" w:sz="0" w:space="0" w:color="auto"/>
          </w:divBdr>
        </w:div>
        <w:div w:id="644626753">
          <w:marLeft w:val="0"/>
          <w:marRight w:val="0"/>
          <w:marTop w:val="0"/>
          <w:marBottom w:val="0"/>
          <w:divBdr>
            <w:top w:val="none" w:sz="0" w:space="0" w:color="auto"/>
            <w:left w:val="none" w:sz="0" w:space="0" w:color="auto"/>
            <w:bottom w:val="none" w:sz="0" w:space="0" w:color="auto"/>
            <w:right w:val="none" w:sz="0" w:space="0" w:color="auto"/>
          </w:divBdr>
        </w:div>
        <w:div w:id="189802525">
          <w:marLeft w:val="0"/>
          <w:marRight w:val="0"/>
          <w:marTop w:val="0"/>
          <w:marBottom w:val="0"/>
          <w:divBdr>
            <w:top w:val="none" w:sz="0" w:space="0" w:color="auto"/>
            <w:left w:val="none" w:sz="0" w:space="0" w:color="auto"/>
            <w:bottom w:val="none" w:sz="0" w:space="0" w:color="auto"/>
            <w:right w:val="none" w:sz="0" w:space="0" w:color="auto"/>
          </w:divBdr>
        </w:div>
        <w:div w:id="20671084">
          <w:marLeft w:val="0"/>
          <w:marRight w:val="0"/>
          <w:marTop w:val="0"/>
          <w:marBottom w:val="0"/>
          <w:divBdr>
            <w:top w:val="none" w:sz="0" w:space="0" w:color="auto"/>
            <w:left w:val="none" w:sz="0" w:space="0" w:color="auto"/>
            <w:bottom w:val="none" w:sz="0" w:space="0" w:color="auto"/>
            <w:right w:val="none" w:sz="0" w:space="0" w:color="auto"/>
          </w:divBdr>
        </w:div>
        <w:div w:id="1497111438">
          <w:marLeft w:val="0"/>
          <w:marRight w:val="0"/>
          <w:marTop w:val="0"/>
          <w:marBottom w:val="0"/>
          <w:divBdr>
            <w:top w:val="none" w:sz="0" w:space="0" w:color="auto"/>
            <w:left w:val="none" w:sz="0" w:space="0" w:color="auto"/>
            <w:bottom w:val="none" w:sz="0" w:space="0" w:color="auto"/>
            <w:right w:val="none" w:sz="0" w:space="0" w:color="auto"/>
          </w:divBdr>
        </w:div>
        <w:div w:id="624772426">
          <w:marLeft w:val="0"/>
          <w:marRight w:val="0"/>
          <w:marTop w:val="0"/>
          <w:marBottom w:val="0"/>
          <w:divBdr>
            <w:top w:val="none" w:sz="0" w:space="0" w:color="auto"/>
            <w:left w:val="none" w:sz="0" w:space="0" w:color="auto"/>
            <w:bottom w:val="none" w:sz="0" w:space="0" w:color="auto"/>
            <w:right w:val="none" w:sz="0" w:space="0" w:color="auto"/>
          </w:divBdr>
        </w:div>
        <w:div w:id="1025525122">
          <w:marLeft w:val="0"/>
          <w:marRight w:val="0"/>
          <w:marTop w:val="0"/>
          <w:marBottom w:val="0"/>
          <w:divBdr>
            <w:top w:val="none" w:sz="0" w:space="0" w:color="auto"/>
            <w:left w:val="none" w:sz="0" w:space="0" w:color="auto"/>
            <w:bottom w:val="none" w:sz="0" w:space="0" w:color="auto"/>
            <w:right w:val="none" w:sz="0" w:space="0" w:color="auto"/>
          </w:divBdr>
        </w:div>
        <w:div w:id="897666786">
          <w:marLeft w:val="0"/>
          <w:marRight w:val="0"/>
          <w:marTop w:val="0"/>
          <w:marBottom w:val="0"/>
          <w:divBdr>
            <w:top w:val="none" w:sz="0" w:space="0" w:color="auto"/>
            <w:left w:val="none" w:sz="0" w:space="0" w:color="auto"/>
            <w:bottom w:val="none" w:sz="0" w:space="0" w:color="auto"/>
            <w:right w:val="none" w:sz="0" w:space="0" w:color="auto"/>
          </w:divBdr>
        </w:div>
        <w:div w:id="1691254746">
          <w:marLeft w:val="0"/>
          <w:marRight w:val="0"/>
          <w:marTop w:val="0"/>
          <w:marBottom w:val="0"/>
          <w:divBdr>
            <w:top w:val="none" w:sz="0" w:space="0" w:color="auto"/>
            <w:left w:val="none" w:sz="0" w:space="0" w:color="auto"/>
            <w:bottom w:val="none" w:sz="0" w:space="0" w:color="auto"/>
            <w:right w:val="none" w:sz="0" w:space="0" w:color="auto"/>
          </w:divBdr>
        </w:div>
        <w:div w:id="1957366531">
          <w:marLeft w:val="0"/>
          <w:marRight w:val="0"/>
          <w:marTop w:val="0"/>
          <w:marBottom w:val="0"/>
          <w:divBdr>
            <w:top w:val="none" w:sz="0" w:space="0" w:color="auto"/>
            <w:left w:val="none" w:sz="0" w:space="0" w:color="auto"/>
            <w:bottom w:val="none" w:sz="0" w:space="0" w:color="auto"/>
            <w:right w:val="none" w:sz="0" w:space="0" w:color="auto"/>
          </w:divBdr>
        </w:div>
        <w:div w:id="30764553">
          <w:marLeft w:val="0"/>
          <w:marRight w:val="0"/>
          <w:marTop w:val="0"/>
          <w:marBottom w:val="0"/>
          <w:divBdr>
            <w:top w:val="none" w:sz="0" w:space="0" w:color="auto"/>
            <w:left w:val="none" w:sz="0" w:space="0" w:color="auto"/>
            <w:bottom w:val="none" w:sz="0" w:space="0" w:color="auto"/>
            <w:right w:val="none" w:sz="0" w:space="0" w:color="auto"/>
          </w:divBdr>
        </w:div>
        <w:div w:id="2036105015">
          <w:marLeft w:val="0"/>
          <w:marRight w:val="0"/>
          <w:marTop w:val="0"/>
          <w:marBottom w:val="0"/>
          <w:divBdr>
            <w:top w:val="none" w:sz="0" w:space="0" w:color="auto"/>
            <w:left w:val="none" w:sz="0" w:space="0" w:color="auto"/>
            <w:bottom w:val="none" w:sz="0" w:space="0" w:color="auto"/>
            <w:right w:val="none" w:sz="0" w:space="0" w:color="auto"/>
          </w:divBdr>
        </w:div>
        <w:div w:id="44567452">
          <w:marLeft w:val="0"/>
          <w:marRight w:val="0"/>
          <w:marTop w:val="0"/>
          <w:marBottom w:val="0"/>
          <w:divBdr>
            <w:top w:val="none" w:sz="0" w:space="0" w:color="auto"/>
            <w:left w:val="none" w:sz="0" w:space="0" w:color="auto"/>
            <w:bottom w:val="none" w:sz="0" w:space="0" w:color="auto"/>
            <w:right w:val="none" w:sz="0" w:space="0" w:color="auto"/>
          </w:divBdr>
        </w:div>
        <w:div w:id="1992250725">
          <w:marLeft w:val="0"/>
          <w:marRight w:val="0"/>
          <w:marTop w:val="0"/>
          <w:marBottom w:val="0"/>
          <w:divBdr>
            <w:top w:val="none" w:sz="0" w:space="0" w:color="auto"/>
            <w:left w:val="none" w:sz="0" w:space="0" w:color="auto"/>
            <w:bottom w:val="none" w:sz="0" w:space="0" w:color="auto"/>
            <w:right w:val="none" w:sz="0" w:space="0" w:color="auto"/>
          </w:divBdr>
        </w:div>
        <w:div w:id="611282135">
          <w:marLeft w:val="0"/>
          <w:marRight w:val="0"/>
          <w:marTop w:val="0"/>
          <w:marBottom w:val="0"/>
          <w:divBdr>
            <w:top w:val="none" w:sz="0" w:space="0" w:color="auto"/>
            <w:left w:val="none" w:sz="0" w:space="0" w:color="auto"/>
            <w:bottom w:val="none" w:sz="0" w:space="0" w:color="auto"/>
            <w:right w:val="none" w:sz="0" w:space="0" w:color="auto"/>
          </w:divBdr>
        </w:div>
        <w:div w:id="159078681">
          <w:marLeft w:val="0"/>
          <w:marRight w:val="0"/>
          <w:marTop w:val="0"/>
          <w:marBottom w:val="0"/>
          <w:divBdr>
            <w:top w:val="none" w:sz="0" w:space="0" w:color="auto"/>
            <w:left w:val="none" w:sz="0" w:space="0" w:color="auto"/>
            <w:bottom w:val="none" w:sz="0" w:space="0" w:color="auto"/>
            <w:right w:val="none" w:sz="0" w:space="0" w:color="auto"/>
          </w:divBdr>
        </w:div>
        <w:div w:id="802386862">
          <w:marLeft w:val="0"/>
          <w:marRight w:val="0"/>
          <w:marTop w:val="0"/>
          <w:marBottom w:val="0"/>
          <w:divBdr>
            <w:top w:val="none" w:sz="0" w:space="0" w:color="auto"/>
            <w:left w:val="none" w:sz="0" w:space="0" w:color="auto"/>
            <w:bottom w:val="none" w:sz="0" w:space="0" w:color="auto"/>
            <w:right w:val="none" w:sz="0" w:space="0" w:color="auto"/>
          </w:divBdr>
        </w:div>
        <w:div w:id="130683811">
          <w:marLeft w:val="0"/>
          <w:marRight w:val="0"/>
          <w:marTop w:val="0"/>
          <w:marBottom w:val="0"/>
          <w:divBdr>
            <w:top w:val="none" w:sz="0" w:space="0" w:color="auto"/>
            <w:left w:val="none" w:sz="0" w:space="0" w:color="auto"/>
            <w:bottom w:val="none" w:sz="0" w:space="0" w:color="auto"/>
            <w:right w:val="none" w:sz="0" w:space="0" w:color="auto"/>
          </w:divBdr>
        </w:div>
        <w:div w:id="1405489340">
          <w:marLeft w:val="0"/>
          <w:marRight w:val="0"/>
          <w:marTop w:val="0"/>
          <w:marBottom w:val="0"/>
          <w:divBdr>
            <w:top w:val="none" w:sz="0" w:space="0" w:color="auto"/>
            <w:left w:val="none" w:sz="0" w:space="0" w:color="auto"/>
            <w:bottom w:val="none" w:sz="0" w:space="0" w:color="auto"/>
            <w:right w:val="none" w:sz="0" w:space="0" w:color="auto"/>
          </w:divBdr>
        </w:div>
        <w:div w:id="2043167419">
          <w:marLeft w:val="0"/>
          <w:marRight w:val="0"/>
          <w:marTop w:val="0"/>
          <w:marBottom w:val="0"/>
          <w:divBdr>
            <w:top w:val="none" w:sz="0" w:space="0" w:color="auto"/>
            <w:left w:val="none" w:sz="0" w:space="0" w:color="auto"/>
            <w:bottom w:val="none" w:sz="0" w:space="0" w:color="auto"/>
            <w:right w:val="none" w:sz="0" w:space="0" w:color="auto"/>
          </w:divBdr>
        </w:div>
        <w:div w:id="733234126">
          <w:marLeft w:val="0"/>
          <w:marRight w:val="0"/>
          <w:marTop w:val="0"/>
          <w:marBottom w:val="0"/>
          <w:divBdr>
            <w:top w:val="none" w:sz="0" w:space="0" w:color="auto"/>
            <w:left w:val="none" w:sz="0" w:space="0" w:color="auto"/>
            <w:bottom w:val="none" w:sz="0" w:space="0" w:color="auto"/>
            <w:right w:val="none" w:sz="0" w:space="0" w:color="auto"/>
          </w:divBdr>
        </w:div>
        <w:div w:id="1110391595">
          <w:marLeft w:val="0"/>
          <w:marRight w:val="0"/>
          <w:marTop w:val="0"/>
          <w:marBottom w:val="0"/>
          <w:divBdr>
            <w:top w:val="none" w:sz="0" w:space="0" w:color="auto"/>
            <w:left w:val="none" w:sz="0" w:space="0" w:color="auto"/>
            <w:bottom w:val="none" w:sz="0" w:space="0" w:color="auto"/>
            <w:right w:val="none" w:sz="0" w:space="0" w:color="auto"/>
          </w:divBdr>
        </w:div>
        <w:div w:id="1941330248">
          <w:marLeft w:val="0"/>
          <w:marRight w:val="0"/>
          <w:marTop w:val="0"/>
          <w:marBottom w:val="0"/>
          <w:divBdr>
            <w:top w:val="none" w:sz="0" w:space="0" w:color="auto"/>
            <w:left w:val="none" w:sz="0" w:space="0" w:color="auto"/>
            <w:bottom w:val="none" w:sz="0" w:space="0" w:color="auto"/>
            <w:right w:val="none" w:sz="0" w:space="0" w:color="auto"/>
          </w:divBdr>
        </w:div>
        <w:div w:id="1286500198">
          <w:marLeft w:val="0"/>
          <w:marRight w:val="0"/>
          <w:marTop w:val="0"/>
          <w:marBottom w:val="0"/>
          <w:divBdr>
            <w:top w:val="none" w:sz="0" w:space="0" w:color="auto"/>
            <w:left w:val="none" w:sz="0" w:space="0" w:color="auto"/>
            <w:bottom w:val="none" w:sz="0" w:space="0" w:color="auto"/>
            <w:right w:val="none" w:sz="0" w:space="0" w:color="auto"/>
          </w:divBdr>
        </w:div>
        <w:div w:id="1381513834">
          <w:marLeft w:val="0"/>
          <w:marRight w:val="0"/>
          <w:marTop w:val="0"/>
          <w:marBottom w:val="0"/>
          <w:divBdr>
            <w:top w:val="none" w:sz="0" w:space="0" w:color="auto"/>
            <w:left w:val="none" w:sz="0" w:space="0" w:color="auto"/>
            <w:bottom w:val="none" w:sz="0" w:space="0" w:color="auto"/>
            <w:right w:val="none" w:sz="0" w:space="0" w:color="auto"/>
          </w:divBdr>
        </w:div>
        <w:div w:id="464004378">
          <w:marLeft w:val="0"/>
          <w:marRight w:val="0"/>
          <w:marTop w:val="0"/>
          <w:marBottom w:val="0"/>
          <w:divBdr>
            <w:top w:val="none" w:sz="0" w:space="0" w:color="auto"/>
            <w:left w:val="none" w:sz="0" w:space="0" w:color="auto"/>
            <w:bottom w:val="none" w:sz="0" w:space="0" w:color="auto"/>
            <w:right w:val="none" w:sz="0" w:space="0" w:color="auto"/>
          </w:divBdr>
        </w:div>
        <w:div w:id="1549949872">
          <w:marLeft w:val="0"/>
          <w:marRight w:val="0"/>
          <w:marTop w:val="0"/>
          <w:marBottom w:val="0"/>
          <w:divBdr>
            <w:top w:val="none" w:sz="0" w:space="0" w:color="auto"/>
            <w:left w:val="none" w:sz="0" w:space="0" w:color="auto"/>
            <w:bottom w:val="none" w:sz="0" w:space="0" w:color="auto"/>
            <w:right w:val="none" w:sz="0" w:space="0" w:color="auto"/>
          </w:divBdr>
        </w:div>
        <w:div w:id="538401715">
          <w:marLeft w:val="0"/>
          <w:marRight w:val="0"/>
          <w:marTop w:val="0"/>
          <w:marBottom w:val="0"/>
          <w:divBdr>
            <w:top w:val="none" w:sz="0" w:space="0" w:color="auto"/>
            <w:left w:val="none" w:sz="0" w:space="0" w:color="auto"/>
            <w:bottom w:val="none" w:sz="0" w:space="0" w:color="auto"/>
            <w:right w:val="none" w:sz="0" w:space="0" w:color="auto"/>
          </w:divBdr>
        </w:div>
        <w:div w:id="94836586">
          <w:marLeft w:val="0"/>
          <w:marRight w:val="0"/>
          <w:marTop w:val="0"/>
          <w:marBottom w:val="0"/>
          <w:divBdr>
            <w:top w:val="none" w:sz="0" w:space="0" w:color="auto"/>
            <w:left w:val="none" w:sz="0" w:space="0" w:color="auto"/>
            <w:bottom w:val="none" w:sz="0" w:space="0" w:color="auto"/>
            <w:right w:val="none" w:sz="0" w:space="0" w:color="auto"/>
          </w:divBdr>
        </w:div>
        <w:div w:id="1181504083">
          <w:marLeft w:val="0"/>
          <w:marRight w:val="0"/>
          <w:marTop w:val="0"/>
          <w:marBottom w:val="0"/>
          <w:divBdr>
            <w:top w:val="none" w:sz="0" w:space="0" w:color="auto"/>
            <w:left w:val="none" w:sz="0" w:space="0" w:color="auto"/>
            <w:bottom w:val="none" w:sz="0" w:space="0" w:color="auto"/>
            <w:right w:val="none" w:sz="0" w:space="0" w:color="auto"/>
          </w:divBdr>
        </w:div>
        <w:div w:id="1501889073">
          <w:marLeft w:val="0"/>
          <w:marRight w:val="0"/>
          <w:marTop w:val="0"/>
          <w:marBottom w:val="0"/>
          <w:divBdr>
            <w:top w:val="none" w:sz="0" w:space="0" w:color="auto"/>
            <w:left w:val="none" w:sz="0" w:space="0" w:color="auto"/>
            <w:bottom w:val="none" w:sz="0" w:space="0" w:color="auto"/>
            <w:right w:val="none" w:sz="0" w:space="0" w:color="auto"/>
          </w:divBdr>
        </w:div>
        <w:div w:id="367217602">
          <w:marLeft w:val="0"/>
          <w:marRight w:val="0"/>
          <w:marTop w:val="0"/>
          <w:marBottom w:val="0"/>
          <w:divBdr>
            <w:top w:val="none" w:sz="0" w:space="0" w:color="auto"/>
            <w:left w:val="none" w:sz="0" w:space="0" w:color="auto"/>
            <w:bottom w:val="none" w:sz="0" w:space="0" w:color="auto"/>
            <w:right w:val="none" w:sz="0" w:space="0" w:color="auto"/>
          </w:divBdr>
        </w:div>
        <w:div w:id="1568806767">
          <w:marLeft w:val="0"/>
          <w:marRight w:val="0"/>
          <w:marTop w:val="0"/>
          <w:marBottom w:val="0"/>
          <w:divBdr>
            <w:top w:val="none" w:sz="0" w:space="0" w:color="auto"/>
            <w:left w:val="none" w:sz="0" w:space="0" w:color="auto"/>
            <w:bottom w:val="none" w:sz="0" w:space="0" w:color="auto"/>
            <w:right w:val="none" w:sz="0" w:space="0" w:color="auto"/>
          </w:divBdr>
        </w:div>
        <w:div w:id="2098401051">
          <w:marLeft w:val="0"/>
          <w:marRight w:val="0"/>
          <w:marTop w:val="0"/>
          <w:marBottom w:val="0"/>
          <w:divBdr>
            <w:top w:val="none" w:sz="0" w:space="0" w:color="auto"/>
            <w:left w:val="none" w:sz="0" w:space="0" w:color="auto"/>
            <w:bottom w:val="none" w:sz="0" w:space="0" w:color="auto"/>
            <w:right w:val="none" w:sz="0" w:space="0" w:color="auto"/>
          </w:divBdr>
        </w:div>
        <w:div w:id="329412072">
          <w:marLeft w:val="0"/>
          <w:marRight w:val="0"/>
          <w:marTop w:val="0"/>
          <w:marBottom w:val="0"/>
          <w:divBdr>
            <w:top w:val="none" w:sz="0" w:space="0" w:color="auto"/>
            <w:left w:val="none" w:sz="0" w:space="0" w:color="auto"/>
            <w:bottom w:val="none" w:sz="0" w:space="0" w:color="auto"/>
            <w:right w:val="none" w:sz="0" w:space="0" w:color="auto"/>
          </w:divBdr>
        </w:div>
        <w:div w:id="2137526246">
          <w:marLeft w:val="0"/>
          <w:marRight w:val="0"/>
          <w:marTop w:val="0"/>
          <w:marBottom w:val="0"/>
          <w:divBdr>
            <w:top w:val="none" w:sz="0" w:space="0" w:color="auto"/>
            <w:left w:val="none" w:sz="0" w:space="0" w:color="auto"/>
            <w:bottom w:val="none" w:sz="0" w:space="0" w:color="auto"/>
            <w:right w:val="none" w:sz="0" w:space="0" w:color="auto"/>
          </w:divBdr>
        </w:div>
        <w:div w:id="18895962">
          <w:marLeft w:val="0"/>
          <w:marRight w:val="0"/>
          <w:marTop w:val="0"/>
          <w:marBottom w:val="0"/>
          <w:divBdr>
            <w:top w:val="none" w:sz="0" w:space="0" w:color="auto"/>
            <w:left w:val="none" w:sz="0" w:space="0" w:color="auto"/>
            <w:bottom w:val="none" w:sz="0" w:space="0" w:color="auto"/>
            <w:right w:val="none" w:sz="0" w:space="0" w:color="auto"/>
          </w:divBdr>
        </w:div>
        <w:div w:id="677317508">
          <w:marLeft w:val="0"/>
          <w:marRight w:val="0"/>
          <w:marTop w:val="0"/>
          <w:marBottom w:val="0"/>
          <w:divBdr>
            <w:top w:val="none" w:sz="0" w:space="0" w:color="auto"/>
            <w:left w:val="none" w:sz="0" w:space="0" w:color="auto"/>
            <w:bottom w:val="none" w:sz="0" w:space="0" w:color="auto"/>
            <w:right w:val="none" w:sz="0" w:space="0" w:color="auto"/>
          </w:divBdr>
        </w:div>
        <w:div w:id="1491868629">
          <w:marLeft w:val="0"/>
          <w:marRight w:val="0"/>
          <w:marTop w:val="0"/>
          <w:marBottom w:val="0"/>
          <w:divBdr>
            <w:top w:val="none" w:sz="0" w:space="0" w:color="auto"/>
            <w:left w:val="none" w:sz="0" w:space="0" w:color="auto"/>
            <w:bottom w:val="none" w:sz="0" w:space="0" w:color="auto"/>
            <w:right w:val="none" w:sz="0" w:space="0" w:color="auto"/>
          </w:divBdr>
        </w:div>
        <w:div w:id="944312786">
          <w:marLeft w:val="0"/>
          <w:marRight w:val="0"/>
          <w:marTop w:val="0"/>
          <w:marBottom w:val="0"/>
          <w:divBdr>
            <w:top w:val="none" w:sz="0" w:space="0" w:color="auto"/>
            <w:left w:val="none" w:sz="0" w:space="0" w:color="auto"/>
            <w:bottom w:val="none" w:sz="0" w:space="0" w:color="auto"/>
            <w:right w:val="none" w:sz="0" w:space="0" w:color="auto"/>
          </w:divBdr>
        </w:div>
        <w:div w:id="795028958">
          <w:marLeft w:val="0"/>
          <w:marRight w:val="0"/>
          <w:marTop w:val="0"/>
          <w:marBottom w:val="0"/>
          <w:divBdr>
            <w:top w:val="none" w:sz="0" w:space="0" w:color="auto"/>
            <w:left w:val="none" w:sz="0" w:space="0" w:color="auto"/>
            <w:bottom w:val="none" w:sz="0" w:space="0" w:color="auto"/>
            <w:right w:val="none" w:sz="0" w:space="0" w:color="auto"/>
          </w:divBdr>
        </w:div>
        <w:div w:id="741834658">
          <w:marLeft w:val="0"/>
          <w:marRight w:val="0"/>
          <w:marTop w:val="0"/>
          <w:marBottom w:val="0"/>
          <w:divBdr>
            <w:top w:val="none" w:sz="0" w:space="0" w:color="auto"/>
            <w:left w:val="none" w:sz="0" w:space="0" w:color="auto"/>
            <w:bottom w:val="none" w:sz="0" w:space="0" w:color="auto"/>
            <w:right w:val="none" w:sz="0" w:space="0" w:color="auto"/>
          </w:divBdr>
        </w:div>
        <w:div w:id="630668718">
          <w:marLeft w:val="0"/>
          <w:marRight w:val="0"/>
          <w:marTop w:val="0"/>
          <w:marBottom w:val="0"/>
          <w:divBdr>
            <w:top w:val="none" w:sz="0" w:space="0" w:color="auto"/>
            <w:left w:val="none" w:sz="0" w:space="0" w:color="auto"/>
            <w:bottom w:val="none" w:sz="0" w:space="0" w:color="auto"/>
            <w:right w:val="none" w:sz="0" w:space="0" w:color="auto"/>
          </w:divBdr>
        </w:div>
        <w:div w:id="1692412344">
          <w:marLeft w:val="0"/>
          <w:marRight w:val="0"/>
          <w:marTop w:val="0"/>
          <w:marBottom w:val="0"/>
          <w:divBdr>
            <w:top w:val="none" w:sz="0" w:space="0" w:color="auto"/>
            <w:left w:val="none" w:sz="0" w:space="0" w:color="auto"/>
            <w:bottom w:val="none" w:sz="0" w:space="0" w:color="auto"/>
            <w:right w:val="none" w:sz="0" w:space="0" w:color="auto"/>
          </w:divBdr>
        </w:div>
        <w:div w:id="179514439">
          <w:marLeft w:val="0"/>
          <w:marRight w:val="0"/>
          <w:marTop w:val="0"/>
          <w:marBottom w:val="0"/>
          <w:divBdr>
            <w:top w:val="none" w:sz="0" w:space="0" w:color="auto"/>
            <w:left w:val="none" w:sz="0" w:space="0" w:color="auto"/>
            <w:bottom w:val="none" w:sz="0" w:space="0" w:color="auto"/>
            <w:right w:val="none" w:sz="0" w:space="0" w:color="auto"/>
          </w:divBdr>
        </w:div>
        <w:div w:id="573663762">
          <w:marLeft w:val="0"/>
          <w:marRight w:val="0"/>
          <w:marTop w:val="0"/>
          <w:marBottom w:val="0"/>
          <w:divBdr>
            <w:top w:val="none" w:sz="0" w:space="0" w:color="auto"/>
            <w:left w:val="none" w:sz="0" w:space="0" w:color="auto"/>
            <w:bottom w:val="none" w:sz="0" w:space="0" w:color="auto"/>
            <w:right w:val="none" w:sz="0" w:space="0" w:color="auto"/>
          </w:divBdr>
        </w:div>
        <w:div w:id="1772630022">
          <w:marLeft w:val="0"/>
          <w:marRight w:val="0"/>
          <w:marTop w:val="0"/>
          <w:marBottom w:val="0"/>
          <w:divBdr>
            <w:top w:val="none" w:sz="0" w:space="0" w:color="auto"/>
            <w:left w:val="none" w:sz="0" w:space="0" w:color="auto"/>
            <w:bottom w:val="none" w:sz="0" w:space="0" w:color="auto"/>
            <w:right w:val="none" w:sz="0" w:space="0" w:color="auto"/>
          </w:divBdr>
        </w:div>
        <w:div w:id="1519612221">
          <w:marLeft w:val="0"/>
          <w:marRight w:val="0"/>
          <w:marTop w:val="0"/>
          <w:marBottom w:val="0"/>
          <w:divBdr>
            <w:top w:val="none" w:sz="0" w:space="0" w:color="auto"/>
            <w:left w:val="none" w:sz="0" w:space="0" w:color="auto"/>
            <w:bottom w:val="none" w:sz="0" w:space="0" w:color="auto"/>
            <w:right w:val="none" w:sz="0" w:space="0" w:color="auto"/>
          </w:divBdr>
        </w:div>
        <w:div w:id="1417291252">
          <w:marLeft w:val="0"/>
          <w:marRight w:val="0"/>
          <w:marTop w:val="0"/>
          <w:marBottom w:val="0"/>
          <w:divBdr>
            <w:top w:val="none" w:sz="0" w:space="0" w:color="auto"/>
            <w:left w:val="none" w:sz="0" w:space="0" w:color="auto"/>
            <w:bottom w:val="none" w:sz="0" w:space="0" w:color="auto"/>
            <w:right w:val="none" w:sz="0" w:space="0" w:color="auto"/>
          </w:divBdr>
        </w:div>
        <w:div w:id="137842422">
          <w:marLeft w:val="0"/>
          <w:marRight w:val="0"/>
          <w:marTop w:val="0"/>
          <w:marBottom w:val="0"/>
          <w:divBdr>
            <w:top w:val="none" w:sz="0" w:space="0" w:color="auto"/>
            <w:left w:val="none" w:sz="0" w:space="0" w:color="auto"/>
            <w:bottom w:val="none" w:sz="0" w:space="0" w:color="auto"/>
            <w:right w:val="none" w:sz="0" w:space="0" w:color="auto"/>
          </w:divBdr>
        </w:div>
        <w:div w:id="1494907698">
          <w:marLeft w:val="0"/>
          <w:marRight w:val="0"/>
          <w:marTop w:val="0"/>
          <w:marBottom w:val="0"/>
          <w:divBdr>
            <w:top w:val="none" w:sz="0" w:space="0" w:color="auto"/>
            <w:left w:val="none" w:sz="0" w:space="0" w:color="auto"/>
            <w:bottom w:val="none" w:sz="0" w:space="0" w:color="auto"/>
            <w:right w:val="none" w:sz="0" w:space="0" w:color="auto"/>
          </w:divBdr>
        </w:div>
        <w:div w:id="1658458983">
          <w:marLeft w:val="0"/>
          <w:marRight w:val="0"/>
          <w:marTop w:val="0"/>
          <w:marBottom w:val="0"/>
          <w:divBdr>
            <w:top w:val="none" w:sz="0" w:space="0" w:color="auto"/>
            <w:left w:val="none" w:sz="0" w:space="0" w:color="auto"/>
            <w:bottom w:val="none" w:sz="0" w:space="0" w:color="auto"/>
            <w:right w:val="none" w:sz="0" w:space="0" w:color="auto"/>
          </w:divBdr>
        </w:div>
        <w:div w:id="1823112863">
          <w:marLeft w:val="0"/>
          <w:marRight w:val="0"/>
          <w:marTop w:val="0"/>
          <w:marBottom w:val="0"/>
          <w:divBdr>
            <w:top w:val="none" w:sz="0" w:space="0" w:color="auto"/>
            <w:left w:val="none" w:sz="0" w:space="0" w:color="auto"/>
            <w:bottom w:val="none" w:sz="0" w:space="0" w:color="auto"/>
            <w:right w:val="none" w:sz="0" w:space="0" w:color="auto"/>
          </w:divBdr>
        </w:div>
        <w:div w:id="983193894">
          <w:marLeft w:val="0"/>
          <w:marRight w:val="0"/>
          <w:marTop w:val="0"/>
          <w:marBottom w:val="0"/>
          <w:divBdr>
            <w:top w:val="none" w:sz="0" w:space="0" w:color="auto"/>
            <w:left w:val="none" w:sz="0" w:space="0" w:color="auto"/>
            <w:bottom w:val="none" w:sz="0" w:space="0" w:color="auto"/>
            <w:right w:val="none" w:sz="0" w:space="0" w:color="auto"/>
          </w:divBdr>
        </w:div>
        <w:div w:id="472409061">
          <w:marLeft w:val="0"/>
          <w:marRight w:val="0"/>
          <w:marTop w:val="0"/>
          <w:marBottom w:val="0"/>
          <w:divBdr>
            <w:top w:val="none" w:sz="0" w:space="0" w:color="auto"/>
            <w:left w:val="none" w:sz="0" w:space="0" w:color="auto"/>
            <w:bottom w:val="none" w:sz="0" w:space="0" w:color="auto"/>
            <w:right w:val="none" w:sz="0" w:space="0" w:color="auto"/>
          </w:divBdr>
        </w:div>
        <w:div w:id="1569195162">
          <w:marLeft w:val="0"/>
          <w:marRight w:val="0"/>
          <w:marTop w:val="0"/>
          <w:marBottom w:val="0"/>
          <w:divBdr>
            <w:top w:val="none" w:sz="0" w:space="0" w:color="auto"/>
            <w:left w:val="none" w:sz="0" w:space="0" w:color="auto"/>
            <w:bottom w:val="none" w:sz="0" w:space="0" w:color="auto"/>
            <w:right w:val="none" w:sz="0" w:space="0" w:color="auto"/>
          </w:divBdr>
        </w:div>
        <w:div w:id="138035625">
          <w:marLeft w:val="0"/>
          <w:marRight w:val="0"/>
          <w:marTop w:val="0"/>
          <w:marBottom w:val="0"/>
          <w:divBdr>
            <w:top w:val="none" w:sz="0" w:space="0" w:color="auto"/>
            <w:left w:val="none" w:sz="0" w:space="0" w:color="auto"/>
            <w:bottom w:val="none" w:sz="0" w:space="0" w:color="auto"/>
            <w:right w:val="none" w:sz="0" w:space="0" w:color="auto"/>
          </w:divBdr>
        </w:div>
        <w:div w:id="272179170">
          <w:marLeft w:val="0"/>
          <w:marRight w:val="0"/>
          <w:marTop w:val="0"/>
          <w:marBottom w:val="0"/>
          <w:divBdr>
            <w:top w:val="none" w:sz="0" w:space="0" w:color="auto"/>
            <w:left w:val="none" w:sz="0" w:space="0" w:color="auto"/>
            <w:bottom w:val="none" w:sz="0" w:space="0" w:color="auto"/>
            <w:right w:val="none" w:sz="0" w:space="0" w:color="auto"/>
          </w:divBdr>
        </w:div>
        <w:div w:id="655458153">
          <w:marLeft w:val="0"/>
          <w:marRight w:val="0"/>
          <w:marTop w:val="0"/>
          <w:marBottom w:val="0"/>
          <w:divBdr>
            <w:top w:val="none" w:sz="0" w:space="0" w:color="auto"/>
            <w:left w:val="none" w:sz="0" w:space="0" w:color="auto"/>
            <w:bottom w:val="none" w:sz="0" w:space="0" w:color="auto"/>
            <w:right w:val="none" w:sz="0" w:space="0" w:color="auto"/>
          </w:divBdr>
        </w:div>
        <w:div w:id="467404988">
          <w:marLeft w:val="0"/>
          <w:marRight w:val="0"/>
          <w:marTop w:val="0"/>
          <w:marBottom w:val="0"/>
          <w:divBdr>
            <w:top w:val="none" w:sz="0" w:space="0" w:color="auto"/>
            <w:left w:val="none" w:sz="0" w:space="0" w:color="auto"/>
            <w:bottom w:val="none" w:sz="0" w:space="0" w:color="auto"/>
            <w:right w:val="none" w:sz="0" w:space="0" w:color="auto"/>
          </w:divBdr>
        </w:div>
        <w:div w:id="386954482">
          <w:marLeft w:val="0"/>
          <w:marRight w:val="0"/>
          <w:marTop w:val="0"/>
          <w:marBottom w:val="0"/>
          <w:divBdr>
            <w:top w:val="none" w:sz="0" w:space="0" w:color="auto"/>
            <w:left w:val="none" w:sz="0" w:space="0" w:color="auto"/>
            <w:bottom w:val="none" w:sz="0" w:space="0" w:color="auto"/>
            <w:right w:val="none" w:sz="0" w:space="0" w:color="auto"/>
          </w:divBdr>
        </w:div>
        <w:div w:id="450171456">
          <w:marLeft w:val="0"/>
          <w:marRight w:val="0"/>
          <w:marTop w:val="0"/>
          <w:marBottom w:val="0"/>
          <w:divBdr>
            <w:top w:val="none" w:sz="0" w:space="0" w:color="auto"/>
            <w:left w:val="none" w:sz="0" w:space="0" w:color="auto"/>
            <w:bottom w:val="none" w:sz="0" w:space="0" w:color="auto"/>
            <w:right w:val="none" w:sz="0" w:space="0" w:color="auto"/>
          </w:divBdr>
        </w:div>
        <w:div w:id="1008293818">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80353989">
      <w:bodyDiv w:val="1"/>
      <w:marLeft w:val="0"/>
      <w:marRight w:val="0"/>
      <w:marTop w:val="0"/>
      <w:marBottom w:val="0"/>
      <w:divBdr>
        <w:top w:val="none" w:sz="0" w:space="0" w:color="auto"/>
        <w:left w:val="none" w:sz="0" w:space="0" w:color="auto"/>
        <w:bottom w:val="none" w:sz="0" w:space="0" w:color="auto"/>
        <w:right w:val="none" w:sz="0" w:space="0" w:color="auto"/>
      </w:divBdr>
      <w:divsChild>
        <w:div w:id="1317954506">
          <w:marLeft w:val="0"/>
          <w:marRight w:val="0"/>
          <w:marTop w:val="0"/>
          <w:marBottom w:val="0"/>
          <w:divBdr>
            <w:top w:val="none" w:sz="0" w:space="0" w:color="auto"/>
            <w:left w:val="none" w:sz="0" w:space="0" w:color="auto"/>
            <w:bottom w:val="none" w:sz="0" w:space="0" w:color="auto"/>
            <w:right w:val="none" w:sz="0" w:space="0" w:color="auto"/>
          </w:divBdr>
          <w:divsChild>
            <w:div w:id="2073695290">
              <w:marLeft w:val="0"/>
              <w:marRight w:val="0"/>
              <w:marTop w:val="0"/>
              <w:marBottom w:val="0"/>
              <w:divBdr>
                <w:top w:val="none" w:sz="0" w:space="0" w:color="auto"/>
                <w:left w:val="none" w:sz="0" w:space="0" w:color="auto"/>
                <w:bottom w:val="none" w:sz="0" w:space="0" w:color="auto"/>
                <w:right w:val="none" w:sz="0" w:space="0" w:color="auto"/>
              </w:divBdr>
            </w:div>
            <w:div w:id="2082750872">
              <w:marLeft w:val="0"/>
              <w:marRight w:val="0"/>
              <w:marTop w:val="0"/>
              <w:marBottom w:val="0"/>
              <w:divBdr>
                <w:top w:val="none" w:sz="0" w:space="0" w:color="auto"/>
                <w:left w:val="none" w:sz="0" w:space="0" w:color="auto"/>
                <w:bottom w:val="none" w:sz="0" w:space="0" w:color="auto"/>
                <w:right w:val="none" w:sz="0" w:space="0" w:color="auto"/>
              </w:divBdr>
            </w:div>
            <w:div w:id="1925064814">
              <w:marLeft w:val="0"/>
              <w:marRight w:val="0"/>
              <w:marTop w:val="0"/>
              <w:marBottom w:val="0"/>
              <w:divBdr>
                <w:top w:val="none" w:sz="0" w:space="0" w:color="auto"/>
                <w:left w:val="none" w:sz="0" w:space="0" w:color="auto"/>
                <w:bottom w:val="none" w:sz="0" w:space="0" w:color="auto"/>
                <w:right w:val="none" w:sz="0" w:space="0" w:color="auto"/>
              </w:divBdr>
            </w:div>
            <w:div w:id="181941645">
              <w:marLeft w:val="0"/>
              <w:marRight w:val="0"/>
              <w:marTop w:val="0"/>
              <w:marBottom w:val="0"/>
              <w:divBdr>
                <w:top w:val="none" w:sz="0" w:space="0" w:color="auto"/>
                <w:left w:val="none" w:sz="0" w:space="0" w:color="auto"/>
                <w:bottom w:val="none" w:sz="0" w:space="0" w:color="auto"/>
                <w:right w:val="none" w:sz="0" w:space="0" w:color="auto"/>
              </w:divBdr>
            </w:div>
            <w:div w:id="1944341323">
              <w:marLeft w:val="0"/>
              <w:marRight w:val="0"/>
              <w:marTop w:val="0"/>
              <w:marBottom w:val="0"/>
              <w:divBdr>
                <w:top w:val="none" w:sz="0" w:space="0" w:color="auto"/>
                <w:left w:val="none" w:sz="0" w:space="0" w:color="auto"/>
                <w:bottom w:val="none" w:sz="0" w:space="0" w:color="auto"/>
                <w:right w:val="none" w:sz="0" w:space="0" w:color="auto"/>
              </w:divBdr>
            </w:div>
            <w:div w:id="645427750">
              <w:marLeft w:val="0"/>
              <w:marRight w:val="0"/>
              <w:marTop w:val="0"/>
              <w:marBottom w:val="0"/>
              <w:divBdr>
                <w:top w:val="none" w:sz="0" w:space="0" w:color="auto"/>
                <w:left w:val="none" w:sz="0" w:space="0" w:color="auto"/>
                <w:bottom w:val="none" w:sz="0" w:space="0" w:color="auto"/>
                <w:right w:val="none" w:sz="0" w:space="0" w:color="auto"/>
              </w:divBdr>
            </w:div>
            <w:div w:id="1396195607">
              <w:marLeft w:val="0"/>
              <w:marRight w:val="0"/>
              <w:marTop w:val="0"/>
              <w:marBottom w:val="0"/>
              <w:divBdr>
                <w:top w:val="none" w:sz="0" w:space="0" w:color="auto"/>
                <w:left w:val="none" w:sz="0" w:space="0" w:color="auto"/>
                <w:bottom w:val="none" w:sz="0" w:space="0" w:color="auto"/>
                <w:right w:val="none" w:sz="0" w:space="0" w:color="auto"/>
              </w:divBdr>
            </w:div>
            <w:div w:id="846671696">
              <w:marLeft w:val="0"/>
              <w:marRight w:val="0"/>
              <w:marTop w:val="0"/>
              <w:marBottom w:val="0"/>
              <w:divBdr>
                <w:top w:val="none" w:sz="0" w:space="0" w:color="auto"/>
                <w:left w:val="none" w:sz="0" w:space="0" w:color="auto"/>
                <w:bottom w:val="none" w:sz="0" w:space="0" w:color="auto"/>
                <w:right w:val="none" w:sz="0" w:space="0" w:color="auto"/>
              </w:divBdr>
            </w:div>
            <w:div w:id="924919614">
              <w:marLeft w:val="0"/>
              <w:marRight w:val="0"/>
              <w:marTop w:val="0"/>
              <w:marBottom w:val="0"/>
              <w:divBdr>
                <w:top w:val="none" w:sz="0" w:space="0" w:color="auto"/>
                <w:left w:val="none" w:sz="0" w:space="0" w:color="auto"/>
                <w:bottom w:val="none" w:sz="0" w:space="0" w:color="auto"/>
                <w:right w:val="none" w:sz="0" w:space="0" w:color="auto"/>
              </w:divBdr>
            </w:div>
            <w:div w:id="389034896">
              <w:marLeft w:val="0"/>
              <w:marRight w:val="0"/>
              <w:marTop w:val="0"/>
              <w:marBottom w:val="0"/>
              <w:divBdr>
                <w:top w:val="none" w:sz="0" w:space="0" w:color="auto"/>
                <w:left w:val="none" w:sz="0" w:space="0" w:color="auto"/>
                <w:bottom w:val="none" w:sz="0" w:space="0" w:color="auto"/>
                <w:right w:val="none" w:sz="0" w:space="0" w:color="auto"/>
              </w:divBdr>
            </w:div>
            <w:div w:id="805586173">
              <w:marLeft w:val="0"/>
              <w:marRight w:val="0"/>
              <w:marTop w:val="0"/>
              <w:marBottom w:val="0"/>
              <w:divBdr>
                <w:top w:val="none" w:sz="0" w:space="0" w:color="auto"/>
                <w:left w:val="none" w:sz="0" w:space="0" w:color="auto"/>
                <w:bottom w:val="none" w:sz="0" w:space="0" w:color="auto"/>
                <w:right w:val="none" w:sz="0" w:space="0" w:color="auto"/>
              </w:divBdr>
            </w:div>
            <w:div w:id="1289433715">
              <w:marLeft w:val="0"/>
              <w:marRight w:val="0"/>
              <w:marTop w:val="0"/>
              <w:marBottom w:val="0"/>
              <w:divBdr>
                <w:top w:val="none" w:sz="0" w:space="0" w:color="auto"/>
                <w:left w:val="none" w:sz="0" w:space="0" w:color="auto"/>
                <w:bottom w:val="none" w:sz="0" w:space="0" w:color="auto"/>
                <w:right w:val="none" w:sz="0" w:space="0" w:color="auto"/>
              </w:divBdr>
            </w:div>
            <w:div w:id="1911191621">
              <w:marLeft w:val="0"/>
              <w:marRight w:val="0"/>
              <w:marTop w:val="0"/>
              <w:marBottom w:val="0"/>
              <w:divBdr>
                <w:top w:val="none" w:sz="0" w:space="0" w:color="auto"/>
                <w:left w:val="none" w:sz="0" w:space="0" w:color="auto"/>
                <w:bottom w:val="none" w:sz="0" w:space="0" w:color="auto"/>
                <w:right w:val="none" w:sz="0" w:space="0" w:color="auto"/>
              </w:divBdr>
            </w:div>
            <w:div w:id="648555045">
              <w:marLeft w:val="0"/>
              <w:marRight w:val="0"/>
              <w:marTop w:val="0"/>
              <w:marBottom w:val="0"/>
              <w:divBdr>
                <w:top w:val="none" w:sz="0" w:space="0" w:color="auto"/>
                <w:left w:val="none" w:sz="0" w:space="0" w:color="auto"/>
                <w:bottom w:val="none" w:sz="0" w:space="0" w:color="auto"/>
                <w:right w:val="none" w:sz="0" w:space="0" w:color="auto"/>
              </w:divBdr>
            </w:div>
            <w:div w:id="1327516478">
              <w:marLeft w:val="0"/>
              <w:marRight w:val="0"/>
              <w:marTop w:val="0"/>
              <w:marBottom w:val="0"/>
              <w:divBdr>
                <w:top w:val="none" w:sz="0" w:space="0" w:color="auto"/>
                <w:left w:val="none" w:sz="0" w:space="0" w:color="auto"/>
                <w:bottom w:val="none" w:sz="0" w:space="0" w:color="auto"/>
                <w:right w:val="none" w:sz="0" w:space="0" w:color="auto"/>
              </w:divBdr>
            </w:div>
            <w:div w:id="530844601">
              <w:marLeft w:val="0"/>
              <w:marRight w:val="0"/>
              <w:marTop w:val="0"/>
              <w:marBottom w:val="0"/>
              <w:divBdr>
                <w:top w:val="none" w:sz="0" w:space="0" w:color="auto"/>
                <w:left w:val="none" w:sz="0" w:space="0" w:color="auto"/>
                <w:bottom w:val="none" w:sz="0" w:space="0" w:color="auto"/>
                <w:right w:val="none" w:sz="0" w:space="0" w:color="auto"/>
              </w:divBdr>
            </w:div>
            <w:div w:id="1394230057">
              <w:marLeft w:val="0"/>
              <w:marRight w:val="0"/>
              <w:marTop w:val="0"/>
              <w:marBottom w:val="0"/>
              <w:divBdr>
                <w:top w:val="none" w:sz="0" w:space="0" w:color="auto"/>
                <w:left w:val="none" w:sz="0" w:space="0" w:color="auto"/>
                <w:bottom w:val="none" w:sz="0" w:space="0" w:color="auto"/>
                <w:right w:val="none" w:sz="0" w:space="0" w:color="auto"/>
              </w:divBdr>
            </w:div>
            <w:div w:id="245312187">
              <w:marLeft w:val="0"/>
              <w:marRight w:val="0"/>
              <w:marTop w:val="0"/>
              <w:marBottom w:val="0"/>
              <w:divBdr>
                <w:top w:val="none" w:sz="0" w:space="0" w:color="auto"/>
                <w:left w:val="none" w:sz="0" w:space="0" w:color="auto"/>
                <w:bottom w:val="none" w:sz="0" w:space="0" w:color="auto"/>
                <w:right w:val="none" w:sz="0" w:space="0" w:color="auto"/>
              </w:divBdr>
            </w:div>
            <w:div w:id="1742946416">
              <w:marLeft w:val="0"/>
              <w:marRight w:val="0"/>
              <w:marTop w:val="0"/>
              <w:marBottom w:val="0"/>
              <w:divBdr>
                <w:top w:val="none" w:sz="0" w:space="0" w:color="auto"/>
                <w:left w:val="none" w:sz="0" w:space="0" w:color="auto"/>
                <w:bottom w:val="none" w:sz="0" w:space="0" w:color="auto"/>
                <w:right w:val="none" w:sz="0" w:space="0" w:color="auto"/>
              </w:divBdr>
            </w:div>
            <w:div w:id="559486938">
              <w:marLeft w:val="0"/>
              <w:marRight w:val="0"/>
              <w:marTop w:val="0"/>
              <w:marBottom w:val="0"/>
              <w:divBdr>
                <w:top w:val="none" w:sz="0" w:space="0" w:color="auto"/>
                <w:left w:val="none" w:sz="0" w:space="0" w:color="auto"/>
                <w:bottom w:val="none" w:sz="0" w:space="0" w:color="auto"/>
                <w:right w:val="none" w:sz="0" w:space="0" w:color="auto"/>
              </w:divBdr>
            </w:div>
            <w:div w:id="352655490">
              <w:marLeft w:val="0"/>
              <w:marRight w:val="0"/>
              <w:marTop w:val="0"/>
              <w:marBottom w:val="0"/>
              <w:divBdr>
                <w:top w:val="none" w:sz="0" w:space="0" w:color="auto"/>
                <w:left w:val="none" w:sz="0" w:space="0" w:color="auto"/>
                <w:bottom w:val="none" w:sz="0" w:space="0" w:color="auto"/>
                <w:right w:val="none" w:sz="0" w:space="0" w:color="auto"/>
              </w:divBdr>
            </w:div>
            <w:div w:id="1354841515">
              <w:marLeft w:val="0"/>
              <w:marRight w:val="0"/>
              <w:marTop w:val="0"/>
              <w:marBottom w:val="0"/>
              <w:divBdr>
                <w:top w:val="none" w:sz="0" w:space="0" w:color="auto"/>
                <w:left w:val="none" w:sz="0" w:space="0" w:color="auto"/>
                <w:bottom w:val="none" w:sz="0" w:space="0" w:color="auto"/>
                <w:right w:val="none" w:sz="0" w:space="0" w:color="auto"/>
              </w:divBdr>
            </w:div>
            <w:div w:id="1503277600">
              <w:marLeft w:val="0"/>
              <w:marRight w:val="0"/>
              <w:marTop w:val="0"/>
              <w:marBottom w:val="0"/>
              <w:divBdr>
                <w:top w:val="none" w:sz="0" w:space="0" w:color="auto"/>
                <w:left w:val="none" w:sz="0" w:space="0" w:color="auto"/>
                <w:bottom w:val="none" w:sz="0" w:space="0" w:color="auto"/>
                <w:right w:val="none" w:sz="0" w:space="0" w:color="auto"/>
              </w:divBdr>
            </w:div>
            <w:div w:id="251354618">
              <w:marLeft w:val="0"/>
              <w:marRight w:val="0"/>
              <w:marTop w:val="0"/>
              <w:marBottom w:val="0"/>
              <w:divBdr>
                <w:top w:val="none" w:sz="0" w:space="0" w:color="auto"/>
                <w:left w:val="none" w:sz="0" w:space="0" w:color="auto"/>
                <w:bottom w:val="none" w:sz="0" w:space="0" w:color="auto"/>
                <w:right w:val="none" w:sz="0" w:space="0" w:color="auto"/>
              </w:divBdr>
            </w:div>
            <w:div w:id="1918054535">
              <w:marLeft w:val="0"/>
              <w:marRight w:val="0"/>
              <w:marTop w:val="0"/>
              <w:marBottom w:val="0"/>
              <w:divBdr>
                <w:top w:val="none" w:sz="0" w:space="0" w:color="auto"/>
                <w:left w:val="none" w:sz="0" w:space="0" w:color="auto"/>
                <w:bottom w:val="none" w:sz="0" w:space="0" w:color="auto"/>
                <w:right w:val="none" w:sz="0" w:space="0" w:color="auto"/>
              </w:divBdr>
            </w:div>
            <w:div w:id="817527126">
              <w:marLeft w:val="0"/>
              <w:marRight w:val="0"/>
              <w:marTop w:val="0"/>
              <w:marBottom w:val="0"/>
              <w:divBdr>
                <w:top w:val="none" w:sz="0" w:space="0" w:color="auto"/>
                <w:left w:val="none" w:sz="0" w:space="0" w:color="auto"/>
                <w:bottom w:val="none" w:sz="0" w:space="0" w:color="auto"/>
                <w:right w:val="none" w:sz="0" w:space="0" w:color="auto"/>
              </w:divBdr>
            </w:div>
            <w:div w:id="2027706262">
              <w:marLeft w:val="0"/>
              <w:marRight w:val="0"/>
              <w:marTop w:val="0"/>
              <w:marBottom w:val="0"/>
              <w:divBdr>
                <w:top w:val="none" w:sz="0" w:space="0" w:color="auto"/>
                <w:left w:val="none" w:sz="0" w:space="0" w:color="auto"/>
                <w:bottom w:val="none" w:sz="0" w:space="0" w:color="auto"/>
                <w:right w:val="none" w:sz="0" w:space="0" w:color="auto"/>
              </w:divBdr>
            </w:div>
            <w:div w:id="693844453">
              <w:marLeft w:val="0"/>
              <w:marRight w:val="0"/>
              <w:marTop w:val="0"/>
              <w:marBottom w:val="0"/>
              <w:divBdr>
                <w:top w:val="none" w:sz="0" w:space="0" w:color="auto"/>
                <w:left w:val="none" w:sz="0" w:space="0" w:color="auto"/>
                <w:bottom w:val="none" w:sz="0" w:space="0" w:color="auto"/>
                <w:right w:val="none" w:sz="0" w:space="0" w:color="auto"/>
              </w:divBdr>
            </w:div>
            <w:div w:id="666520231">
              <w:marLeft w:val="0"/>
              <w:marRight w:val="0"/>
              <w:marTop w:val="0"/>
              <w:marBottom w:val="0"/>
              <w:divBdr>
                <w:top w:val="none" w:sz="0" w:space="0" w:color="auto"/>
                <w:left w:val="none" w:sz="0" w:space="0" w:color="auto"/>
                <w:bottom w:val="none" w:sz="0" w:space="0" w:color="auto"/>
                <w:right w:val="none" w:sz="0" w:space="0" w:color="auto"/>
              </w:divBdr>
            </w:div>
            <w:div w:id="251938294">
              <w:marLeft w:val="0"/>
              <w:marRight w:val="0"/>
              <w:marTop w:val="0"/>
              <w:marBottom w:val="0"/>
              <w:divBdr>
                <w:top w:val="none" w:sz="0" w:space="0" w:color="auto"/>
                <w:left w:val="none" w:sz="0" w:space="0" w:color="auto"/>
                <w:bottom w:val="none" w:sz="0" w:space="0" w:color="auto"/>
                <w:right w:val="none" w:sz="0" w:space="0" w:color="auto"/>
              </w:divBdr>
            </w:div>
            <w:div w:id="102766238">
              <w:marLeft w:val="0"/>
              <w:marRight w:val="0"/>
              <w:marTop w:val="0"/>
              <w:marBottom w:val="0"/>
              <w:divBdr>
                <w:top w:val="none" w:sz="0" w:space="0" w:color="auto"/>
                <w:left w:val="none" w:sz="0" w:space="0" w:color="auto"/>
                <w:bottom w:val="none" w:sz="0" w:space="0" w:color="auto"/>
                <w:right w:val="none" w:sz="0" w:space="0" w:color="auto"/>
              </w:divBdr>
            </w:div>
            <w:div w:id="885607576">
              <w:marLeft w:val="0"/>
              <w:marRight w:val="0"/>
              <w:marTop w:val="0"/>
              <w:marBottom w:val="0"/>
              <w:divBdr>
                <w:top w:val="none" w:sz="0" w:space="0" w:color="auto"/>
                <w:left w:val="none" w:sz="0" w:space="0" w:color="auto"/>
                <w:bottom w:val="none" w:sz="0" w:space="0" w:color="auto"/>
                <w:right w:val="none" w:sz="0" w:space="0" w:color="auto"/>
              </w:divBdr>
            </w:div>
            <w:div w:id="112873241">
              <w:marLeft w:val="0"/>
              <w:marRight w:val="0"/>
              <w:marTop w:val="0"/>
              <w:marBottom w:val="0"/>
              <w:divBdr>
                <w:top w:val="none" w:sz="0" w:space="0" w:color="auto"/>
                <w:left w:val="none" w:sz="0" w:space="0" w:color="auto"/>
                <w:bottom w:val="none" w:sz="0" w:space="0" w:color="auto"/>
                <w:right w:val="none" w:sz="0" w:space="0" w:color="auto"/>
              </w:divBdr>
            </w:div>
            <w:div w:id="607661094">
              <w:marLeft w:val="0"/>
              <w:marRight w:val="0"/>
              <w:marTop w:val="0"/>
              <w:marBottom w:val="0"/>
              <w:divBdr>
                <w:top w:val="none" w:sz="0" w:space="0" w:color="auto"/>
                <w:left w:val="none" w:sz="0" w:space="0" w:color="auto"/>
                <w:bottom w:val="none" w:sz="0" w:space="0" w:color="auto"/>
                <w:right w:val="none" w:sz="0" w:space="0" w:color="auto"/>
              </w:divBdr>
            </w:div>
            <w:div w:id="1297485921">
              <w:marLeft w:val="0"/>
              <w:marRight w:val="0"/>
              <w:marTop w:val="0"/>
              <w:marBottom w:val="0"/>
              <w:divBdr>
                <w:top w:val="none" w:sz="0" w:space="0" w:color="auto"/>
                <w:left w:val="none" w:sz="0" w:space="0" w:color="auto"/>
                <w:bottom w:val="none" w:sz="0" w:space="0" w:color="auto"/>
                <w:right w:val="none" w:sz="0" w:space="0" w:color="auto"/>
              </w:divBdr>
            </w:div>
            <w:div w:id="1801414737">
              <w:marLeft w:val="0"/>
              <w:marRight w:val="0"/>
              <w:marTop w:val="0"/>
              <w:marBottom w:val="0"/>
              <w:divBdr>
                <w:top w:val="none" w:sz="0" w:space="0" w:color="auto"/>
                <w:left w:val="none" w:sz="0" w:space="0" w:color="auto"/>
                <w:bottom w:val="none" w:sz="0" w:space="0" w:color="auto"/>
                <w:right w:val="none" w:sz="0" w:space="0" w:color="auto"/>
              </w:divBdr>
            </w:div>
            <w:div w:id="476536010">
              <w:marLeft w:val="0"/>
              <w:marRight w:val="0"/>
              <w:marTop w:val="0"/>
              <w:marBottom w:val="0"/>
              <w:divBdr>
                <w:top w:val="none" w:sz="0" w:space="0" w:color="auto"/>
                <w:left w:val="none" w:sz="0" w:space="0" w:color="auto"/>
                <w:bottom w:val="none" w:sz="0" w:space="0" w:color="auto"/>
                <w:right w:val="none" w:sz="0" w:space="0" w:color="auto"/>
              </w:divBdr>
            </w:div>
            <w:div w:id="1524975464">
              <w:marLeft w:val="0"/>
              <w:marRight w:val="0"/>
              <w:marTop w:val="0"/>
              <w:marBottom w:val="0"/>
              <w:divBdr>
                <w:top w:val="none" w:sz="0" w:space="0" w:color="auto"/>
                <w:left w:val="none" w:sz="0" w:space="0" w:color="auto"/>
                <w:bottom w:val="none" w:sz="0" w:space="0" w:color="auto"/>
                <w:right w:val="none" w:sz="0" w:space="0" w:color="auto"/>
              </w:divBdr>
            </w:div>
            <w:div w:id="172184294">
              <w:marLeft w:val="0"/>
              <w:marRight w:val="0"/>
              <w:marTop w:val="0"/>
              <w:marBottom w:val="0"/>
              <w:divBdr>
                <w:top w:val="none" w:sz="0" w:space="0" w:color="auto"/>
                <w:left w:val="none" w:sz="0" w:space="0" w:color="auto"/>
                <w:bottom w:val="none" w:sz="0" w:space="0" w:color="auto"/>
                <w:right w:val="none" w:sz="0" w:space="0" w:color="auto"/>
              </w:divBdr>
            </w:div>
            <w:div w:id="1726367406">
              <w:marLeft w:val="0"/>
              <w:marRight w:val="0"/>
              <w:marTop w:val="0"/>
              <w:marBottom w:val="0"/>
              <w:divBdr>
                <w:top w:val="none" w:sz="0" w:space="0" w:color="auto"/>
                <w:left w:val="none" w:sz="0" w:space="0" w:color="auto"/>
                <w:bottom w:val="none" w:sz="0" w:space="0" w:color="auto"/>
                <w:right w:val="none" w:sz="0" w:space="0" w:color="auto"/>
              </w:divBdr>
            </w:div>
            <w:div w:id="250354366">
              <w:marLeft w:val="0"/>
              <w:marRight w:val="0"/>
              <w:marTop w:val="0"/>
              <w:marBottom w:val="0"/>
              <w:divBdr>
                <w:top w:val="none" w:sz="0" w:space="0" w:color="auto"/>
                <w:left w:val="none" w:sz="0" w:space="0" w:color="auto"/>
                <w:bottom w:val="none" w:sz="0" w:space="0" w:color="auto"/>
                <w:right w:val="none" w:sz="0" w:space="0" w:color="auto"/>
              </w:divBdr>
            </w:div>
            <w:div w:id="4676283">
              <w:marLeft w:val="0"/>
              <w:marRight w:val="0"/>
              <w:marTop w:val="0"/>
              <w:marBottom w:val="0"/>
              <w:divBdr>
                <w:top w:val="none" w:sz="0" w:space="0" w:color="auto"/>
                <w:left w:val="none" w:sz="0" w:space="0" w:color="auto"/>
                <w:bottom w:val="none" w:sz="0" w:space="0" w:color="auto"/>
                <w:right w:val="none" w:sz="0" w:space="0" w:color="auto"/>
              </w:divBdr>
            </w:div>
            <w:div w:id="1382680114">
              <w:marLeft w:val="0"/>
              <w:marRight w:val="0"/>
              <w:marTop w:val="0"/>
              <w:marBottom w:val="0"/>
              <w:divBdr>
                <w:top w:val="none" w:sz="0" w:space="0" w:color="auto"/>
                <w:left w:val="none" w:sz="0" w:space="0" w:color="auto"/>
                <w:bottom w:val="none" w:sz="0" w:space="0" w:color="auto"/>
                <w:right w:val="none" w:sz="0" w:space="0" w:color="auto"/>
              </w:divBdr>
            </w:div>
            <w:div w:id="1095829579">
              <w:marLeft w:val="0"/>
              <w:marRight w:val="0"/>
              <w:marTop w:val="0"/>
              <w:marBottom w:val="0"/>
              <w:divBdr>
                <w:top w:val="none" w:sz="0" w:space="0" w:color="auto"/>
                <w:left w:val="none" w:sz="0" w:space="0" w:color="auto"/>
                <w:bottom w:val="none" w:sz="0" w:space="0" w:color="auto"/>
                <w:right w:val="none" w:sz="0" w:space="0" w:color="auto"/>
              </w:divBdr>
            </w:div>
            <w:div w:id="820930744">
              <w:marLeft w:val="0"/>
              <w:marRight w:val="0"/>
              <w:marTop w:val="0"/>
              <w:marBottom w:val="0"/>
              <w:divBdr>
                <w:top w:val="none" w:sz="0" w:space="0" w:color="auto"/>
                <w:left w:val="none" w:sz="0" w:space="0" w:color="auto"/>
                <w:bottom w:val="none" w:sz="0" w:space="0" w:color="auto"/>
                <w:right w:val="none" w:sz="0" w:space="0" w:color="auto"/>
              </w:divBdr>
            </w:div>
            <w:div w:id="1897164672">
              <w:marLeft w:val="0"/>
              <w:marRight w:val="0"/>
              <w:marTop w:val="0"/>
              <w:marBottom w:val="0"/>
              <w:divBdr>
                <w:top w:val="none" w:sz="0" w:space="0" w:color="auto"/>
                <w:left w:val="none" w:sz="0" w:space="0" w:color="auto"/>
                <w:bottom w:val="none" w:sz="0" w:space="0" w:color="auto"/>
                <w:right w:val="none" w:sz="0" w:space="0" w:color="auto"/>
              </w:divBdr>
            </w:div>
            <w:div w:id="972901629">
              <w:marLeft w:val="0"/>
              <w:marRight w:val="0"/>
              <w:marTop w:val="0"/>
              <w:marBottom w:val="0"/>
              <w:divBdr>
                <w:top w:val="none" w:sz="0" w:space="0" w:color="auto"/>
                <w:left w:val="none" w:sz="0" w:space="0" w:color="auto"/>
                <w:bottom w:val="none" w:sz="0" w:space="0" w:color="auto"/>
                <w:right w:val="none" w:sz="0" w:space="0" w:color="auto"/>
              </w:divBdr>
            </w:div>
            <w:div w:id="331876707">
              <w:marLeft w:val="0"/>
              <w:marRight w:val="0"/>
              <w:marTop w:val="0"/>
              <w:marBottom w:val="0"/>
              <w:divBdr>
                <w:top w:val="none" w:sz="0" w:space="0" w:color="auto"/>
                <w:left w:val="none" w:sz="0" w:space="0" w:color="auto"/>
                <w:bottom w:val="none" w:sz="0" w:space="0" w:color="auto"/>
                <w:right w:val="none" w:sz="0" w:space="0" w:color="auto"/>
              </w:divBdr>
            </w:div>
            <w:div w:id="639506776">
              <w:marLeft w:val="0"/>
              <w:marRight w:val="0"/>
              <w:marTop w:val="0"/>
              <w:marBottom w:val="0"/>
              <w:divBdr>
                <w:top w:val="none" w:sz="0" w:space="0" w:color="auto"/>
                <w:left w:val="none" w:sz="0" w:space="0" w:color="auto"/>
                <w:bottom w:val="none" w:sz="0" w:space="0" w:color="auto"/>
                <w:right w:val="none" w:sz="0" w:space="0" w:color="auto"/>
              </w:divBdr>
            </w:div>
            <w:div w:id="1653678365">
              <w:marLeft w:val="0"/>
              <w:marRight w:val="0"/>
              <w:marTop w:val="0"/>
              <w:marBottom w:val="0"/>
              <w:divBdr>
                <w:top w:val="none" w:sz="0" w:space="0" w:color="auto"/>
                <w:left w:val="none" w:sz="0" w:space="0" w:color="auto"/>
                <w:bottom w:val="none" w:sz="0" w:space="0" w:color="auto"/>
                <w:right w:val="none" w:sz="0" w:space="0" w:color="auto"/>
              </w:divBdr>
            </w:div>
            <w:div w:id="1674527865">
              <w:marLeft w:val="0"/>
              <w:marRight w:val="0"/>
              <w:marTop w:val="0"/>
              <w:marBottom w:val="0"/>
              <w:divBdr>
                <w:top w:val="none" w:sz="0" w:space="0" w:color="auto"/>
                <w:left w:val="none" w:sz="0" w:space="0" w:color="auto"/>
                <w:bottom w:val="none" w:sz="0" w:space="0" w:color="auto"/>
                <w:right w:val="none" w:sz="0" w:space="0" w:color="auto"/>
              </w:divBdr>
            </w:div>
            <w:div w:id="1692560446">
              <w:marLeft w:val="0"/>
              <w:marRight w:val="0"/>
              <w:marTop w:val="0"/>
              <w:marBottom w:val="0"/>
              <w:divBdr>
                <w:top w:val="none" w:sz="0" w:space="0" w:color="auto"/>
                <w:left w:val="none" w:sz="0" w:space="0" w:color="auto"/>
                <w:bottom w:val="none" w:sz="0" w:space="0" w:color="auto"/>
                <w:right w:val="none" w:sz="0" w:space="0" w:color="auto"/>
              </w:divBdr>
            </w:div>
            <w:div w:id="1096442924">
              <w:marLeft w:val="0"/>
              <w:marRight w:val="0"/>
              <w:marTop w:val="0"/>
              <w:marBottom w:val="0"/>
              <w:divBdr>
                <w:top w:val="none" w:sz="0" w:space="0" w:color="auto"/>
                <w:left w:val="none" w:sz="0" w:space="0" w:color="auto"/>
                <w:bottom w:val="none" w:sz="0" w:space="0" w:color="auto"/>
                <w:right w:val="none" w:sz="0" w:space="0" w:color="auto"/>
              </w:divBdr>
            </w:div>
            <w:div w:id="363987309">
              <w:marLeft w:val="0"/>
              <w:marRight w:val="0"/>
              <w:marTop w:val="0"/>
              <w:marBottom w:val="0"/>
              <w:divBdr>
                <w:top w:val="none" w:sz="0" w:space="0" w:color="auto"/>
                <w:left w:val="none" w:sz="0" w:space="0" w:color="auto"/>
                <w:bottom w:val="none" w:sz="0" w:space="0" w:color="auto"/>
                <w:right w:val="none" w:sz="0" w:space="0" w:color="auto"/>
              </w:divBdr>
            </w:div>
            <w:div w:id="9588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16</Pages>
  <Words>3269</Words>
  <Characters>20595</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23817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2021-10-10T09:58:00Z</dcterms:created>
  <dcterms:modified xsi:type="dcterms:W3CDTF">2021-10-10T13:47:00Z</dcterms:modified>
  <dc:title>Schlußreden</dc:title>
  <dc:creator>Huberinus, Caspar</dc:creator>
  <dc:language>de</dc:language>
</cp:coreProperties>
</file>