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200E1" w14:textId="0D2DAA60" w:rsidR="007166CE" w:rsidRDefault="009F1957" w:rsidP="006E3A9C">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BEDD8F4" wp14:editId="276946FB">
            <wp:extent cx="5760720" cy="7680960"/>
            <wp:effectExtent l="0" t="0" r="0" b="0"/>
            <wp:docPr id="6146660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66005" name="Grafik 614666005"/>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9A88033" w14:textId="77777777" w:rsidR="00493B65" w:rsidRDefault="007166CE" w:rsidP="006E3A9C">
      <w:pPr>
        <w:pStyle w:val="berschrift1"/>
      </w:pPr>
      <w:r>
        <w:br w:type="page"/>
      </w:r>
      <w:r w:rsidR="00493B65">
        <w:lastRenderedPageBreak/>
        <w:t>Vorwort</w:t>
      </w:r>
    </w:p>
    <w:p w14:paraId="204ACA71" w14:textId="77777777" w:rsidR="00493B65" w:rsidRDefault="00384893" w:rsidP="006E3A9C">
      <w:r>
        <w:t>Bereits vor einigen Jahren gab es in der Lesekammer eine Reihe mit Texten zu den Sonntagen im Kirchenjahr – und in der Glaubensstimme gibt es eine eigene Rubrik dafür</w:t>
      </w:r>
      <w:r w:rsidR="00493B65">
        <w:t>.</w:t>
      </w:r>
    </w:p>
    <w:p w14:paraId="70452771" w14:textId="77777777" w:rsidR="00384893" w:rsidRDefault="00384893" w:rsidP="006E3A9C">
      <w:r>
        <w:t xml:space="preserve">Mittlerweile ist eine Reihe neues Material dazugekommen – Zeit, eine neue Auflage zu starten. </w:t>
      </w:r>
    </w:p>
    <w:p w14:paraId="28070473" w14:textId="77777777" w:rsidR="00384893" w:rsidRDefault="00384893" w:rsidP="006E3A9C">
      <w:r>
        <w:t>Warum eigentlich gibt es das Kirchenjahr – schließlich wird es – mit Ausnahme der beiden Volkskirchen – in den Freikirchen kaum beachtet? Dazu habe ich ein Zitat von Wilhelm Löhe gefunden:</w:t>
      </w:r>
    </w:p>
    <w:p w14:paraId="304286EC" w14:textId="77777777" w:rsidR="00384893" w:rsidRDefault="00CC7CA7" w:rsidP="006E3A9C">
      <w:r>
        <w:t>„</w:t>
      </w:r>
      <w:r w:rsidR="00384893" w:rsidRPr="00CC7CA7">
        <w:rPr>
          <w:i/>
          <w:iCs/>
        </w:rPr>
        <w:t>So wie die Sonne alljährlich aufs neue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sidRPr="00CC7CA7">
        <w:rPr>
          <w:i/>
          <w:iCs/>
        </w:rPr>
        <w:t>“</w:t>
      </w:r>
    </w:p>
    <w:p w14:paraId="033EC8BB" w14:textId="77777777" w:rsidR="00B25170" w:rsidRDefault="00B25170" w:rsidP="006E3A9C">
      <w:r>
        <w:t>Von manchen Autoren sind in den einzelnen Büchern mehrere Texte enthalten; einige Texte sind im originalen Deutsch geblieben, andere habe ich vorsichtig versucht, der aktuellen Rechtschreibung anzupassen – ich hoffe, es gefällt Euch.</w:t>
      </w:r>
    </w:p>
    <w:p w14:paraId="1AA75BDE" w14:textId="77777777" w:rsidR="00CC7CA7" w:rsidRDefault="00CC7CA7" w:rsidP="006E3A9C">
      <w:r>
        <w:t>Am Ende jedes Buches findet Ihr – nach den Texten zum jeweiligen Sonntag – noch das Buch „Das christliche Kirchenjahr“ von F. Schönfeld aus dem Jahr 1866. Dieses Buch erklärt kurz das Kirchenjahr mit den einzelnen Kreisen.</w:t>
      </w:r>
    </w:p>
    <w:p w14:paraId="217C1464" w14:textId="77777777" w:rsidR="00493B65" w:rsidRDefault="00493B65" w:rsidP="006E3A9C">
      <w:r>
        <w:t>Gruß &amp; Segen,</w:t>
      </w:r>
    </w:p>
    <w:p w14:paraId="30270869" w14:textId="77777777" w:rsidR="007166CE" w:rsidRDefault="00493B65" w:rsidP="006E3A9C">
      <w:r>
        <w:t>Andreas</w:t>
      </w:r>
    </w:p>
    <w:p w14:paraId="647A73F1" w14:textId="77777777" w:rsidR="0022039F" w:rsidRDefault="007166CE" w:rsidP="006E3A9C">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A931EF5" w14:textId="77777777" w:rsidR="007D3B4C" w:rsidRDefault="007D3B4C" w:rsidP="007D3B4C">
      <w:pPr>
        <w:pStyle w:val="berschrift1"/>
      </w:pPr>
      <w:r w:rsidRPr="00A741CA">
        <w:lastRenderedPageBreak/>
        <w:t>Alber, Erasmus – Gott hat uns ein Mittler.</w:t>
      </w:r>
    </w:p>
    <w:p w14:paraId="29177D5D" w14:textId="77777777" w:rsidR="007D3B4C" w:rsidRDefault="007D3B4C" w:rsidP="007D3B4C">
      <w:pPr>
        <w:pStyle w:val="StandardWeb"/>
      </w:pPr>
      <w:r>
        <w:rPr>
          <w:rStyle w:val="Fett"/>
        </w:rPr>
        <w:t>(In festo Paschali.)</w:t>
      </w:r>
    </w:p>
    <w:p w14:paraId="053122E5" w14:textId="77777777" w:rsidR="007D3B4C" w:rsidRDefault="007D3B4C" w:rsidP="007D3B4C">
      <w:pPr>
        <w:pStyle w:val="StandardWeb"/>
      </w:pPr>
      <w:r>
        <w:t>Gott hat uns ein Mittler fürgestellt,</w:t>
      </w:r>
      <w:r>
        <w:br/>
        <w:t>Das ist der rechte Heiland, Jesus Christ, Marien Sohn,</w:t>
      </w:r>
      <w:r>
        <w:br/>
        <w:t>Durch die Marter, die er leid’t</w:t>
      </w:r>
      <w:r>
        <w:br/>
        <w:t>An dem fronen Kreuze,</w:t>
      </w:r>
      <w:r>
        <w:br/>
        <w:t>Da erlöst er die Christenheit. Kyrie eleison!</w:t>
      </w:r>
    </w:p>
    <w:p w14:paraId="491450F4" w14:textId="77777777" w:rsidR="007D3B4C" w:rsidRDefault="007D3B4C" w:rsidP="007D3B4C">
      <w:pPr>
        <w:spacing w:after="0" w:line="240" w:lineRule="auto"/>
      </w:pPr>
    </w:p>
    <w:p w14:paraId="2B728F76" w14:textId="77777777" w:rsidR="007D3B4C" w:rsidRDefault="007D3B4C" w:rsidP="007D3B4C">
      <w:pPr>
        <w:spacing w:after="0" w:line="240" w:lineRule="auto"/>
      </w:pPr>
      <w:r>
        <w:br w:type="page"/>
      </w:r>
    </w:p>
    <w:p w14:paraId="23D6FF15" w14:textId="77777777" w:rsidR="007D3B4C" w:rsidRDefault="007D3B4C" w:rsidP="007D3B4C">
      <w:pPr>
        <w:pStyle w:val="berschrift1"/>
      </w:pPr>
      <w:r w:rsidRPr="00A741CA">
        <w:lastRenderedPageBreak/>
        <w:t>Alber, Erasmus – Hymnus. Ad coenam Agni Teutsch</w:t>
      </w:r>
    </w:p>
    <w:p w14:paraId="0A04851A" w14:textId="77777777" w:rsidR="007D3B4C" w:rsidRDefault="007D3B4C" w:rsidP="007D3B4C">
      <w:pPr>
        <w:pStyle w:val="StandardWeb"/>
      </w:pPr>
      <w:r>
        <w:rPr>
          <w:rStyle w:val="Hervorhebung"/>
        </w:rPr>
        <w:t>Im Ton: Wo Gott zum Hauß nicht gibt, etc.</w:t>
      </w:r>
    </w:p>
    <w:p w14:paraId="6A72D9F6" w14:textId="77777777" w:rsidR="007D3B4C" w:rsidRDefault="007D3B4C" w:rsidP="007D3B4C">
      <w:pPr>
        <w:pStyle w:val="StandardWeb"/>
      </w:pPr>
      <w:r>
        <w:t>Nun last uns Christum loben fein</w:t>
      </w:r>
      <w:r>
        <w:br/>
        <w:t>und mit einander frölich seyn:</w:t>
      </w:r>
      <w:r>
        <w:br/>
        <w:t>Der Tyrann ist mit seinem Heer</w:t>
      </w:r>
      <w:r>
        <w:br/>
        <w:t>ersoffen in dem Roten Meer.</w:t>
      </w:r>
    </w:p>
    <w:p w14:paraId="53208FF4" w14:textId="77777777" w:rsidR="007D3B4C" w:rsidRDefault="007D3B4C" w:rsidP="007D3B4C">
      <w:pPr>
        <w:pStyle w:val="StandardWeb"/>
      </w:pPr>
      <w:r>
        <w:t>Wir stunden all in grosser Gfahr,</w:t>
      </w:r>
      <w:r>
        <w:br/>
        <w:t>da er unns wollt vertilgen gar,</w:t>
      </w:r>
      <w:r>
        <w:br/>
        <w:t>Da halff Christ unser lieber HErr</w:t>
      </w:r>
      <w:r>
        <w:br/>
        <w:t>unnd führt uns durch das rote Meer.</w:t>
      </w:r>
    </w:p>
    <w:p w14:paraId="233F5876" w14:textId="77777777" w:rsidR="007D3B4C" w:rsidRDefault="007D3B4C" w:rsidP="007D3B4C">
      <w:pPr>
        <w:pStyle w:val="StandardWeb"/>
      </w:pPr>
      <w:r>
        <w:t>Das Lamb mit seinem Blut und Todt</w:t>
      </w:r>
      <w:r>
        <w:br/>
        <w:t>halff uns bald auß der grossen Noht;</w:t>
      </w:r>
      <w:r>
        <w:br/>
        <w:t>Da für uns streit der HErre Christ,</w:t>
      </w:r>
      <w:r>
        <w:br/>
        <w:t>der böse Feind ersoffen ist.</w:t>
      </w:r>
    </w:p>
    <w:p w14:paraId="50317205" w14:textId="77777777" w:rsidR="007D3B4C" w:rsidRDefault="007D3B4C" w:rsidP="007D3B4C">
      <w:pPr>
        <w:pStyle w:val="StandardWeb"/>
      </w:pPr>
      <w:r>
        <w:t>Diß ist das rechte Osterlamb,</w:t>
      </w:r>
      <w:r>
        <w:br/>
        <w:t>gebraten an deß Creutzes Stamm,</w:t>
      </w:r>
      <w:r>
        <w:br/>
        <w:t>Davon niedlich zu essen ist,</w:t>
      </w:r>
      <w:r>
        <w:br/>
        <w:t>das ist der Liebe HErr Jesu Christ.</w:t>
      </w:r>
    </w:p>
    <w:p w14:paraId="13F00AC7" w14:textId="77777777" w:rsidR="007D3B4C" w:rsidRDefault="007D3B4C" w:rsidP="007D3B4C">
      <w:pPr>
        <w:pStyle w:val="StandardWeb"/>
      </w:pPr>
      <w:r>
        <w:t>Diß ist das rechte süsse Brodt,</w:t>
      </w:r>
      <w:r>
        <w:br/>
        <w:t>welchs von uns treibt den ewigen Todt,</w:t>
      </w:r>
      <w:r>
        <w:br/>
        <w:t>Deß Lambs Blut trincken wir dabey,</w:t>
      </w:r>
      <w:r>
        <w:br/>
        <w:t>so sind wir fürm Tyrannen frey.</w:t>
      </w:r>
    </w:p>
    <w:p w14:paraId="7ADA296A" w14:textId="77777777" w:rsidR="007D3B4C" w:rsidRDefault="007D3B4C" w:rsidP="007D3B4C">
      <w:pPr>
        <w:pStyle w:val="StandardWeb"/>
      </w:pPr>
      <w:r>
        <w:t>Ach lieber Gott, wie können wir</w:t>
      </w:r>
      <w:r>
        <w:br/>
        <w:t>für solch Opffer gnug dancken dir,</w:t>
      </w:r>
      <w:r>
        <w:br/>
        <w:t>Dadurch wir von dem wüterich</w:t>
      </w:r>
      <w:r>
        <w:br/>
        <w:t>erlöset sind gewaltiglich.</w:t>
      </w:r>
    </w:p>
    <w:p w14:paraId="1E73BF65" w14:textId="77777777" w:rsidR="007D3B4C" w:rsidRDefault="007D3B4C" w:rsidP="007D3B4C">
      <w:pPr>
        <w:pStyle w:val="StandardWeb"/>
      </w:pPr>
      <w:r>
        <w:t>Du Lamb bist aller Ehren wert,</w:t>
      </w:r>
      <w:r>
        <w:br/>
        <w:t>drumb man dich billich rumbt unnd ehrt.</w:t>
      </w:r>
      <w:r>
        <w:br/>
        <w:t>Es sag dir deine Christenheit</w:t>
      </w:r>
      <w:r>
        <w:br/>
        <w:t>Lob, Ehr und Danck in Ewigkeit.</w:t>
      </w:r>
    </w:p>
    <w:p w14:paraId="46869113" w14:textId="77777777" w:rsidR="00A741CA" w:rsidRPr="00A741CA" w:rsidRDefault="00A741CA" w:rsidP="00A741CA">
      <w:pPr>
        <w:pStyle w:val="berschrift1"/>
      </w:pPr>
      <w:r w:rsidRPr="00A741CA">
        <w:t xml:space="preserve">Behm, Martin – Am H. Ostertage. Aus dem Evangel. Marc. 15. </w:t>
      </w:r>
      <w:r w:rsidRPr="00A741CA">
        <w:rPr>
          <w:rStyle w:val="Fett"/>
          <w:b/>
          <w:bCs/>
        </w:rPr>
        <w:t>Von der Auferstehung Jesu Christi</w:t>
      </w:r>
    </w:p>
    <w:p w14:paraId="33787027" w14:textId="77777777" w:rsidR="00A741CA" w:rsidRDefault="00A741CA" w:rsidP="00A741CA">
      <w:pPr>
        <w:pStyle w:val="StandardWeb"/>
      </w:pPr>
      <w:r>
        <w:t>Jesu, du edler Osterfürst,</w:t>
      </w:r>
      <w:r>
        <w:br/>
        <w:t>Der du die ganze Welt regierst,</w:t>
      </w:r>
      <w:r>
        <w:br/>
        <w:t>Du hast uns Lieb und Treu beweist,</w:t>
      </w:r>
      <w:r>
        <w:br/>
        <w:t>Weil du uns Beistand hast geleist.</w:t>
      </w:r>
    </w:p>
    <w:p w14:paraId="2E735160" w14:textId="77777777" w:rsidR="00A741CA" w:rsidRDefault="00A741CA" w:rsidP="00A741CA">
      <w:pPr>
        <w:pStyle w:val="StandardWeb"/>
      </w:pPr>
      <w:r>
        <w:t>Ich dank dir für den schweren Krieg,</w:t>
      </w:r>
      <w:r>
        <w:br/>
        <w:t>Darin du hast erlangt den Sieg,</w:t>
      </w:r>
      <w:r>
        <w:br/>
      </w:r>
      <w:r>
        <w:lastRenderedPageBreak/>
        <w:t>Und bist von Toten auferstandn;</w:t>
      </w:r>
      <w:r>
        <w:br/>
        <w:t>Drum ist Trost, Hilf und Heil vorhandn.</w:t>
      </w:r>
    </w:p>
    <w:p w14:paraId="1905951D" w14:textId="77777777" w:rsidR="00A741CA" w:rsidRDefault="00A741CA" w:rsidP="00A741CA">
      <w:pPr>
        <w:pStyle w:val="StandardWeb"/>
      </w:pPr>
      <w:r>
        <w:t>Du hast für unser Sünd gebüßt,</w:t>
      </w:r>
      <w:r>
        <w:br/>
        <w:t>Darum der Mensch gereinigt ist;</w:t>
      </w:r>
      <w:r>
        <w:br/>
        <w:t>Du hast geschwächt des Todes Macht</w:t>
      </w:r>
      <w:r>
        <w:br/>
        <w:t>Und uns das Leben wieder bracht.</w:t>
      </w:r>
    </w:p>
    <w:p w14:paraId="063626B9" w14:textId="77777777" w:rsidR="00A741CA" w:rsidRDefault="00A741CA" w:rsidP="00A741CA">
      <w:pPr>
        <w:pStyle w:val="StandardWeb"/>
      </w:pPr>
      <w:r>
        <w:t>Du hast des Teufels Reich zerstört,</w:t>
      </w:r>
      <w:r>
        <w:br/>
        <w:t>Drum man dich billig lobt und ehrt;</w:t>
      </w:r>
      <w:r>
        <w:br/>
        <w:t>Die Hüll zerbrochen und zu gut,</w:t>
      </w:r>
      <w:r>
        <w:br/>
        <w:t>Dass uns nicht brennt die höllsche Glut.</w:t>
      </w:r>
    </w:p>
    <w:p w14:paraId="6678289F" w14:textId="2BB57521" w:rsidR="00A741CA" w:rsidRDefault="00A741CA" w:rsidP="00A741CA">
      <w:pPr>
        <w:pStyle w:val="StandardWeb"/>
      </w:pPr>
      <w:r>
        <w:t>Du hast uns durch dein Kreuz und Tod</w:t>
      </w:r>
      <w:r>
        <w:br/>
        <w:t>Befreit von aller Angst und No</w:t>
      </w:r>
      <w:r w:rsidR="007D3B4C">
        <w:t>t</w:t>
      </w:r>
      <w:r>
        <w:br/>
        <w:t>Und schaffest durch dein Auferstehn,</w:t>
      </w:r>
      <w:r>
        <w:br/>
        <w:t>Dass wir vom Tod zum Leben gehn.</w:t>
      </w:r>
    </w:p>
    <w:p w14:paraId="2ABB5C6A" w14:textId="77777777" w:rsidR="00A741CA" w:rsidRDefault="00A741CA" w:rsidP="00A741CA">
      <w:pPr>
        <w:pStyle w:val="StandardWeb"/>
      </w:pPr>
      <w:r>
        <w:t>Ich bitt: Hilf, dass ich halten mag,</w:t>
      </w:r>
      <w:r>
        <w:br/>
        <w:t>Wie sichs gebührt, den Ostertag,</w:t>
      </w:r>
      <w:r>
        <w:br/>
        <w:t>Dass ich Verlangen nach dir hab,</w:t>
      </w:r>
      <w:r>
        <w:br/>
        <w:t>Dich brünstig such beim Ostergrab.</w:t>
      </w:r>
    </w:p>
    <w:p w14:paraId="70D523A0" w14:textId="77777777" w:rsidR="00A741CA" w:rsidRDefault="00A741CA" w:rsidP="00A741CA">
      <w:pPr>
        <w:pStyle w:val="StandardWeb"/>
      </w:pPr>
      <w:r>
        <w:t>Breit aus dein Glanz, du Ostersonn,</w:t>
      </w:r>
      <w:r>
        <w:br/>
        <w:t>Gib unserm Herzen Freud und Wonn,</w:t>
      </w:r>
      <w:r>
        <w:br/>
        <w:t>Zertreib die Dünst der falschen Lehr,</w:t>
      </w:r>
      <w:r>
        <w:br/>
        <w:t>Die Sünder durch dein Kraft bekehr.</w:t>
      </w:r>
    </w:p>
    <w:p w14:paraId="3BC49827" w14:textId="77777777" w:rsidR="00A741CA" w:rsidRDefault="00A741CA" w:rsidP="00A741CA">
      <w:pPr>
        <w:pStyle w:val="StandardWeb"/>
      </w:pPr>
      <w:r>
        <w:t>Lass in meins finstern Herzens Schrein</w:t>
      </w:r>
      <w:r>
        <w:br/>
        <w:t>Stark blicken deiner Gnaden Schein,</w:t>
      </w:r>
      <w:r>
        <w:br/>
        <w:t>Dass ich im Glauben dich erkenn,</w:t>
      </w:r>
      <w:r>
        <w:br/>
        <w:t>Dich meinen Osterherren nenn.</w:t>
      </w:r>
    </w:p>
    <w:p w14:paraId="000DE0B8" w14:textId="77777777" w:rsidR="00A741CA" w:rsidRDefault="00A741CA" w:rsidP="00A741CA">
      <w:pPr>
        <w:pStyle w:val="StandardWeb"/>
      </w:pPr>
      <w:r>
        <w:t>Hilf auch, dass ich dein Engel find,</w:t>
      </w:r>
      <w:r>
        <w:br/>
        <w:t>Der mir den Osterfried verkünd,</w:t>
      </w:r>
      <w:r>
        <w:br/>
        <w:t>Dass ich erlange Trost und Freud</w:t>
      </w:r>
      <w:r>
        <w:br/>
        <w:t>Zu meiner Seelen Seligkeit.</w:t>
      </w:r>
    </w:p>
    <w:p w14:paraId="2F72B070" w14:textId="77777777" w:rsidR="00A741CA" w:rsidRDefault="00A741CA" w:rsidP="00A741CA">
      <w:pPr>
        <w:pStyle w:val="StandardWeb"/>
      </w:pPr>
      <w:r>
        <w:t>Dein guter Geist mich wacker mach,</w:t>
      </w:r>
      <w:r>
        <w:br/>
        <w:t>Schlief ich durch Sünd, dass ich erwach,</w:t>
      </w:r>
      <w:r>
        <w:br/>
        <w:t>Von allen Sünden aufersteh,</w:t>
      </w:r>
      <w:r>
        <w:br/>
        <w:t>Im neuen Leben einhergeh.</w:t>
      </w:r>
    </w:p>
    <w:p w14:paraId="5DE77800" w14:textId="77777777" w:rsidR="00A741CA" w:rsidRDefault="00A741CA" w:rsidP="00A741CA">
      <w:pPr>
        <w:pStyle w:val="StandardWeb"/>
      </w:pPr>
      <w:r>
        <w:t>Und wenn du kommst am jüngsten Tag,</w:t>
      </w:r>
      <w:r>
        <w:br/>
        <w:t>So nimm den Stein von meinem Grab,</w:t>
      </w:r>
      <w:r>
        <w:br/>
        <w:t>Mit Freuden mich vom Tod erweck,</w:t>
      </w:r>
      <w:r>
        <w:br/>
        <w:t>Dass dein Gericht mich nicht erschreck.</w:t>
      </w:r>
    </w:p>
    <w:p w14:paraId="13F39223" w14:textId="77777777" w:rsidR="00A741CA" w:rsidRDefault="00A741CA" w:rsidP="00A741CA">
      <w:pPr>
        <w:pStyle w:val="StandardWeb"/>
      </w:pPr>
      <w:r>
        <w:t>Führ mich am großen Ostertag</w:t>
      </w:r>
      <w:r>
        <w:br/>
        <w:t>Ins Himmelreich ohn alle Klag,</w:t>
      </w:r>
      <w:r>
        <w:br/>
      </w:r>
      <w:r>
        <w:lastRenderedPageBreak/>
        <w:t>Lass mich sein ewig guter Ding,</w:t>
      </w:r>
      <w:r>
        <w:br/>
        <w:t>Dass ich dir Osterlieder sing.</w:t>
      </w:r>
    </w:p>
    <w:p w14:paraId="270121E3" w14:textId="77777777" w:rsidR="006E3A9C" w:rsidRDefault="006E3A9C" w:rsidP="006E3A9C">
      <w:pPr>
        <w:pStyle w:val="berschrift1"/>
      </w:pPr>
      <w:r w:rsidRPr="006E3A9C">
        <w:t>Behm, Martin – Am Ostermontage, um Erleuchtung, Beistand und Reigerung bis ans Ende</w:t>
      </w:r>
    </w:p>
    <w:p w14:paraId="717DD5AE" w14:textId="77777777" w:rsidR="006E3A9C" w:rsidRDefault="006E3A9C" w:rsidP="006E3A9C">
      <w:pPr>
        <w:pStyle w:val="StandardWeb"/>
      </w:pPr>
      <w:r>
        <w:t>Herr Christ, wohn mir mit Gnaden bei,</w:t>
      </w:r>
      <w:r>
        <w:br/>
        <w:t>Du bist der Osterlehrer,</w:t>
      </w:r>
      <w:r>
        <w:br/>
        <w:t>Dass ich ein Osterschüler sei,</w:t>
      </w:r>
      <w:r>
        <w:br/>
        <w:t>Ein fleißiger Zuhörer.</w:t>
      </w:r>
      <w:r>
        <w:br/>
        <w:t>Hilf, dass ich dein Wort fleißig lern,</w:t>
      </w:r>
      <w:r>
        <w:br/>
        <w:t>Dass ich nicht werd verführet,</w:t>
      </w:r>
      <w:r>
        <w:br/>
        <w:t>Und dass ich mich lass weisen gern,</w:t>
      </w:r>
      <w:r>
        <w:br/>
        <w:t>So ich je hätt geirret.</w:t>
      </w:r>
    </w:p>
    <w:p w14:paraId="037B7AB6" w14:textId="77777777" w:rsidR="006E3A9C" w:rsidRDefault="006E3A9C" w:rsidP="006E3A9C">
      <w:pPr>
        <w:pStyle w:val="StandardWeb"/>
      </w:pPr>
      <w:r>
        <w:t>Wenn ich auf Erden geh herein</w:t>
      </w:r>
      <w:r>
        <w:br/>
        <w:t>Und bin betrübt im Herzen,</w:t>
      </w:r>
      <w:r>
        <w:br/>
        <w:t>So wollst du nicht fern von mir sein,</w:t>
      </w:r>
      <w:r>
        <w:br/>
        <w:t>Tröst mich in allen Schmerzen,</w:t>
      </w:r>
      <w:r>
        <w:br/>
        <w:t>Bis mein Gefährt, und bleib bei mir</w:t>
      </w:r>
      <w:r>
        <w:br/>
        <w:t>Allhier auf meinen Straßen;</w:t>
      </w:r>
      <w:r>
        <w:br/>
        <w:t>Dein göttlich Kraft mein Gang regier,</w:t>
      </w:r>
      <w:r>
        <w:br/>
        <w:t>So bin ich unverlassen.</w:t>
      </w:r>
    </w:p>
    <w:p w14:paraId="331F4D64" w14:textId="5CEC57D5" w:rsidR="006E3A9C" w:rsidRDefault="006E3A9C" w:rsidP="006E3A9C">
      <w:pPr>
        <w:pStyle w:val="StandardWeb"/>
      </w:pPr>
      <w:r>
        <w:t>Durch deinen Geist mein Herz entzünd,</w:t>
      </w:r>
      <w:r>
        <w:br/>
        <w:t>Dass es vor Andacht brenne,</w:t>
      </w:r>
      <w:r>
        <w:br/>
        <w:t>Hilf, dass ich mich nicht durch die Sünd</w:t>
      </w:r>
      <w:r>
        <w:br/>
        <w:t>Mutwilllig von dir trenne.</w:t>
      </w:r>
      <w:r>
        <w:br/>
      </w:r>
      <w:r w:rsidR="007D3B4C">
        <w:t>T</w:t>
      </w:r>
      <w:r>
        <w:t>u mir mein Glaubensaugen auf,</w:t>
      </w:r>
      <w:r>
        <w:br/>
        <w:t>Weil ich in Blindheit stecke,</w:t>
      </w:r>
      <w:r>
        <w:br/>
        <w:t>Damit ich recht verricht mein Lauf</w:t>
      </w:r>
      <w:r>
        <w:br/>
        <w:t>Und vor dir nicht erschrecke.</w:t>
      </w:r>
    </w:p>
    <w:p w14:paraId="52E8D4C9" w14:textId="7CDD596E" w:rsidR="006E3A9C" w:rsidRDefault="006E3A9C" w:rsidP="006E3A9C">
      <w:pPr>
        <w:pStyle w:val="StandardWeb"/>
      </w:pPr>
      <w:r>
        <w:t>Mein Füß auf rechter Bahn bewahr,</w:t>
      </w:r>
      <w:r>
        <w:br/>
        <w:t>Zu folgen deiner Lehre,</w:t>
      </w:r>
      <w:r>
        <w:br/>
        <w:t>Dass ich gern geh zur frommen Schar</w:t>
      </w:r>
      <w:r>
        <w:br/>
        <w:t>Und mich zu dir bekehre.</w:t>
      </w:r>
      <w:r>
        <w:br/>
      </w:r>
      <w:r w:rsidR="007D3B4C">
        <w:t>T</w:t>
      </w:r>
      <w:r>
        <w:t>u auf mein Mund zu deiner Ehr,</w:t>
      </w:r>
      <w:r>
        <w:br/>
        <w:t>Dass ich dich möge preisen,</w:t>
      </w:r>
      <w:r>
        <w:br/>
        <w:t>Den Glauben in mir stärk und mehr,</w:t>
      </w:r>
      <w:r>
        <w:br/>
        <w:t>Die Liebe zu beweisen.</w:t>
      </w:r>
    </w:p>
    <w:p w14:paraId="49380C98" w14:textId="77777777" w:rsidR="006E3A9C" w:rsidRDefault="006E3A9C" w:rsidP="006E3A9C">
      <w:pPr>
        <w:pStyle w:val="StandardWeb"/>
      </w:pPr>
      <w:r>
        <w:t>O Fürst des Lebens, Jesu Christ,</w:t>
      </w:r>
      <w:r>
        <w:br/>
        <w:t>Du wollst ja bei mir bleiben,</w:t>
      </w:r>
      <w:r>
        <w:br/>
        <w:t>Dieweil es Abend worden ist,</w:t>
      </w:r>
      <w:r>
        <w:br/>
        <w:t>Wollst mich nicht von dir treiben.</w:t>
      </w:r>
      <w:r>
        <w:br/>
        <w:t>Wenn Kreuz und Trübsal kommt herbei,</w:t>
      </w:r>
      <w:r>
        <w:br/>
        <w:t>Des Todes Macht rein schleichet,</w:t>
      </w:r>
      <w:r>
        <w:br/>
        <w:t>So wohn mir schwachen Menschen bei,</w:t>
      </w:r>
      <w:r>
        <w:br/>
        <w:t>Dass mich dein Hilf erreichet.</w:t>
      </w:r>
    </w:p>
    <w:p w14:paraId="0647FA70" w14:textId="3CA4E19C" w:rsidR="006E3A9C" w:rsidRDefault="006E3A9C" w:rsidP="006E3A9C">
      <w:pPr>
        <w:pStyle w:val="StandardWeb"/>
      </w:pPr>
      <w:r>
        <w:lastRenderedPageBreak/>
        <w:t>Weil der Welt Abend rückt herein,</w:t>
      </w:r>
      <w:r>
        <w:br/>
        <w:t>Da es will finster werden,</w:t>
      </w:r>
      <w:r>
        <w:br/>
        <w:t>So wollst du nicht fern von mir sein,</w:t>
      </w:r>
      <w:r>
        <w:br/>
        <w:t>Mich trösten in Beschwerden.</w:t>
      </w:r>
      <w:r>
        <w:br/>
        <w:t>Erhalt bei mir dein heilges Licht</w:t>
      </w:r>
      <w:r>
        <w:br/>
        <w:t>Bei diesen finstern Zeiten,</w:t>
      </w:r>
      <w:r>
        <w:br/>
      </w:r>
      <w:r w:rsidR="00A741CA">
        <w:t>Lass</w:t>
      </w:r>
      <w:r>
        <w:t xml:space="preserve"> uns dein Werk verlöschen nicht,</w:t>
      </w:r>
      <w:r>
        <w:br/>
        <w:t>Sein Glanz wollst du ausbreiten.</w:t>
      </w:r>
    </w:p>
    <w:p w14:paraId="125F5EA7" w14:textId="77777777" w:rsidR="006E3A9C" w:rsidRDefault="006E3A9C" w:rsidP="006E3A9C">
      <w:pPr>
        <w:pStyle w:val="StandardWeb"/>
      </w:pPr>
      <w:r>
        <w:t>Wenn ich dein darf und seh nach dir,</w:t>
      </w:r>
      <w:r>
        <w:br/>
        <w:t>So wollst mir nicht verschwinden.</w:t>
      </w:r>
      <w:r>
        <w:br/>
        <w:t>Was hab ich, wenn ich dich verlier?</w:t>
      </w:r>
      <w:r>
        <w:br/>
        <w:t>Drum wollst dich wieder finden.</w:t>
      </w:r>
      <w:r>
        <w:br/>
        <w:t>Ins Todes Nacht verlass mich nicht;</w:t>
      </w:r>
      <w:r>
        <w:br/>
        <w:t>Wenn ich hier soll abscheiden,</w:t>
      </w:r>
      <w:r>
        <w:br/>
        <w:t>Zünd an dein großes Osterlicht,</w:t>
      </w:r>
      <w:r>
        <w:br/>
        <w:t>Und leucht mir ein mit Freuden.</w:t>
      </w:r>
    </w:p>
    <w:p w14:paraId="642E21B3" w14:textId="77777777" w:rsidR="006E3A9C" w:rsidRDefault="006E3A9C" w:rsidP="006E3A9C">
      <w:pPr>
        <w:pStyle w:val="berschrift1"/>
      </w:pPr>
      <w:r w:rsidRPr="006E3A9C">
        <w:t>Blaul, Georg Friedrich – Osterlied</w:t>
      </w:r>
    </w:p>
    <w:p w14:paraId="58CFB7BA" w14:textId="77777777" w:rsidR="006E3A9C" w:rsidRDefault="006E3A9C" w:rsidP="006E3A9C">
      <w:pPr>
        <w:pStyle w:val="StandardWeb"/>
      </w:pPr>
      <w:r>
        <w:t>Mel. Allein Gott in der Höh‘ sei Ehr.</w:t>
      </w:r>
    </w:p>
    <w:p w14:paraId="33C84365" w14:textId="24B416D4" w:rsidR="006E3A9C" w:rsidRDefault="006E3A9C" w:rsidP="006E3A9C">
      <w:pPr>
        <w:pStyle w:val="StandardWeb"/>
      </w:pPr>
      <w:r>
        <w:t>Mein Gott und Herr, welch großer No</w:t>
      </w:r>
      <w:r w:rsidR="007D3B4C">
        <w:t>t</w:t>
      </w:r>
      <w:r>
        <w:br/>
        <w:t>Hast du mich heut entnommen!</w:t>
      </w:r>
      <w:r>
        <w:br/>
        <w:t>Heut, da dein Sohn auf dein Gebot –</w:t>
      </w:r>
      <w:r>
        <w:br/>
        <w:t>Aus Tod und Grab gekommen.</w:t>
      </w:r>
      <w:r>
        <w:br/>
        <w:t>Nun, da mein Heiland Jesus Christ</w:t>
      </w:r>
      <w:r>
        <w:br/>
        <w:t>Den Tod bezwungen, o nun ist</w:t>
      </w:r>
      <w:r>
        <w:br/>
        <w:t xml:space="preserve">Auch mein Tod überwunden. </w:t>
      </w:r>
    </w:p>
    <w:p w14:paraId="24CE57F4" w14:textId="77777777" w:rsidR="006E3A9C" w:rsidRDefault="006E3A9C" w:rsidP="006E3A9C">
      <w:pPr>
        <w:pStyle w:val="StandardWeb"/>
      </w:pPr>
      <w:r>
        <w:t>Ich saß in dunkler Todesnacht,</w:t>
      </w:r>
      <w:r>
        <w:br/>
        <w:t>In tiefen Finsternissen,</w:t>
      </w:r>
      <w:r>
        <w:br/>
        <w:t>Nun bin ich an das Licht gebracht,</w:t>
      </w:r>
      <w:r>
        <w:br/>
        <w:t>Ich bin dem Tod entrissen;</w:t>
      </w:r>
      <w:r>
        <w:br/>
        <w:t>Mit Jesu Auferstehung bricht</w:t>
      </w:r>
      <w:r>
        <w:br/>
        <w:t>Mir an des ew’gen Lebens Licht,</w:t>
      </w:r>
      <w:r>
        <w:br/>
        <w:t xml:space="preserve">Nun bin ich wohl geborgen. </w:t>
      </w:r>
    </w:p>
    <w:p w14:paraId="1B10F273" w14:textId="3220F974" w:rsidR="006E3A9C" w:rsidRDefault="006E3A9C" w:rsidP="006E3A9C">
      <w:pPr>
        <w:pStyle w:val="StandardWeb"/>
      </w:pPr>
      <w:r>
        <w:t>Auf den ich hier gebaut mein Heil,</w:t>
      </w:r>
      <w:r>
        <w:br/>
        <w:t>Der ist ja auferstanden,</w:t>
      </w:r>
      <w:r>
        <w:br/>
        <w:t xml:space="preserve">Ich hab‘ an ihm im Glauben </w:t>
      </w:r>
      <w:r w:rsidR="007D3B4C">
        <w:t>T</w:t>
      </w:r>
      <w:r>
        <w:t>eil,</w:t>
      </w:r>
      <w:r>
        <w:br/>
        <w:t>D’rum werd‘ ich nicht zu Schanden.</w:t>
      </w:r>
      <w:r>
        <w:br/>
        <w:t>Er ist und bleibt mein Trost und Hort,</w:t>
      </w:r>
      <w:r>
        <w:br/>
        <w:t>Ich hab‘ sein fest prophetisch Wort,</w:t>
      </w:r>
      <w:r>
        <w:br/>
        <w:t xml:space="preserve">Das soll mir Niemand rauben. </w:t>
      </w:r>
    </w:p>
    <w:p w14:paraId="7431F234" w14:textId="77777777" w:rsidR="006E3A9C" w:rsidRDefault="006E3A9C" w:rsidP="006E3A9C">
      <w:pPr>
        <w:pStyle w:val="StandardWeb"/>
      </w:pPr>
      <w:r>
        <w:t>Nun komm, du meines Leibes Tod!</w:t>
      </w:r>
      <w:r>
        <w:br/>
        <w:t>Du sollst mich nicht erschrecken:</w:t>
      </w:r>
      <w:r>
        <w:br/>
        <w:t>Mein Jesus wird in Todesnot</w:t>
      </w:r>
      <w:r>
        <w:br/>
        <w:t>Mit seinem Schild mich decken.</w:t>
      </w:r>
      <w:r>
        <w:br/>
        <w:t>Tragt diesen Leib hinaus zur Ruh‘,</w:t>
      </w:r>
      <w:r>
        <w:br/>
      </w:r>
      <w:r>
        <w:lastRenderedPageBreak/>
        <w:t>Die Seele eilt dem Himmel zu</w:t>
      </w:r>
      <w:r>
        <w:br/>
        <w:t>Zu dem, der sie erlöset.</w:t>
      </w:r>
    </w:p>
    <w:p w14:paraId="1FC8E836" w14:textId="77777777" w:rsidR="00A741CA" w:rsidRDefault="00A741CA" w:rsidP="00A741CA">
      <w:pPr>
        <w:pStyle w:val="berschrift1"/>
      </w:pPr>
      <w:r w:rsidRPr="00A741CA">
        <w:t>Blaurer, Thomas – Ein gsang uff Ostren zesingen.</w:t>
      </w:r>
    </w:p>
    <w:p w14:paraId="79811EB4" w14:textId="77777777" w:rsidR="00A741CA" w:rsidRDefault="00A741CA" w:rsidP="00A741CA">
      <w:pPr>
        <w:pStyle w:val="StandardWeb"/>
      </w:pPr>
      <w:r>
        <w:t>Christ ist erstanden von dem tod,</w:t>
      </w:r>
      <w:r>
        <w:br/>
        <w:t>Erquickt uß aller angst und nodt!</w:t>
      </w:r>
      <w:r>
        <w:br/>
        <w:t>Ein küng in allen lande,</w:t>
      </w:r>
      <w:r>
        <w:br/>
        <w:t>zerrissen sind all bande,</w:t>
      </w:r>
      <w:r>
        <w:br/>
        <w:t>herrlich ist yetz sin schande!</w:t>
      </w:r>
    </w:p>
    <w:p w14:paraId="6983DD58" w14:textId="77777777" w:rsidR="00A741CA" w:rsidRDefault="00A741CA" w:rsidP="00A741CA">
      <w:pPr>
        <w:pStyle w:val="StandardWeb"/>
      </w:pPr>
      <w:r>
        <w:t>Im glouben lasst uns zu jm ogn,</w:t>
      </w:r>
      <w:r>
        <w:br/>
        <w:t>Es ist fürwar kein falscher won,</w:t>
      </w:r>
      <w:r>
        <w:br/>
        <w:t>Er tragt noch sine wunden,</w:t>
      </w:r>
      <w:r>
        <w:br/>
        <w:t>warhafft ist er erfunden</w:t>
      </w:r>
      <w:r>
        <w:br/>
        <w:t>und trüw an sinen frunden.</w:t>
      </w:r>
    </w:p>
    <w:p w14:paraId="02CF5FD9" w14:textId="77777777" w:rsidR="00A741CA" w:rsidRDefault="00A741CA" w:rsidP="00A741CA">
      <w:pPr>
        <w:pStyle w:val="StandardWeb"/>
      </w:pPr>
      <w:r>
        <w:t>Wo ist nun dergroß boch und zwang,</w:t>
      </w:r>
      <w:r>
        <w:br/>
        <w:t>Den der ungloub geübt hat lang?</w:t>
      </w:r>
      <w:r>
        <w:br/>
        <w:t>Christ was allein entschlaaffen:</w:t>
      </w:r>
      <w:r>
        <w:br/>
        <w:t>mit sines wortes waaffen</w:t>
      </w:r>
      <w:r>
        <w:br/>
        <w:t>wil er die wält yetz straaffen.</w:t>
      </w:r>
    </w:p>
    <w:p w14:paraId="689CCA5E" w14:textId="77777777" w:rsidR="00A741CA" w:rsidRDefault="00A741CA" w:rsidP="00A741CA">
      <w:pPr>
        <w:pStyle w:val="StandardWeb"/>
      </w:pPr>
      <w:r>
        <w:t>Biß wolgemut, du kleine herd,</w:t>
      </w:r>
      <w:r>
        <w:br/>
        <w:t>In diner trübtnuß hie uff erd!</w:t>
      </w:r>
      <w:r>
        <w:br/>
        <w:t>Du wirst ouch überwinden,</w:t>
      </w:r>
      <w:r>
        <w:br/>
        <w:t>Gott halt ob sinen kinden,</w:t>
      </w:r>
      <w:r>
        <w:br/>
        <w:t>starck gnug ist er den fynden.</w:t>
      </w:r>
    </w:p>
    <w:p w14:paraId="620C5D61" w14:textId="77777777" w:rsidR="00A741CA" w:rsidRDefault="00A741CA" w:rsidP="00A741CA">
      <w:pPr>
        <w:pStyle w:val="StandardWeb"/>
      </w:pPr>
      <w:r>
        <w:t>Herr Jesu Christ, erweck unns ll,</w:t>
      </w:r>
      <w:r>
        <w:br/>
        <w:t>Das unser keins von dir abfall,</w:t>
      </w:r>
      <w:r>
        <w:br/>
        <w:t>Das wir uns nit versummen,</w:t>
      </w:r>
      <w:r>
        <w:br/>
        <w:t>so du zu gricht wirst kummen</w:t>
      </w:r>
      <w:r>
        <w:br/>
        <w:t>und samlen dine frummen.</w:t>
      </w:r>
    </w:p>
    <w:p w14:paraId="0F672BEE" w14:textId="77777777" w:rsidR="00A741CA" w:rsidRDefault="00A741CA" w:rsidP="00A741CA">
      <w:pPr>
        <w:pStyle w:val="StandardWeb"/>
      </w:pPr>
      <w:r>
        <w:t>Gib uns, das wir zu mittler zyt</w:t>
      </w:r>
      <w:r>
        <w:br/>
        <w:t>Einer den andren hasse nit:</w:t>
      </w:r>
      <w:r>
        <w:br/>
        <w:t>Wir sind all unnütz knechte</w:t>
      </w:r>
      <w:r>
        <w:br/>
        <w:t>und von eim armen gschlechte,</w:t>
      </w:r>
      <w:r>
        <w:br/>
        <w:t>wo uns nit hilfft din grechte.</w:t>
      </w:r>
    </w:p>
    <w:p w14:paraId="08D43526" w14:textId="77777777" w:rsidR="00B14396" w:rsidRDefault="00B14396" w:rsidP="00B14396">
      <w:pPr>
        <w:pStyle w:val="berschrift1"/>
      </w:pPr>
      <w:r w:rsidRPr="00B14396">
        <w:t>Böhmische Brüder – Von der Himelfart vnsers Herrn vnd Heilands Jhesu Christi</w:t>
      </w:r>
    </w:p>
    <w:p w14:paraId="500799FE" w14:textId="77777777" w:rsidR="00B14396" w:rsidRDefault="00B14396" w:rsidP="00B14396">
      <w:pPr>
        <w:pStyle w:val="StandardWeb"/>
      </w:pPr>
      <w:r>
        <w:rPr>
          <w:rStyle w:val="Hervorhebung"/>
        </w:rPr>
        <w:t>Innitatorium.</w:t>
      </w:r>
    </w:p>
    <w:p w14:paraId="4EAB7F09" w14:textId="77777777" w:rsidR="00B14396" w:rsidRDefault="00B14396" w:rsidP="00B14396">
      <w:pPr>
        <w:pStyle w:val="StandardWeb"/>
      </w:pPr>
      <w:r>
        <w:rPr>
          <w:rStyle w:val="Hervorhebung"/>
        </w:rPr>
        <w:t>HAleluja! frew dich! Christenschar,</w:t>
      </w:r>
      <w:r>
        <w:br/>
      </w:r>
      <w:r>
        <w:rPr>
          <w:rStyle w:val="Hervorhebung"/>
        </w:rPr>
        <w:t>denn dein Heiland ist erhöhet wunderbar.</w:t>
      </w:r>
    </w:p>
    <w:p w14:paraId="24356D57" w14:textId="77777777" w:rsidR="00B14396" w:rsidRDefault="00B14396" w:rsidP="00B14396">
      <w:pPr>
        <w:pStyle w:val="StandardWeb"/>
      </w:pPr>
      <w:r>
        <w:rPr>
          <w:rStyle w:val="Hervorhebung"/>
        </w:rPr>
        <w:lastRenderedPageBreak/>
        <w:t>OPffert jm heut preis, lob vnd danck</w:t>
      </w:r>
      <w:r>
        <w:br/>
      </w:r>
      <w:r>
        <w:rPr>
          <w:rStyle w:val="Hervorhebung"/>
        </w:rPr>
        <w:t>mit frölichem gesang, haleluja!</w:t>
      </w:r>
    </w:p>
    <w:p w14:paraId="30B059C1" w14:textId="77777777" w:rsidR="00B14396" w:rsidRDefault="00B14396" w:rsidP="00B14396">
      <w:pPr>
        <w:pStyle w:val="StandardWeb"/>
      </w:pPr>
      <w:r>
        <w:rPr>
          <w:rStyle w:val="Hervorhebung"/>
        </w:rPr>
        <w:t>Psalmus 47.</w:t>
      </w:r>
    </w:p>
    <w:p w14:paraId="78700EF6" w14:textId="77777777" w:rsidR="00B14396" w:rsidRDefault="00B14396" w:rsidP="00B14396">
      <w:pPr>
        <w:pStyle w:val="StandardWeb"/>
      </w:pPr>
      <w:r>
        <w:t>JUbiliert heut alle gemeine,</w:t>
      </w:r>
      <w:r>
        <w:br/>
        <w:t>frolockt beid gros vnd kleine!</w:t>
      </w:r>
      <w:r>
        <w:br/>
        <w:t>mit hertz vnd mund</w:t>
      </w:r>
      <w:r>
        <w:br/>
        <w:t>rhümt Gottes werck alle stund!</w:t>
      </w:r>
      <w:r>
        <w:br/>
        <w:t>Denn der Herr ist erhöhet seer herrlich,</w:t>
      </w:r>
      <w:r>
        <w:br/>
        <w:t>herrscht vnd regiert mechtiglich,</w:t>
      </w:r>
      <w:r>
        <w:br/>
        <w:t>ein König vnd Herr</w:t>
      </w:r>
      <w:r>
        <w:br/>
        <w:t>im himel, erden vnd meer.</w:t>
      </w:r>
      <w:r>
        <w:br/>
        <w:t>OPffert jm heut preis, lob vnd danck etc.</w:t>
      </w:r>
    </w:p>
    <w:p w14:paraId="7DFAE900" w14:textId="451F0169" w:rsidR="00B14396" w:rsidRDefault="00B14396" w:rsidP="00B14396">
      <w:pPr>
        <w:pStyle w:val="StandardWeb"/>
      </w:pPr>
      <w:r>
        <w:t>Er hat vns jm selbest erwelet,</w:t>
      </w:r>
      <w:r>
        <w:br/>
        <w:t>vnter sein volck gezelet,</w:t>
      </w:r>
      <w:r>
        <w:br/>
        <w:t>vnd in das Reich</w:t>
      </w:r>
      <w:r>
        <w:br/>
        <w:t>Jacob gebracht all zu gleich,</w:t>
      </w:r>
      <w:r>
        <w:br/>
        <w:t>Das wir weren sein erb vnd Eigen</w:t>
      </w:r>
      <w:r w:rsidR="007D3B4C">
        <w:t>t</w:t>
      </w:r>
      <w:r>
        <w:t>um</w:t>
      </w:r>
      <w:r>
        <w:br/>
        <w:t>nach seiner gnaden reichthum,</w:t>
      </w:r>
      <w:r>
        <w:br/>
        <w:t>die vber vns blüht,</w:t>
      </w:r>
      <w:r>
        <w:br/>
        <w:t>aus rechter lieb, trew vnd gut.</w:t>
      </w:r>
      <w:r>
        <w:br/>
        <w:t>Haleluja, frew dich, Christenschar! etc.</w:t>
      </w:r>
    </w:p>
    <w:p w14:paraId="1DC9AC19" w14:textId="77777777" w:rsidR="00B14396" w:rsidRDefault="00B14396" w:rsidP="00B14396">
      <w:pPr>
        <w:pStyle w:val="StandardWeb"/>
      </w:pPr>
      <w:r>
        <w:t>Er ist mit jauchtzen auffgefaren,</w:t>
      </w:r>
      <w:r>
        <w:br/>
        <w:t>vber all Engelscharen,</w:t>
      </w:r>
      <w:r>
        <w:br/>
        <w:t>als Gottes Son</w:t>
      </w:r>
      <w:r>
        <w:br/>
        <w:t>sich gesatzt auffs himels thron.</w:t>
      </w:r>
      <w:r>
        <w:br/>
        <w:t>Drumb lobsingt jm, lobsingt klüglich mit ehrn,</w:t>
      </w:r>
      <w:r>
        <w:br/>
        <w:t>rhümt vnd preist hoch vnsern Herrn,</w:t>
      </w:r>
      <w:r>
        <w:br/>
        <w:t>der mit herrligkeit</w:t>
      </w:r>
      <w:r>
        <w:br/>
        <w:t>geziert ist in ewigkeit!</w:t>
      </w:r>
      <w:r>
        <w:br/>
        <w:t>Opffert jm heut preis, lob vnd danck etc.</w:t>
      </w:r>
    </w:p>
    <w:p w14:paraId="5CDC01BD" w14:textId="77777777" w:rsidR="00B14396" w:rsidRDefault="00B14396" w:rsidP="00B14396">
      <w:pPr>
        <w:pStyle w:val="StandardWeb"/>
      </w:pPr>
      <w:r>
        <w:t>Er sitzt nu auff seim heiligen stuel</w:t>
      </w:r>
      <w:r>
        <w:br/>
        <w:t>vnd regiert stets recht vnd wol,</w:t>
      </w:r>
      <w:r>
        <w:br/>
        <w:t>der heiden land</w:t>
      </w:r>
      <w:r>
        <w:br/>
        <w:t>beherscht er mit starcker hand;</w:t>
      </w:r>
      <w:r>
        <w:br/>
        <w:t>Er samlet jre Fürsten zu seim Heer</w:t>
      </w:r>
      <w:r>
        <w:br/>
        <w:t>durch die krafft des Geists vnd ler,</w:t>
      </w:r>
      <w:r>
        <w:br/>
        <w:t>bringt sie zur kindschafft</w:t>
      </w:r>
      <w:r>
        <w:br/>
        <w:t>vnd heiligen gemeinschaft.</w:t>
      </w:r>
      <w:r>
        <w:br/>
        <w:t>Haleluja, frew dich, Christenschar! etc.</w:t>
      </w:r>
    </w:p>
    <w:p w14:paraId="7F3B9483" w14:textId="77777777" w:rsidR="00B14396" w:rsidRDefault="00B14396" w:rsidP="00B14396">
      <w:pPr>
        <w:pStyle w:val="StandardWeb"/>
      </w:pPr>
      <w:r>
        <w:t>Ehre sey dem Vater vnd dem Son,</w:t>
      </w:r>
      <w:r>
        <w:br/>
        <w:t>datzu der dritten Person!</w:t>
      </w:r>
      <w:r>
        <w:br/>
        <w:t>dem waren Gott</w:t>
      </w:r>
      <w:r>
        <w:br/>
        <w:t>sey lob vnd preis fru vnd spat!</w:t>
      </w:r>
      <w:r>
        <w:br/>
        <w:t>Gleich wie es war jmer von ewigkeit,</w:t>
      </w:r>
      <w:r>
        <w:br/>
        <w:t>so werd auch jtzt vnd allzeit</w:t>
      </w:r>
      <w:r>
        <w:br/>
      </w:r>
      <w:r>
        <w:lastRenderedPageBreak/>
        <w:t>sein höchster namen</w:t>
      </w:r>
      <w:r>
        <w:br/>
        <w:t>herrlich gepreiset, amen!</w:t>
      </w:r>
      <w:r>
        <w:br/>
        <w:t>Opffert jm heute preis, lob vnd danck etc.</w:t>
      </w:r>
    </w:p>
    <w:p w14:paraId="1120507A" w14:textId="77777777" w:rsidR="00B14396" w:rsidRDefault="00B14396" w:rsidP="00B14396">
      <w:pPr>
        <w:pStyle w:val="berschrift1"/>
      </w:pPr>
      <w:r w:rsidRPr="00B14396">
        <w:t>Claudius</w:t>
      </w:r>
      <w:r>
        <w:t xml:space="preserve">, </w:t>
      </w:r>
      <w:r w:rsidRPr="00B14396">
        <w:t>Matthias – Osterlied</w:t>
      </w:r>
    </w:p>
    <w:p w14:paraId="1FBBFFE2" w14:textId="77777777" w:rsidR="00B14396" w:rsidRDefault="00B14396" w:rsidP="00B14396">
      <w:pPr>
        <w:pStyle w:val="StandardWeb"/>
      </w:pPr>
      <w:r>
        <w:t>Das Grab ist leer, das Grab ist leer!</w:t>
      </w:r>
      <w:r>
        <w:br/>
        <w:t>Erstanden ist der Held!</w:t>
      </w:r>
      <w:r>
        <w:br/>
        <w:t>Das Leben ist des Todes Herr,</w:t>
      </w:r>
      <w:r>
        <w:br/>
        <w:t>Gerettet ist die Welt!</w:t>
      </w:r>
    </w:p>
    <w:p w14:paraId="0A545759" w14:textId="77777777" w:rsidR="00B14396" w:rsidRDefault="00B14396" w:rsidP="00B14396">
      <w:pPr>
        <w:pStyle w:val="StandardWeb"/>
      </w:pPr>
      <w:r>
        <w:t>Die Schriftgelehrten hatten’s Müh‘</w:t>
      </w:r>
      <w:r>
        <w:br/>
        <w:t>Und wollten Weise sein;</w:t>
      </w:r>
      <w:r>
        <w:br/>
        <w:t>Sie hüteten das Grab und sie</w:t>
      </w:r>
      <w:r>
        <w:br/>
        <w:t>Versiegelten den Stein.</w:t>
      </w:r>
    </w:p>
    <w:p w14:paraId="60A7A76E" w14:textId="77777777" w:rsidR="00B14396" w:rsidRDefault="00B14396" w:rsidP="00B14396">
      <w:pPr>
        <w:pStyle w:val="StandardWeb"/>
      </w:pPr>
      <w:r>
        <w:t>Doch ihre Weisheit, ihre List</w:t>
      </w:r>
      <w:r>
        <w:br/>
        <w:t>Zu Spott und Schande ward;</w:t>
      </w:r>
      <w:r>
        <w:br/>
        <w:t>Denn Gottes Weisheit höher ist</w:t>
      </w:r>
      <w:r>
        <w:br/>
        <w:t>Und einer andern Art.</w:t>
      </w:r>
    </w:p>
    <w:p w14:paraId="1ACF0659" w14:textId="77777777" w:rsidR="00B14396" w:rsidRDefault="00B14396" w:rsidP="00B14396">
      <w:pPr>
        <w:pStyle w:val="StandardWeb"/>
      </w:pPr>
      <w:r>
        <w:t>Sie kannten nicht den Weg, den Gott</w:t>
      </w:r>
      <w:r>
        <w:br/>
        <w:t>In seinen Werken geht;</w:t>
      </w:r>
      <w:r>
        <w:br/>
        <w:t>Und dass nach Marter und nach Tod</w:t>
      </w:r>
      <w:r>
        <w:br/>
        <w:t>Das Leben aufersteht.</w:t>
      </w:r>
    </w:p>
    <w:p w14:paraId="13334094" w14:textId="77777777" w:rsidR="00B14396" w:rsidRDefault="00B14396" w:rsidP="00B14396">
      <w:pPr>
        <w:pStyle w:val="StandardWeb"/>
      </w:pPr>
      <w:r>
        <w:t>Gott gab der Welt, wie Moses lehrt,</w:t>
      </w:r>
      <w:r>
        <w:br/>
        <w:t>Im Paradies sein Wort;</w:t>
      </w:r>
      <w:r>
        <w:br/>
        <w:t>Und seitdem ging es ungestört</w:t>
      </w:r>
      <w:r>
        <w:br/>
        <w:t>Im Stillen heimlich fort.</w:t>
      </w:r>
    </w:p>
    <w:p w14:paraId="304122BE" w14:textId="77777777" w:rsidR="00B14396" w:rsidRDefault="00B14396" w:rsidP="00B14396">
      <w:pPr>
        <w:pStyle w:val="StandardWeb"/>
      </w:pPr>
      <w:r>
        <w:t>Bis dass die Zeit erfüllet war —</w:t>
      </w:r>
      <w:r>
        <w:br/>
        <w:t>Die Himmel fei’rten schon —</w:t>
      </w:r>
      <w:r>
        <w:br/>
        <w:t>Da kam’s zu Tage, da gebar</w:t>
      </w:r>
      <w:r>
        <w:br/>
        <w:t>Die Jungfrau ihren Sohn.</w:t>
      </w:r>
    </w:p>
    <w:p w14:paraId="4DDE969C" w14:textId="77777777" w:rsidR="00B14396" w:rsidRDefault="00B14396" w:rsidP="00B14396">
      <w:pPr>
        <w:pStyle w:val="StandardWeb"/>
      </w:pPr>
      <w:r>
        <w:t>Den Seligmacher Hoch und hehr</w:t>
      </w:r>
      <w:r>
        <w:br/>
        <w:t>Und Gottes Wesens voll,</w:t>
      </w:r>
      <w:r>
        <w:br/>
        <w:t>Ging er in Knechtsgestalt einher,</w:t>
      </w:r>
      <w:r>
        <w:br/>
        <w:t>Tat Wunder und tat wohl.</w:t>
      </w:r>
    </w:p>
    <w:p w14:paraId="6F44B25D" w14:textId="77777777" w:rsidR="00B14396" w:rsidRDefault="00B14396" w:rsidP="00B14396">
      <w:pPr>
        <w:pStyle w:val="StandardWeb"/>
      </w:pPr>
      <w:r>
        <w:t>Und ward verachtet und verkannt,</w:t>
      </w:r>
      <w:r>
        <w:br/>
        <w:t>Gemartert und verklagt,</w:t>
      </w:r>
      <w:r>
        <w:br/>
        <w:t>Und starb am Kreuz durch Menschenhand;</w:t>
      </w:r>
      <w:r>
        <w:br/>
        <w:t>Wie er vorher gesagt.</w:t>
      </w:r>
    </w:p>
    <w:p w14:paraId="397B95DE" w14:textId="77777777" w:rsidR="00B14396" w:rsidRDefault="00B14396" w:rsidP="00B14396">
      <w:pPr>
        <w:pStyle w:val="StandardWeb"/>
      </w:pPr>
      <w:r>
        <w:t>Und ward begraben und beweint,</w:t>
      </w:r>
      <w:r>
        <w:br/>
        <w:t>Als sei er tot, allein</w:t>
      </w:r>
      <w:r>
        <w:br/>
        <w:t>Er lebt, nun Gott und Mensch vereint,</w:t>
      </w:r>
      <w:r>
        <w:br/>
        <w:t>Und alle Macht ist sein.</w:t>
      </w:r>
    </w:p>
    <w:p w14:paraId="553137B2" w14:textId="77777777" w:rsidR="00B14396" w:rsidRDefault="00B14396" w:rsidP="00B14396">
      <w:pPr>
        <w:pStyle w:val="StandardWeb"/>
      </w:pPr>
      <w:r>
        <w:lastRenderedPageBreak/>
        <w:t>Halleluja! das Grab ist leer!</w:t>
      </w:r>
      <w:r>
        <w:br/>
        <w:t>Gerettet ist die Welt,</w:t>
      </w:r>
      <w:r>
        <w:br/>
        <w:t>Das Leben ist des Todes Herr!</w:t>
      </w:r>
      <w:r>
        <w:br/>
        <w:t>Erstanden ist der Held!</w:t>
      </w:r>
    </w:p>
    <w:p w14:paraId="3D2A810C" w14:textId="77777777" w:rsidR="00A741CA" w:rsidRDefault="00A741CA" w:rsidP="00A741CA">
      <w:pPr>
        <w:pStyle w:val="berschrift1"/>
      </w:pPr>
      <w:r w:rsidRPr="00A741CA">
        <w:t>Dieterich, Veit – Das frölich Ostergesang.</w:t>
      </w:r>
    </w:p>
    <w:p w14:paraId="22A584B3" w14:textId="77777777" w:rsidR="00A741CA" w:rsidRDefault="00A741CA" w:rsidP="00A741CA">
      <w:pPr>
        <w:pStyle w:val="StandardWeb"/>
      </w:pPr>
      <w:r>
        <w:t>Victime pascali laudes.</w:t>
      </w:r>
    </w:p>
    <w:p w14:paraId="42E08A9D" w14:textId="77777777" w:rsidR="00A741CA" w:rsidRDefault="00A741CA" w:rsidP="00A741CA">
      <w:pPr>
        <w:pStyle w:val="StandardWeb"/>
      </w:pPr>
      <w:r>
        <w:t>Wir christen all itz frölich sein,</w:t>
      </w:r>
      <w:r>
        <w:br/>
        <w:t>und Got je billich loben;</w:t>
      </w:r>
      <w:r>
        <w:br/>
        <w:t>denn gopfert ist für unser sünd</w:t>
      </w:r>
      <w:r>
        <w:br/>
        <w:t>um am kreuz hoch erhoben</w:t>
      </w:r>
      <w:r>
        <w:br/>
        <w:t>das osterlam,</w:t>
      </w:r>
      <w:r>
        <w:br/>
        <w:t>welchs von uns nam</w:t>
      </w:r>
      <w:r>
        <w:br/>
        <w:t>den tod und Gottes zoren.</w:t>
      </w:r>
    </w:p>
    <w:p w14:paraId="3B327CBB" w14:textId="77777777" w:rsidR="00A741CA" w:rsidRDefault="00A741CA" w:rsidP="00A741CA">
      <w:pPr>
        <w:pStyle w:val="StandardWeb"/>
      </w:pPr>
      <w:r>
        <w:t>Das lam on alle sünde ward,</w:t>
      </w:r>
      <w:r>
        <w:br/>
        <w:t>das für uns ist gestorben.</w:t>
      </w:r>
      <w:r>
        <w:br/>
        <w:t>wir arme schaf, verirret gar,</w:t>
      </w:r>
      <w:r>
        <w:br/>
        <w:t>weren also verdorben,</w:t>
      </w:r>
      <w:r>
        <w:br/>
        <w:t>wo diß opfer</w:t>
      </w:r>
      <w:r>
        <w:br/>
        <w:t>nicht von Got wer</w:t>
      </w:r>
      <w:r>
        <w:br/>
        <w:t>zu unserm heil verordnet.</w:t>
      </w:r>
    </w:p>
    <w:p w14:paraId="1AE7E7A7" w14:textId="77777777" w:rsidR="00A741CA" w:rsidRDefault="00A741CA" w:rsidP="00A741CA">
      <w:pPr>
        <w:pStyle w:val="StandardWeb"/>
      </w:pPr>
      <w:r>
        <w:t>Diß ist doch je ein wunderding,</w:t>
      </w:r>
      <w:r>
        <w:br/>
        <w:t>dass leben mit dem tode,</w:t>
      </w:r>
      <w:r>
        <w:br/>
        <w:t>gar heftig kriegt und manlich ringt,</w:t>
      </w:r>
      <w:r>
        <w:br/>
        <w:t>dass zletzt in solcher note</w:t>
      </w:r>
      <w:r>
        <w:br/>
        <w:t>des lebens herr</w:t>
      </w:r>
      <w:r>
        <w:br/>
        <w:t>stirbt in uner,</w:t>
      </w:r>
      <w:r>
        <w:br/>
        <w:t>doch endlich wider lebet.</w:t>
      </w:r>
    </w:p>
    <w:p w14:paraId="4DAEC3B7" w14:textId="77777777" w:rsidR="00A741CA" w:rsidRDefault="00A741CA" w:rsidP="00A741CA">
      <w:pPr>
        <w:pStyle w:val="StandardWeb"/>
      </w:pPr>
      <w:r>
        <w:t>Denn Jesus Christ ist Gottes son,</w:t>
      </w:r>
      <w:r>
        <w:br/>
        <w:t>ein fürst und herr des lebens.</w:t>
      </w:r>
      <w:r>
        <w:br/>
        <w:t>was nun der tod an im hat ton,</w:t>
      </w:r>
      <w:r>
        <w:br/>
        <w:t>ist ganz und gar vergebens;</w:t>
      </w:r>
      <w:r>
        <w:br/>
        <w:t>denn Gottes macht</w:t>
      </w:r>
      <w:r>
        <w:br/>
        <w:t>schwecht teufels kraft,</w:t>
      </w:r>
      <w:r>
        <w:br/>
        <w:t>dass der tod nichts kan schaffen.</w:t>
      </w:r>
    </w:p>
    <w:p w14:paraId="44971959" w14:textId="77777777" w:rsidR="00A741CA" w:rsidRDefault="00A741CA" w:rsidP="00A741CA">
      <w:pPr>
        <w:pStyle w:val="StandardWeb"/>
      </w:pPr>
      <w:r>
        <w:t>Der tod hat gsigt ein kleine zeit,</w:t>
      </w:r>
      <w:r>
        <w:br/>
        <w:t>nit gar drei ganze tage;</w:t>
      </w:r>
      <w:r>
        <w:br/>
        <w:t>der teufel hat darob groß freud,</w:t>
      </w:r>
      <w:r>
        <w:br/>
        <w:t>dass Christus im grab lage.</w:t>
      </w:r>
      <w:r>
        <w:br/>
        <w:t>hie hör, was gschicht:</w:t>
      </w:r>
      <w:r>
        <w:br/>
        <w:t>Christus durchbricht</w:t>
      </w:r>
      <w:r>
        <w:br/>
        <w:t>wol aus dem tod zum leben.</w:t>
      </w:r>
    </w:p>
    <w:p w14:paraId="73B44B50" w14:textId="77777777" w:rsidR="00A741CA" w:rsidRDefault="00A741CA" w:rsidP="00A741CA">
      <w:pPr>
        <w:pStyle w:val="StandardWeb"/>
      </w:pPr>
      <w:r>
        <w:t>Sag uns, du liebe Magdalen,</w:t>
      </w:r>
      <w:r>
        <w:br/>
        <w:t>da du vom grab weg liefest,</w:t>
      </w:r>
      <w:r>
        <w:br/>
      </w:r>
      <w:r>
        <w:lastRenderedPageBreak/>
        <w:t>sahst nit bald hinter dir sten</w:t>
      </w:r>
      <w:r>
        <w:br/>
        <w:t>Jesum, den du so liebtest?</w:t>
      </w:r>
      <w:r>
        <w:br/>
        <w:t>erstanden war</w:t>
      </w:r>
      <w:r>
        <w:br/>
        <w:t>aus todes gfar,</w:t>
      </w:r>
      <w:r>
        <w:br/>
        <w:t>der itzt herrscht über alles.</w:t>
      </w:r>
    </w:p>
    <w:p w14:paraId="66BA300D" w14:textId="77777777" w:rsidR="00A741CA" w:rsidRDefault="00A741CA" w:rsidP="00A741CA">
      <w:pPr>
        <w:pStyle w:val="StandardWeb"/>
      </w:pPr>
      <w:r>
        <w:t>Das grab stet öd, kein hüter mer</w:t>
      </w:r>
      <w:r>
        <w:br/>
        <w:t>darbei sich itzt leßt finden.</w:t>
      </w:r>
      <w:r>
        <w:br/>
        <w:t>zwen engel von Gott traten her,</w:t>
      </w:r>
      <w:r>
        <w:br/>
        <w:t>die gute mer verkünden:</w:t>
      </w:r>
      <w:r>
        <w:br/>
        <w:t>der kreuzigt Christ</w:t>
      </w:r>
      <w:r>
        <w:br/>
        <w:t>nit im grab ist;</w:t>
      </w:r>
      <w:r>
        <w:br/>
        <w:t>vom tod ist er erstanden.</w:t>
      </w:r>
    </w:p>
    <w:p w14:paraId="0FD24375" w14:textId="77777777" w:rsidR="00A741CA" w:rsidRDefault="00A741CA" w:rsidP="00A741CA">
      <w:pPr>
        <w:pStyle w:val="StandardWeb"/>
      </w:pPr>
      <w:r>
        <w:t>Solchs ist gewiss, derhalb itz wir</w:t>
      </w:r>
      <w:r>
        <w:br/>
        <w:t>von herzen frölich singen</w:t>
      </w:r>
      <w:r>
        <w:br/>
        <w:t>und schreien all, o Christ, zu dir:</w:t>
      </w:r>
      <w:r>
        <w:br/>
        <w:t>lass uns im tod gelingen,</w:t>
      </w:r>
      <w:r>
        <w:br/>
        <w:t>dass wir mit dir</w:t>
      </w:r>
      <w:r>
        <w:br/>
        <w:t>vom tode schier</w:t>
      </w:r>
      <w:r>
        <w:br/>
        <w:t>zum leben durch hindringen!</w:t>
      </w:r>
    </w:p>
    <w:p w14:paraId="6C1EEDBF" w14:textId="77777777" w:rsidR="006E3A9C" w:rsidRDefault="006E3A9C" w:rsidP="006E3A9C">
      <w:pPr>
        <w:pStyle w:val="berschrift1"/>
      </w:pPr>
      <w:r w:rsidRPr="006E3A9C">
        <w:t>Franck</w:t>
      </w:r>
      <w:r>
        <w:t xml:space="preserve">, </w:t>
      </w:r>
      <w:r w:rsidRPr="006E3A9C">
        <w:t>Johann – Dieses ist der Tag der Wonne.</w:t>
      </w:r>
    </w:p>
    <w:p w14:paraId="7993ABB3" w14:textId="77777777" w:rsidR="006E3A9C" w:rsidRDefault="006E3A9C" w:rsidP="006E3A9C">
      <w:pPr>
        <w:pStyle w:val="StandardWeb"/>
      </w:pPr>
      <w:r>
        <w:rPr>
          <w:rStyle w:val="Hervorhebung"/>
        </w:rPr>
        <w:t xml:space="preserve">In seiner eignen Weise. </w:t>
      </w:r>
    </w:p>
    <w:p w14:paraId="312EE0D9" w14:textId="77777777" w:rsidR="006E3A9C" w:rsidRDefault="006E3A9C" w:rsidP="006E3A9C">
      <w:pPr>
        <w:pStyle w:val="StandardWeb"/>
      </w:pPr>
      <w:r>
        <w:t>Dieses ist der Tag der Wonne,</w:t>
      </w:r>
      <w:r>
        <w:br/>
        <w:t>Dieses ist das Freudenfest,</w:t>
      </w:r>
      <w:r>
        <w:br/>
        <w:t>Dran der Herr, die Lebenssonne,</w:t>
      </w:r>
      <w:r>
        <w:br/>
        <w:t>Seine Strahlen schießen lässt.</w:t>
      </w:r>
      <w:r>
        <w:br/>
        <w:t>Christus ist durchs Grab gedrungen</w:t>
      </w:r>
      <w:r>
        <w:br/>
        <w:t>und hat nun den Tod verschlungen.</w:t>
      </w:r>
    </w:p>
    <w:p w14:paraId="6E74B12E" w14:textId="77777777" w:rsidR="006E3A9C" w:rsidRDefault="006E3A9C" w:rsidP="006E3A9C">
      <w:pPr>
        <w:pStyle w:val="StandardWeb"/>
      </w:pPr>
      <w:r>
        <w:t>2. Tod, wo ist dein Stachel blieben?</w:t>
      </w:r>
      <w:r>
        <w:br/>
        <w:t>Hölle, wo ist nun dein Sieg?</w:t>
      </w:r>
      <w:r>
        <w:br/>
        <w:t>Deine Macht ist aufgerieben,</w:t>
      </w:r>
      <w:r>
        <w:br/>
        <w:t>Nunmehr endet sich der Krieg.</w:t>
      </w:r>
      <w:r>
        <w:br/>
        <w:t>Gott hat uns den Sieg gegeben,</w:t>
      </w:r>
      <w:r>
        <w:br/>
        <w:t xml:space="preserve">Trotz, der uns will widerstreben! </w:t>
      </w:r>
    </w:p>
    <w:p w14:paraId="0DBE3570" w14:textId="77777777" w:rsidR="006E3A9C" w:rsidRDefault="006E3A9C" w:rsidP="006E3A9C">
      <w:pPr>
        <w:pStyle w:val="StandardWeb"/>
      </w:pPr>
      <w:r>
        <w:t>3. Wohl, o wohl, ja wohl der Stunden,</w:t>
      </w:r>
      <w:r>
        <w:br/>
        <w:t>Drei und drei und noch dreimal!</w:t>
      </w:r>
      <w:r>
        <w:br/>
        <w:t>Denn das Lamm hat überwunden,</w:t>
      </w:r>
      <w:r>
        <w:br/>
        <w:t>Weg, nur weg mit aller Qual!</w:t>
      </w:r>
      <w:r>
        <w:br/>
        <w:t>Nunmehr wohnen, ohne Scheuen,</w:t>
      </w:r>
      <w:r>
        <w:br/>
        <w:t>Schafe bei den grimmen Leuen</w:t>
      </w:r>
      <w:r>
        <w:rPr>
          <w:rStyle w:val="Funotenzeichen"/>
        </w:rPr>
        <w:footnoteReference w:id="1"/>
      </w:r>
      <w:r>
        <w:t xml:space="preserve">. </w:t>
      </w:r>
    </w:p>
    <w:p w14:paraId="5514C9C0" w14:textId="77777777" w:rsidR="006E3A9C" w:rsidRDefault="006E3A9C" w:rsidP="006E3A9C">
      <w:pPr>
        <w:pStyle w:val="StandardWeb"/>
      </w:pPr>
      <w:r>
        <w:t>4. Pharao samt Ross und Wagen</w:t>
      </w:r>
      <w:r>
        <w:br/>
        <w:t>Liegt ins tiefe Meer gestürzt.</w:t>
      </w:r>
      <w:r>
        <w:br/>
      </w:r>
      <w:r>
        <w:lastRenderedPageBreak/>
        <w:t>Die Philister sind geschlagen,</w:t>
      </w:r>
      <w:r>
        <w:br/>
        <w:t>Ihre Bosheit ist verkürzt.</w:t>
      </w:r>
      <w:r>
        <w:br/>
        <w:t>Unser Simson hat mit Prangen</w:t>
      </w:r>
      <w:r>
        <w:br/>
        <w:t xml:space="preserve">Seine Siegsfahn‘ aufgehangen. </w:t>
      </w:r>
    </w:p>
    <w:p w14:paraId="198CB035" w14:textId="77777777" w:rsidR="006E3A9C" w:rsidRDefault="006E3A9C" w:rsidP="006E3A9C">
      <w:pPr>
        <w:pStyle w:val="StandardWeb"/>
      </w:pPr>
      <w:r>
        <w:t>5. Goliath ist ganz erleget,</w:t>
      </w:r>
      <w:r>
        <w:br/>
        <w:t>Unser David ist der Held,</w:t>
      </w:r>
      <w:r>
        <w:br/>
        <w:t>Der ihn heut zu Boden schläget;</w:t>
      </w:r>
      <w:r>
        <w:br/>
        <w:t>Gar kein Feind darf mehr ins Feld.</w:t>
      </w:r>
      <w:r>
        <w:br/>
        <w:t>Jesus, der da ist erstanden,</w:t>
      </w:r>
      <w:r>
        <w:br/>
        <w:t xml:space="preserve">Macht all‘ ihre Macht zu Schanden. </w:t>
      </w:r>
    </w:p>
    <w:p w14:paraId="4550927B" w14:textId="77777777" w:rsidR="006E3A9C" w:rsidRDefault="006E3A9C" w:rsidP="006E3A9C">
      <w:pPr>
        <w:pStyle w:val="StandardWeb"/>
      </w:pPr>
      <w:r>
        <w:t>6. Geh und lass das Grab verriegeln,</w:t>
      </w:r>
      <w:r>
        <w:br/>
        <w:t>O du blinde Judenschar,</w:t>
      </w:r>
      <w:r>
        <w:br/>
        <w:t>Geh und lass den Stein versiegeln,</w:t>
      </w:r>
      <w:r>
        <w:br/>
        <w:t>Stelle Hut und Wache dar.</w:t>
      </w:r>
      <w:r>
        <w:br/>
        <w:t>Jesus, wenn er auf will stehen,</w:t>
      </w:r>
      <w:r>
        <w:br/>
        <w:t>Kann durch Stein und Siegel geben.</w:t>
      </w:r>
    </w:p>
    <w:p w14:paraId="3F105F7C" w14:textId="77777777" w:rsidR="006E3A9C" w:rsidRDefault="006E3A9C" w:rsidP="006E3A9C">
      <w:pPr>
        <w:pStyle w:val="StandardWeb"/>
      </w:pPr>
      <w:r>
        <w:t>7. Blecke, Tod, nur seine Zähne,</w:t>
      </w:r>
      <w:r>
        <w:br/>
        <w:t>Brülle, Satan, noch so sehr,</w:t>
      </w:r>
      <w:r>
        <w:br/>
        <w:t>Winsle, Höllenschlund, und stöhne,</w:t>
      </w:r>
      <w:r>
        <w:br/>
        <w:t>Du hast keine Macht nicht mehr.</w:t>
      </w:r>
      <w:r>
        <w:br/>
        <w:t>Wer mit Christo wird begraben,</w:t>
      </w:r>
      <w:r>
        <w:br/>
        <w:t xml:space="preserve">Dem kannst du nichts angehaben. </w:t>
      </w:r>
    </w:p>
    <w:p w14:paraId="722BF9FA" w14:textId="77777777" w:rsidR="006E3A9C" w:rsidRDefault="006E3A9C" w:rsidP="006E3A9C">
      <w:pPr>
        <w:pStyle w:val="StandardWeb"/>
      </w:pPr>
      <w:r>
        <w:t>8. Großes Fest, sei hochgeehret,</w:t>
      </w:r>
      <w:r>
        <w:br/>
        <w:t>Sei geehrt, gewünschtes Licht,</w:t>
      </w:r>
      <w:r>
        <w:br/>
        <w:t>Dran die Hölle ward zerstöret</w:t>
      </w:r>
      <w:r>
        <w:br/>
        <w:t>Und der Tod ward hingericht’t.</w:t>
      </w:r>
      <w:r>
        <w:br/>
        <w:t>Wir sind nun des Lebens Erben,</w:t>
      </w:r>
      <w:r>
        <w:br/>
        <w:t xml:space="preserve">Weil der Tod hat müssen sterben. </w:t>
      </w:r>
    </w:p>
    <w:p w14:paraId="37236ADF" w14:textId="77777777" w:rsidR="00B14396" w:rsidRDefault="00B14396" w:rsidP="00B14396">
      <w:pPr>
        <w:pStyle w:val="berschrift1"/>
      </w:pPr>
      <w:r w:rsidRPr="00B14396">
        <w:t>Frank</w:t>
      </w:r>
      <w:r>
        <w:t xml:space="preserve">, </w:t>
      </w:r>
      <w:r w:rsidRPr="00B14396">
        <w:t>Salomon – Es ist vollbracht</w:t>
      </w:r>
    </w:p>
    <w:p w14:paraId="64C7B790" w14:textId="77777777" w:rsidR="00B14396" w:rsidRDefault="00B14396" w:rsidP="00B14396">
      <w:pPr>
        <w:pStyle w:val="StandardWeb"/>
      </w:pPr>
      <w:r>
        <w:t>Es ist vollbracht! Er ist verschieden,</w:t>
      </w:r>
      <w:r>
        <w:br/>
        <w:t>Mein Jesus schließt die Augen zu;</w:t>
      </w:r>
      <w:r>
        <w:br/>
        <w:t>Der Friedensfürst schläft ganz mit Frieden,</w:t>
      </w:r>
      <w:r>
        <w:br/>
        <w:t>Die Lebenssonne geht zur Ruh‘,</w:t>
      </w:r>
      <w:r>
        <w:br/>
        <w:t>Und sinkt in stille Todesnacht;</w:t>
      </w:r>
      <w:r>
        <w:br/>
        <w:t>O teures Wort: es ist vollbracht!</w:t>
      </w:r>
    </w:p>
    <w:p w14:paraId="5CDA0540" w14:textId="77777777" w:rsidR="00B14396" w:rsidRDefault="00B14396" w:rsidP="00B14396">
      <w:pPr>
        <w:pStyle w:val="StandardWeb"/>
      </w:pPr>
      <w:r>
        <w:t>Es ist vollbracht! wie Gott gesprochen,</w:t>
      </w:r>
      <w:r>
        <w:br/>
        <w:t>Des Lebens Wort muss sprachlos sein.</w:t>
      </w:r>
      <w:r>
        <w:br/>
        <w:t>Das Herz der Treue wird gebrochen,</w:t>
      </w:r>
      <w:r>
        <w:br/>
        <w:t>Den Fels des Heils umfasst ein Stein.</w:t>
      </w:r>
      <w:r>
        <w:br/>
        <w:t>Die höchste Kraft ist nun verschmacht’t;</w:t>
      </w:r>
      <w:r>
        <w:br/>
        <w:t>O wahres Wort: es ist vollbracht!</w:t>
      </w:r>
    </w:p>
    <w:p w14:paraId="33083E58" w14:textId="77777777" w:rsidR="00B14396" w:rsidRDefault="00B14396" w:rsidP="00B14396">
      <w:pPr>
        <w:pStyle w:val="StandardWeb"/>
      </w:pPr>
      <w:r>
        <w:t>Es ist vollbracht! Schweig‘, mein Gewissen,</w:t>
      </w:r>
      <w:r>
        <w:br/>
        <w:t>Ihr Sünden schreit nicht allzusehr.</w:t>
      </w:r>
      <w:r>
        <w:br/>
      </w:r>
      <w:r>
        <w:lastRenderedPageBreak/>
        <w:t>Habt ihr die Wolken oft zerrissen,</w:t>
      </w:r>
      <w:r>
        <w:br/>
        <w:t>Das Blut des Lammes schreit vielmehr.</w:t>
      </w:r>
      <w:r>
        <w:br/>
        <w:t>Nun ist getilgt der Sünden Macht.</w:t>
      </w:r>
      <w:r>
        <w:br/>
        <w:t>O süßes Wort: es ist vollbracht!</w:t>
      </w:r>
    </w:p>
    <w:p w14:paraId="5E4C847E" w14:textId="77777777" w:rsidR="00B14396" w:rsidRDefault="00B14396" w:rsidP="00B14396">
      <w:pPr>
        <w:pStyle w:val="StandardWeb"/>
      </w:pPr>
      <w:r>
        <w:t>Es ist vollbracht! mein Herzverlangen,</w:t>
      </w:r>
      <w:r>
        <w:br/>
        <w:t>Du allerliebste Liebe, Du,</w:t>
      </w:r>
      <w:r>
        <w:br/>
        <w:t>Die Engel wünschen zu umfangen,</w:t>
      </w:r>
      <w:r>
        <w:br/>
        <w:t>Nimm auch in meinem Herzen Ruh‘,</w:t>
      </w:r>
      <w:r>
        <w:br/>
        <w:t>Wo Liebe Dir ein Grab gemacht:</w:t>
      </w:r>
      <w:r>
        <w:br/>
        <w:t>Trostvolles Wort: es ist vollbracht!</w:t>
      </w:r>
    </w:p>
    <w:p w14:paraId="3883BD66" w14:textId="77777777" w:rsidR="00B14396" w:rsidRDefault="00B14396" w:rsidP="00B14396">
      <w:pPr>
        <w:pStyle w:val="StandardWeb"/>
      </w:pPr>
      <w:r>
        <w:t>Es ist vollbracht! Ich will mich legen</w:t>
      </w:r>
      <w:r>
        <w:br/>
        <w:t>Zur Ruh‘ auf Christi Grabesstein,</w:t>
      </w:r>
      <w:r>
        <w:br/>
        <w:t>Die Engel sind allhie zugegen,</w:t>
      </w:r>
      <w:r>
        <w:br/>
        <w:t>Ich schlumm’re sanft mit Jakob ein.</w:t>
      </w:r>
      <w:r>
        <w:br/>
        <w:t>Die Himmelspfort‘ ist aufgemacht;</w:t>
      </w:r>
      <w:r>
        <w:br/>
        <w:t>O Lebenswort: es ist vollbracht!</w:t>
      </w:r>
    </w:p>
    <w:p w14:paraId="3C3EE0F6" w14:textId="2948301B" w:rsidR="00B14396" w:rsidRDefault="00B14396" w:rsidP="00B14396">
      <w:pPr>
        <w:pStyle w:val="berschrift1"/>
      </w:pPr>
      <w:r w:rsidRPr="00B14396">
        <w:t>Frank, Salomo</w:t>
      </w:r>
      <w:r>
        <w:t>n1</w:t>
      </w:r>
      <w:r w:rsidRPr="00B14396">
        <w:t xml:space="preserve"> – So ruhest du</w:t>
      </w:r>
    </w:p>
    <w:p w14:paraId="53490A78" w14:textId="77777777" w:rsidR="00B14396" w:rsidRDefault="00B14396" w:rsidP="00B14396">
      <w:pPr>
        <w:pStyle w:val="StandardWeb"/>
      </w:pPr>
      <w:r>
        <w:t>So ruhest du, oh meine Ruh,</w:t>
      </w:r>
      <w:r>
        <w:br/>
        <w:t>in deiner Grabeshöhle,</w:t>
      </w:r>
      <w:r>
        <w:br/>
        <w:t>und erweckst durch deinen Tod</w:t>
      </w:r>
      <w:r>
        <w:br/>
        <w:t>meine tote Seele.</w:t>
      </w:r>
    </w:p>
    <w:p w14:paraId="342373EA" w14:textId="77777777" w:rsidR="00B14396" w:rsidRDefault="00B14396" w:rsidP="00B14396">
      <w:pPr>
        <w:pStyle w:val="StandardWeb"/>
      </w:pPr>
      <w:r>
        <w:t>Man senkt dich ein nach vieler Pein,</w:t>
      </w:r>
      <w:r>
        <w:br/>
        <w:t>du meines Lebens Leben!</w:t>
      </w:r>
      <w:r>
        <w:br/>
        <w:t>Dich hat jetzt ein Felsengrab,</w:t>
      </w:r>
      <w:r>
        <w:br/>
        <w:t>Fels des Heils, umgeben.</w:t>
      </w:r>
    </w:p>
    <w:p w14:paraId="4F229513" w14:textId="77777777" w:rsidR="00B14396" w:rsidRDefault="00B14396" w:rsidP="00B14396">
      <w:pPr>
        <w:pStyle w:val="StandardWeb"/>
      </w:pPr>
      <w:r>
        <w:t>Ach, bist du kalt, mein Aufenthalt?</w:t>
      </w:r>
      <w:r>
        <w:br/>
        <w:t>Das macht die heiße Liebe,</w:t>
      </w:r>
      <w:r>
        <w:br/>
        <w:t>die dich in das kalte Grab</w:t>
      </w:r>
      <w:r>
        <w:br/>
        <w:t>durch ihr Feuer triebe.</w:t>
      </w:r>
    </w:p>
    <w:p w14:paraId="7CBDD529" w14:textId="77777777" w:rsidR="00B14396" w:rsidRDefault="00B14396" w:rsidP="00B14396">
      <w:pPr>
        <w:pStyle w:val="StandardWeb"/>
      </w:pPr>
      <w:r>
        <w:t>O Lebensfürst, ich weiß, du wirst</w:t>
      </w:r>
      <w:r>
        <w:br/>
        <w:t>mich wieder auferwecken:</w:t>
      </w:r>
      <w:r>
        <w:br/>
        <w:t>sollte denn mein gläubig Herz</w:t>
      </w:r>
      <w:r>
        <w:br/>
        <w:t>vor der Gruft erschrecken?</w:t>
      </w:r>
    </w:p>
    <w:p w14:paraId="19A78F3E" w14:textId="77777777" w:rsidR="00B14396" w:rsidRDefault="00B14396" w:rsidP="00B14396">
      <w:pPr>
        <w:pStyle w:val="StandardWeb"/>
      </w:pPr>
      <w:r>
        <w:t>Sie wird mir sein ein Kämmerlein,</w:t>
      </w:r>
      <w:r>
        <w:br/>
        <w:t>da ich auf Rosen liege,</w:t>
      </w:r>
      <w:r>
        <w:br/>
        <w:t>weil ich nun durch deinen Tod</w:t>
      </w:r>
      <w:r>
        <w:br/>
        <w:t>Tod und Grab besiege.</w:t>
      </w:r>
    </w:p>
    <w:p w14:paraId="4C2EEF0D" w14:textId="77777777" w:rsidR="00B14396" w:rsidRDefault="00B14396" w:rsidP="00B14396">
      <w:pPr>
        <w:pStyle w:val="StandardWeb"/>
      </w:pPr>
      <w:r>
        <w:t>Gar nichts verdirbt, der Leib nur stirbt;</w:t>
      </w:r>
      <w:r>
        <w:br/>
        <w:t>doch wird er auferstehen,</w:t>
      </w:r>
      <w:r>
        <w:br/>
        <w:t>und in ganz verklärter Zier</w:t>
      </w:r>
      <w:r>
        <w:br/>
        <w:t>aus dem Grabe gehen.</w:t>
      </w:r>
    </w:p>
    <w:p w14:paraId="3F95A209" w14:textId="77777777" w:rsidR="00B14396" w:rsidRDefault="00B14396" w:rsidP="00B14396">
      <w:pPr>
        <w:pStyle w:val="StandardWeb"/>
      </w:pPr>
      <w:r>
        <w:lastRenderedPageBreak/>
        <w:t>Indes will ich, o Jesu, dich</w:t>
      </w:r>
      <w:r>
        <w:br/>
        <w:t>in meine Seele senken,</w:t>
      </w:r>
      <w:r>
        <w:br/>
        <w:t>und an deinen bittern Tod</w:t>
      </w:r>
      <w:r>
        <w:br/>
        <w:t>bis ins Grab gedenken.</w:t>
      </w:r>
    </w:p>
    <w:p w14:paraId="7EF16CF7" w14:textId="5E93F26E" w:rsidR="006E3A9C" w:rsidRDefault="006E3A9C" w:rsidP="006E3A9C">
      <w:pPr>
        <w:pStyle w:val="berschrift1"/>
        <w:rPr>
          <w:sz w:val="48"/>
        </w:rPr>
      </w:pPr>
      <w:r w:rsidRPr="006E3A9C">
        <w:t>Freylinghausen, Johann Anastasius – So ist denn nun der Tempel aufgebauet</w:t>
      </w:r>
    </w:p>
    <w:p w14:paraId="0EEE3ED0" w14:textId="77777777" w:rsidR="006E3A9C" w:rsidRDefault="006E3A9C" w:rsidP="006E3A9C">
      <w:pPr>
        <w:pStyle w:val="StandardWeb"/>
      </w:pPr>
      <w:r>
        <w:rPr>
          <w:rStyle w:val="Hervorhebung"/>
        </w:rPr>
        <w:t xml:space="preserve">Weise: So ist denn nun die Hütte aufgebauet. </w:t>
      </w:r>
    </w:p>
    <w:p w14:paraId="64EC676F" w14:textId="77777777" w:rsidR="006E3A9C" w:rsidRDefault="006E3A9C" w:rsidP="006E3A9C">
      <w:pPr>
        <w:pStyle w:val="StandardWeb"/>
      </w:pPr>
      <w:r>
        <w:t>1. So ist denn nun der Tempel aufgebauet,</w:t>
      </w:r>
      <w:r>
        <w:br/>
        <w:t>Der Tempel, den der Feinde Grimm und Macht</w:t>
      </w:r>
      <w:r>
        <w:br/>
        <w:t>Vor dreien Tagen hat dahin gebracht,</w:t>
      </w:r>
      <w:r>
        <w:br/>
        <w:t>Dass man ihn ganz verwüstet hat geschauet.</w:t>
      </w:r>
      <w:r>
        <w:br/>
        <w:t>Nun kann er nimmer wieder untergehn,</w:t>
      </w:r>
      <w:r>
        <w:br/>
        <w:t>Man wird ihn nie aufs neue brechen sehn.</w:t>
      </w:r>
    </w:p>
    <w:p w14:paraId="5C48FE2A" w14:textId="77777777" w:rsidR="006E3A9C" w:rsidRDefault="006E3A9C" w:rsidP="006E3A9C">
      <w:pPr>
        <w:pStyle w:val="StandardWeb"/>
      </w:pPr>
      <w:r>
        <w:t>2. Die Menschheit ist der Tempel, den ich meine,</w:t>
      </w:r>
      <w:r>
        <w:br/>
        <w:t>Die sich der Sohn in Gnaden auserkorn,</w:t>
      </w:r>
      <w:r>
        <w:br/>
        <w:t>Der Sohn, der aus Gott selbsten ist geborn,</w:t>
      </w:r>
      <w:r>
        <w:br/>
        <w:t>Dass er mit ihr persönlich sich vereine</w:t>
      </w:r>
      <w:r>
        <w:br/>
        <w:t>Und in ihr wiederum, was Fleisch und Blut</w:t>
      </w:r>
      <w:r>
        <w:br/>
        <w:t>Verdorben hat, beim Vater machte gut.</w:t>
      </w:r>
    </w:p>
    <w:p w14:paraId="774B8039" w14:textId="77777777" w:rsidR="006E3A9C" w:rsidRDefault="006E3A9C" w:rsidP="006E3A9C">
      <w:pPr>
        <w:pStyle w:val="StandardWeb"/>
      </w:pPr>
      <w:r>
        <w:t>3. Wir Menschen sollten sein der Gottheit Tempel,</w:t>
      </w:r>
      <w:r>
        <w:br/>
        <w:t>Sein Sitz, sein Thron, sein Wohnhaus und sein Zelt;</w:t>
      </w:r>
      <w:r>
        <w:br/>
        <w:t>O Würde, die der ganzen Welt darstellt</w:t>
      </w:r>
      <w:r>
        <w:br/>
        <w:t>Der Liebe Gottes Beispiel und Exempel!</w:t>
      </w:r>
      <w:r>
        <w:br/>
        <w:t>Doch leider dieser Tempel ward entehrt,</w:t>
      </w:r>
      <w:r>
        <w:br/>
        <w:t>Ja, in ein Haus des argen Feinds verkehrt.</w:t>
      </w:r>
    </w:p>
    <w:p w14:paraId="26830B49" w14:textId="5C5DC973" w:rsidR="006E3A9C" w:rsidRDefault="006E3A9C" w:rsidP="006E3A9C">
      <w:pPr>
        <w:pStyle w:val="StandardWeb"/>
      </w:pPr>
      <w:r>
        <w:t>4. Gräueltat, o Frevel nicht zu leiden,</w:t>
      </w:r>
      <w:r>
        <w:br/>
        <w:t>Der unsers Gottes Palast hat entweiht!</w:t>
      </w:r>
      <w:r>
        <w:br/>
        <w:t>Das bringet uns so große Qual und Leid,</w:t>
      </w:r>
      <w:r>
        <w:br/>
        <w:t>Nun konnt uns Gott von seinem Tempel scheiden..</w:t>
      </w:r>
      <w:r>
        <w:br/>
        <w:t>Wer mir, spricht er, mein Heiligtum verdirbt,</w:t>
      </w:r>
      <w:r>
        <w:br/>
        <w:t xml:space="preserve">Ein solcher ihm damit den Tod erwirbt. </w:t>
      </w:r>
    </w:p>
    <w:p w14:paraId="0C54BDAC" w14:textId="77777777" w:rsidR="006E3A9C" w:rsidRDefault="006E3A9C" w:rsidP="006E3A9C">
      <w:pPr>
        <w:pStyle w:val="StandardWeb"/>
      </w:pPr>
      <w:r>
        <w:t>5. Doch diesen Bann und Fluch von uns zu nehmen,</w:t>
      </w:r>
      <w:r>
        <w:br/>
        <w:t>So kommt der Sohn und baut aus unserm Blut</w:t>
      </w:r>
      <w:r>
        <w:br/>
        <w:t>Ihm selbst ein Haus, das heilig rein und gut,</w:t>
      </w:r>
      <w:r>
        <w:br/>
        <w:t>Ein Haus, des er sich nicht vor Gott durft schämen.</w:t>
      </w:r>
      <w:r>
        <w:br/>
        <w:t>Dies gibt er preis, als obs nicht würdig sei,</w:t>
      </w:r>
      <w:r>
        <w:br/>
        <w:t>Dass es besteh von Fluch und Plagen frei.</w:t>
      </w:r>
    </w:p>
    <w:p w14:paraId="29FD3445" w14:textId="77777777" w:rsidR="006E3A9C" w:rsidRDefault="006E3A9C" w:rsidP="006E3A9C">
      <w:pPr>
        <w:pStyle w:val="StandardWeb"/>
      </w:pPr>
      <w:r>
        <w:t>6. Man sahe ihn freiwillig sich hingeben</w:t>
      </w:r>
      <w:r>
        <w:br/>
        <w:t>Der Feinde Wut, die auf ihn stürmten los;</w:t>
      </w:r>
      <w:r>
        <w:br/>
        <w:t>O wie so elend, blutig, nackt und bloß</w:t>
      </w:r>
      <w:r>
        <w:br/>
        <w:t>Musst er am Holze endigen sein Leben!</w:t>
      </w:r>
      <w:r>
        <w:br/>
      </w:r>
      <w:r>
        <w:lastRenderedPageBreak/>
        <w:t>Hie brach sein Bau, des Tempels Grund zerriss,</w:t>
      </w:r>
      <w:r>
        <w:br/>
        <w:t>Als dieser große Fürst den Geist ausließ.</w:t>
      </w:r>
    </w:p>
    <w:p w14:paraId="71CB0B29" w14:textId="77777777" w:rsidR="006E3A9C" w:rsidRDefault="006E3A9C" w:rsidP="006E3A9C">
      <w:pPr>
        <w:pStyle w:val="StandardWeb"/>
      </w:pPr>
      <w:r>
        <w:t>7. Seht aber, seht aufs herrlichste ergänzet,</w:t>
      </w:r>
      <w:r>
        <w:br/>
        <w:t>Was durch den Tod zuvor zerstücket war!</w:t>
      </w:r>
      <w:r>
        <w:br/>
        <w:t>Seht, wie sein Leib durchläuchtig, hell und klar</w:t>
      </w:r>
      <w:r>
        <w:br/>
        <w:t>Im Licht der Unverweslichkeit jetzt glänzet!</w:t>
      </w:r>
      <w:r>
        <w:br/>
        <w:t>Vor diesem andern Bau der erste weicht,</w:t>
      </w:r>
      <w:r>
        <w:br/>
        <w:t xml:space="preserve">Weil er an Pracht und Schmuck ihm gar nicht gleicht. </w:t>
      </w:r>
    </w:p>
    <w:p w14:paraId="15782AC5" w14:textId="77777777" w:rsidR="006E3A9C" w:rsidRDefault="006E3A9C" w:rsidP="006E3A9C">
      <w:pPr>
        <w:pStyle w:val="StandardWeb"/>
      </w:pPr>
      <w:r>
        <w:t>8. Dies ists, was man ihn selbst zuvor hört sagen</w:t>
      </w:r>
      <w:r>
        <w:br/>
        <w:t>Und mit ihm aller treuen Zeugen Schar,</w:t>
      </w:r>
      <w:r>
        <w:br/>
        <w:t>Dass er durch seine Kraft, die wunderbar,</w:t>
      </w:r>
      <w:r>
        <w:br/>
        <w:t>Den Tempel, den man würd zu Grabe tragen,</w:t>
      </w:r>
      <w:r>
        <w:br/>
        <w:t>Aufs neu aufrichten wollt nach kurzer Frist,</w:t>
      </w:r>
      <w:r>
        <w:br/>
        <w:t>Wie man im Buch des liebsten Jüngers liest.</w:t>
      </w:r>
    </w:p>
    <w:p w14:paraId="3E0D793F" w14:textId="77777777" w:rsidR="006E3A9C" w:rsidRDefault="006E3A9C" w:rsidP="006E3A9C">
      <w:pPr>
        <w:pStyle w:val="StandardWeb"/>
      </w:pPr>
      <w:r>
        <w:t>9. Dies sehen wir vollkömmlich nun erfüllet</w:t>
      </w:r>
      <w:r>
        <w:br/>
        <w:t>Und merken dran des Sohnes Herrlichkeit,</w:t>
      </w:r>
      <w:r>
        <w:br/>
        <w:t>Die vor mit schwachem Fleisch war überkleidt,</w:t>
      </w:r>
      <w:r>
        <w:br/>
        <w:t>Nun ist durch ihn des Vaters Zorn gestillet;</w:t>
      </w:r>
      <w:r>
        <w:br/>
        <w:t>Die Schuld ist weg, die Straf ist abgetan,</w:t>
      </w:r>
      <w:r>
        <w:br/>
        <w:t xml:space="preserve">Die längst erwünschte Freiheit bricht nun an. </w:t>
      </w:r>
    </w:p>
    <w:p w14:paraId="25F129C6" w14:textId="2831DA50" w:rsidR="006E3A9C" w:rsidRDefault="006E3A9C" w:rsidP="006E3A9C">
      <w:pPr>
        <w:pStyle w:val="StandardWeb"/>
      </w:pPr>
      <w:r>
        <w:t>10. Nun können wir, o Freud, aufs neue werden,</w:t>
      </w:r>
      <w:r>
        <w:br/>
        <w:t>Zu unserm Heil und unsers Goels</w:t>
      </w:r>
      <w:r>
        <w:rPr>
          <w:rStyle w:val="Funotenzeichen"/>
        </w:rPr>
        <w:footnoteReference w:id="2"/>
      </w:r>
      <w:r>
        <w:t xml:space="preserve"> Ruhm,</w:t>
      </w:r>
      <w:r>
        <w:br/>
        <w:t>Des Allerhöchsten Sitz und Heiligtum,</w:t>
      </w:r>
      <w:r>
        <w:br/>
        <w:t>Ein schöner Tempel Gottes hier auf Erden.</w:t>
      </w:r>
      <w:r>
        <w:br/>
        <w:t>Gott will in uns, wir sollen in ihm sein,</w:t>
      </w:r>
      <w:r>
        <w:br/>
        <w:t xml:space="preserve">Wir gehn in ihn als unsern Tempel ein. </w:t>
      </w:r>
    </w:p>
    <w:p w14:paraId="2FDC5A23" w14:textId="77777777" w:rsidR="006E3A9C" w:rsidRDefault="006E3A9C" w:rsidP="006E3A9C">
      <w:pPr>
        <w:pStyle w:val="StandardWeb"/>
      </w:pPr>
      <w:r>
        <w:t>11. Der Herr steht auf, er kann nun nicht mehr sterben,</w:t>
      </w:r>
      <w:r>
        <w:br/>
        <w:t>Auch soll, wer an ihn glaubet, sterben nicht;</w:t>
      </w:r>
      <w:r>
        <w:br/>
        <w:t>Obgleich das ird‘sche Haus in Stücken bricht,</w:t>
      </w:r>
      <w:r>
        <w:br/>
        <w:t>Gereichts dem Glauben doch nicht zum Verderben.</w:t>
      </w:r>
      <w:r>
        <w:br/>
        <w:t>Der sich durch sich erweckt, hat uns zugleich</w:t>
      </w:r>
      <w:r>
        <w:br/>
        <w:t>Schon mit sich selbst erweckt zu jenem Reich.</w:t>
      </w:r>
    </w:p>
    <w:p w14:paraId="337AB5F3" w14:textId="77777777" w:rsidR="006E3A9C" w:rsidRDefault="006E3A9C" w:rsidP="006E3A9C">
      <w:pPr>
        <w:pStyle w:val="StandardWeb"/>
      </w:pPr>
      <w:r>
        <w:t>12. Halleluja, dass Christus wieder lebet</w:t>
      </w:r>
      <w:r>
        <w:br/>
        <w:t>Und dass der Herr in seinem Tempel ist,</w:t>
      </w:r>
      <w:r>
        <w:br/>
        <w:t>Den man noch nicht drei Tage hat vermisst,</w:t>
      </w:r>
      <w:r>
        <w:br/>
        <w:t>Und dass sein Reich nun über alles schwebet!</w:t>
      </w:r>
      <w:r>
        <w:br/>
        <w:t>Ihr Völker, die ihr seid sein Eigentum,</w:t>
      </w:r>
      <w:r>
        <w:br/>
        <w:t xml:space="preserve">Bringt ihm dafür Lob, Ehre, Preis und Ruhm. </w:t>
      </w:r>
    </w:p>
    <w:p w14:paraId="5916AC6F" w14:textId="75BCB4DB" w:rsidR="006E3A9C" w:rsidRDefault="006E3A9C" w:rsidP="006E3A9C">
      <w:pPr>
        <w:pStyle w:val="berschrift1"/>
      </w:pPr>
      <w:r w:rsidRPr="006E3A9C">
        <w:t>Freylinghausen, Johann Anastasius – Triumphgesang.</w:t>
      </w:r>
    </w:p>
    <w:p w14:paraId="55E1F89D" w14:textId="77777777" w:rsidR="006E3A9C" w:rsidRDefault="006E3A9C" w:rsidP="006E3A9C">
      <w:pPr>
        <w:pStyle w:val="StandardWeb"/>
      </w:pPr>
      <w:r>
        <w:rPr>
          <w:rStyle w:val="Hervorhebung"/>
        </w:rPr>
        <w:t>Weise: Triumph, Triumph, des Herrn Gesalbter sieget.</w:t>
      </w:r>
    </w:p>
    <w:p w14:paraId="590B7427" w14:textId="77777777" w:rsidR="006E3A9C" w:rsidRDefault="006E3A9C" w:rsidP="006E3A9C">
      <w:pPr>
        <w:pStyle w:val="StandardWeb"/>
      </w:pPr>
      <w:r>
        <w:lastRenderedPageBreak/>
        <w:t>1. Triumph, Triumph, der Herr ist auferstanden,</w:t>
      </w:r>
      <w:r>
        <w:br/>
        <w:t>Er ist nicht hie, er ist nicht hie!</w:t>
      </w:r>
      <w:r>
        <w:br/>
        <w:t>Der weiland lag in Todes Strick und Banden,</w:t>
      </w:r>
      <w:r>
        <w:br/>
        <w:t xml:space="preserve">Der ist erstanden heute früh. </w:t>
      </w:r>
    </w:p>
    <w:p w14:paraId="2773E332" w14:textId="77777777" w:rsidR="006E3A9C" w:rsidRDefault="006E3A9C" w:rsidP="006E3A9C">
      <w:pPr>
        <w:pStyle w:val="StandardWeb"/>
      </w:pPr>
      <w:r>
        <w:t>2. Er ist erstanden, hörts, ihr bösen Geister,</w:t>
      </w:r>
      <w:r>
        <w:br/>
        <w:t>Der Sieg ist unsers Königs Sohn;</w:t>
      </w:r>
      <w:r>
        <w:br/>
        <w:t>Er ist nun worden euer aller Meister,</w:t>
      </w:r>
      <w:r>
        <w:br/>
        <w:t xml:space="preserve">Ihr müsst herab, herab vom Thron. </w:t>
      </w:r>
    </w:p>
    <w:p w14:paraId="23DFC5A4" w14:textId="77777777" w:rsidR="006E3A9C" w:rsidRDefault="006E3A9C" w:rsidP="006E3A9C">
      <w:pPr>
        <w:pStyle w:val="StandardWeb"/>
      </w:pPr>
      <w:r>
        <w:t>3. Wo ist dein Stachel, Tod? wo ist, o Hölle,</w:t>
      </w:r>
      <w:r>
        <w:br/>
        <w:t>Dein Sieg? das Lamm hat in den Sieg</w:t>
      </w:r>
      <w:r>
        <w:br/>
        <w:t>Euch ganz verschlungen, unsre Segensquelle</w:t>
      </w:r>
      <w:r>
        <w:br/>
        <w:t xml:space="preserve">Hat euch erlegt in diesem Krieg. </w:t>
      </w:r>
    </w:p>
    <w:p w14:paraId="5AADDB33" w14:textId="77777777" w:rsidR="006E3A9C" w:rsidRDefault="006E3A9C" w:rsidP="006E3A9C">
      <w:pPr>
        <w:pStyle w:val="StandardWeb"/>
      </w:pPr>
      <w:r>
        <w:t>4. Er ist erstanden, merks, du tolle Rotte,</w:t>
      </w:r>
      <w:r>
        <w:br/>
        <w:t>Die Christum hat ins Grab gebracht;</w:t>
      </w:r>
      <w:r>
        <w:br/>
        <w:t>Du wirst mit deiner List und Macht zu Spotte</w:t>
      </w:r>
      <w:r>
        <w:br/>
        <w:t xml:space="preserve">Samt allen, die das Grab bewacht. </w:t>
      </w:r>
    </w:p>
    <w:p w14:paraId="5ABF1D53" w14:textId="77777777" w:rsidR="006E3A9C" w:rsidRDefault="006E3A9C" w:rsidP="006E3A9C">
      <w:pPr>
        <w:pStyle w:val="StandardWeb"/>
      </w:pPr>
      <w:r>
        <w:t>5. Was helfen deine Hüter, deine Riegel,</w:t>
      </w:r>
      <w:r>
        <w:br/>
        <w:t>Du Otternzucht und Schlangenbrut?</w:t>
      </w:r>
      <w:r>
        <w:br/>
        <w:t>Der Löw‘ von Judas Stamm zerbricht die Siegel</w:t>
      </w:r>
      <w:r>
        <w:br/>
        <w:t xml:space="preserve">Und machet alles wieder gut. </w:t>
      </w:r>
    </w:p>
    <w:p w14:paraId="70D4E545" w14:textId="77777777" w:rsidR="006E3A9C" w:rsidRDefault="006E3A9C" w:rsidP="006E3A9C">
      <w:pPr>
        <w:pStyle w:val="StandardWeb"/>
      </w:pPr>
      <w:r>
        <w:t>6. Du magst nun wohl erschrecken und erbeben,</w:t>
      </w:r>
      <w:r>
        <w:br/>
        <w:t>Weil der, den du erstochen hast,</w:t>
      </w:r>
      <w:r>
        <w:br/>
        <w:t>Hat aus der Gruft herwiederbracht das Leben</w:t>
      </w:r>
      <w:r>
        <w:br/>
        <w:t xml:space="preserve">Zu deiner Pein und schweren Last. </w:t>
      </w:r>
    </w:p>
    <w:p w14:paraId="326C8C64" w14:textId="77777777" w:rsidR="006E3A9C" w:rsidRDefault="006E3A9C" w:rsidP="006E3A9C">
      <w:pPr>
        <w:pStyle w:val="StandardWeb"/>
      </w:pPr>
      <w:r>
        <w:t>7. Willt du noch seinem Zorn und Grimm entfliehen,</w:t>
      </w:r>
      <w:r>
        <w:br/>
        <w:t>So ist es Zeit, zu stehen auf,</w:t>
      </w:r>
      <w:r>
        <w:br/>
        <w:t>So musst du dich dem Sündengrab entziehen</w:t>
      </w:r>
      <w:r>
        <w:br/>
        <w:t>Und zu ihm richten deinen Lauf.</w:t>
      </w:r>
    </w:p>
    <w:p w14:paraId="0952A9C7" w14:textId="77777777" w:rsidR="006E3A9C" w:rsidRDefault="006E3A9C" w:rsidP="006E3A9C">
      <w:pPr>
        <w:pStyle w:val="StandardWeb"/>
      </w:pPr>
      <w:r>
        <w:t>8. Er ist erstanden, merkts, ihr blöden Herzen,</w:t>
      </w:r>
      <w:r>
        <w:br/>
        <w:t>Die ihr voll Angst und Schmerzen seid.</w:t>
      </w:r>
      <w:r>
        <w:br/>
        <w:t>Ihr seid versöhnt durch seine Pein und Schmerzen,</w:t>
      </w:r>
      <w:r>
        <w:br/>
        <w:t>Die Sünde kann euch tun kein Leid.</w:t>
      </w:r>
    </w:p>
    <w:p w14:paraId="4347FBC7" w14:textId="77777777" w:rsidR="006E3A9C" w:rsidRDefault="006E3A9C" w:rsidP="006E3A9C">
      <w:pPr>
        <w:pStyle w:val="StandardWeb"/>
      </w:pPr>
      <w:r>
        <w:t>9. Lasst euren Geist wie Jakobs Geist erwecken:</w:t>
      </w:r>
      <w:r>
        <w:br/>
        <w:t>Joseph lebt noch, er ist nicht tot!</w:t>
      </w:r>
      <w:r>
        <w:br/>
        <w:t>Müsst ihr gleich seinen Tod in etwas schmecken,</w:t>
      </w:r>
      <w:r>
        <w:br/>
        <w:t xml:space="preserve">So lebt ihr doch mit ihm in Gott. </w:t>
      </w:r>
    </w:p>
    <w:p w14:paraId="3B92DBE2" w14:textId="77777777" w:rsidR="006E3A9C" w:rsidRDefault="006E3A9C" w:rsidP="006E3A9C">
      <w:pPr>
        <w:pStyle w:val="StandardWeb"/>
      </w:pPr>
      <w:r>
        <w:t>10. Was mit ihm stirbt, muss wieder mit ihm leben,</w:t>
      </w:r>
      <w:r>
        <w:br/>
        <w:t>Es kann nicht die Verwesung sehn.</w:t>
      </w:r>
      <w:r>
        <w:br/>
        <w:t>Der Weinstock gibet Kraft und Saft den Reben,</w:t>
      </w:r>
      <w:r>
        <w:br/>
        <w:t xml:space="preserve">Dass sie in vollen Früchten stehn. </w:t>
      </w:r>
    </w:p>
    <w:p w14:paraId="0C0A37BC" w14:textId="77777777" w:rsidR="006E3A9C" w:rsidRDefault="006E3A9C" w:rsidP="006E3A9C">
      <w:pPr>
        <w:pStyle w:val="StandardWeb"/>
      </w:pPr>
      <w:r>
        <w:lastRenderedPageBreak/>
        <w:t>11. Ihr dürft nun weder Tod noch Grab mehr scheuen,</w:t>
      </w:r>
      <w:r>
        <w:br/>
        <w:t>Legt euch nur ohne Furcht hinein;</w:t>
      </w:r>
      <w:r>
        <w:br/>
        <w:t>Christus wird euch durch seine Kraft verneuen,</w:t>
      </w:r>
      <w:r>
        <w:br/>
        <w:t>Euch kann betreffen keine Pein.</w:t>
      </w:r>
    </w:p>
    <w:p w14:paraId="7F08D779" w14:textId="77777777" w:rsidR="006E3A9C" w:rsidRDefault="006E3A9C" w:rsidP="006E3A9C">
      <w:pPr>
        <w:pStyle w:val="StandardWeb"/>
      </w:pPr>
      <w:r>
        <w:t>12. Triumph, Triumph, der Herr ist auferstanden,</w:t>
      </w:r>
      <w:r>
        <w:br/>
        <w:t>Er ist nicht hie, er ist nicht da!</w:t>
      </w:r>
      <w:r>
        <w:br/>
        <w:t>Er liegt nicht mehr in Todes Strick und Banden,</w:t>
      </w:r>
      <w:r>
        <w:br/>
        <w:t>Triumph, Triumph, Victoria!</w:t>
      </w:r>
    </w:p>
    <w:p w14:paraId="75260749" w14:textId="77777777" w:rsidR="00B14396" w:rsidRDefault="00B14396" w:rsidP="00B14396">
      <w:pPr>
        <w:pStyle w:val="berschrift1"/>
      </w:pPr>
      <w:r w:rsidRPr="00B14396">
        <w:t>Garve, Karl Bernhard – Osterlied</w:t>
      </w:r>
    </w:p>
    <w:p w14:paraId="4EF2774D" w14:textId="77777777" w:rsidR="00B14396" w:rsidRDefault="00B14396" w:rsidP="00B14396">
      <w:pPr>
        <w:pStyle w:val="StandardWeb"/>
      </w:pPr>
      <w:r>
        <w:t>Amen! deines Grabes Friede</w:t>
      </w:r>
      <w:r>
        <w:br/>
        <w:t>wird auch unser Grab durchweh’n,</w:t>
      </w:r>
      <w:r>
        <w:br/>
        <w:t>wenn wir, von der Wallfahrt müde,</w:t>
      </w:r>
      <w:r>
        <w:br/>
        <w:t>ruh’n, um froher aufzusteh’n.</w:t>
      </w:r>
      <w:r>
        <w:br/>
        <w:t>Amen! Fürst der Auferstehung,</w:t>
      </w:r>
      <w:r>
        <w:br/>
        <w:t>der des Todes Riegel brach,</w:t>
      </w:r>
      <w:r>
        <w:br/>
        <w:t>zeuch durch Tod und Grab uns nach</w:t>
      </w:r>
      <w:r>
        <w:br/>
        <w:t>zu des Wonnereich’s Erhöhung,</w:t>
      </w:r>
      <w:r>
        <w:br/>
        <w:t>wo dem Tod der uns versöhnt,</w:t>
      </w:r>
      <w:r>
        <w:br/>
        <w:t>der Äonen Loblied tönt.</w:t>
      </w:r>
    </w:p>
    <w:p w14:paraId="46D7A182" w14:textId="77777777" w:rsidR="00B14396" w:rsidRDefault="00B14396" w:rsidP="00B14396">
      <w:pPr>
        <w:pStyle w:val="StandardWeb"/>
      </w:pPr>
      <w:r>
        <w:t>Preis dem Herrn! wir werden leben;</w:t>
      </w:r>
      <w:r>
        <w:br/>
        <w:t>weil du auferstanden bist,</w:t>
      </w:r>
      <w:r>
        <w:br/>
        <w:t>muss das Grab uns wiedergeben,</w:t>
      </w:r>
      <w:r>
        <w:br/>
        <w:t>Preis und Dank dir, Jesu Christ!</w:t>
      </w:r>
      <w:r>
        <w:br/>
        <w:t>du bist Haupt, wir sind die Glieder;</w:t>
      </w:r>
      <w:r>
        <w:br/>
        <w:t>und wie du, so leben wir.</w:t>
      </w:r>
      <w:r>
        <w:br/>
        <w:t>Alle zieh’st du nach zu dir,</w:t>
      </w:r>
      <w:r>
        <w:br/>
        <w:t>großer Erstling deiner Brüder.</w:t>
      </w:r>
      <w:r>
        <w:br/>
        <w:t>Preis und Dank! wir leben hier,</w:t>
      </w:r>
      <w:r>
        <w:br/>
        <w:t>leben ewig dort mit dir.</w:t>
      </w:r>
    </w:p>
    <w:p w14:paraId="265AD7FE" w14:textId="77777777" w:rsidR="00B14396" w:rsidRDefault="00B14396" w:rsidP="00B14396">
      <w:pPr>
        <w:pStyle w:val="berschrift1"/>
      </w:pPr>
      <w:r w:rsidRPr="00B14396">
        <w:t>Gellert, Christian Fürchtegott – Erinnre dich, mein Geist, erfreut</w:t>
      </w:r>
    </w:p>
    <w:p w14:paraId="061CE8DE" w14:textId="77777777" w:rsidR="00B14396" w:rsidRDefault="00B14396" w:rsidP="00B14396">
      <w:pPr>
        <w:pStyle w:val="StandardWeb"/>
      </w:pPr>
      <w:r>
        <w:t>Erinnre dich, mein Geist, erfreut</w:t>
      </w:r>
      <w:r>
        <w:br/>
        <w:t>Des hohen Tags der Herrlichkeit;</w:t>
      </w:r>
      <w:r>
        <w:br/>
        <w:t>Halt im Gedächtnis Jesum Christ,</w:t>
      </w:r>
      <w:r>
        <w:br/>
        <w:t>Der von dem Tod erstanden ist!</w:t>
      </w:r>
    </w:p>
    <w:p w14:paraId="1E1E4BF7" w14:textId="77777777" w:rsidR="00B14396" w:rsidRDefault="00B14396" w:rsidP="00B14396">
      <w:pPr>
        <w:pStyle w:val="StandardWeb"/>
      </w:pPr>
      <w:r>
        <w:t>Fühl alle Dankbarkeit für ihn,</w:t>
      </w:r>
      <w:r>
        <w:br/>
        <w:t>Als ob er heute dir erschien,</w:t>
      </w:r>
      <w:r>
        <w:br/>
        <w:t>Als spräch er: Friede sei mit dir!</w:t>
      </w:r>
      <w:r>
        <w:br/>
        <w:t>So freue dich, mein Geist, in mir!</w:t>
      </w:r>
    </w:p>
    <w:p w14:paraId="0B5508DE" w14:textId="77777777" w:rsidR="00B14396" w:rsidRDefault="00B14396" w:rsidP="00B14396">
      <w:pPr>
        <w:pStyle w:val="StandardWeb"/>
      </w:pPr>
      <w:r>
        <w:t>Schau über dich, und bet ihn an.</w:t>
      </w:r>
      <w:r>
        <w:br/>
        <w:t>Er misst den Sternen ihre Bahn;</w:t>
      </w:r>
      <w:r>
        <w:br/>
      </w:r>
      <w:r>
        <w:lastRenderedPageBreak/>
        <w:t>Er lebt und herrscht mit Gott vereint,</w:t>
      </w:r>
      <w:r>
        <w:br/>
        <w:t>Und ist dein König und dein Freund.</w:t>
      </w:r>
    </w:p>
    <w:p w14:paraId="5841E0B9" w14:textId="77777777" w:rsidR="00B14396" w:rsidRDefault="00B14396" w:rsidP="00B14396">
      <w:pPr>
        <w:pStyle w:val="StandardWeb"/>
      </w:pPr>
      <w:r>
        <w:t>Macht, Ruhm und Hoheit immerdar</w:t>
      </w:r>
      <w:r>
        <w:br/>
        <w:t>Dem, der da ist, und der da war!</w:t>
      </w:r>
      <w:r>
        <w:br/>
        <w:t>Sein Name sei gebenedeit,</w:t>
      </w:r>
      <w:r>
        <w:br/>
        <w:t>Von nun an bis in Ewigkeit!</w:t>
      </w:r>
    </w:p>
    <w:p w14:paraId="7256FC42" w14:textId="77777777" w:rsidR="00B14396" w:rsidRDefault="00B14396" w:rsidP="00B14396">
      <w:pPr>
        <w:pStyle w:val="StandardWeb"/>
      </w:pPr>
      <w:r>
        <w:t>O Glaube, der das Herz erhöht!</w:t>
      </w:r>
      <w:r>
        <w:br/>
        <w:t>Was ist der Erde Majestät,</w:t>
      </w:r>
      <w:r>
        <w:br/>
        <w:t>Wenn sie mein Geist mit der vergleicht,</w:t>
      </w:r>
      <w:r>
        <w:br/>
        <w:t>Die ich durch Gottes Sohn erreicht?</w:t>
      </w:r>
    </w:p>
    <w:p w14:paraId="0E187521" w14:textId="77777777" w:rsidR="00B14396" w:rsidRDefault="00B14396" w:rsidP="00B14396">
      <w:pPr>
        <w:pStyle w:val="StandardWeb"/>
      </w:pPr>
      <w:r>
        <w:t>Vor seinem Thron, in seinem Reich,</w:t>
      </w:r>
      <w:r>
        <w:br/>
        <w:t>Unsterblich, heilig, Engeln gleich,</w:t>
      </w:r>
      <w:r>
        <w:br/>
        <w:t>Und ewig, ewig selig sein;</w:t>
      </w:r>
      <w:r>
        <w:br/>
        <w:t>Herr, welche Herrlichkeit ist mein!</w:t>
      </w:r>
    </w:p>
    <w:p w14:paraId="5B521DEC" w14:textId="77777777" w:rsidR="00B14396" w:rsidRDefault="00B14396" w:rsidP="00B14396">
      <w:pPr>
        <w:pStyle w:val="StandardWeb"/>
      </w:pPr>
      <w:r>
        <w:t>Mein Herz erliegt froh unter ihr;</w:t>
      </w:r>
      <w:r>
        <w:br/>
        <w:t>Lieb und Verwundrung kämpft in mir,</w:t>
      </w:r>
      <w:r>
        <w:br/>
        <w:t>Und voll von Ehrfurcht, Dank und Pflicht,</w:t>
      </w:r>
      <w:r>
        <w:br/>
        <w:t>Fall ich, Gott, auf mein Angesicht.</w:t>
      </w:r>
    </w:p>
    <w:p w14:paraId="7852C3A4" w14:textId="77777777" w:rsidR="00B14396" w:rsidRDefault="00B14396" w:rsidP="00B14396">
      <w:pPr>
        <w:pStyle w:val="StandardWeb"/>
      </w:pPr>
      <w:r>
        <w:t>Du, der du in den Himmeln thronst,</w:t>
      </w:r>
      <w:r>
        <w:br/>
        <w:t>Ich soll da wohnen, wo du wohnst?</w:t>
      </w:r>
      <w:r>
        <w:br/>
        <w:t>Und du erfüllst einst mein Vertraun,</w:t>
      </w:r>
      <w:r>
        <w:br/>
        <w:t>In meinem Fleische dich zu schaun?</w:t>
      </w:r>
    </w:p>
    <w:p w14:paraId="1A2873C6" w14:textId="77777777" w:rsidR="00B14396" w:rsidRDefault="00B14396" w:rsidP="00B14396">
      <w:pPr>
        <w:pStyle w:val="StandardWeb"/>
      </w:pPr>
      <w:r>
        <w:t>Ich soll, wenn du, des Lebens Fürst,</w:t>
      </w:r>
      <w:r>
        <w:br/>
        <w:t>In Wolken göttlich kommen wirst,</w:t>
      </w:r>
      <w:r>
        <w:br/>
        <w:t>Erweckt aus meinem Grabe gehn,</w:t>
      </w:r>
      <w:r>
        <w:br/>
        <w:t>Und rein zu deiner Rechten stehn?</w:t>
      </w:r>
    </w:p>
    <w:p w14:paraId="1CEE3CE3" w14:textId="77777777" w:rsidR="00B14396" w:rsidRDefault="00B14396" w:rsidP="00B14396">
      <w:pPr>
        <w:pStyle w:val="StandardWeb"/>
      </w:pPr>
      <w:r>
        <w:t>Mit Engeln und mit Seraphim,</w:t>
      </w:r>
      <w:r>
        <w:br/>
        <w:t>Mit Thronen und mit Cherubim,</w:t>
      </w:r>
      <w:r>
        <w:br/>
        <w:t>Mit allen Frommen aller Zeit</w:t>
      </w:r>
      <w:r>
        <w:br/>
        <w:t>Soll ich mich freun in Ewigkeit?</w:t>
      </w:r>
    </w:p>
    <w:p w14:paraId="7AA28EA7" w14:textId="77777777" w:rsidR="00B14396" w:rsidRDefault="00B14396" w:rsidP="00B14396">
      <w:pPr>
        <w:pStyle w:val="StandardWeb"/>
      </w:pPr>
      <w:r>
        <w:t>Zu welchem Glück, zu welchem Ruhm</w:t>
      </w:r>
      <w:r>
        <w:br/>
        <w:t>Erhebt uns nicht das Christentum!</w:t>
      </w:r>
      <w:r>
        <w:br/>
        <w:t>Mit dir gekreuzigt, Gottes Sohn,</w:t>
      </w:r>
      <w:r>
        <w:br/>
        <w:t>Sind wir auch auferstanden schon.</w:t>
      </w:r>
    </w:p>
    <w:p w14:paraId="494793BB" w14:textId="77777777" w:rsidR="00B14396" w:rsidRDefault="00B14396" w:rsidP="00B14396">
      <w:pPr>
        <w:pStyle w:val="StandardWeb"/>
      </w:pPr>
      <w:r>
        <w:t>Nie komm es mir aus meinem Sinn,</w:t>
      </w:r>
      <w:r>
        <w:br/>
        <w:t>Was ich, mein Heil, dir schuldig bin;</w:t>
      </w:r>
      <w:r>
        <w:br/>
        <w:t>Damit ich mich, in Liebe treu,</w:t>
      </w:r>
      <w:r>
        <w:br/>
        <w:t>Zu deinem Bilde stets erneu.</w:t>
      </w:r>
    </w:p>
    <w:p w14:paraId="59FB3889" w14:textId="77777777" w:rsidR="00B14396" w:rsidRDefault="00B14396" w:rsidP="00B14396">
      <w:pPr>
        <w:pStyle w:val="StandardWeb"/>
      </w:pPr>
      <w:r>
        <w:t>Er ist’s, der alles in uns schafft,</w:t>
      </w:r>
      <w:r>
        <w:br/>
        <w:t>Sein ist das Reich, sein ist die Kraft.</w:t>
      </w:r>
      <w:r>
        <w:br/>
      </w:r>
      <w:r>
        <w:lastRenderedPageBreak/>
        <w:t>Halt im Gedächtnis Jesum Christ,</w:t>
      </w:r>
      <w:r>
        <w:br/>
        <w:t>Der von dem Tod erstanden ist.</w:t>
      </w:r>
    </w:p>
    <w:p w14:paraId="552A1DC8" w14:textId="77777777" w:rsidR="00B14396" w:rsidRDefault="00B14396" w:rsidP="00B14396">
      <w:pPr>
        <w:pStyle w:val="berschrift1"/>
      </w:pPr>
      <w:r w:rsidRPr="00B14396">
        <w:t>Gellert, Christian Fürchtegott – Freiwillig hab ich’s dargebracht,</w:t>
      </w:r>
    </w:p>
    <w:p w14:paraId="4BC555BA" w14:textId="77777777" w:rsidR="00B14396" w:rsidRDefault="00B14396" w:rsidP="00B14396">
      <w:pPr>
        <w:pStyle w:val="StandardWeb"/>
      </w:pPr>
      <w:r>
        <w:t>Freiwillig hab ich’s dargebracht,</w:t>
      </w:r>
      <w:r>
        <w:br/>
        <w:t>Und niemand nimmt mein Leben.</w:t>
      </w:r>
      <w:r>
        <w:br/>
        <w:t>Es selbst zu lassen, hab ich Macht,</w:t>
      </w:r>
      <w:r>
        <w:br/>
        <w:t>Macht, wieder mir’s zu geben.</w:t>
      </w:r>
      <w:r>
        <w:br/>
        <w:t>Und darum liebt mein Vater mich,</w:t>
      </w:r>
      <w:r>
        <w:br/>
        <w:t>Dass ich mein Leben lass, und ich</w:t>
      </w:r>
      <w:r>
        <w:br/>
        <w:t>Für meine Feind es lasse.</w:t>
      </w:r>
    </w:p>
    <w:p w14:paraId="6C7692C4" w14:textId="77777777" w:rsidR="00B14396" w:rsidRDefault="00B14396" w:rsidP="00B14396">
      <w:pPr>
        <w:pStyle w:val="StandardWeb"/>
      </w:pPr>
      <w:r>
        <w:t>Ich bin in meiner Niedrigkeit</w:t>
      </w:r>
      <w:r>
        <w:br/>
        <w:t>Ein Ärgernis auf Erden;</w:t>
      </w:r>
      <w:r>
        <w:br/>
        <w:t>Verschmäht, gegeißelt und verspeit,</w:t>
      </w:r>
      <w:r>
        <w:br/>
        <w:t>Gekreuzigt werd ich werden.</w:t>
      </w:r>
      <w:r>
        <w:br/>
        <w:t>Wenn alles dies vollendet ist:</w:t>
      </w:r>
      <w:r>
        <w:br/>
        <w:t>So wird des Menschen Sohn, der Christ,</w:t>
      </w:r>
      <w:r>
        <w:br/>
        <w:t>Nicht die Verwesung sehen.</w:t>
      </w:r>
    </w:p>
    <w:p w14:paraId="1BE94D03" w14:textId="77777777" w:rsidR="00B14396" w:rsidRDefault="00B14396" w:rsidP="00B14396">
      <w:pPr>
        <w:pStyle w:val="StandardWeb"/>
      </w:pPr>
      <w:r>
        <w:t>Weil er sich selbst erniedrigt hat:</w:t>
      </w:r>
      <w:r>
        <w:br/>
        <w:t>So wird ihn Gott erhöhen.</w:t>
      </w:r>
      <w:r>
        <w:br/>
        <w:t>Ich leid und sterb an eurer Statt,</w:t>
      </w:r>
      <w:r>
        <w:br/>
        <w:t>Dann werd ich auferstehen.</w:t>
      </w:r>
      <w:r>
        <w:br/>
        <w:t>Am dritten Tag geh ich heraus,</w:t>
      </w:r>
      <w:r>
        <w:br/>
        <w:t>Lösch alle Schmach des Kreuzes aus.</w:t>
      </w:r>
      <w:r>
        <w:br/>
        <w:t>Als Gottes Sohn bewiesen.</w:t>
      </w:r>
    </w:p>
    <w:p w14:paraId="603C1D77" w14:textId="77777777" w:rsidR="00B14396" w:rsidRDefault="00B14396" w:rsidP="00B14396">
      <w:pPr>
        <w:pStyle w:val="StandardWeb"/>
      </w:pPr>
      <w:r>
        <w:t>Ich will euch sehn, erfreuet euch,</w:t>
      </w:r>
      <w:r>
        <w:br/>
        <w:t>Euch siegreich wiedersehen;</w:t>
      </w:r>
      <w:r>
        <w:br/>
        <w:t>Euch lehren, meines Vaters Reich</w:t>
      </w:r>
      <w:r>
        <w:br/>
        <w:t>Und hohen Rat verstehen;</w:t>
      </w:r>
      <w:r>
        <w:br/>
        <w:t>Euch den verheißnen Geist verleihn;</w:t>
      </w:r>
      <w:r>
        <w:br/>
        <w:t>Und ihr sollt meine Zeugen sein,</w:t>
      </w:r>
      <w:r>
        <w:br/>
        <w:t>Dass ich vom Tod erstanden.</w:t>
      </w:r>
    </w:p>
    <w:p w14:paraId="7D4352F7" w14:textId="77777777" w:rsidR="00B14396" w:rsidRDefault="00B14396" w:rsidP="00B14396">
      <w:pPr>
        <w:pStyle w:val="StandardWeb"/>
      </w:pPr>
      <w:r>
        <w:t>Geht hin und lehret alle Welt;</w:t>
      </w:r>
      <w:r>
        <w:br/>
        <w:t>Ich bin des Weibes Samen,</w:t>
      </w:r>
      <w:r>
        <w:br/>
        <w:t>Der Samen Abrahams, der Held;</w:t>
      </w:r>
      <w:r>
        <w:br/>
        <w:t>Und tauft in meinem Namen.</w:t>
      </w:r>
      <w:r>
        <w:br/>
        <w:t>Wer an Gott gläubt, gläubt auch an mich.</w:t>
      </w:r>
      <w:r>
        <w:br/>
        <w:t>Tut Wunder, und beweist, dass ich</w:t>
      </w:r>
      <w:r>
        <w:br/>
        <w:t>Zur Rechten Gottes sitze.</w:t>
      </w:r>
    </w:p>
    <w:p w14:paraId="1AD2CDC9" w14:textId="77777777" w:rsidR="00B14396" w:rsidRDefault="00B14396" w:rsidP="00B14396">
      <w:pPr>
        <w:pStyle w:val="StandardWeb"/>
      </w:pPr>
      <w:r>
        <w:t>Kämpft für mein Evangelium,</w:t>
      </w:r>
      <w:r>
        <w:br/>
        <w:t>Und freuet euch der Leiden.</w:t>
      </w:r>
      <w:r>
        <w:br/>
        <w:t>Kein Engel und kein Fürstentum,</w:t>
      </w:r>
      <w:r>
        <w:br/>
        <w:t>Nichts soll euch von mir scheiden.</w:t>
      </w:r>
      <w:r>
        <w:br/>
      </w:r>
      <w:r>
        <w:lastRenderedPageBreak/>
        <w:t>Man wird euch hassen, und euch schmähn,</w:t>
      </w:r>
      <w:r>
        <w:br/>
        <w:t>Euch töten; dennoch soll’s geschehn,</w:t>
      </w:r>
      <w:r>
        <w:br/>
        <w:t>Dass eure Lehre sieget.«</w:t>
      </w:r>
    </w:p>
    <w:p w14:paraId="242D5BD5" w14:textId="77777777" w:rsidR="00B14396" w:rsidRDefault="00B14396" w:rsidP="00B14396">
      <w:pPr>
        <w:pStyle w:val="StandardWeb"/>
      </w:pPr>
      <w:r>
        <w:t>Herr, unser Heil! sie hat gesiegt,</w:t>
      </w:r>
      <w:r>
        <w:br/>
        <w:t>Und siegt in allen Landen,</w:t>
      </w:r>
      <w:r>
        <w:br/>
        <w:t>Und zeuget, dass dein Wort nicht trügt,</w:t>
      </w:r>
      <w:r>
        <w:br/>
        <w:t>Und zeugt, du bist erstanden.</w:t>
      </w:r>
      <w:r>
        <w:br/>
        <w:t>Dein Kreuz, an das man dich erhöht,</w:t>
      </w:r>
      <w:r>
        <w:br/>
        <w:t>Verwandelt sich in Majestät;</w:t>
      </w:r>
      <w:r>
        <w:br/>
        <w:t>Du gehst aus deinem Grabe.</w:t>
      </w:r>
    </w:p>
    <w:p w14:paraId="7B28BC9D" w14:textId="77777777" w:rsidR="00B14396" w:rsidRDefault="00B14396" w:rsidP="00B14396">
      <w:pPr>
        <w:pStyle w:val="StandardWeb"/>
      </w:pPr>
      <w:r>
        <w:t>Gehasst in deiner Niedrigkeit,</w:t>
      </w:r>
      <w:r>
        <w:br/>
        <w:t>Warst du ein Ziel des Spottes,</w:t>
      </w:r>
      <w:r>
        <w:br/>
        <w:t>Und zeigtest doch zu gleicher Zeit</w:t>
      </w:r>
      <w:r>
        <w:br/>
        <w:t>An dir die Hoheit Gottes.</w:t>
      </w:r>
      <w:r>
        <w:br/>
        <w:t>Dein Kreuz schien zwar der Welt ein Greul;</w:t>
      </w:r>
      <w:r>
        <w:br/>
        <w:t>Doch sterben für der Feinde Heil,</w:t>
      </w:r>
      <w:r>
        <w:br/>
        <w:t>Dies ist die höchste Tugend.</w:t>
      </w:r>
    </w:p>
    <w:p w14:paraId="64D8C2C0" w14:textId="77777777" w:rsidR="00B14396" w:rsidRDefault="00B14396" w:rsidP="00B14396">
      <w:pPr>
        <w:pStyle w:val="StandardWeb"/>
      </w:pPr>
      <w:r>
        <w:t>Dein Reich war nicht von dieser Welt,</w:t>
      </w:r>
      <w:r>
        <w:br/>
        <w:t>Dein Ruhm nicht Menschenehre.</w:t>
      </w:r>
      <w:r>
        <w:br/>
        <w:t>An Demut groß, an Lieb ein Held.</w:t>
      </w:r>
      <w:r>
        <w:br/>
        <w:t>Und göttlich in der Lehre;</w:t>
      </w:r>
      <w:r>
        <w:br/>
        <w:t>Geduldig, und von Sünden rein,</w:t>
      </w:r>
      <w:r>
        <w:br/>
        <w:t>Gehorsam, bis zum Kreuze, sein;</w:t>
      </w:r>
      <w:r>
        <w:br/>
        <w:t>Dies war des Heilands Größe.</w:t>
      </w:r>
    </w:p>
    <w:p w14:paraId="6AB4395B" w14:textId="77777777" w:rsidR="00B14396" w:rsidRDefault="00B14396" w:rsidP="00B14396">
      <w:pPr>
        <w:pStyle w:val="StandardWeb"/>
      </w:pPr>
      <w:r>
        <w:t>Du starbst am Kreuz. Doch war dir nicht</w:t>
      </w:r>
      <w:r>
        <w:br/>
        <w:t>Die Kraft des Herrn gegeben?</w:t>
      </w:r>
      <w:r>
        <w:br/>
        <w:t>Wer gab den Blinden das Gesicht?</w:t>
      </w:r>
      <w:r>
        <w:br/>
        <w:t>Den Toten selbst das Leben?</w:t>
      </w:r>
      <w:r>
        <w:br/>
        <w:t>Und wem gehorchte Wind und Meer?</w:t>
      </w:r>
      <w:r>
        <w:br/>
        <w:t>Und wem der bösen Geister Heer?</w:t>
      </w:r>
      <w:r>
        <w:br/>
        <w:t>Du warst von Gott gekommen.</w:t>
      </w:r>
    </w:p>
    <w:p w14:paraId="1F0950B2" w14:textId="77777777" w:rsidR="00B14396" w:rsidRDefault="00B14396" w:rsidP="00B14396">
      <w:pPr>
        <w:pStyle w:val="StandardWeb"/>
      </w:pPr>
      <w:r>
        <w:t>Nun irren mich nicht Schmach und Spott,</w:t>
      </w:r>
      <w:r>
        <w:br/>
        <w:t>Noch deines Kreuzes Schanden.</w:t>
      </w:r>
      <w:r>
        <w:br/>
        <w:t>Du bist mein Herr, du bist mein Gott;</w:t>
      </w:r>
      <w:r>
        <w:br/>
        <w:t>Denn du bist auferstanden.</w:t>
      </w:r>
      <w:r>
        <w:br/>
        <w:t>Du bist mein Heil, mein Fels, mein Hort,</w:t>
      </w:r>
      <w:r>
        <w:br/>
        <w:t>Der Herr, durch dessen mächtig Wort</w:t>
      </w:r>
      <w:r>
        <w:br/>
        <w:t>Auch ich einst ewig lebe.</w:t>
      </w:r>
    </w:p>
    <w:p w14:paraId="43698113" w14:textId="77777777" w:rsidR="00B14396" w:rsidRDefault="00B14396" w:rsidP="00B14396">
      <w:pPr>
        <w:pStyle w:val="StandardWeb"/>
      </w:pPr>
      <w:r>
        <w:t>Wir sind nun göttlichen Geschlechts,</w:t>
      </w:r>
      <w:r>
        <w:br/>
        <w:t>Durch dich des Himmels Erben.</w:t>
      </w:r>
      <w:r>
        <w:br/>
        <w:t>Dies ist die Hoffnung deines Knechts,</w:t>
      </w:r>
      <w:r>
        <w:br/>
        <w:t>In dieser will ich sterben.</w:t>
      </w:r>
      <w:r>
        <w:br/>
        <w:t>Wie du vom Tod erstanden bist;</w:t>
      </w:r>
      <w:r>
        <w:br/>
        <w:t>So werd auch ich, Herr Jesu Christ,</w:t>
      </w:r>
      <w:r>
        <w:br/>
        <w:t>Am jüngsten Tag erstehen.</w:t>
      </w:r>
    </w:p>
    <w:p w14:paraId="65D0E9EE" w14:textId="77777777" w:rsidR="00A741CA" w:rsidRDefault="00A741CA" w:rsidP="00A741CA">
      <w:pPr>
        <w:pStyle w:val="berschrift1"/>
        <w:rPr>
          <w:sz w:val="48"/>
        </w:rPr>
      </w:pPr>
      <w:r w:rsidRPr="00A741CA">
        <w:lastRenderedPageBreak/>
        <w:t>Gerhardt, Paul – Auf, auf, mein Herz, mit Freuden</w:t>
      </w:r>
    </w:p>
    <w:p w14:paraId="1AAB4A1F" w14:textId="77777777" w:rsidR="00A741CA" w:rsidRDefault="00A741CA" w:rsidP="00A741CA">
      <w:pPr>
        <w:pStyle w:val="StandardWeb"/>
      </w:pPr>
      <w:r>
        <w:t>1. Auf, auf, mein Herz, mit Freuden,</w:t>
      </w:r>
      <w:r>
        <w:br/>
        <w:t>Nimm wahr, was heut‘ geschieht!</w:t>
      </w:r>
      <w:r>
        <w:br/>
        <w:t>Wie kommt nach großem Leiden</w:t>
      </w:r>
      <w:r>
        <w:br/>
        <w:t>Nun ein so großes Licht!</w:t>
      </w:r>
      <w:r>
        <w:br/>
        <w:t>Mein Heiland war gelegt</w:t>
      </w:r>
      <w:r>
        <w:br/>
        <w:t>Da, wo man uns hinträgt,</w:t>
      </w:r>
      <w:r>
        <w:br/>
        <w:t>Wenn von uns unser Geist</w:t>
      </w:r>
      <w:r>
        <w:br/>
        <w:t>Gen Himmel ist gereist.</w:t>
      </w:r>
    </w:p>
    <w:p w14:paraId="38474800" w14:textId="77777777" w:rsidR="00A741CA" w:rsidRDefault="00A741CA" w:rsidP="00A741CA">
      <w:pPr>
        <w:pStyle w:val="StandardWeb"/>
      </w:pPr>
      <w:r>
        <w:t>2. Er war ins Grab gesenket,</w:t>
      </w:r>
      <w:r>
        <w:br/>
        <w:t>Der Feind trieb groß Geschrei.</w:t>
      </w:r>
      <w:r>
        <w:br/>
        <w:t>Eh‘ er’s vermeint und denket</w:t>
      </w:r>
      <w:r>
        <w:br/>
        <w:t>Ist Christus wieder frei</w:t>
      </w:r>
      <w:r>
        <w:br/>
        <w:t>Und ruft: Viktoria!</w:t>
      </w:r>
      <w:r>
        <w:br/>
        <w:t>Schwingt fröhlich hier und da</w:t>
      </w:r>
      <w:r>
        <w:br/>
        <w:t>Sein Fähnlein als ein Held,</w:t>
      </w:r>
      <w:r>
        <w:br/>
        <w:t>Der Feld und Mut behält.</w:t>
      </w:r>
    </w:p>
    <w:p w14:paraId="21A1FF72" w14:textId="77777777" w:rsidR="00A741CA" w:rsidRDefault="00A741CA" w:rsidP="00A741CA">
      <w:pPr>
        <w:pStyle w:val="StandardWeb"/>
      </w:pPr>
      <w:r>
        <w:t>3. Der Held steht aus dem Grabe</w:t>
      </w:r>
      <w:r>
        <w:br/>
        <w:t>Und sieht sich munter üm:</w:t>
      </w:r>
      <w:r>
        <w:br/>
        <w:t>Der Feind liegt und legt abe</w:t>
      </w:r>
      <w:r>
        <w:br/>
        <w:t>Gift, Gall und Ungestüm.</w:t>
      </w:r>
      <w:r>
        <w:br/>
        <w:t>Er wirft zu Christi Fuß</w:t>
      </w:r>
      <w:r>
        <w:br/>
        <w:t>Sein Höllenreich und muss</w:t>
      </w:r>
      <w:r>
        <w:br/>
        <w:t>Selbst in des Siegers Band</w:t>
      </w:r>
      <w:r>
        <w:br/>
        <w:t>Ergeben Fuß und Hand.</w:t>
      </w:r>
    </w:p>
    <w:p w14:paraId="5ED16AEA" w14:textId="77777777" w:rsidR="00A741CA" w:rsidRDefault="00A741CA" w:rsidP="00A741CA">
      <w:pPr>
        <w:pStyle w:val="StandardWeb"/>
      </w:pPr>
      <w:r>
        <w:t>4. Das ist mir anzuschauen</w:t>
      </w:r>
      <w:r>
        <w:br/>
        <w:t>Ein rechtes Freudenspiel;</w:t>
      </w:r>
      <w:r>
        <w:br/>
        <w:t>Nun soll mir nicht mehr grauen</w:t>
      </w:r>
      <w:r>
        <w:br/>
        <w:t>Vor allem, was mir will</w:t>
      </w:r>
      <w:r>
        <w:br/>
        <w:t>Entnehmen meinen Mut</w:t>
      </w:r>
      <w:r>
        <w:br/>
        <w:t>Zusamt dem edlen Gut,</w:t>
      </w:r>
      <w:r>
        <w:br/>
        <w:t>So mir durch Jesum Christ</w:t>
      </w:r>
      <w:r>
        <w:br/>
        <w:t>Aus Lieb‘ erworben ist.</w:t>
      </w:r>
    </w:p>
    <w:p w14:paraId="22FF7D2F" w14:textId="77777777" w:rsidR="00A741CA" w:rsidRDefault="00A741CA" w:rsidP="00A741CA">
      <w:pPr>
        <w:pStyle w:val="StandardWeb"/>
      </w:pPr>
      <w:r>
        <w:t>5. Die Höll‘ und ihre Rotten,</w:t>
      </w:r>
      <w:r>
        <w:br/>
        <w:t>Die krümmen mir kein Haar;</w:t>
      </w:r>
      <w:r>
        <w:br/>
        <w:t>Der Sünden kann ich spotten,</w:t>
      </w:r>
      <w:r>
        <w:br/>
        <w:t>Bleib‘ allzeit ohn‘ Gefahr;</w:t>
      </w:r>
      <w:r>
        <w:br/>
        <w:t>Der Tod mit seiner Macht</w:t>
      </w:r>
      <w:r>
        <w:br/>
        <w:t>Wird schlecht bei mir geacht’t;</w:t>
      </w:r>
      <w:r>
        <w:br/>
        <w:t>Er bleibt ein totes Bild,</w:t>
      </w:r>
      <w:r>
        <w:br/>
        <w:t>Und wär‘ er noch so wild.</w:t>
      </w:r>
    </w:p>
    <w:p w14:paraId="3E723650" w14:textId="77777777" w:rsidR="00A741CA" w:rsidRDefault="00A741CA" w:rsidP="00A741CA">
      <w:pPr>
        <w:pStyle w:val="StandardWeb"/>
      </w:pPr>
      <w:r>
        <w:t>6. Die Welt ist mir ein Lachen</w:t>
      </w:r>
      <w:r>
        <w:br/>
        <w:t>Mit ihrem großen Zorn;</w:t>
      </w:r>
      <w:r>
        <w:br/>
        <w:t>Sie zürnt und kann nicht machen,</w:t>
      </w:r>
      <w:r>
        <w:br/>
        <w:t>All‘ Arbeit ist verlor’n.</w:t>
      </w:r>
      <w:r>
        <w:br/>
      </w:r>
      <w:r>
        <w:lastRenderedPageBreak/>
        <w:t>Die Trübsal trübt mir nicht</w:t>
      </w:r>
      <w:r>
        <w:br/>
        <w:t>Mein Herz und Angesicht;</w:t>
      </w:r>
      <w:r>
        <w:br/>
        <w:t>Das Unglück ist mein Glück,</w:t>
      </w:r>
      <w:r>
        <w:br/>
        <w:t>Die Nacht mein Sonnenblick.</w:t>
      </w:r>
    </w:p>
    <w:p w14:paraId="3E9A646B" w14:textId="77777777" w:rsidR="00A741CA" w:rsidRDefault="00A741CA" w:rsidP="00A741CA">
      <w:pPr>
        <w:pStyle w:val="StandardWeb"/>
      </w:pPr>
      <w:r>
        <w:t>7. Ich hang‘ und bleib‘ auch hangen</w:t>
      </w:r>
      <w:r>
        <w:br/>
        <w:t>An Christo als ein Glied;</w:t>
      </w:r>
      <w:r>
        <w:br/>
        <w:t>Wo mein Haupt durch ist gangen,</w:t>
      </w:r>
      <w:r>
        <w:br/>
        <w:t>Da nimmt er mich auch mit.</w:t>
      </w:r>
      <w:r>
        <w:br/>
        <w:t>Er reißet durch den Tod,</w:t>
      </w:r>
      <w:r>
        <w:br/>
        <w:t>Durch Welt, durch Sünd‘ und Not,</w:t>
      </w:r>
      <w:r>
        <w:br/>
        <w:t>Er reißet durch die Höll‘,</w:t>
      </w:r>
      <w:r>
        <w:br/>
        <w:t>Ich bin stets sein Gesell.</w:t>
      </w:r>
    </w:p>
    <w:p w14:paraId="440B300B" w14:textId="77777777" w:rsidR="00A741CA" w:rsidRDefault="00A741CA" w:rsidP="00A741CA">
      <w:pPr>
        <w:pStyle w:val="StandardWeb"/>
      </w:pPr>
      <w:r>
        <w:t>8. Er dringt zum Saal der Ehren,</w:t>
      </w:r>
      <w:r>
        <w:br/>
        <w:t>Ich folg‘ ihm immer nach</w:t>
      </w:r>
      <w:r>
        <w:br/>
        <w:t>Und darf mich gar nicht kehren</w:t>
      </w:r>
      <w:r>
        <w:br/>
        <w:t>An einzig Ungemach.</w:t>
      </w:r>
      <w:r>
        <w:br/>
        <w:t>Es tobe, was da kann,</w:t>
      </w:r>
      <w:r>
        <w:br/>
        <w:t>Mein Haupt nimmt sich mein an;</w:t>
      </w:r>
      <w:r>
        <w:br/>
        <w:t>Mein Heiland ist mein Schild,</w:t>
      </w:r>
      <w:r>
        <w:br/>
        <w:t>Der alles Toben stillt.</w:t>
      </w:r>
    </w:p>
    <w:p w14:paraId="7C3EE14C" w14:textId="77777777" w:rsidR="00A741CA" w:rsidRDefault="00A741CA" w:rsidP="00A741CA">
      <w:pPr>
        <w:pStyle w:val="StandardWeb"/>
      </w:pPr>
      <w:r>
        <w:t>9. Er bringt mich an die Pforten,</w:t>
      </w:r>
      <w:r>
        <w:br/>
        <w:t>Die in den Himmel führt,</w:t>
      </w:r>
      <w:r>
        <w:br/>
        <w:t>Daran mit güldnen Worten</w:t>
      </w:r>
      <w:r>
        <w:br/>
        <w:t>Der Reim gelesen wird:</w:t>
      </w:r>
      <w:r>
        <w:br/>
        <w:t>Wer dort wird mit verhöhnt,</w:t>
      </w:r>
      <w:r>
        <w:br/>
        <w:t>Wird hier auch mit gekrönt;</w:t>
      </w:r>
      <w:r>
        <w:br/>
        <w:t>Wer dort mit sterben geht,</w:t>
      </w:r>
      <w:r>
        <w:br/>
        <w:t xml:space="preserve">Wird hier auch mit erhöht. </w:t>
      </w:r>
    </w:p>
    <w:p w14:paraId="5ABD61DF" w14:textId="77777777" w:rsidR="00B14396" w:rsidRDefault="00B14396" w:rsidP="00B14396">
      <w:pPr>
        <w:pStyle w:val="berschrift1"/>
        <w:rPr>
          <w:sz w:val="48"/>
        </w:rPr>
      </w:pPr>
      <w:r w:rsidRPr="00B14396">
        <w:t>Gerhardt, Paul – Ein Lämmlein geht und trägt die Schuld</w:t>
      </w:r>
    </w:p>
    <w:p w14:paraId="2E6089B8" w14:textId="77777777" w:rsidR="00B14396" w:rsidRDefault="00B14396" w:rsidP="00B14396">
      <w:pPr>
        <w:pStyle w:val="StandardWeb"/>
      </w:pPr>
      <w:r>
        <w:t>Ein Lämmlein geht und trägt die Schuld</w:t>
      </w:r>
      <w:r>
        <w:br/>
        <w:t>der Welt und ihrer Kinder,</w:t>
      </w:r>
      <w:r>
        <w:br/>
        <w:t>es geht und träget in Geduld</w:t>
      </w:r>
      <w:r>
        <w:br/>
        <w:t>die Sünden aller Sünder;</w:t>
      </w:r>
      <w:r>
        <w:br/>
        <w:t>es geht dahin, wird matt und krank,</w:t>
      </w:r>
      <w:r>
        <w:br/>
        <w:t>ergibt sich auf die Würgebank,</w:t>
      </w:r>
      <w:r>
        <w:br/>
        <w:t>entsaget allen Freuden;</w:t>
      </w:r>
      <w:r>
        <w:br/>
        <w:t>es nimmt auf sich Schmach, Hohn und Spott,</w:t>
      </w:r>
      <w:r>
        <w:br/>
        <w:t>Angst, Wunden, Striemen, Kreuz und Tod,</w:t>
      </w:r>
      <w:r>
        <w:br/>
        <w:t>und spricht: Ich wills gern leiden.</w:t>
      </w:r>
    </w:p>
    <w:p w14:paraId="48902C4A" w14:textId="77777777" w:rsidR="00B14396" w:rsidRDefault="00B14396" w:rsidP="00B14396">
      <w:pPr>
        <w:pStyle w:val="StandardWeb"/>
      </w:pPr>
      <w:r>
        <w:t>Das Lämmlein ist der große Freund</w:t>
      </w:r>
      <w:r>
        <w:br/>
        <w:t>und Heiland meiner Seelen;</w:t>
      </w:r>
      <w:r>
        <w:br/>
        <w:t>den, den hat Gott zum Sündenfeind</w:t>
      </w:r>
      <w:r>
        <w:br/>
        <w:t>und Sühner wollen wählen.</w:t>
      </w:r>
      <w:r>
        <w:br/>
        <w:t>„Geh hin, mein Kind, und nimm dich an</w:t>
      </w:r>
      <w:r>
        <w:br/>
        <w:t>der Kinder, die von Anfang an</w:t>
      </w:r>
      <w:r>
        <w:br/>
      </w:r>
      <w:r>
        <w:lastRenderedPageBreak/>
        <w:t>verdient des Zornes Ruten;</w:t>
      </w:r>
      <w:r>
        <w:br/>
        <w:t>die Straf ist schwer, der Zorn ist groß,</w:t>
      </w:r>
      <w:r>
        <w:br/>
        <w:t>du kannst und sollst sie machen los</w:t>
      </w:r>
      <w:r>
        <w:br/>
        <w:t>durch Sterben und durch Bluten.“</w:t>
      </w:r>
    </w:p>
    <w:p w14:paraId="5DFFE18E" w14:textId="77777777" w:rsidR="00B14396" w:rsidRDefault="00B14396" w:rsidP="00B14396">
      <w:pPr>
        <w:pStyle w:val="StandardWeb"/>
      </w:pPr>
      <w:r>
        <w:t>„Ja, Vater, ja, von Herzensgrund,</w:t>
      </w:r>
      <w:r>
        <w:br/>
        <w:t>leg auf, ich will dies tragen;</w:t>
      </w:r>
      <w:r>
        <w:br/>
        <w:t>mein Wollen liegt an deinem Mund,</w:t>
      </w:r>
      <w:r>
        <w:br/>
        <w:t>mein Wirken ist dein Sagen.“</w:t>
      </w:r>
      <w:r>
        <w:br/>
        <w:t>O Wunderlieb, o Liebesmacht!</w:t>
      </w:r>
      <w:r>
        <w:br/>
        <w:t>Du kannst, was nie ein Mensch gedacht,</w:t>
      </w:r>
      <w:r>
        <w:br/>
        <w:t>Gott seinen Sohn abringen.</w:t>
      </w:r>
      <w:r>
        <w:br/>
        <w:t>O Liebe, Liebe! Du bist stark,</w:t>
      </w:r>
      <w:r>
        <w:br/>
        <w:t>du strecktest den in Grab und Sarg,</w:t>
      </w:r>
      <w:r>
        <w:br/>
        <w:t>vor dem die Felsen springen.</w:t>
      </w:r>
    </w:p>
    <w:p w14:paraId="3C7CFA26" w14:textId="77777777" w:rsidR="00B14396" w:rsidRDefault="00B14396" w:rsidP="00B14396">
      <w:pPr>
        <w:pStyle w:val="StandardWeb"/>
      </w:pPr>
      <w:r>
        <w:t>Du marterst ihn am Kreuzesstamm</w:t>
      </w:r>
      <w:r>
        <w:br/>
        <w:t>mit Nägeln und mit Spießen</w:t>
      </w:r>
      <w:r>
        <w:br/>
        <w:t>du schlachtest ihn als wie ein Lamm,</w:t>
      </w:r>
      <w:r>
        <w:br/>
        <w:t>machst Herz und Adern fließen:</w:t>
      </w:r>
      <w:r>
        <w:br/>
        <w:t>das Herze mit der Seufzer Kraft,</w:t>
      </w:r>
      <w:r>
        <w:br/>
        <w:t>die Adern mit dem edlen Saft</w:t>
      </w:r>
      <w:r>
        <w:br/>
        <w:t>des purpurroten Blutes.</w:t>
      </w:r>
      <w:r>
        <w:br/>
        <w:t>O süßes Lamm, was soll ich dir</w:t>
      </w:r>
      <w:r>
        <w:br/>
        <w:t>erweisen dafür, dass du mir,</w:t>
      </w:r>
      <w:r>
        <w:br/>
        <w:t>erweisest so viel Gutes?</w:t>
      </w:r>
    </w:p>
    <w:p w14:paraId="21955D6C" w14:textId="77777777" w:rsidR="00B14396" w:rsidRDefault="00B14396" w:rsidP="00B14396">
      <w:pPr>
        <w:pStyle w:val="StandardWeb"/>
      </w:pPr>
      <w:r>
        <w:t>Mein Lebetage will ich dich</w:t>
      </w:r>
      <w:r>
        <w:br/>
        <w:t>aus meinem Sinn nicht lassen,</w:t>
      </w:r>
      <w:r>
        <w:br/>
        <w:t>dich will ich stets, gleich wie du mich,</w:t>
      </w:r>
      <w:r>
        <w:br/>
        <w:t>mit Liebesarmen fassen;</w:t>
      </w:r>
      <w:r>
        <w:br/>
        <w:t>du sollst sein meines Herzens Licht,</w:t>
      </w:r>
      <w:r>
        <w:br/>
        <w:t>und wenn mein Herz in Stücke bricht,</w:t>
      </w:r>
      <w:r>
        <w:br/>
        <w:t>sollst du mein Herze bleiben;</w:t>
      </w:r>
      <w:r>
        <w:br/>
        <w:t>ich will mich dir, mein höchster Ruhm,</w:t>
      </w:r>
      <w:r>
        <w:br/>
        <w:t>hiermit zu deinem Eigentum</w:t>
      </w:r>
      <w:r>
        <w:br/>
        <w:t>beständiglich verschreiben.</w:t>
      </w:r>
    </w:p>
    <w:p w14:paraId="7A2DB4FF" w14:textId="77777777" w:rsidR="00B14396" w:rsidRDefault="00B14396" w:rsidP="00B14396">
      <w:pPr>
        <w:pStyle w:val="StandardWeb"/>
      </w:pPr>
      <w:r>
        <w:t>Ich will von deiner Lieblichkeit</w:t>
      </w:r>
      <w:r>
        <w:br/>
        <w:t>bei Nacht und Tage singen,</w:t>
      </w:r>
      <w:r>
        <w:br/>
        <w:t>mich selbst auch dir zu aller Zeit</w:t>
      </w:r>
      <w:r>
        <w:br/>
        <w:t>zum Freudenopfer bringen.</w:t>
      </w:r>
      <w:r>
        <w:br/>
        <w:t>Mein Bach des Lebens soll sich dir</w:t>
      </w:r>
      <w:r>
        <w:br/>
        <w:t>und deinem Namen für und für</w:t>
      </w:r>
      <w:r>
        <w:br/>
        <w:t>in Dankbarkeit ergießen;</w:t>
      </w:r>
      <w:r>
        <w:br/>
        <w:t>und was du mir zu gut getan,</w:t>
      </w:r>
      <w:r>
        <w:br/>
        <w:t>das will ich stets, so tief ich kann,</w:t>
      </w:r>
      <w:r>
        <w:br/>
        <w:t>in mein Gedächtnis schließen.</w:t>
      </w:r>
    </w:p>
    <w:p w14:paraId="4685A6C1" w14:textId="77777777" w:rsidR="00B14396" w:rsidRDefault="00B14396" w:rsidP="00B14396">
      <w:pPr>
        <w:pStyle w:val="StandardWeb"/>
      </w:pPr>
      <w:r>
        <w:t>Erweitre dich, mein Herzensschrein,</w:t>
      </w:r>
      <w:r>
        <w:br/>
        <w:t>du sollst ein Schatzhaus werden</w:t>
      </w:r>
      <w:r>
        <w:br/>
      </w:r>
      <w:r>
        <w:lastRenderedPageBreak/>
        <w:t>der Schätze, die viel größer sein</w:t>
      </w:r>
      <w:r>
        <w:br/>
        <w:t>als Himmel, Meer und Erden.</w:t>
      </w:r>
      <w:r>
        <w:br/>
        <w:t>Weg mit dem Gold Arabia!</w:t>
      </w:r>
      <w:r>
        <w:br/>
        <w:t>Weg Kalmus, Myrrhen, Kassia!</w:t>
      </w:r>
      <w:r>
        <w:br/>
        <w:t>Ich hab ein Bessers funden:</w:t>
      </w:r>
      <w:r>
        <w:br/>
        <w:t>Mein großer Schatz, Herr Jesu Christ,</w:t>
      </w:r>
      <w:r>
        <w:br/>
        <w:t>ist dieses, was geflossen ist</w:t>
      </w:r>
      <w:r>
        <w:br/>
        <w:t>aus deines Leibes Wunden.</w:t>
      </w:r>
    </w:p>
    <w:p w14:paraId="105B075E" w14:textId="77777777" w:rsidR="00B14396" w:rsidRDefault="00B14396" w:rsidP="00B14396">
      <w:pPr>
        <w:pStyle w:val="StandardWeb"/>
      </w:pPr>
      <w:r>
        <w:t>Das soll und will ich mir zu nutz</w:t>
      </w:r>
      <w:r>
        <w:br/>
        <w:t>zu allen Zeiten machen;</w:t>
      </w:r>
      <w:r>
        <w:br/>
        <w:t>im Streite soll es sein mein Schutz,</w:t>
      </w:r>
      <w:r>
        <w:br/>
        <w:t>in Traurigkeit mein Lachen,</w:t>
      </w:r>
      <w:r>
        <w:br/>
        <w:t>in Fröhlichkeit mein Saitenspiel,</w:t>
      </w:r>
      <w:r>
        <w:br/>
        <w:t>und wenn mir nichts mehr schmecken will,</w:t>
      </w:r>
      <w:r>
        <w:br/>
        <w:t>soll mich dies Manna speisen.</w:t>
      </w:r>
      <w:r>
        <w:br/>
        <w:t>Im Durst solls sein mein Wasserquell,</w:t>
      </w:r>
      <w:r>
        <w:br/>
        <w:t>in Einsamkeit mein Sprachgesell,</w:t>
      </w:r>
      <w:r>
        <w:br/>
        <w:t>zu Haus und auch auf Reisen.</w:t>
      </w:r>
    </w:p>
    <w:p w14:paraId="0F365F0B" w14:textId="77777777" w:rsidR="00B14396" w:rsidRDefault="00B14396" w:rsidP="00B14396">
      <w:pPr>
        <w:pStyle w:val="StandardWeb"/>
      </w:pPr>
      <w:r>
        <w:t>Was schadet mir des Todes Gift?</w:t>
      </w:r>
      <w:r>
        <w:br/>
        <w:t>Dein Blut, das ist mein Leben.</w:t>
      </w:r>
      <w:r>
        <w:br/>
        <w:t>Wenn mich der Sonnen Hitze trifft,</w:t>
      </w:r>
      <w:r>
        <w:br/>
        <w:t>so kann mirs Schatten geben.</w:t>
      </w:r>
      <w:r>
        <w:br/>
        <w:t>Setzt mir der Wehmut Schmerzen zu,</w:t>
      </w:r>
      <w:r>
        <w:br/>
        <w:t>so findt ich bei dir meine Ruh</w:t>
      </w:r>
      <w:r>
        <w:br/>
        <w:t>als auf dem Bett ein Kranker.</w:t>
      </w:r>
      <w:r>
        <w:br/>
        <w:t>Und wenn des Kreuzes Ungestüm</w:t>
      </w:r>
      <w:r>
        <w:br/>
        <w:t>mein Schifflein treibet üm und üm,</w:t>
      </w:r>
      <w:r>
        <w:br/>
        <w:t>so bist du dann mein Anker.</w:t>
      </w:r>
    </w:p>
    <w:p w14:paraId="33E8DDD2" w14:textId="77777777" w:rsidR="00B14396" w:rsidRDefault="00B14396" w:rsidP="00B14396">
      <w:pPr>
        <w:pStyle w:val="StandardWeb"/>
      </w:pPr>
      <w:r>
        <w:t>Wann endlich ich soll treten ein</w:t>
      </w:r>
      <w:r>
        <w:br/>
        <w:t>in deines Reiches Freuden,</w:t>
      </w:r>
      <w:r>
        <w:br/>
        <w:t>so soll dein Blut mein Purpur sein,</w:t>
      </w:r>
      <w:r>
        <w:br/>
        <w:t>ich will mich darin kleiden;</w:t>
      </w:r>
      <w:r>
        <w:br/>
        <w:t>es soll sein meines Hauptes Kron,</w:t>
      </w:r>
      <w:r>
        <w:br/>
        <w:t>in welcher ich will vor den Thron</w:t>
      </w:r>
      <w:r>
        <w:br/>
        <w:t>des höchsten Vaters gehen</w:t>
      </w:r>
      <w:r>
        <w:br/>
        <w:t>und dir, dem er mich anvertraut</w:t>
      </w:r>
      <w:r>
        <w:br/>
        <w:t>als eine wohlgeschmückte Braut</w:t>
      </w:r>
      <w:r>
        <w:br/>
        <w:t>an deiner Seite stehen.</w:t>
      </w:r>
    </w:p>
    <w:p w14:paraId="6FE25760" w14:textId="77777777" w:rsidR="00B14396" w:rsidRDefault="00B14396" w:rsidP="00B14396">
      <w:pPr>
        <w:pStyle w:val="berschrift1"/>
      </w:pPr>
      <w:r w:rsidRPr="006E3A9C">
        <w:t>Gerhardt, Paul – Nun freut euch hier und überall</w:t>
      </w:r>
    </w:p>
    <w:p w14:paraId="593EF04A" w14:textId="77777777" w:rsidR="00B14396" w:rsidRDefault="00B14396" w:rsidP="00B14396">
      <w:pPr>
        <w:pStyle w:val="StandardWeb"/>
      </w:pPr>
      <w:r>
        <w:t>1. Nun freut euch hier und überall,</w:t>
      </w:r>
      <w:r>
        <w:br/>
        <w:t>ihr Christen, lieben Brüder!</w:t>
      </w:r>
      <w:r>
        <w:br/>
        <w:t>Das Heil, das durch den Todesfall</w:t>
      </w:r>
      <w:r>
        <w:br/>
        <w:t>Gesunken, stehet wieder.</w:t>
      </w:r>
      <w:r>
        <w:br/>
        <w:t>Des Lebens lebet noch,</w:t>
      </w:r>
      <w:r>
        <w:br/>
        <w:t>Sein Arm hat aller Feinde Joch</w:t>
      </w:r>
      <w:r>
        <w:br/>
        <w:t>mit aller Macht zerbrochen.</w:t>
      </w:r>
    </w:p>
    <w:p w14:paraId="5E952ECF" w14:textId="77777777" w:rsidR="00B14396" w:rsidRDefault="00B14396" w:rsidP="00B14396">
      <w:pPr>
        <w:pStyle w:val="StandardWeb"/>
      </w:pPr>
      <w:r>
        <w:lastRenderedPageBreak/>
        <w:t>2. Der Held, der alles hält, er lag</w:t>
      </w:r>
      <w:r>
        <w:br/>
        <w:t>im Grab als überwunden,</w:t>
      </w:r>
      <w:r>
        <w:br/>
        <w:t>Er lag, bis dass der dritte Tag</w:t>
      </w:r>
      <w:r>
        <w:br/>
        <w:t>sich in die Welt gefunden;</w:t>
      </w:r>
      <w:r>
        <w:br/>
        <w:t>Da dieser kam, kam auch die Zeit,</w:t>
      </w:r>
      <w:r>
        <w:br/>
        <w:t>Da, der uns in dem Tod erfreut,</w:t>
      </w:r>
      <w:r>
        <w:br/>
        <w:t>sich aus dem Tod erhube.</w:t>
      </w:r>
    </w:p>
    <w:p w14:paraId="1C319291" w14:textId="77777777" w:rsidR="00B14396" w:rsidRDefault="00B14396" w:rsidP="00B14396">
      <w:pPr>
        <w:pStyle w:val="StandardWeb"/>
      </w:pPr>
      <w:r>
        <w:t>3. Die Morgenröte war noch nicht</w:t>
      </w:r>
      <w:r>
        <w:br/>
        <w:t>mit ihrem Licht vorhanden,</w:t>
      </w:r>
      <w:r>
        <w:br/>
        <w:t>und siehe, da war schon das Licht,</w:t>
      </w:r>
      <w:r>
        <w:br/>
        <w:t>das ewig leucht, erstanden;</w:t>
      </w:r>
      <w:r>
        <w:br/>
        <w:t>Die Sonne war noch nicht erwacht,</w:t>
      </w:r>
      <w:r>
        <w:br/>
        <w:t>da wacht und ging in voller Macht</w:t>
      </w:r>
      <w:r>
        <w:br/>
        <w:t>die unerschaffne Sonne.</w:t>
      </w:r>
    </w:p>
    <w:p w14:paraId="34D09693" w14:textId="77777777" w:rsidR="00B14396" w:rsidRDefault="00B14396" w:rsidP="00B14396">
      <w:pPr>
        <w:pStyle w:val="StandardWeb"/>
      </w:pPr>
      <w:r>
        <w:t>4. Das wusste nicht die fromme Schar,</w:t>
      </w:r>
      <w:r>
        <w:br/>
        <w:t>die Christo angehangen,</w:t>
      </w:r>
      <w:r>
        <w:br/>
        <w:t>drum als nunmehr der Sabbat war</w:t>
      </w:r>
      <w:r>
        <w:br/>
        <w:t>zu End hinabgegangen,</w:t>
      </w:r>
      <w:r>
        <w:br/>
        <w:t>Begunnt Maria Magdalen</w:t>
      </w:r>
      <w:r>
        <w:br/>
        <w:t>und andre mit auszugehn</w:t>
      </w:r>
      <w:r>
        <w:br/>
        <w:t>und Spezerei zu kaufen.</w:t>
      </w:r>
    </w:p>
    <w:p w14:paraId="412D4D55" w14:textId="77777777" w:rsidR="00B14396" w:rsidRDefault="00B14396" w:rsidP="00B14396">
      <w:pPr>
        <w:pStyle w:val="StandardWeb"/>
      </w:pPr>
      <w:r>
        <w:t>5. Ihr Herz und Sinn ist hoch bemüht,</w:t>
      </w:r>
      <w:r>
        <w:br/>
        <w:t>ein Salböl darzugeben</w:t>
      </w:r>
      <w:r>
        <w:br/>
        <w:t>für Jesu, dessen teure Güt</w:t>
      </w:r>
      <w:r>
        <w:br/>
        <w:t>uns salbt zum ewigen Leben.</w:t>
      </w:r>
      <w:r>
        <w:br/>
        <w:t>Ach, liebes Herz, der seinen Geit</w:t>
      </w:r>
      <w:r>
        <w:br/>
        <w:t>vom Himmel in die Herzen geußt,</w:t>
      </w:r>
      <w:r>
        <w:br/>
        <w:t>Darf keines Öls noch Salben.</w:t>
      </w:r>
    </w:p>
    <w:p w14:paraId="01FC9E1C" w14:textId="77777777" w:rsidR="00B14396" w:rsidRDefault="00B14396" w:rsidP="00B14396">
      <w:pPr>
        <w:pStyle w:val="StandardWeb"/>
      </w:pPr>
      <w:r>
        <w:t>6. Ja du, o heilger Jungfrausohn,</w:t>
      </w:r>
      <w:r>
        <w:br/>
        <w:t>bist schon gnug balsamieret</w:t>
      </w:r>
      <w:r>
        <w:br/>
        <w:t>als König, der im Himmelsthron</w:t>
      </w:r>
      <w:r>
        <w:br/>
        <w:t>und überall regieret!</w:t>
      </w:r>
      <w:r>
        <w:br/>
        <w:t>Dein Balsam ist die ewge Kraft,</w:t>
      </w:r>
      <w:r>
        <w:br/>
        <w:t>dadurch Gott Erd und Himmel schafft,</w:t>
      </w:r>
      <w:r>
        <w:br/>
        <w:t>die lässt dich nicht verwesen.</w:t>
      </w:r>
    </w:p>
    <w:p w14:paraId="534A3EAF" w14:textId="77777777" w:rsidR="00B14396" w:rsidRDefault="00B14396" w:rsidP="00B14396">
      <w:pPr>
        <w:pStyle w:val="StandardWeb"/>
      </w:pPr>
      <w:r>
        <w:t>7. Doch geht die fromme Einfalt hin</w:t>
      </w:r>
      <w:r>
        <w:br/>
        <w:t>bald in dem frühsten Morgen,</w:t>
      </w:r>
      <w:r>
        <w:br/>
        <w:t>Sie gehn, und plötzlich wird ihr Sinn</w:t>
      </w:r>
      <w:r>
        <w:br/>
        <w:t>voll großer schwerer Sorgen.</w:t>
      </w:r>
      <w:r>
        <w:br/>
        <w:t>Ei, sprechen sie, wer wälzt den Stein</w:t>
      </w:r>
      <w:r>
        <w:br/>
        <w:t>vons Grabes Tür und lässt uns ein</w:t>
      </w:r>
      <w:r>
        <w:br/>
        <w:t>zum Leichnam unsres Herren?</w:t>
      </w:r>
    </w:p>
    <w:p w14:paraId="6253A75A" w14:textId="77777777" w:rsidR="00B14396" w:rsidRDefault="00B14396" w:rsidP="00B14396">
      <w:pPr>
        <w:pStyle w:val="StandardWeb"/>
      </w:pPr>
      <w:r>
        <w:t>8. So sorgten sie zur selben Zeit</w:t>
      </w:r>
      <w:r>
        <w:br/>
        <w:t>für das, was schon bestellet,</w:t>
      </w:r>
      <w:r>
        <w:br/>
        <w:t>Es war der Stein ja allbereit</w:t>
      </w:r>
      <w:r>
        <w:br/>
      </w:r>
      <w:r>
        <w:lastRenderedPageBreak/>
        <w:t>erhoben und gefället</w:t>
      </w:r>
      <w:r>
        <w:br/>
        <w:t>Durch einen, der des Erdreichs Wucht</w:t>
      </w:r>
      <w:r>
        <w:br/>
        <w:t>erbeben macht und in Flucht</w:t>
      </w:r>
      <w:r>
        <w:br/>
        <w:t>des Grabes Hüter jagte.</w:t>
      </w:r>
    </w:p>
    <w:p w14:paraId="3E480821" w14:textId="77777777" w:rsidR="00B14396" w:rsidRDefault="00B14396" w:rsidP="00B14396">
      <w:pPr>
        <w:pStyle w:val="StandardWeb"/>
      </w:pPr>
      <w:r>
        <w:t>9. Das war ein Diener aus der Höh,</w:t>
      </w:r>
      <w:r>
        <w:br/>
        <w:t>von denen, die uns schützen,</w:t>
      </w:r>
      <w:r>
        <w:br/>
        <w:t>Sein Kleid war weißer als der Schnee,</w:t>
      </w:r>
      <w:r>
        <w:br/>
        <w:t>Sein Ansehn gleich den Blitzen,</w:t>
      </w:r>
      <w:r>
        <w:br/>
        <w:t>der hat das fest verschlossne Grab</w:t>
      </w:r>
      <w:r>
        <w:br/>
        <w:t>eröffnet und den Stein herab</w:t>
      </w:r>
      <w:r>
        <w:br/>
        <w:t>vons Grabes Tür gewälzet.</w:t>
      </w:r>
    </w:p>
    <w:p w14:paraId="6C6CAB0F" w14:textId="77777777" w:rsidR="00B14396" w:rsidRDefault="00B14396" w:rsidP="00B14396">
      <w:pPr>
        <w:pStyle w:val="StandardWeb"/>
      </w:pPr>
      <w:r>
        <w:t>10. Das Weiberhäuflein kam und ging</w:t>
      </w:r>
      <w:r>
        <w:br/>
        <w:t>hinein ohn alle Mühe.</w:t>
      </w:r>
      <w:r>
        <w:br/>
        <w:t>Hör aber, was für Wunderding</w:t>
      </w:r>
      <w:r>
        <w:br/>
        <w:t>sich da begab! Denn siehe,</w:t>
      </w:r>
      <w:r>
        <w:br/>
        <w:t>Das, was sie suchten, findt sich nicht</w:t>
      </w:r>
      <w:r>
        <w:br/>
        <w:t>und wo ihr Herz nicht hingericht,</w:t>
      </w:r>
      <w:r>
        <w:br/>
        <w:t>das ist allda zur Stelle.</w:t>
      </w:r>
    </w:p>
    <w:p w14:paraId="1FEB4CD2" w14:textId="77777777" w:rsidR="00B14396" w:rsidRDefault="00B14396" w:rsidP="00B14396">
      <w:pPr>
        <w:pStyle w:val="StandardWeb"/>
      </w:pPr>
      <w:r>
        <w:t>11. Sie suchten ihrer Seelenhort</w:t>
      </w:r>
      <w:r>
        <w:br/>
        <w:t>und finden sein Gewande,</w:t>
      </w:r>
      <w:r>
        <w:br/>
        <w:t>Sie hören aus der Engelwort</w:t>
      </w:r>
      <w:r>
        <w:br/>
        <w:t>Wies gar viel anderes Stünde,</w:t>
      </w:r>
      <w:r>
        <w:br/>
        <w:t>als ihr betrübtes Herz gemeint:</w:t>
      </w:r>
      <w:r>
        <w:br/>
        <w:t>Dass billig wär bisher geweint,</w:t>
      </w:r>
      <w:r>
        <w:br/>
        <w:t>nun jauchzen soll und lachen.</w:t>
      </w:r>
    </w:p>
    <w:p w14:paraId="20EEDD32" w14:textId="77777777" w:rsidR="00B14396" w:rsidRDefault="00B14396" w:rsidP="00B14396">
      <w:pPr>
        <w:pStyle w:val="StandardWeb"/>
      </w:pPr>
      <w:r>
        <w:t>12. Sie sehn das Grab entledigt stehn,</w:t>
      </w:r>
      <w:r>
        <w:br/>
        <w:t>und als sie das gesehen,</w:t>
      </w:r>
      <w:r>
        <w:br/>
        <w:t>Da läuft Maria Magdalen,</w:t>
      </w:r>
      <w:r>
        <w:br/>
        <w:t>Zu sagen, was geschehen.</w:t>
      </w:r>
      <w:r>
        <w:br/>
        <w:t>Die andere Schar ist Kummers voll</w:t>
      </w:r>
      <w:r>
        <w:br/>
        <w:t>und weiß nicht, was sie machen soll,</w:t>
      </w:r>
      <w:r>
        <w:br/>
        <w:t>Verharret bei dem Grabe.</w:t>
      </w:r>
    </w:p>
    <w:p w14:paraId="06A896E4" w14:textId="77777777" w:rsidR="00B14396" w:rsidRDefault="00B14396" w:rsidP="00B14396">
      <w:pPr>
        <w:pStyle w:val="StandardWeb"/>
      </w:pPr>
      <w:r>
        <w:t>13. Da stellen sich in heller Zier</w:t>
      </w:r>
      <w:r>
        <w:br/>
        <w:t>zween edle Himmelsboten,</w:t>
      </w:r>
      <w:r>
        <w:br/>
        <w:t>Die sprechen: ,Ei, was suchet ihr</w:t>
      </w:r>
      <w:r>
        <w:br/>
        <w:t>Das Leben bei den Toten?</w:t>
      </w:r>
      <w:r>
        <w:br/>
        <w:t>Der Heiland lebt! Er ist nicht hier!</w:t>
      </w:r>
      <w:r>
        <w:br/>
        <w:t>Heut ist er, glaubt uns, Heute früh</w:t>
      </w:r>
      <w:r>
        <w:br/>
        <w:t>ist er vom Tod erstanden.´</w:t>
      </w:r>
    </w:p>
    <w:p w14:paraId="0CB1667F" w14:textId="77777777" w:rsidR="00B14396" w:rsidRDefault="00B14396" w:rsidP="00B14396">
      <w:pPr>
        <w:pStyle w:val="StandardWeb"/>
      </w:pPr>
      <w:r>
        <w:t>14. Gedenkt und sinnt ein wenig nach</w:t>
      </w:r>
      <w:r>
        <w:br/>
        <w:t>Den Reden, die er triebe,</w:t>
      </w:r>
      <w:r>
        <w:br/>
        <w:t>Du er so klar und deutlich sprach,</w:t>
      </w:r>
      <w:r>
        <w:br/>
        <w:t>Wie er zwar würd aus Liebe</w:t>
      </w:r>
      <w:r>
        <w:br/>
        <w:t>Den Tod ausstehn und große Plag,</w:t>
      </w:r>
      <w:r>
        <w:br/>
      </w:r>
      <w:r>
        <w:lastRenderedPageBreak/>
        <w:t>jedennoch an dem dritten Tag</w:t>
      </w:r>
      <w:r>
        <w:br/>
        <w:t>auch herrlich triumphieren.</w:t>
      </w:r>
    </w:p>
    <w:p w14:paraId="0CB5DC6C" w14:textId="77777777" w:rsidR="00B14396" w:rsidRDefault="00B14396" w:rsidP="00B14396">
      <w:pPr>
        <w:pStyle w:val="StandardWeb"/>
      </w:pPr>
      <w:r>
        <w:t>15. Da dachten sie an Christi Wort</w:t>
      </w:r>
      <w:r>
        <w:br/>
        <w:t>und gingen von dem Grabe</w:t>
      </w:r>
      <w:r>
        <w:br/>
        <w:t>hin zu der elf Apostel Ort</w:t>
      </w:r>
      <w:r>
        <w:br/>
        <w:t>und sagten, was sich habe</w:t>
      </w:r>
      <w:r>
        <w:br/>
        <w:t>Erzeigt in ihrem Angesicht;</w:t>
      </w:r>
      <w:r>
        <w:br/>
        <w:t>Man hielt es aber anderes nicht,</w:t>
      </w:r>
      <w:r>
        <w:br/>
        <w:t>als ob es Märlein wären.</w:t>
      </w:r>
    </w:p>
    <w:p w14:paraId="37D5DD3F" w14:textId="77777777" w:rsidR="00B14396" w:rsidRDefault="00B14396" w:rsidP="00B14396">
      <w:pPr>
        <w:pStyle w:val="StandardWeb"/>
      </w:pPr>
      <w:r>
        <w:t>16. Maria, die betrübt´, sich gibt</w:t>
      </w:r>
      <w:r>
        <w:br/>
        <w:t>in schnelles Abescheiden,</w:t>
      </w:r>
      <w:r>
        <w:br/>
        <w:t>findt Petrum und den Jesus liebt,</w:t>
      </w:r>
      <w:r>
        <w:br/>
        <w:t>erzählet allen beiden:</w:t>
      </w:r>
      <w:r>
        <w:br/>
        <w:t>Ach, spricht sie, unser Herr ist hin,</w:t>
      </w:r>
      <w:r>
        <w:br/>
        <w:t>und niemand ist, der, wo man ihn</w:t>
      </w:r>
      <w:r>
        <w:br/>
        <w:t>hab hingelegt will wissen.</w:t>
      </w:r>
    </w:p>
    <w:p w14:paraId="229594B4" w14:textId="77777777" w:rsidR="00B14396" w:rsidRDefault="00B14396" w:rsidP="00B14396">
      <w:pPr>
        <w:pStyle w:val="StandardWeb"/>
      </w:pPr>
      <w:r>
        <w:t>17. Der Hochgeliebte läuft geschwind</w:t>
      </w:r>
      <w:r>
        <w:br/>
        <w:t>und kommt zuerst zum Grabe;</w:t>
      </w:r>
      <w:r>
        <w:br/>
        <w:t>Er guckt, und da er nichts mehr findt</w:t>
      </w:r>
      <w:r>
        <w:br/>
        <w:t>als Leinen, weicht er abe.</w:t>
      </w:r>
      <w:r>
        <w:br/>
        <w:t>Da aber Simon Petrus kommt,</w:t>
      </w:r>
      <w:r>
        <w:br/>
        <w:t>geht er ins Grab hinein und nimmt</w:t>
      </w:r>
      <w:r>
        <w:br/>
        <w:t>das Werk recht in die Augen.</w:t>
      </w:r>
    </w:p>
    <w:p w14:paraId="5F76768F" w14:textId="77777777" w:rsidR="00B14396" w:rsidRDefault="00B14396" w:rsidP="00B14396">
      <w:pPr>
        <w:pStyle w:val="StandardWeb"/>
      </w:pPr>
      <w:r>
        <w:t>18. Er sieht die Leinen für sich dar,</w:t>
      </w:r>
      <w:r>
        <w:br/>
        <w:t>zu voraus, wie mit Fleiße</w:t>
      </w:r>
      <w:r>
        <w:br/>
        <w:t>gelegt und eingewickelt war</w:t>
      </w:r>
      <w:r>
        <w:br/>
        <w:t>das Haupttuch zu dem Schweiße:</w:t>
      </w:r>
      <w:r>
        <w:br/>
        <w:t>Da ging auch, der am Ersten kam,</w:t>
      </w:r>
      <w:r>
        <w:br/>
        <w:t>hinein, wie Petrus tat und nahm,</w:t>
      </w:r>
      <w:r>
        <w:br/>
        <w:t>was er da sah, zu Herze.</w:t>
      </w:r>
    </w:p>
    <w:p w14:paraId="5EAF3C7D" w14:textId="77777777" w:rsidR="00B14396" w:rsidRDefault="00B14396" w:rsidP="00B14396">
      <w:pPr>
        <w:pStyle w:val="StandardWeb"/>
      </w:pPr>
      <w:r>
        <w:t>19. Da glauben sie nun dem Bericht,</w:t>
      </w:r>
      <w:r>
        <w:br/>
        <w:t>weil sie mit Augen schauen,</w:t>
      </w:r>
      <w:r>
        <w:br/>
        <w:t>Was sie zwar als ein Gedicht</w:t>
      </w:r>
      <w:r>
        <w:br/>
        <w:t>gehöret von den Frauen;</w:t>
      </w:r>
      <w:r>
        <w:br/>
        <w:t>Doch werden sie Verwunderns voll,</w:t>
      </w:r>
      <w:r>
        <w:br/>
        <w:t>denn keiner weiß, das Christus soll</w:t>
      </w:r>
      <w:r>
        <w:br/>
        <w:t>von Toten auferwachen.</w:t>
      </w:r>
    </w:p>
    <w:p w14:paraId="03B080DF" w14:textId="77777777" w:rsidR="00B14396" w:rsidRDefault="00B14396" w:rsidP="00B14396">
      <w:pPr>
        <w:pStyle w:val="StandardWeb"/>
      </w:pPr>
      <w:r>
        <w:t>20. Maria steht vorm Grab und weint,</w:t>
      </w:r>
      <w:r>
        <w:br/>
        <w:t>und plötzlich wird sie innen,</w:t>
      </w:r>
      <w:r>
        <w:br/>
        <w:t>Dass zween in weißen Kleidern sind</w:t>
      </w:r>
      <w:r>
        <w:br/>
        <w:t>vor ihr im Grabe drinnen,</w:t>
      </w:r>
      <w:r>
        <w:br/>
        <w:t>Die sprechen: ,Weib, was weinst du?´</w:t>
      </w:r>
      <w:r>
        <w:br/>
        <w:t>Sie haben meines Herzensruh,</w:t>
      </w:r>
      <w:r>
        <w:br/>
        <w:t>Sprach sie, hinweggenommen.</w:t>
      </w:r>
    </w:p>
    <w:p w14:paraId="254CAF59" w14:textId="77777777" w:rsidR="00B14396" w:rsidRDefault="00B14396" w:rsidP="00B14396">
      <w:pPr>
        <w:pStyle w:val="StandardWeb"/>
      </w:pPr>
      <w:r>
        <w:lastRenderedPageBreak/>
        <w:t>21. Mein Herr ist weg, und ich weiß nicht,</w:t>
      </w:r>
      <w:r>
        <w:br/>
        <w:t>Wo ich soll suchen gehen.</w:t>
      </w:r>
      <w:r>
        <w:br/>
        <w:t>Indessen wendt sie ihr Gesicht</w:t>
      </w:r>
      <w:r>
        <w:br/>
        <w:t>und siehet Jesum stehen.</w:t>
      </w:r>
      <w:r>
        <w:br/>
        <w:t>der spricht: ,O Weib, was fehlet dir?</w:t>
      </w:r>
      <w:r>
        <w:br/>
        <w:t>Was weinest du, was sucht du hier?´-</w:t>
      </w:r>
      <w:r>
        <w:br/>
        <w:t>Sie meint, der Gärtner rede.</w:t>
      </w:r>
    </w:p>
    <w:p w14:paraId="09EFB5FD" w14:textId="77777777" w:rsidR="00B14396" w:rsidRDefault="00B14396" w:rsidP="00B14396">
      <w:pPr>
        <w:pStyle w:val="StandardWeb"/>
      </w:pPr>
      <w:r>
        <w:t>22. Ach, spricht sie: ,Herr, hast du´s getan,</w:t>
      </w:r>
      <w:r>
        <w:br/>
        <w:t>So sag es unverhohlen,</w:t>
      </w:r>
      <w:r>
        <w:br/>
        <w:t>Wo liegt mein Herr? Wo komm ich an?</w:t>
      </w:r>
      <w:r>
        <w:br/>
        <w:t>So will ich mir ihn holen.´</w:t>
      </w:r>
      <w:r>
        <w:br/>
        <w:t>Der Herr spricht mit gewohnter Stimm:</w:t>
      </w:r>
      <w:r>
        <w:br/>
        <w:t>Maria! Da wendt sie sich um</w:t>
      </w:r>
      <w:r>
        <w:br/>
        <w:t>und spricht: Sieh du da, Rabbuni!´</w:t>
      </w:r>
    </w:p>
    <w:p w14:paraId="4C25576B" w14:textId="77777777" w:rsidR="00B14396" w:rsidRDefault="00B14396" w:rsidP="00B14396">
      <w:pPr>
        <w:pStyle w:val="StandardWeb"/>
      </w:pPr>
      <w:r>
        <w:t>23. Rühr mich nicht an! Ich bin noch nicht</w:t>
      </w:r>
      <w:r>
        <w:br/>
        <w:t>zum Vater aufgefahren,</w:t>
      </w:r>
      <w:r>
        <w:br/>
        <w:t>geh aber hin, sprach unser Licht,</w:t>
      </w:r>
      <w:r>
        <w:br/>
        <w:t>Sage meiner Brüder Scharen:</w:t>
      </w:r>
      <w:r>
        <w:br/>
        <w:t>Ich fahr als eures Todes Tod</w:t>
      </w:r>
      <w:r>
        <w:br/>
        <w:t>zu meinem und zu eurem Gott</w:t>
      </w:r>
      <w:r>
        <w:br/>
        <w:t>und unser aller Vater.</w:t>
      </w:r>
    </w:p>
    <w:p w14:paraId="4F9779AA" w14:textId="77777777" w:rsidR="00B14396" w:rsidRDefault="00B14396" w:rsidP="00B14396">
      <w:pPr>
        <w:pStyle w:val="StandardWeb"/>
      </w:pPr>
      <w:r>
        <w:t>24. Maria ist das arme Weib,</w:t>
      </w:r>
      <w:r>
        <w:br/>
        <w:t>von welcher unser Meister,</w:t>
      </w:r>
      <w:r>
        <w:br/>
        <w:t>der starke Helfer, vormals treib</w:t>
      </w:r>
      <w:r>
        <w:br/>
        <w:t>auf einmal lieben Geister.</w:t>
      </w:r>
      <w:r>
        <w:br/>
        <w:t>Die, die ists, welcher Jesu Christ</w:t>
      </w:r>
      <w:r>
        <w:br/>
        <w:t>zum ersten Mal erschienen ist</w:t>
      </w:r>
      <w:r>
        <w:br/>
        <w:t>am heiligen Ostertage.</w:t>
      </w:r>
    </w:p>
    <w:p w14:paraId="012347C7" w14:textId="77777777" w:rsidR="00B14396" w:rsidRDefault="00B14396" w:rsidP="00B14396">
      <w:pPr>
        <w:pStyle w:val="StandardWeb"/>
      </w:pPr>
      <w:r>
        <w:t>25. Nun, sie ging hin, täts denen kund,</w:t>
      </w:r>
      <w:r>
        <w:br/>
        <w:t>die mit ihr Jesum liebten</w:t>
      </w:r>
      <w:r>
        <w:br/>
        <w:t>und über ihn von Herzensgrund</w:t>
      </w:r>
      <w:r>
        <w:br/>
        <w:t>sich grämten und betrübten.</w:t>
      </w:r>
      <w:r>
        <w:br/>
        <w:t>kein einz‘ger aber fiel ihr bei,</w:t>
      </w:r>
      <w:r>
        <w:br/>
        <w:t>ein jeder hielts für Fantasei,</w:t>
      </w:r>
      <w:r>
        <w:br/>
        <w:t>und wollt es niemand glauben.</w:t>
      </w:r>
    </w:p>
    <w:p w14:paraId="418548AD" w14:textId="77777777" w:rsidR="00B14396" w:rsidRDefault="00B14396" w:rsidP="00B14396">
      <w:pPr>
        <w:pStyle w:val="StandardWeb"/>
      </w:pPr>
      <w:r>
        <w:t>26. Es gingen auch ins Grab hinein</w:t>
      </w:r>
      <w:r>
        <w:br/>
        <w:t>die andere Schar der Frauen,</w:t>
      </w:r>
      <w:r>
        <w:br/>
        <w:t>Da gab sich ihrem Augenschein</w:t>
      </w:r>
      <w:r>
        <w:br/>
        <w:t>ein Jüngling anzuschauen</w:t>
      </w:r>
      <w:r>
        <w:br/>
        <w:t>in einem langen weißen Kleid,</w:t>
      </w:r>
      <w:r>
        <w:br/>
        <w:t>Der sprach: ,Habt Freud und Trost und seid</w:t>
      </w:r>
      <w:r>
        <w:br/>
        <w:t>ohn alle Furcht und Strecken.</w:t>
      </w:r>
    </w:p>
    <w:p w14:paraId="3141F535" w14:textId="77777777" w:rsidR="00B14396" w:rsidRDefault="00B14396" w:rsidP="00B14396">
      <w:pPr>
        <w:pStyle w:val="StandardWeb"/>
      </w:pPr>
      <w:r>
        <w:t>27. Ihr Sucht den Held von Nazareth,</w:t>
      </w:r>
      <w:r>
        <w:br/>
        <w:t>der doch hier nicht vorhanden;</w:t>
      </w:r>
      <w:r>
        <w:br/>
        <w:t>seht, das ist seines Lagers Stätt,</w:t>
      </w:r>
      <w:r>
        <w:br/>
      </w:r>
      <w:r>
        <w:lastRenderedPageBreak/>
        <w:t>von der er auferstanden.</w:t>
      </w:r>
      <w:r>
        <w:br/>
        <w:t>Geht schnell, sagts Petro und der Zahl</w:t>
      </w:r>
      <w:r>
        <w:br/>
        <w:t>der andern Jünger allzumal:</w:t>
      </w:r>
      <w:r>
        <w:br/>
        <w:t>ihr Herr und Meister lebe,-</w:t>
      </w:r>
    </w:p>
    <w:p w14:paraId="4A68C7D2" w14:textId="77777777" w:rsidR="00B14396" w:rsidRDefault="00B14396" w:rsidP="00B14396">
      <w:pPr>
        <w:pStyle w:val="StandardWeb"/>
      </w:pPr>
      <w:r>
        <w:t>28. Die Weiber eilen schnell davon,</w:t>
      </w:r>
      <w:r>
        <w:br/>
        <w:t>den Jüngern Post zu bringen,</w:t>
      </w:r>
      <w:r>
        <w:br/>
        <w:t>und siehe da, die Freudensonn,</w:t>
      </w:r>
      <w:r>
        <w:br/>
        <w:t>nach der sie alle gingen,</w:t>
      </w:r>
      <w:r>
        <w:br/>
        <w:t>Die geht daher, und sehen sie</w:t>
      </w:r>
      <w:r>
        <w:br/>
        <w:t>im Leben, den sie also früh</w:t>
      </w:r>
      <w:r>
        <w:br/>
        <w:t>als einen Toten suchten.</w:t>
      </w:r>
    </w:p>
    <w:p w14:paraId="30C6ADC3" w14:textId="77777777" w:rsidR="00B14396" w:rsidRDefault="00B14396" w:rsidP="00B14396">
      <w:pPr>
        <w:pStyle w:val="StandardWeb"/>
      </w:pPr>
      <w:r>
        <w:t>29. Sein süßer Mund macht all ihr Leid</w:t>
      </w:r>
      <w:r>
        <w:br/>
        <w:t>mit seinem Grüßen süße,</w:t>
      </w:r>
      <w:r>
        <w:br/>
        <w:t>Sie treten zu mit großer Freud</w:t>
      </w:r>
      <w:r>
        <w:br/>
        <w:t>und greifen seine Füße.</w:t>
      </w:r>
      <w:r>
        <w:br/>
        <w:t>Er aber spricht: ,Seid gutes Mute!</w:t>
      </w:r>
      <w:r>
        <w:br/>
        <w:t>geht hin, sagt meinen Brüdern Guts,</w:t>
      </w:r>
      <w:r>
        <w:br/>
        <w:t>Berichtet, was ihr sahet.</w:t>
      </w:r>
    </w:p>
    <w:p w14:paraId="5104EFF3" w14:textId="77777777" w:rsidR="00B14396" w:rsidRDefault="00B14396" w:rsidP="00B14396">
      <w:pPr>
        <w:pStyle w:val="StandardWeb"/>
      </w:pPr>
      <w:r>
        <w:t>30. Sprecht, dass sie nunmehr also fort</w:t>
      </w:r>
      <w:r>
        <w:br/>
        <w:t>in Galiläam gehen,</w:t>
      </w:r>
      <w:r>
        <w:br/>
        <w:t>Allda will ich, Kraft meiner Wort,</w:t>
      </w:r>
      <w:r>
        <w:br/>
        <w:t>vor ihren Augen stehen.-</w:t>
      </w:r>
      <w:r>
        <w:br/>
        <w:t>Und hiermit Schloß er sein Gebot.</w:t>
      </w:r>
      <w:r>
        <w:br/>
        <w:t>Die Weiber gehn und loben Gott,</w:t>
      </w:r>
      <w:r>
        <w:br/>
        <w:t>Berichten, was befohlen.</w:t>
      </w:r>
    </w:p>
    <w:p w14:paraId="45761C83" w14:textId="77777777" w:rsidR="00B14396" w:rsidRDefault="00B14396" w:rsidP="00B14396">
      <w:pPr>
        <w:pStyle w:val="StandardWeb"/>
      </w:pPr>
      <w:r>
        <w:t>31. O Lebensfürst, o starker Leu</w:t>
      </w:r>
      <w:r>
        <w:br/>
        <w:t>aus Judä Stamm erstanden,</w:t>
      </w:r>
      <w:r>
        <w:br/>
        <w:t>so bist du nun wahrhaftig frei</w:t>
      </w:r>
      <w:r>
        <w:br/>
        <w:t>von Todes-Strick und Banden.</w:t>
      </w:r>
      <w:r>
        <w:br/>
        <w:t>Du hast gesiegt und trägst zu Lohn</w:t>
      </w:r>
      <w:r>
        <w:br/>
        <w:t>ein allzeit unverwelkte Kron</w:t>
      </w:r>
      <w:r>
        <w:br/>
        <w:t>als Herr all deiner Feinde.</w:t>
      </w:r>
    </w:p>
    <w:p w14:paraId="5F30A242" w14:textId="77777777" w:rsidR="00B14396" w:rsidRDefault="00B14396" w:rsidP="00B14396">
      <w:pPr>
        <w:pStyle w:val="StandardWeb"/>
      </w:pPr>
      <w:r>
        <w:t>32. Was fragt du nach des Teufels Spott</w:t>
      </w:r>
      <w:r>
        <w:br/>
        <w:t>und ungereimten Klagen!</w:t>
      </w:r>
      <w:r>
        <w:br/>
        <w:t>Man hat, spricht er und seine Rott,</w:t>
      </w:r>
      <w:r>
        <w:br/>
        <w:t>ihn heimlich weggetragen.</w:t>
      </w:r>
      <w:r>
        <w:br/>
        <w:t>Die Jünger haben ihn bei Nacht</w:t>
      </w:r>
      <w:r>
        <w:br/>
        <w:t>gestohlen und bei Seit gebracht,</w:t>
      </w:r>
      <w:r>
        <w:br/>
        <w:t>indem wir feste schliefen.</w:t>
      </w:r>
    </w:p>
    <w:p w14:paraId="67CDA18E" w14:textId="77777777" w:rsidR="00B14396" w:rsidRDefault="00B14396" w:rsidP="00B14396">
      <w:pPr>
        <w:pStyle w:val="StandardWeb"/>
      </w:pPr>
      <w:r>
        <w:t>33. O Bosheit! War dein Schlaf so fest,</w:t>
      </w:r>
      <w:r>
        <w:br/>
        <w:t>Wie hast du können sehen?</w:t>
      </w:r>
      <w:r>
        <w:br/>
        <w:t>Ist denn dein Auge wach gewest,</w:t>
      </w:r>
      <w:r>
        <w:br/>
        <w:t>Wie lässt´st dus so geschehen,</w:t>
      </w:r>
      <w:r>
        <w:br/>
        <w:t>dass durch der Jünger schwache Hand</w:t>
      </w:r>
      <w:r>
        <w:br/>
      </w:r>
      <w:r>
        <w:lastRenderedPageBreak/>
        <w:t>der Stein und seines Siegelsband</w:t>
      </w:r>
      <w:r>
        <w:br/>
        <w:t>wurd auf- und abgelöset?</w:t>
      </w:r>
    </w:p>
    <w:p w14:paraId="56BBADC9" w14:textId="77777777" w:rsidR="00B14396" w:rsidRDefault="00B14396" w:rsidP="00B14396">
      <w:pPr>
        <w:pStyle w:val="StandardWeb"/>
      </w:pPr>
      <w:r>
        <w:t>34. Es ist dein hart verstockter Sinn,</w:t>
      </w:r>
      <w:r>
        <w:br/>
        <w:t>der dich zum Lügen leitet,</w:t>
      </w:r>
      <w:r>
        <w:br/>
        <w:t>So fahr auch nun zum Abgrund hin,</w:t>
      </w:r>
      <w:r>
        <w:br/>
        <w:t>da dir dein Lohn bereitet!</w:t>
      </w:r>
      <w:r>
        <w:br/>
        <w:t>Ich aber will, Herr Jesu Christ,</w:t>
      </w:r>
      <w:r>
        <w:br/>
        <w:t>So lang ein Leben in mir ist.</w:t>
      </w:r>
      <w:r>
        <w:br/>
        <w:t>Bekennen, dass du lebest.</w:t>
      </w:r>
    </w:p>
    <w:p w14:paraId="7906D2C1" w14:textId="77777777" w:rsidR="00B14396" w:rsidRDefault="00B14396" w:rsidP="00B14396">
      <w:pPr>
        <w:pStyle w:val="StandardWeb"/>
      </w:pPr>
      <w:r>
        <w:t>35. Ich will dich rühmen, wie du seist</w:t>
      </w:r>
      <w:r>
        <w:br/>
        <w:t>die Pest und Gift der Höllen,</w:t>
      </w:r>
      <w:r>
        <w:br/>
        <w:t>Ich will auch, Herr, durch deinen Geist</w:t>
      </w:r>
      <w:r>
        <w:br/>
        <w:t>mich dir zur Seiten stellen</w:t>
      </w:r>
      <w:r>
        <w:br/>
        <w:t>und mit dir sterben, wie du stirbst,</w:t>
      </w:r>
      <w:r>
        <w:br/>
        <w:t>und was du in dem Leid erwirbst,</w:t>
      </w:r>
      <w:r>
        <w:br/>
        <w:t>Soll meine Beute bleiben.</w:t>
      </w:r>
    </w:p>
    <w:p w14:paraId="15D0350B" w14:textId="77777777" w:rsidR="00B14396" w:rsidRDefault="00B14396" w:rsidP="00B14396">
      <w:pPr>
        <w:pStyle w:val="StandardWeb"/>
      </w:pPr>
      <w:r>
        <w:t>36. Ich will von Sünden auferstehn,</w:t>
      </w:r>
      <w:r>
        <w:br/>
        <w:t>Wie du vom Grab aufstehest:</w:t>
      </w:r>
      <w:r>
        <w:br/>
        <w:t>Ich will zum andern Leben gehn,</w:t>
      </w:r>
      <w:r>
        <w:br/>
        <w:t>Wie du zum Himmel gehest</w:t>
      </w:r>
      <w:r>
        <w:br/>
        <w:t>Dies Leben ist doch lauter Tod,</w:t>
      </w:r>
      <w:r>
        <w:br/>
        <w:t>drum komm und reiß aus aller Not</w:t>
      </w:r>
      <w:r>
        <w:br/>
        <w:t>uns in das rechte Leben!</w:t>
      </w:r>
    </w:p>
    <w:p w14:paraId="4A49B01D" w14:textId="77777777" w:rsidR="00A741CA" w:rsidRDefault="00A741CA" w:rsidP="00A741CA">
      <w:pPr>
        <w:pStyle w:val="berschrift1"/>
      </w:pPr>
      <w:r w:rsidRPr="00A741CA">
        <w:t>Gerhardt, Paul – Sei fröhlich alles weit und breit</w:t>
      </w:r>
    </w:p>
    <w:p w14:paraId="07F6224E" w14:textId="77777777" w:rsidR="00A741CA" w:rsidRDefault="00A741CA" w:rsidP="00A741CA">
      <w:pPr>
        <w:pStyle w:val="StandardWeb"/>
      </w:pPr>
      <w:r>
        <w:t>1. Sei fröhlich alles weit und breit,</w:t>
      </w:r>
      <w:r>
        <w:br/>
        <w:t>Was vormals war verloren,</w:t>
      </w:r>
      <w:r>
        <w:br/>
        <w:t>Weil Heut der Herr der Herrlichkeit,</w:t>
      </w:r>
      <w:r>
        <w:br/>
        <w:t>den Gott selbst auserkoren</w:t>
      </w:r>
      <w:r>
        <w:br/>
        <w:t>zum Sündenbüßer, der sein Blut</w:t>
      </w:r>
      <w:r>
        <w:br/>
        <w:t>am Kreuz vergossen uns zu gut,</w:t>
      </w:r>
      <w:r>
        <w:br/>
        <w:t>vom Tod ist auferstanden.</w:t>
      </w:r>
    </w:p>
    <w:p w14:paraId="088EAEAE" w14:textId="77777777" w:rsidR="00A741CA" w:rsidRDefault="00A741CA" w:rsidP="00A741CA">
      <w:pPr>
        <w:pStyle w:val="StandardWeb"/>
      </w:pPr>
      <w:r>
        <w:t>2. Wie schön hast du durch deine Macht,</w:t>
      </w:r>
      <w:r>
        <w:br/>
        <w:t>du wilder Feind des Lebens,</w:t>
      </w:r>
      <w:r>
        <w:br/>
        <w:t>Den Lebensfürsten umgebracht:</w:t>
      </w:r>
      <w:r>
        <w:br/>
        <w:t>Dein Stachel ist vergebens</w:t>
      </w:r>
      <w:r>
        <w:br/>
        <w:t>durch ihn geschossen, schnöder Feind,</w:t>
      </w:r>
      <w:r>
        <w:br/>
        <w:t>du hättest wahrlich wohl gemeint,</w:t>
      </w:r>
      <w:r>
        <w:br/>
        <w:t>er würd im Staube bleiben.</w:t>
      </w:r>
    </w:p>
    <w:p w14:paraId="64D0005B" w14:textId="77777777" w:rsidR="00A741CA" w:rsidRDefault="00A741CA" w:rsidP="00A741CA">
      <w:pPr>
        <w:pStyle w:val="StandardWeb"/>
      </w:pPr>
      <w:r>
        <w:t>3. Nein, nein! Er trägt sein Haupt empor,</w:t>
      </w:r>
      <w:r>
        <w:br/>
        <w:t>ist mächtig durchgedrungen</w:t>
      </w:r>
      <w:r>
        <w:br/>
        <w:t>durch deine Bande, durch dein Tor,</w:t>
      </w:r>
      <w:r>
        <w:br/>
        <w:t>Ja hat im Sieg verschlungen</w:t>
      </w:r>
      <w:r>
        <w:br/>
        <w:t>dich selbst, dass, wer an ihn nur glaubt,</w:t>
      </w:r>
      <w:r>
        <w:br/>
      </w:r>
      <w:r>
        <w:lastRenderedPageBreak/>
        <w:t>von dir jetzt ein Gespötte treibt,</w:t>
      </w:r>
      <w:r>
        <w:br/>
        <w:t>und spricht: Wo ist dein Stachel?</w:t>
      </w:r>
    </w:p>
    <w:p w14:paraId="1AAA9746" w14:textId="77777777" w:rsidR="00A741CA" w:rsidRDefault="00A741CA" w:rsidP="00A741CA">
      <w:pPr>
        <w:pStyle w:val="StandardWeb"/>
      </w:pPr>
      <w:r>
        <w:t>4. Denn deine Macht, die ists dahin</w:t>
      </w:r>
      <w:r>
        <w:br/>
        <w:t>und keinen Schaden bringet</w:t>
      </w:r>
      <w:r>
        <w:br/>
        <w:t>dem, der sich stets mit Herz und Sinn</w:t>
      </w:r>
      <w:r>
        <w:br/>
        <w:t>zu diesem Fürsten schwinget.</w:t>
      </w:r>
      <w:r>
        <w:br/>
        <w:t>Der fröhlich spricht: Ich leb, und ihr</w:t>
      </w:r>
      <w:r>
        <w:br/>
        <w:t>sollt mit mir leben für und für,</w:t>
      </w:r>
      <w:r>
        <w:br/>
        <w:t>weil ich es euch erworben.</w:t>
      </w:r>
    </w:p>
    <w:p w14:paraId="1D7A27B5" w14:textId="77777777" w:rsidR="00A741CA" w:rsidRDefault="00A741CA" w:rsidP="00A741CA">
      <w:pPr>
        <w:pStyle w:val="StandardWeb"/>
      </w:pPr>
      <w:r>
        <w:t>5. Der Tod hat keine Kraft nicht mehr,</w:t>
      </w:r>
      <w:r>
        <w:br/>
        <w:t>ihr dürfet ihn nicht scheuen,</w:t>
      </w:r>
      <w:r>
        <w:br/>
        <w:t>ich bin sein Siegesfürst und Herr,</w:t>
      </w:r>
      <w:r>
        <w:br/>
        <w:t>des sollt ihr euch erfreuen.</w:t>
      </w:r>
      <w:r>
        <w:br/>
        <w:t>Dazu so bin ich euer Haupt,</w:t>
      </w:r>
      <w:r>
        <w:br/>
        <w:t>drum werdet ihr, wenn ihr mir glaubt,</w:t>
      </w:r>
      <w:r>
        <w:br/>
        <w:t>als Glieder mit mir leben.</w:t>
      </w:r>
    </w:p>
    <w:p w14:paraId="725204F8" w14:textId="77777777" w:rsidR="00A741CA" w:rsidRDefault="00A741CA" w:rsidP="00A741CA">
      <w:pPr>
        <w:pStyle w:val="StandardWeb"/>
      </w:pPr>
      <w:r>
        <w:t>6. Der Höllen Sieg, der ist auch mein,</w:t>
      </w:r>
      <w:r>
        <w:br/>
        <w:t>ich habe sie zerstöret,</w:t>
      </w:r>
      <w:r>
        <w:br/>
        <w:t>Es darf nicht fürchten ihre Pein,</w:t>
      </w:r>
      <w:r>
        <w:br/>
        <w:t>Wer mich und mein Wort höret.</w:t>
      </w:r>
      <w:r>
        <w:br/>
        <w:t>Und weil des Teufels Macht und List</w:t>
      </w:r>
      <w:r>
        <w:br/>
        <w:t>Gedampft, sein Kopf zertreten ist,</w:t>
      </w:r>
      <w:r>
        <w:br/>
        <w:t>mag er ihm auch nicht schaden.</w:t>
      </w:r>
    </w:p>
    <w:p w14:paraId="4F95A377" w14:textId="77777777" w:rsidR="00A741CA" w:rsidRDefault="00A741CA" w:rsidP="00A741CA">
      <w:pPr>
        <w:pStyle w:val="StandardWeb"/>
      </w:pPr>
      <w:r>
        <w:t>7. Nun Gott sei Dank, der uns den Sieg</w:t>
      </w:r>
      <w:r>
        <w:br/>
        <w:t>durch Jesum hat gegeben</w:t>
      </w:r>
      <w:r>
        <w:br/>
        <w:t>und uns den Frieden für den Krieg</w:t>
      </w:r>
      <w:r>
        <w:br/>
        <w:t>und für den Tod das Leben</w:t>
      </w:r>
      <w:r>
        <w:br/>
        <w:t>erworben, der die Sünd und Tod,</w:t>
      </w:r>
      <w:r>
        <w:br/>
        <w:t>Welt, Teufel, Höll und was in Not</w:t>
      </w:r>
      <w:r>
        <w:br/>
        <w:t>uns stürzet, überwunden.</w:t>
      </w:r>
    </w:p>
    <w:p w14:paraId="11F2A6A1" w14:textId="77777777" w:rsidR="00A741CA" w:rsidRDefault="00A741CA" w:rsidP="00A741CA">
      <w:pPr>
        <w:pStyle w:val="berschrift1"/>
      </w:pPr>
      <w:r w:rsidRPr="00A741CA">
        <w:t>Grafe, Hermann Heinrich – Er ist wahrhaftig auferstanden</w:t>
      </w:r>
    </w:p>
    <w:p w14:paraId="24EF1CB9" w14:textId="77777777" w:rsidR="00A741CA" w:rsidRDefault="00A741CA" w:rsidP="00A741CA">
      <w:pPr>
        <w:pStyle w:val="StandardWeb"/>
      </w:pPr>
      <w:r>
        <w:t>1. Er ist wahrhaftig auferstanden,</w:t>
      </w:r>
      <w:r>
        <w:br/>
        <w:t>der für uns litt und für uns starb,</w:t>
      </w:r>
      <w:r>
        <w:br/>
        <w:t>der uns erlöst aus Todesbanden</w:t>
      </w:r>
      <w:r>
        <w:br/>
        <w:t>und ew‘ges Leben uns erwarb,</w:t>
      </w:r>
      <w:r>
        <w:br/>
        <w:t>der uns dereinst lebendig macht</w:t>
      </w:r>
      <w:r>
        <w:br/>
        <w:t>zu seiner Herrlichkeit und Pracht.</w:t>
      </w:r>
    </w:p>
    <w:p w14:paraId="042D9B76" w14:textId="77777777" w:rsidR="00A741CA" w:rsidRDefault="00A741CA" w:rsidP="00A741CA">
      <w:pPr>
        <w:pStyle w:val="StandardWeb"/>
      </w:pPr>
      <w:r>
        <w:t>2. Er ist wahrhaftig auferstanden!</w:t>
      </w:r>
      <w:r>
        <w:br/>
        <w:t>O Seele, was verzagst du noch?</w:t>
      </w:r>
      <w:r>
        <w:br/>
        <w:t>Für dich ist alles nun vorhanden,</w:t>
      </w:r>
      <w:r>
        <w:br/>
        <w:t>was dich beglückt; so glaub es doch!</w:t>
      </w:r>
      <w:r>
        <w:br/>
      </w:r>
      <w:r>
        <w:lastRenderedPageBreak/>
        <w:t>Komm, nimm aus seiner Fülle heut</w:t>
      </w:r>
      <w:r>
        <w:br/>
        <w:t>den Reichtum, den sein Leben beut</w:t>
      </w:r>
      <w:r>
        <w:rPr>
          <w:rStyle w:val="Funotenzeichen"/>
        </w:rPr>
        <w:footnoteReference w:id="3"/>
      </w:r>
      <w:r>
        <w:t>.</w:t>
      </w:r>
    </w:p>
    <w:p w14:paraId="64B19E76" w14:textId="77777777" w:rsidR="00A741CA" w:rsidRDefault="00A741CA" w:rsidP="00A741CA">
      <w:pPr>
        <w:pStyle w:val="StandardWeb"/>
      </w:pPr>
      <w:r>
        <w:t>3. Er ist wahrhaftig auferstanden!</w:t>
      </w:r>
      <w:r>
        <w:br/>
        <w:t>Mein Herz erfährts, in dem er lebt.</w:t>
      </w:r>
      <w:r>
        <w:br/>
        <w:t>Was alle Gläubigen empfanden,</w:t>
      </w:r>
      <w:r>
        <w:br/>
        <w:t>die Freude, die auch mich durchbebt,</w:t>
      </w:r>
      <w:r>
        <w:br/>
        <w:t>gibt Zeugnis mir durch seinen Geist,</w:t>
      </w:r>
      <w:r>
        <w:br/>
        <w:t>dass mich sein Leben tränkt und speist.</w:t>
      </w:r>
    </w:p>
    <w:p w14:paraId="09C9A616" w14:textId="77777777" w:rsidR="00A741CA" w:rsidRDefault="00A741CA" w:rsidP="00A741CA">
      <w:pPr>
        <w:pStyle w:val="berschrift1"/>
      </w:pPr>
      <w:r w:rsidRPr="00B14396">
        <w:t>Herman, Nikolaus – Am heiligen Ostertag.</w:t>
      </w:r>
    </w:p>
    <w:p w14:paraId="17F54634" w14:textId="77777777" w:rsidR="00A741CA" w:rsidRDefault="00A741CA" w:rsidP="00A741CA">
      <w:pPr>
        <w:pStyle w:val="StandardWeb"/>
      </w:pPr>
      <w:r>
        <w:t>Ev. Marci 16.</w:t>
      </w:r>
    </w:p>
    <w:p w14:paraId="3792F2D0" w14:textId="77777777" w:rsidR="00A741CA" w:rsidRDefault="00A741CA" w:rsidP="00A741CA">
      <w:pPr>
        <w:pStyle w:val="StandardWeb"/>
      </w:pPr>
      <w:r>
        <w:t>Am Sabbat frühe Marien drei,</w:t>
      </w:r>
      <w:r>
        <w:br/>
        <w:t>Kamen zum Grab mit Spezerei,</w:t>
      </w:r>
      <w:r>
        <w:br/>
        <w:t>Als jetzt der helle Tag anbrach,</w:t>
      </w:r>
      <w:r>
        <w:br/>
        <w:t>Und man die Sonn aufgehen sah.</w:t>
      </w:r>
    </w:p>
    <w:p w14:paraId="1B79D8B3" w14:textId="6952A543" w:rsidR="00A741CA" w:rsidRDefault="00A741CA" w:rsidP="00A741CA">
      <w:pPr>
        <w:pStyle w:val="StandardWeb"/>
      </w:pPr>
      <w:r>
        <w:t xml:space="preserve">Wer wälzt uns von des Grabes </w:t>
      </w:r>
      <w:r w:rsidR="007D3B4C">
        <w:t>T</w:t>
      </w:r>
      <w:r>
        <w:t>ür</w:t>
      </w:r>
      <w:r>
        <w:br/>
        <w:t>Den großen Stein, der leit</w:t>
      </w:r>
      <w:r>
        <w:rPr>
          <w:rStyle w:val="Funotenzeichen"/>
        </w:rPr>
        <w:footnoteReference w:id="4"/>
      </w:r>
      <w:r>
        <w:t xml:space="preserve"> dafür?</w:t>
      </w:r>
      <w:r>
        <w:br/>
        <w:t>Alsbald sie aber kamen dar,</w:t>
      </w:r>
      <w:r>
        <w:br/>
        <w:t>Der Stein davon gewälzet war.</w:t>
      </w:r>
    </w:p>
    <w:p w14:paraId="2C7B1B47" w14:textId="77777777" w:rsidR="00A741CA" w:rsidRDefault="00A741CA" w:rsidP="00A741CA">
      <w:pPr>
        <w:pStyle w:val="StandardWeb"/>
      </w:pPr>
      <w:r>
        <w:t>Da gingen sie zum Grab hinein,</w:t>
      </w:r>
      <w:r>
        <w:br/>
        <w:t>Und sahen drin die Engelein</w:t>
      </w:r>
      <w:r>
        <w:br/>
        <w:t>Im Grab sitzen zur rechten Hand</w:t>
      </w:r>
      <w:r>
        <w:br/>
        <w:t>In einem langen, weißen Gwand.</w:t>
      </w:r>
    </w:p>
    <w:p w14:paraId="09D23AE1" w14:textId="77777777" w:rsidR="00A741CA" w:rsidRDefault="00A741CA" w:rsidP="00A741CA">
      <w:pPr>
        <w:pStyle w:val="StandardWeb"/>
      </w:pPr>
      <w:r>
        <w:t>Sie sehr erschraken für dem Gsicht,</w:t>
      </w:r>
      <w:r>
        <w:br/>
        <w:t>Der Engel antwort: Fürcht euch nicht,</w:t>
      </w:r>
      <w:r>
        <w:br/>
        <w:t>Ihr sucht den gekreuzigten Christ,</w:t>
      </w:r>
      <w:r>
        <w:br/>
        <w:t>Vom Tod er auferstanden ist.</w:t>
      </w:r>
    </w:p>
    <w:p w14:paraId="6129732C" w14:textId="77777777" w:rsidR="00A741CA" w:rsidRDefault="00A741CA" w:rsidP="00A741CA">
      <w:pPr>
        <w:pStyle w:val="StandardWeb"/>
      </w:pPr>
      <w:r>
        <w:t>Da sehet her, das ist die Statt,</w:t>
      </w:r>
      <w:r>
        <w:br/>
        <w:t>An welcher er gelegen hat.</w:t>
      </w:r>
      <w:r>
        <w:br/>
        <w:t>So geht nun hin, und sagts von Stund</w:t>
      </w:r>
      <w:r>
        <w:br/>
        <w:t>Sein Jüngern und tuts Petro kund.</w:t>
      </w:r>
    </w:p>
    <w:p w14:paraId="0E3449FC" w14:textId="77777777" w:rsidR="00A741CA" w:rsidRDefault="00A741CA" w:rsidP="00A741CA">
      <w:pPr>
        <w:pStyle w:val="StandardWeb"/>
      </w:pPr>
      <w:r>
        <w:t>In Galiläam heißt sie gahn,</w:t>
      </w:r>
      <w:r>
        <w:br/>
        <w:t>Da will der Herr sich sehen lan.</w:t>
      </w:r>
      <w:r>
        <w:br/>
        <w:t>Zum Grab sie gingen schnell hinaus,</w:t>
      </w:r>
      <w:r>
        <w:br/>
        <w:t>Es kam sie an ein Furcht und Graus.</w:t>
      </w:r>
    </w:p>
    <w:p w14:paraId="07070AB6" w14:textId="77777777" w:rsidR="00A741CA" w:rsidRDefault="00A741CA" w:rsidP="00A741CA">
      <w:pPr>
        <w:pStyle w:val="StandardWeb"/>
      </w:pPr>
      <w:r>
        <w:t>Wir danken dir, Herr JEsu Christ,</w:t>
      </w:r>
      <w:r>
        <w:br/>
        <w:t>Dass du vom Tod erstanden bist,</w:t>
      </w:r>
      <w:r>
        <w:br/>
      </w:r>
      <w:r>
        <w:lastRenderedPageBreak/>
        <w:t>Und hast zerstört sein Gwalt und Macht</w:t>
      </w:r>
      <w:r>
        <w:br/>
        <w:t>Und uns zum Leben wiederbracht.</w:t>
      </w:r>
    </w:p>
    <w:p w14:paraId="3CACBA46" w14:textId="77777777" w:rsidR="00A741CA" w:rsidRDefault="00A741CA" w:rsidP="00A741CA">
      <w:pPr>
        <w:pStyle w:val="berschrift1"/>
      </w:pPr>
      <w:r w:rsidRPr="00A741CA">
        <w:t>Herman, Nikolaus – Das Osterlamm, ein Abbild Christi.</w:t>
      </w:r>
    </w:p>
    <w:p w14:paraId="4972E513" w14:textId="77777777" w:rsidR="00A741CA" w:rsidRDefault="00A741CA" w:rsidP="00A741CA">
      <w:pPr>
        <w:pStyle w:val="StandardWeb"/>
      </w:pPr>
      <w:r>
        <w:t>Durchs Osterlamm bedeutet ist</w:t>
      </w:r>
      <w:r>
        <w:br/>
        <w:t>Unser Heiland, der Herre Christ.</w:t>
      </w:r>
      <w:r>
        <w:br/>
        <w:t>Kein Fehl noch mangel er an ihm hat,</w:t>
      </w:r>
      <w:r>
        <w:br/>
        <w:t>Ist schuldig keiner Missetat.</w:t>
      </w:r>
      <w:r>
        <w:br/>
        <w:t>Er wurd verraten in der Nacht,</w:t>
      </w:r>
      <w:r>
        <w:br/>
        <w:t>Und für aller Welt Sünd geschlacht.</w:t>
      </w:r>
    </w:p>
    <w:p w14:paraId="57CAD4FB" w14:textId="77777777" w:rsidR="00A741CA" w:rsidRDefault="00A741CA" w:rsidP="00A741CA">
      <w:pPr>
        <w:pStyle w:val="StandardWeb"/>
      </w:pPr>
      <w:r>
        <w:t>Sein Blut unser Seelen bestreicht,</w:t>
      </w:r>
      <w:r>
        <w:br/>
        <w:t>Tod., Sünd, Höll, Teufel von uns weicht.</w:t>
      </w:r>
      <w:r>
        <w:br/>
        <w:t>Für uns in heißer Liebesflamm</w:t>
      </w:r>
      <w:r>
        <w:br/>
        <w:t>Wurd er gebratn ans Kreuzes Stamm.</w:t>
      </w:r>
      <w:r>
        <w:br/>
        <w:t>Was bedeut denn die bittere Salz?</w:t>
      </w:r>
      <w:r>
        <w:br/>
        <w:t>Das Kreuz, wenns uns liegt auf dem Hals.</w:t>
      </w:r>
    </w:p>
    <w:p w14:paraId="1B597B2D" w14:textId="77777777" w:rsidR="00A741CA" w:rsidRDefault="00A741CA" w:rsidP="00A741CA">
      <w:pPr>
        <w:pStyle w:val="StandardWeb"/>
      </w:pPr>
      <w:r>
        <w:t>Rechtschaffne Lehr durch süße Brod</w:t>
      </w:r>
      <w:r>
        <w:br/>
        <w:t>Dein Schrift uns fürgebildet hat.</w:t>
      </w:r>
      <w:r>
        <w:br/>
        <w:t>Kein Sauerteig soll sein dabei,</w:t>
      </w:r>
      <w:r>
        <w:br/>
        <w:t>Dass Lehr und Leben heilig sei.</w:t>
      </w:r>
      <w:r>
        <w:br/>
        <w:t>Falsche Lehr ist das gesäurt Brod</w:t>
      </w:r>
      <w:r>
        <w:br/>
        <w:t>Wer davon isst, wird ausgerott.</w:t>
      </w:r>
    </w:p>
    <w:p w14:paraId="52D72698" w14:textId="77777777" w:rsidR="00A741CA" w:rsidRDefault="00A741CA" w:rsidP="00A741CA">
      <w:pPr>
        <w:pStyle w:val="StandardWeb"/>
      </w:pPr>
      <w:r>
        <w:t>Gegürt sein und Schuh haben an</w:t>
      </w:r>
      <w:r>
        <w:br/>
        <w:t>Und ein Stab in den Händen han,</w:t>
      </w:r>
      <w:r>
        <w:br/>
        <w:t>Bedeut, dass wir all Augenblick</w:t>
      </w:r>
      <w:r>
        <w:br/>
        <w:t>Zu wandern sollen sein geschickt</w:t>
      </w:r>
      <w:r>
        <w:br/>
        <w:t>Aus dem elenden Pilgrimsstand</w:t>
      </w:r>
      <w:r>
        <w:br/>
        <w:t>Ins recht verheißne Vaterland.</w:t>
      </w:r>
    </w:p>
    <w:p w14:paraId="22F0665E" w14:textId="77777777" w:rsidR="00A741CA" w:rsidRDefault="00A741CA" w:rsidP="00A741CA">
      <w:pPr>
        <w:pStyle w:val="StandardWeb"/>
      </w:pPr>
      <w:r>
        <w:t>Da hilf uns hin, Herr Jesu Christ,</w:t>
      </w:r>
      <w:r>
        <w:br/>
        <w:t>Der du selbst fürgegangen bist</w:t>
      </w:r>
      <w:r>
        <w:br/>
        <w:t>Deim Volk und sie errettest hast</w:t>
      </w:r>
      <w:r>
        <w:br/>
        <w:t>Von der Egypter schweren Last;</w:t>
      </w:r>
      <w:r>
        <w:br/>
        <w:t>Führ uns auch in das Vaterland,</w:t>
      </w:r>
      <w:r>
        <w:br/>
        <w:t>Weil du dein Blut hast dran gewandt.</w:t>
      </w:r>
    </w:p>
    <w:p w14:paraId="7B93F31F" w14:textId="77777777" w:rsidR="00A741CA" w:rsidRDefault="00A741CA" w:rsidP="00A741CA">
      <w:pPr>
        <w:pStyle w:val="StandardWeb"/>
      </w:pPr>
      <w:r>
        <w:t>Amen.</w:t>
      </w:r>
    </w:p>
    <w:p w14:paraId="27FE8B9F" w14:textId="77777777" w:rsidR="00B14396" w:rsidRDefault="00B14396" w:rsidP="00B14396">
      <w:pPr>
        <w:pStyle w:val="berschrift1"/>
      </w:pPr>
      <w:r w:rsidRPr="00B14396">
        <w:t>Herman, Nikolaus – Gesegnet sei uns dieser Tag</w:t>
      </w:r>
    </w:p>
    <w:p w14:paraId="6B3F0D47" w14:textId="77777777" w:rsidR="00B14396" w:rsidRDefault="00B14396" w:rsidP="00B14396">
      <w:pPr>
        <w:pStyle w:val="StandardWeb"/>
      </w:pPr>
      <w:r>
        <w:t>1.) Gesegnet sei uns dieser Tag,</w:t>
      </w:r>
      <w:r>
        <w:br/>
        <w:t>Daran der Feind darnieder lag.</w:t>
      </w:r>
      <w:r>
        <w:br/>
        <w:t>Der Herr, der Helden größter Held,</w:t>
      </w:r>
      <w:r>
        <w:br/>
        <w:t>Hat ihn mit starkem Arm gefällt.</w:t>
      </w:r>
    </w:p>
    <w:p w14:paraId="6CED57AC" w14:textId="77777777" w:rsidR="00B14396" w:rsidRDefault="00B14396" w:rsidP="00B14396">
      <w:pPr>
        <w:pStyle w:val="StandardWeb"/>
      </w:pPr>
      <w:r>
        <w:lastRenderedPageBreak/>
        <w:t>2.) Ja alles, alles, was uns droht,</w:t>
      </w:r>
      <w:r>
        <w:br/>
        <w:t>Die Sünde, Elend, selbst den Tod</w:t>
      </w:r>
      <w:r>
        <w:br/>
        <w:t>Hat überwunden Jesus Christ,</w:t>
      </w:r>
      <w:r>
        <w:br/>
        <w:t>Als er vom Tod erstanden ist.</w:t>
      </w:r>
    </w:p>
    <w:p w14:paraId="68495D7D" w14:textId="77777777" w:rsidR="00B14396" w:rsidRDefault="00B14396" w:rsidP="00B14396">
      <w:pPr>
        <w:pStyle w:val="StandardWeb"/>
      </w:pPr>
      <w:r>
        <w:t>3.) Verschlossen in dem Grabe lag</w:t>
      </w:r>
      <w:r>
        <w:br/>
        <w:t>Der Herr nur bis zum dritten Tag.</w:t>
      </w:r>
      <w:r>
        <w:br/>
        <w:t>Und dann hält ihn des Grabes Schoß</w:t>
      </w:r>
      <w:r>
        <w:br/>
        <w:t>Nicht weiter fest, er reißt sich los.</w:t>
      </w:r>
    </w:p>
    <w:p w14:paraId="619475ED" w14:textId="77777777" w:rsidR="00B14396" w:rsidRDefault="00B14396" w:rsidP="00B14396">
      <w:pPr>
        <w:pStyle w:val="StandardWeb"/>
      </w:pPr>
      <w:r>
        <w:t>4.) Der Heiland siegt‘ und drang empor</w:t>
      </w:r>
      <w:r>
        <w:br/>
        <w:t>Aus seiner Gruft. Der Tod verlor</w:t>
      </w:r>
      <w:r>
        <w:br/>
        <w:t>Von nun an alle seine Macht.</w:t>
      </w:r>
      <w:r>
        <w:br/>
        <w:t>Das Leben ist an’s Licht gebracht.</w:t>
      </w:r>
    </w:p>
    <w:p w14:paraId="177CE60F" w14:textId="77777777" w:rsidR="00B14396" w:rsidRDefault="00B14396" w:rsidP="00B14396">
      <w:pPr>
        <w:pStyle w:val="StandardWeb"/>
      </w:pPr>
      <w:r>
        <w:t>5.) Erlöst durch Gottes starke Hand,</w:t>
      </w:r>
      <w:r>
        <w:br/>
        <w:t>Die unser Elend abgewandt,</w:t>
      </w:r>
      <w:r>
        <w:br/>
        <w:t>Verehren wir den, welcher kam</w:t>
      </w:r>
      <w:r>
        <w:br/>
        <w:t>Und unsre Lasten auf sich nahm.</w:t>
      </w:r>
    </w:p>
    <w:p w14:paraId="2D928293" w14:textId="77777777" w:rsidR="00B14396" w:rsidRDefault="00B14396" w:rsidP="00B14396">
      <w:pPr>
        <w:pStyle w:val="StandardWeb"/>
      </w:pPr>
      <w:r>
        <w:t>6.) Was ist denn, das uns ferner droht,</w:t>
      </w:r>
      <w:r>
        <w:br/>
        <w:t>Wenn wir dem göttlichen Gebot</w:t>
      </w:r>
      <w:r>
        <w:br/>
        <w:t>Getreu sind und von Sünden rein,</w:t>
      </w:r>
      <w:r>
        <w:br/>
        <w:t>Mit Eifer uns der Tugend weihn?</w:t>
      </w:r>
    </w:p>
    <w:p w14:paraId="68A812EC" w14:textId="77777777" w:rsidR="00B14396" w:rsidRDefault="00B14396" w:rsidP="00B14396">
      <w:pPr>
        <w:pStyle w:val="StandardWeb"/>
      </w:pPr>
      <w:r>
        <w:t>7.) Dann trifft das schreckliche Gericht</w:t>
      </w:r>
      <w:r>
        <w:br/>
        <w:t>Der Sünde unsre Seele nicht.</w:t>
      </w:r>
      <w:r>
        <w:br/>
        <w:t>Uns kommt des Heilands teures Blut,</w:t>
      </w:r>
      <w:r>
        <w:br/>
        <w:t>Das er für uns vergoss, zu gut.</w:t>
      </w:r>
    </w:p>
    <w:p w14:paraId="12EAD98E" w14:textId="77777777" w:rsidR="00B14396" w:rsidRDefault="00B14396" w:rsidP="00B14396">
      <w:pPr>
        <w:pStyle w:val="StandardWeb"/>
      </w:pPr>
      <w:r>
        <w:t>8.) Dein Leiden, Herr, dein Tod und Grab</w:t>
      </w:r>
      <w:r>
        <w:br/>
        <w:t>Drang uns die herbsten Tränen ab.</w:t>
      </w:r>
      <w:r>
        <w:br/>
        <w:t>Doch dieser Tag, da du, o Herr,</w:t>
      </w:r>
      <w:r>
        <w:br/>
        <w:t>Vom Tod erstandst, erfreut uns sehr.</w:t>
      </w:r>
    </w:p>
    <w:p w14:paraId="56A8CCB0" w14:textId="77777777" w:rsidR="00B14396" w:rsidRDefault="00B14396" w:rsidP="00B14396">
      <w:pPr>
        <w:pStyle w:val="StandardWeb"/>
      </w:pPr>
      <w:r>
        <w:t>9.) Drum, großer Sieger, singen wir</w:t>
      </w:r>
      <w:r>
        <w:br/>
        <w:t>Ein jauzend Halleluja dir.</w:t>
      </w:r>
      <w:r>
        <w:br/>
        <w:t>Dich preisen wir, o Jesu Christ!</w:t>
      </w:r>
      <w:r>
        <w:br/>
        <w:t>Der du vom Tod erstanden bist.</w:t>
      </w:r>
    </w:p>
    <w:p w14:paraId="33215B46" w14:textId="77777777" w:rsidR="00B14396" w:rsidRDefault="00B14396" w:rsidP="00B14396">
      <w:pPr>
        <w:pStyle w:val="berschrift1"/>
      </w:pPr>
      <w:r w:rsidRPr="00B14396">
        <w:t>Herman, Nikolaus – Halleluja, stimmt an ein Lied und preist des Himmels</w:t>
      </w:r>
    </w:p>
    <w:p w14:paraId="21B750CE" w14:textId="77777777" w:rsidR="00B14396" w:rsidRDefault="00B14396" w:rsidP="00B14396">
      <w:pPr>
        <w:pStyle w:val="StandardWeb"/>
      </w:pPr>
      <w:r>
        <w:t>1.) Halleluja, stimmt an ein Lied</w:t>
      </w:r>
      <w:r>
        <w:br/>
        <w:t>Und preist des Himmels hohe Güt‘,</w:t>
      </w:r>
      <w:r>
        <w:br/>
        <w:t>Springt, hüpft, frohlockt mit Freuden.</w:t>
      </w:r>
      <w:r>
        <w:br/>
        <w:t>Da Christus aus dem Grabe steigt,</w:t>
      </w:r>
      <w:r>
        <w:br/>
        <w:t>Und sich den Jüngern wieder zeigt,</w:t>
      </w:r>
      <w:r>
        <w:br/>
        <w:t>Nach überstandnem Leiden:</w:t>
      </w:r>
      <w:r>
        <w:br/>
        <w:t>Da der Siegherr</w:t>
      </w:r>
      <w:r>
        <w:br/>
      </w:r>
      <w:r>
        <w:lastRenderedPageBreak/>
        <w:t>Triumphieret,</w:t>
      </w:r>
      <w:r>
        <w:br/>
        <w:t>Jubilieret,</w:t>
      </w:r>
      <w:r>
        <w:br/>
        <w:t>Da das Leben</w:t>
      </w:r>
      <w:r>
        <w:br/>
        <w:t>Hat dem Tod Valet gegeben.</w:t>
      </w:r>
    </w:p>
    <w:p w14:paraId="10A3ABCB" w14:textId="77777777" w:rsidR="00B14396" w:rsidRDefault="00B14396" w:rsidP="00B14396">
      <w:pPr>
        <w:pStyle w:val="StandardWeb"/>
      </w:pPr>
      <w:r>
        <w:t>2.) O Tod, wo ist dein Stachel nun?</w:t>
      </w:r>
      <w:r>
        <w:br/>
        <w:t>Was kann uns jetzt die Hölle tun?</w:t>
      </w:r>
      <w:r>
        <w:br/>
        <w:t>Der Teufel legt darnieder.</w:t>
      </w:r>
      <w:r>
        <w:br/>
        <w:t>Die Sünde mag uns schrecken nicht</w:t>
      </w:r>
      <w:r>
        <w:br/>
        <w:t>Mit Gottes strengen Zorngericht:</w:t>
      </w:r>
      <w:r>
        <w:br/>
        <w:t>Hier ist schon Rat dawider.</w:t>
      </w:r>
      <w:r>
        <w:br/>
        <w:t>Jesus Christus,</w:t>
      </w:r>
      <w:r>
        <w:br/>
        <w:t>Jetzt erstanden,</w:t>
      </w:r>
      <w:r>
        <w:br/>
        <w:t>Macht zu Schanden,</w:t>
      </w:r>
      <w:r>
        <w:br/>
        <w:t>Was kann quälen</w:t>
      </w:r>
      <w:r>
        <w:br/>
        <w:t>Und betrüben unsre Seelen.</w:t>
      </w:r>
    </w:p>
    <w:p w14:paraId="7202485F" w14:textId="77777777" w:rsidR="00B14396" w:rsidRDefault="00B14396" w:rsidP="00B14396">
      <w:pPr>
        <w:pStyle w:val="StandardWeb"/>
      </w:pPr>
      <w:r>
        <w:t>3.) So bald der dritte Tag brach an,</w:t>
      </w:r>
      <w:r>
        <w:br/>
        <w:t>Nachdem war dieser Gottesmann</w:t>
      </w:r>
      <w:r>
        <w:br/>
        <w:t>In’s finstre Grab geleget,</w:t>
      </w:r>
      <w:r>
        <w:br/>
        <w:t>Begab viel Wunderdinge sich,</w:t>
      </w:r>
      <w:r>
        <w:br/>
        <w:t>Die Erde ward ganz kräftiglich</w:t>
      </w:r>
      <w:r>
        <w:br/>
        <w:t>Des Morgens früh beweget.</w:t>
      </w:r>
      <w:r>
        <w:br/>
        <w:t>Da sich plötzlich,</w:t>
      </w:r>
      <w:r>
        <w:br/>
        <w:t>Gleichsam blitzend,</w:t>
      </w:r>
      <w:r>
        <w:br/>
        <w:t>Niedersitzend,</w:t>
      </w:r>
      <w:r>
        <w:br/>
        <w:t>Nicht ohn‘ Grauen,</w:t>
      </w:r>
      <w:r>
        <w:br/>
        <w:t>Ließ ein Himmelsbote schauen.</w:t>
      </w:r>
    </w:p>
    <w:p w14:paraId="5C9F60DB" w14:textId="77777777" w:rsidR="00B14396" w:rsidRDefault="00B14396" w:rsidP="00B14396">
      <w:pPr>
        <w:pStyle w:val="StandardWeb"/>
      </w:pPr>
      <w:r>
        <w:t>4.) Die Grabeshüter wurden blass,</w:t>
      </w:r>
      <w:r>
        <w:br/>
        <w:t>Wie dieser auf den Steinen saß,</w:t>
      </w:r>
      <w:r>
        <w:br/>
        <w:t>Vor Angst und großem Schrecken.</w:t>
      </w:r>
      <w:r>
        <w:br/>
        <w:t>Sie hielten allda keine Ruh‘</w:t>
      </w:r>
      <w:r>
        <w:br/>
        <w:t>Und eilten nach der Stadt hinzu,</w:t>
      </w:r>
      <w:r>
        <w:br/>
        <w:t>Den Handel zu entdecken.</w:t>
      </w:r>
      <w:r>
        <w:br/>
        <w:t>Da sich kecklich</w:t>
      </w:r>
      <w:r>
        <w:br/>
        <w:t>Die verkehrten</w:t>
      </w:r>
      <w:r>
        <w:br/>
        <w:t>Schriftgelehrten</w:t>
      </w:r>
      <w:r>
        <w:br/>
        <w:t>Solche Sachen</w:t>
      </w:r>
      <w:r>
        <w:br/>
        <w:t>Unternahmen falsch zu machen.</w:t>
      </w:r>
    </w:p>
    <w:p w14:paraId="695388D9" w14:textId="77777777" w:rsidR="00B14396" w:rsidRDefault="00B14396" w:rsidP="00B14396">
      <w:pPr>
        <w:pStyle w:val="StandardWeb"/>
      </w:pPr>
      <w:r>
        <w:t>5.) Triumph! Was tust du, lose Rott‘?</w:t>
      </w:r>
      <w:r>
        <w:br/>
        <w:t>Du bringst dich selbst in Hohn und Spott,</w:t>
      </w:r>
      <w:r>
        <w:br/>
        <w:t>Mit allen deinen Tücken!</w:t>
      </w:r>
      <w:r>
        <w:br/>
        <w:t>Erst meinst du, durch die Hüter soll</w:t>
      </w:r>
      <w:r>
        <w:br/>
        <w:t>Der Sachen sein geraten wohl,</w:t>
      </w:r>
      <w:r>
        <w:br/>
        <w:t>Da dieses nicht will glücken,</w:t>
      </w:r>
      <w:r>
        <w:br/>
        <w:t>Wie kein Grabstein,</w:t>
      </w:r>
      <w:r>
        <w:br/>
        <w:t>wie kein Siegel</w:t>
      </w:r>
      <w:r>
        <w:br/>
        <w:t>Hilft, noch Riegel,</w:t>
      </w:r>
      <w:r>
        <w:br/>
      </w:r>
      <w:r>
        <w:lastRenderedPageBreak/>
        <w:t>Will durch Lügen</w:t>
      </w:r>
      <w:r>
        <w:br/>
        <w:t>Endlich du die Welt betrügen?</w:t>
      </w:r>
    </w:p>
    <w:p w14:paraId="44B5DE20" w14:textId="77777777" w:rsidR="00B14396" w:rsidRDefault="00B14396" w:rsidP="00B14396">
      <w:pPr>
        <w:pStyle w:val="StandardWeb"/>
      </w:pPr>
      <w:r>
        <w:t>6.) Triumph! Der Herr dringt durch den Stein,</w:t>
      </w:r>
      <w:r>
        <w:br/>
        <w:t>Den Hütern lässt er’s Grab allein</w:t>
      </w:r>
      <w:r>
        <w:br/>
        <w:t>Und zeigt sich der Marien.</w:t>
      </w:r>
      <w:r>
        <w:br/>
        <w:t>Die, was sich hab begeben dar,</w:t>
      </w:r>
      <w:r>
        <w:br/>
        <w:t>Der hochbetrübten Jüngerschar</w:t>
      </w:r>
      <w:r>
        <w:br/>
        <w:t>Erzählet ohn‘ Verziehen.</w:t>
      </w:r>
      <w:r>
        <w:br/>
        <w:t>Ferner schafft er,</w:t>
      </w:r>
      <w:r>
        <w:br/>
        <w:t>Dass die Brüder</w:t>
      </w:r>
      <w:r>
        <w:br/>
        <w:t>Hin und wieder</w:t>
      </w:r>
      <w:r>
        <w:br/>
        <w:t>Oft ihn sehen,</w:t>
      </w:r>
      <w:r>
        <w:br/>
        <w:t>Kund zu tun sein Auferstehen.</w:t>
      </w:r>
    </w:p>
    <w:p w14:paraId="10173DAE" w14:textId="77777777" w:rsidR="00B14396" w:rsidRDefault="00B14396" w:rsidP="00B14396">
      <w:pPr>
        <w:pStyle w:val="StandardWeb"/>
      </w:pPr>
      <w:r>
        <w:t>7.) Viktoria, da steht der Held,</w:t>
      </w:r>
      <w:r>
        <w:br/>
        <w:t>Und zeiget sich der ganzen Welt,</w:t>
      </w:r>
      <w:r>
        <w:br/>
        <w:t>Als einen Überwinder.</w:t>
      </w:r>
      <w:r>
        <w:br/>
        <w:t>Der hat dem Krieg ein Loch gemacht</w:t>
      </w:r>
      <w:r>
        <w:br/>
        <w:t>Und nun den Frieden wiederbracht‘</w:t>
      </w:r>
      <w:r>
        <w:br/>
        <w:t>Zum Trost der armen Sünder.</w:t>
      </w:r>
      <w:r>
        <w:br/>
        <w:t>Singet, springet,</w:t>
      </w:r>
      <w:r>
        <w:br/>
        <w:t>lasset hören,</w:t>
      </w:r>
      <w:r>
        <w:br/>
        <w:t>Gott zu Ehren,</w:t>
      </w:r>
      <w:r>
        <w:br/>
        <w:t>Freud‘ und Wonne!</w:t>
      </w:r>
      <w:r>
        <w:br/>
        <w:t>Jetzt, jetzt scheint uns die Gnadensonne.</w:t>
      </w:r>
    </w:p>
    <w:p w14:paraId="66A5FDB2" w14:textId="77777777" w:rsidR="00B14396" w:rsidRDefault="00B14396" w:rsidP="00B14396">
      <w:pPr>
        <w:pStyle w:val="StandardWeb"/>
      </w:pPr>
      <w:r>
        <w:t>8.) O, starker Simson , dessen Macht</w:t>
      </w:r>
      <w:r>
        <w:br/>
        <w:t>Der Seelenfeind hat umgebracht</w:t>
      </w:r>
      <w:r>
        <w:br/>
        <w:t>Und ihre Werk zerstöret.</w:t>
      </w:r>
      <w:r>
        <w:br/>
        <w:t>Nimm gnädig an den Lobgesang,</w:t>
      </w:r>
      <w:r>
        <w:br/>
        <w:t>Womit von uns du wirst zum Dank</w:t>
      </w:r>
      <w:r>
        <w:br/>
        <w:t>Demütig jetzt verehret.</w:t>
      </w:r>
      <w:r>
        <w:br/>
        <w:t>Großer Siegsherr,</w:t>
      </w:r>
      <w:r>
        <w:br/>
        <w:t>Hier auf Erden,</w:t>
      </w:r>
      <w:r>
        <w:br/>
        <w:t>Bis wir werden</w:t>
      </w:r>
      <w:r>
        <w:br/>
        <w:t>Besser droben</w:t>
      </w:r>
      <w:r>
        <w:br/>
        <w:t>Dermaleinst dich können loben.</w:t>
      </w:r>
    </w:p>
    <w:p w14:paraId="72339A3F" w14:textId="77777777" w:rsidR="00A741CA" w:rsidRDefault="00A741CA" w:rsidP="00A741CA">
      <w:pPr>
        <w:pStyle w:val="berschrift1"/>
      </w:pPr>
      <w:r w:rsidRPr="00A741CA">
        <w:t>Herman, Nikolaus – Vom Karfreitag, Sabbat und Ostertag.</w:t>
      </w:r>
    </w:p>
    <w:p w14:paraId="40B15A3F" w14:textId="77777777" w:rsidR="00A741CA" w:rsidRDefault="00A741CA" w:rsidP="00A741CA">
      <w:pPr>
        <w:pStyle w:val="StandardWeb"/>
      </w:pPr>
      <w:r>
        <w:t>AM Freitag muss ein jeder Christ</w:t>
      </w:r>
      <w:r>
        <w:br/>
        <w:t>sein Creutz mit Christo tragen,</w:t>
      </w:r>
      <w:r>
        <w:br/>
        <w:t>Bis der Sabbath verhanden ist,</w:t>
      </w:r>
      <w:r>
        <w:br/>
        <w:t>denn ruht er in seim Grabe,</w:t>
      </w:r>
      <w:r>
        <w:br/>
        <w:t>Bis kümbt der frölich Ostertag:</w:t>
      </w:r>
      <w:r>
        <w:br/>
        <w:t>denn jn das Grab niht halten mag,</w:t>
      </w:r>
      <w:r>
        <w:br/>
        <w:t>mit freuden er auffwachet!</w:t>
      </w:r>
    </w:p>
    <w:p w14:paraId="6EE00A5C" w14:textId="77777777" w:rsidR="00A741CA" w:rsidRDefault="00A741CA" w:rsidP="00A741CA">
      <w:pPr>
        <w:pStyle w:val="StandardWeb"/>
      </w:pPr>
      <w:r>
        <w:lastRenderedPageBreak/>
        <w:t>Freitag, der Marter tag.</w:t>
      </w:r>
    </w:p>
    <w:p w14:paraId="23FA65B5" w14:textId="77777777" w:rsidR="00A741CA" w:rsidRDefault="00A741CA" w:rsidP="00A741CA">
      <w:pPr>
        <w:pStyle w:val="StandardWeb"/>
      </w:pPr>
      <w:r>
        <w:t>DEr Freitag wehrt die kleine zeit,</w:t>
      </w:r>
      <w:r>
        <w:br/>
        <w:t>weil wir leben auff Erden,</w:t>
      </w:r>
      <w:r>
        <w:br/>
        <w:t>Mit jamer, angst und hertzenleidt</w:t>
      </w:r>
      <w:r>
        <w:br/>
        <w:t>daran betrübt wir werden,</w:t>
      </w:r>
      <w:r>
        <w:br/>
        <w:t>Das macht Adams und unser schuldt!</w:t>
      </w:r>
      <w:r>
        <w:br/>
        <w:t>wol dem, der sein Creutz mit gedult</w:t>
      </w:r>
      <w:r>
        <w:br/>
        <w:t>dem HErren Christo nachtreget.</w:t>
      </w:r>
    </w:p>
    <w:p w14:paraId="581C9503" w14:textId="77777777" w:rsidR="00A741CA" w:rsidRDefault="00A741CA" w:rsidP="00A741CA">
      <w:pPr>
        <w:pStyle w:val="StandardWeb"/>
      </w:pPr>
      <w:r>
        <w:t>Sabbath, der Ruhetag.</w:t>
      </w:r>
    </w:p>
    <w:p w14:paraId="5B8D8023" w14:textId="77777777" w:rsidR="00A741CA" w:rsidRDefault="00A741CA" w:rsidP="00A741CA">
      <w:pPr>
        <w:pStyle w:val="StandardWeb"/>
      </w:pPr>
      <w:r>
        <w:t>AM Sabbath komen wir zu ruh,</w:t>
      </w:r>
      <w:r>
        <w:br/>
        <w:t>all Creutz wird weggenomen,</w:t>
      </w:r>
      <w:r>
        <w:br/>
        <w:t>Wenn uns itzt gehen die augen zu</w:t>
      </w:r>
      <w:r>
        <w:br/>
        <w:t>und unser stund ist kommen,</w:t>
      </w:r>
      <w:r>
        <w:br/>
        <w:t>Denn tregt man uns ins Rhubetlein,</w:t>
      </w:r>
      <w:r>
        <w:br/>
        <w:t>darin gar sanfft wir schlaffen ein,</w:t>
      </w:r>
      <w:r>
        <w:br/>
        <w:t>bis uns der HErr auffwecket.</w:t>
      </w:r>
    </w:p>
    <w:p w14:paraId="5E7995B4" w14:textId="77777777" w:rsidR="00A741CA" w:rsidRDefault="00A741CA" w:rsidP="00A741CA">
      <w:pPr>
        <w:pStyle w:val="StandardWeb"/>
      </w:pPr>
      <w:r>
        <w:t>Der Ostertag, der Freudentag.</w:t>
      </w:r>
    </w:p>
    <w:p w14:paraId="7971162B" w14:textId="77777777" w:rsidR="00A741CA" w:rsidRDefault="00A741CA" w:rsidP="00A741CA">
      <w:pPr>
        <w:pStyle w:val="StandardWeb"/>
      </w:pPr>
      <w:r>
        <w:t>DEnn kompt der frölich Ostertag,</w:t>
      </w:r>
      <w:r>
        <w:br/>
        <w:t>so werdn wir all auffstehen!</w:t>
      </w:r>
      <w:r>
        <w:br/>
        <w:t>Der Todt denn uns nicht halten mag,</w:t>
      </w:r>
      <w:r>
        <w:br/>
        <w:t>entgegen werdn wir gehen</w:t>
      </w:r>
      <w:r>
        <w:br/>
        <w:t>Christo und mit jm in seim Reich</w:t>
      </w:r>
      <w:r>
        <w:br/>
        <w:t>leben in freuden ewigleich:</w:t>
      </w:r>
      <w:r>
        <w:br/>
        <w:t>HErr Christ, das hilff uns, Amen!</w:t>
      </w:r>
    </w:p>
    <w:p w14:paraId="0FD7363C" w14:textId="77777777" w:rsidR="00B14396" w:rsidRDefault="00B14396" w:rsidP="00B14396">
      <w:pPr>
        <w:pStyle w:val="berschrift1"/>
      </w:pPr>
      <w:r w:rsidRPr="00B14396">
        <w:t>Herman</w:t>
      </w:r>
      <w:r>
        <w:t xml:space="preserve">, </w:t>
      </w:r>
      <w:r w:rsidRPr="00B14396">
        <w:t>Nikolaus – Zu Ostern, das Victimae Paschali</w:t>
      </w:r>
    </w:p>
    <w:p w14:paraId="4E4844A2" w14:textId="77777777" w:rsidR="00B14396" w:rsidRDefault="00B14396" w:rsidP="00B14396">
      <w:pPr>
        <w:pStyle w:val="StandardWeb"/>
      </w:pPr>
      <w:r>
        <w:rPr>
          <w:rStyle w:val="Hervorhebung"/>
        </w:rPr>
        <w:t>Auff die Melodey, Erschienen ist der herrliche tag, oder Christ ist erstanden.</w:t>
      </w:r>
    </w:p>
    <w:p w14:paraId="457DD477" w14:textId="77777777" w:rsidR="00B14396" w:rsidRDefault="00B14396" w:rsidP="00B14396">
      <w:pPr>
        <w:pStyle w:val="StandardWeb"/>
      </w:pPr>
      <w:r>
        <w:t>CHristo, dem Osterlemmelein,</w:t>
      </w:r>
      <w:r>
        <w:br/>
        <w:t>welchs hat erlöst sein schefelein,</w:t>
      </w:r>
      <w:r>
        <w:br/>
        <w:t>Sing heut, du liebe Christenheit:</w:t>
      </w:r>
      <w:r>
        <w:br/>
        <w:t>Lob, ehr sey Gott in ewigkeit!</w:t>
      </w:r>
      <w:r>
        <w:br/>
        <w:t>Alleluia.</w:t>
      </w:r>
    </w:p>
    <w:p w14:paraId="074CBC5D" w14:textId="77777777" w:rsidR="00B14396" w:rsidRDefault="00B14396" w:rsidP="00B14396">
      <w:pPr>
        <w:pStyle w:val="StandardWeb"/>
      </w:pPr>
      <w:r>
        <w:t>Das Lamb Gottes mit seiner unschuld</w:t>
      </w:r>
      <w:r>
        <w:br/>
        <w:t>uns hat erworben Gottes huld,</w:t>
      </w:r>
      <w:r>
        <w:br/>
        <w:t>Und den Sünder zu gnaden bracht</w:t>
      </w:r>
      <w:r>
        <w:br/>
        <w:t>und zu eim Himels Erben gemacht.</w:t>
      </w:r>
      <w:r>
        <w:br/>
        <w:t>Alleluia.</w:t>
      </w:r>
    </w:p>
    <w:p w14:paraId="25E2FB2D" w14:textId="77777777" w:rsidR="00B14396" w:rsidRDefault="00B14396" w:rsidP="00B14396">
      <w:pPr>
        <w:pStyle w:val="StandardWeb"/>
      </w:pPr>
      <w:r>
        <w:t>Todt und leben tratten im Kampff,</w:t>
      </w:r>
      <w:r>
        <w:br/>
        <w:t>ein starcker Löw und schwaches Lamb:</w:t>
      </w:r>
      <w:r>
        <w:br/>
        <w:t>Der Tod meint, er hett schon gesiegt,</w:t>
      </w:r>
      <w:r>
        <w:br/>
        <w:t>weil Christ der HErr im Grabe ligt.</w:t>
      </w:r>
      <w:r>
        <w:br/>
        <w:t>Alleluia.</w:t>
      </w:r>
    </w:p>
    <w:p w14:paraId="0FCABA74" w14:textId="77777777" w:rsidR="00B14396" w:rsidRDefault="00B14396" w:rsidP="00B14396">
      <w:pPr>
        <w:pStyle w:val="StandardWeb"/>
      </w:pPr>
      <w:r>
        <w:lastRenderedPageBreak/>
        <w:t>Aber es wert nicht gar drey tag,</w:t>
      </w:r>
      <w:r>
        <w:br/>
        <w:t>Christus sieg, der Tod unten lag,</w:t>
      </w:r>
      <w:r>
        <w:br/>
        <w:t>Und verlor all sein krafft und macht,</w:t>
      </w:r>
      <w:r>
        <w:br/>
        <w:t>Christus erstund aus eigener krafft.</w:t>
      </w:r>
      <w:r>
        <w:br/>
        <w:t>Alleluia.</w:t>
      </w:r>
    </w:p>
    <w:p w14:paraId="6F5FA418" w14:textId="77777777" w:rsidR="00B14396" w:rsidRDefault="00B14396" w:rsidP="00B14396">
      <w:pPr>
        <w:pStyle w:val="StandardWeb"/>
      </w:pPr>
      <w:r>
        <w:t>Ah Maria, sag uns on schew,</w:t>
      </w:r>
      <w:r>
        <w:br/>
        <w:t>wer dir am Weg begegnet sey?</w:t>
      </w:r>
      <w:r>
        <w:br/>
        <w:t>Es was mein Heiland, Jesus Christ,</w:t>
      </w:r>
      <w:r>
        <w:br/>
        <w:t>warhafftig er erstanden ist!</w:t>
      </w:r>
      <w:r>
        <w:br/>
        <w:t>Alleluia.</w:t>
      </w:r>
    </w:p>
    <w:p w14:paraId="43271026" w14:textId="77777777" w:rsidR="00B14396" w:rsidRDefault="00B14396" w:rsidP="00B14396">
      <w:pPr>
        <w:pStyle w:val="StandardWeb"/>
      </w:pPr>
      <w:r>
        <w:t>Zween Engel sassen in seim Grab,</w:t>
      </w:r>
      <w:r>
        <w:br/>
        <w:t>desgleich ich auch gesehen hab</w:t>
      </w:r>
      <w:r>
        <w:br/>
        <w:t>Sein Schweistüchlein und die leinwand,</w:t>
      </w:r>
      <w:r>
        <w:br/>
        <w:t>drein Joseph jn gehüllet hat.</w:t>
      </w:r>
      <w:r>
        <w:br/>
        <w:t>Alleluia.</w:t>
      </w:r>
    </w:p>
    <w:p w14:paraId="4CA35D24" w14:textId="77777777" w:rsidR="00B14396" w:rsidRDefault="00B14396" w:rsidP="00B14396">
      <w:pPr>
        <w:pStyle w:val="StandardWeb"/>
      </w:pPr>
      <w:r>
        <w:t>Aber Christus, mein höchster trost,</w:t>
      </w:r>
      <w:r>
        <w:br/>
        <w:t>ist warhafftig vom Tod erlöst,</w:t>
      </w:r>
      <w:r>
        <w:br/>
        <w:t>Das grab ist lehr, sein leib ist hin,</w:t>
      </w:r>
      <w:r>
        <w:br/>
        <w:t>am weg er mir selbs selbs erschien.</w:t>
      </w:r>
    </w:p>
    <w:p w14:paraId="32391807" w14:textId="77777777" w:rsidR="00B14396" w:rsidRDefault="00B14396" w:rsidP="00B14396">
      <w:pPr>
        <w:pStyle w:val="StandardWeb"/>
      </w:pPr>
      <w:r>
        <w:t>Er sprach: Maria, geh schnell hin</w:t>
      </w:r>
      <w:r>
        <w:br/>
        <w:t>zu meinen Brüdern und sag jn,</w:t>
      </w:r>
      <w:r>
        <w:br/>
        <w:t>Sie solln in Galileam gehn,</w:t>
      </w:r>
      <w:r>
        <w:br/>
        <w:t>da solln sie mich leibhafftig sehn.</w:t>
      </w:r>
      <w:r>
        <w:br/>
        <w:t>Alleluia.</w:t>
      </w:r>
    </w:p>
    <w:p w14:paraId="535B983D" w14:textId="77777777" w:rsidR="00B14396" w:rsidRDefault="00B14396" w:rsidP="00B14396">
      <w:pPr>
        <w:pStyle w:val="StandardWeb"/>
      </w:pPr>
      <w:r>
        <w:t>Marie zeugnis das ist war,</w:t>
      </w:r>
      <w:r>
        <w:br/>
        <w:t>Gott geb, was lieb der Jüden schar,</w:t>
      </w:r>
      <w:r>
        <w:br/>
        <w:t>Wir wissen gwis, das Jhesus Christ</w:t>
      </w:r>
      <w:r>
        <w:br/>
        <w:t>warlich vom Tod erstanden ist!</w:t>
      </w:r>
      <w:r>
        <w:br/>
        <w:t>Alleluia.</w:t>
      </w:r>
    </w:p>
    <w:p w14:paraId="7BEC31E0" w14:textId="77777777" w:rsidR="00B14396" w:rsidRDefault="00B14396" w:rsidP="00B14396">
      <w:pPr>
        <w:pStyle w:val="StandardWeb"/>
      </w:pPr>
      <w:r>
        <w:t>Jhesu, du wares Osterlamb,</w:t>
      </w:r>
      <w:r>
        <w:br/>
        <w:t>hilff uns siegen in todes kamp!</w:t>
      </w:r>
      <w:r>
        <w:br/>
        <w:t>Sieh uns bey in der letzten not,</w:t>
      </w:r>
      <w:r>
        <w:br/>
        <w:t>schütz uns für dem ewigen Todt!</w:t>
      </w:r>
      <w:r>
        <w:br/>
        <w:t>Alleluia.</w:t>
      </w:r>
    </w:p>
    <w:p w14:paraId="38C40634" w14:textId="77777777" w:rsidR="00A741CA" w:rsidRDefault="00A741CA" w:rsidP="00A741CA">
      <w:pPr>
        <w:pStyle w:val="berschrift1"/>
      </w:pPr>
      <w:r w:rsidRPr="00A741CA">
        <w:t>Heyden, Sebald – Von der Aufferstehung Christi.</w:t>
      </w:r>
    </w:p>
    <w:p w14:paraId="532ECAC9" w14:textId="77777777" w:rsidR="00A741CA" w:rsidRDefault="00A741CA" w:rsidP="00A741CA">
      <w:pPr>
        <w:pStyle w:val="StandardWeb"/>
      </w:pPr>
      <w:r>
        <w:t>Christus, Gottes Sohn, unser HERR,</w:t>
      </w:r>
      <w:r>
        <w:br/>
        <w:t>der durch unserer Sünden schwer</w:t>
      </w:r>
      <w:r>
        <w:br/>
        <w:t>Nah kam biß in der Helle not,</w:t>
      </w:r>
      <w:r>
        <w:br/>
        <w:t>der ist erstanden von dem Todt!</w:t>
      </w:r>
      <w:r>
        <w:br/>
        <w:t>Alleluja.</w:t>
      </w:r>
    </w:p>
    <w:p w14:paraId="45266F50" w14:textId="77777777" w:rsidR="00A741CA" w:rsidRDefault="00A741CA" w:rsidP="00A741CA">
      <w:pPr>
        <w:pStyle w:val="StandardWeb"/>
      </w:pPr>
      <w:r>
        <w:t>Deß solln wir alle frölich seyn</w:t>
      </w:r>
      <w:r>
        <w:br/>
        <w:t>und jhm Lobsngen in der Gemein,</w:t>
      </w:r>
      <w:r>
        <w:br/>
      </w:r>
      <w:r>
        <w:lastRenderedPageBreak/>
        <w:t>Der unns seins Vatters Lieb unnd Gnad</w:t>
      </w:r>
      <w:r>
        <w:br/>
        <w:t>durch sein Urstend versigelt hat.</w:t>
      </w:r>
      <w:r>
        <w:br/>
        <w:t>Alleluja.</w:t>
      </w:r>
    </w:p>
    <w:p w14:paraId="6E893849" w14:textId="77777777" w:rsidR="00A741CA" w:rsidRDefault="00A741CA" w:rsidP="00A741CA">
      <w:pPr>
        <w:pStyle w:val="StandardWeb"/>
      </w:pPr>
      <w:r>
        <w:t>Denn wo Er nicht erstanden wer,</w:t>
      </w:r>
      <w:r>
        <w:br/>
        <w:t>so hetten wir unns nimmermehr</w:t>
      </w:r>
      <w:r>
        <w:br/>
        <w:t>Keins Heils wider den Todt getröst,</w:t>
      </w:r>
      <w:r>
        <w:br/>
        <w:t>wern auch von Sünden nicht erlößt.</w:t>
      </w:r>
      <w:r>
        <w:br/>
        <w:t>Alleluja.</w:t>
      </w:r>
    </w:p>
    <w:p w14:paraId="21413BC3" w14:textId="77777777" w:rsidR="00A741CA" w:rsidRDefault="00A741CA" w:rsidP="00A741CA">
      <w:pPr>
        <w:pStyle w:val="StandardWeb"/>
      </w:pPr>
      <w:r>
        <w:t>Drumb Er uns mit so grossem fleiß</w:t>
      </w:r>
      <w:r>
        <w:br/>
        <w:t>solch sein urstend in mannich weiß</w:t>
      </w:r>
      <w:r>
        <w:br/>
        <w:t>Dur sich selbs unnd sein Engel klar</w:t>
      </w:r>
      <w:r>
        <w:br/>
        <w:t>bezeuget hat gantz offenbar.</w:t>
      </w:r>
      <w:r>
        <w:br/>
        <w:t>Alleluja.</w:t>
      </w:r>
    </w:p>
    <w:p w14:paraId="5E9E6967" w14:textId="77777777" w:rsidR="00A741CA" w:rsidRDefault="00A741CA" w:rsidP="00A741CA">
      <w:pPr>
        <w:pStyle w:val="StandardWeb"/>
      </w:pPr>
      <w:r>
        <w:t>Denn er biß an den dritten Tag</w:t>
      </w:r>
      <w:r>
        <w:br/>
        <w:t>in Todes band begraben lag</w:t>
      </w:r>
      <w:r>
        <w:br/>
        <w:t>Und nachmals mit Gewalt erstund,</w:t>
      </w:r>
      <w:r>
        <w:br/>
        <w:t>denn jn der Tod nit halten kundt.</w:t>
      </w:r>
      <w:r>
        <w:br/>
        <w:t>Alleluia.</w:t>
      </w:r>
    </w:p>
    <w:p w14:paraId="7E3E6BC8" w14:textId="77777777" w:rsidR="00A741CA" w:rsidRDefault="00A741CA" w:rsidP="00A741CA">
      <w:pPr>
        <w:pStyle w:val="StandardWeb"/>
      </w:pPr>
      <w:r>
        <w:t>Gleich wie solchs in der Schrifft bedeut</w:t>
      </w:r>
      <w:r>
        <w:br/>
        <w:t>durch Jonam vor ein lange zeit,</w:t>
      </w:r>
      <w:r>
        <w:br/>
        <w:t>Den der Wallfisch drey Tag verschlund</w:t>
      </w:r>
      <w:r>
        <w:br/>
        <w:t>und nachmals wider gab gesund.</w:t>
      </w:r>
      <w:r>
        <w:br/>
        <w:t>Alleluia.</w:t>
      </w:r>
    </w:p>
    <w:p w14:paraId="3BB9CFEB" w14:textId="77777777" w:rsidR="00A741CA" w:rsidRDefault="00A741CA" w:rsidP="00A741CA">
      <w:pPr>
        <w:pStyle w:val="StandardWeb"/>
      </w:pPr>
      <w:r>
        <w:t>In dem er seinen Sieg beweist</w:t>
      </w:r>
      <w:r>
        <w:br/>
        <w:t>an Sünd, Todt, Hell unnd bösen Geist,</w:t>
      </w:r>
      <w:r>
        <w:br/>
        <w:t>Die Er allsampt gaschlagen hat</w:t>
      </w:r>
      <w:r>
        <w:br/>
        <w:t>am Creutz durch seinen bittern Todt.</w:t>
      </w:r>
      <w:r>
        <w:br/>
        <w:t>Alleluia.</w:t>
      </w:r>
    </w:p>
    <w:p w14:paraId="626A3260" w14:textId="77777777" w:rsidR="00A741CA" w:rsidRDefault="00A741CA" w:rsidP="00A741CA">
      <w:pPr>
        <w:pStyle w:val="StandardWeb"/>
      </w:pPr>
      <w:r>
        <w:t>Und hat plündert deß starcken Hauß,</w:t>
      </w:r>
      <w:r>
        <w:br/>
        <w:t>jhm sein Harnisch gezogen auß,</w:t>
      </w:r>
      <w:r>
        <w:br/>
        <w:t>Den er viel stärcker uberwandt</w:t>
      </w:r>
      <w:r>
        <w:br/>
        <w:t>und in die Hell mit Ketten band.</w:t>
      </w:r>
      <w:r>
        <w:br/>
        <w:t>Alleluia.</w:t>
      </w:r>
    </w:p>
    <w:p w14:paraId="1F1B7C12" w14:textId="77777777" w:rsidR="00A741CA" w:rsidRDefault="00A741CA" w:rsidP="00A741CA">
      <w:pPr>
        <w:pStyle w:val="StandardWeb"/>
      </w:pPr>
      <w:r>
        <w:t>Darbey wir nun auch sehen gwiß,</w:t>
      </w:r>
      <w:r>
        <w:br/>
        <w:t>dass dem HErren der Schlangen Biß</w:t>
      </w:r>
      <w:r>
        <w:br/>
        <w:t>In die Ferschen nit hat geschadt,</w:t>
      </w:r>
      <w:r>
        <w:br/>
        <w:t>da Er jhr jhren Kopff zertratt.</w:t>
      </w:r>
      <w:r>
        <w:br/>
        <w:t>Halleluia.</w:t>
      </w:r>
    </w:p>
    <w:p w14:paraId="7C73874B" w14:textId="77777777" w:rsidR="00A741CA" w:rsidRDefault="00A741CA" w:rsidP="00A741CA">
      <w:pPr>
        <w:pStyle w:val="StandardWeb"/>
      </w:pPr>
      <w:r>
        <w:t>Und hie steht unsers Glaubens grund,</w:t>
      </w:r>
      <w:r>
        <w:br/>
        <w:t>dass Christus von dem Todt erstund,</w:t>
      </w:r>
      <w:r>
        <w:br/>
        <w:t>Damit Er sein Gottheit bewieß</w:t>
      </w:r>
      <w:r>
        <w:br/>
        <w:t>und macht der Tauffe Bund gewiß.</w:t>
      </w:r>
      <w:r>
        <w:br/>
        <w:t>Halleluia.</w:t>
      </w:r>
    </w:p>
    <w:p w14:paraId="771A3065" w14:textId="77777777" w:rsidR="00A741CA" w:rsidRDefault="00A741CA" w:rsidP="00A741CA">
      <w:pPr>
        <w:pStyle w:val="StandardWeb"/>
      </w:pPr>
      <w:r>
        <w:lastRenderedPageBreak/>
        <w:t>Dass wir nun gar kein zweiffel han,</w:t>
      </w:r>
      <w:r>
        <w:br/>
        <w:t>Gott hab sein Tod genommen an</w:t>
      </w:r>
      <w:r>
        <w:br/>
        <w:t>Zur Bezahlung für unser Sünd</w:t>
      </w:r>
      <w:r>
        <w:br/>
        <w:t>und halt uns nun für liebe Kind.</w:t>
      </w:r>
      <w:r>
        <w:br/>
        <w:t>Halleluia.</w:t>
      </w:r>
    </w:p>
    <w:p w14:paraId="42BF7F1D" w14:textId="77777777" w:rsidR="00A741CA" w:rsidRDefault="00A741CA" w:rsidP="00A741CA">
      <w:pPr>
        <w:pStyle w:val="StandardWeb"/>
      </w:pPr>
      <w:r>
        <w:t>Demanch wir auch gelauben das,</w:t>
      </w:r>
      <w:r>
        <w:br/>
        <w:t>dass wir endlich in gleicher maß</w:t>
      </w:r>
      <w:r>
        <w:br/>
        <w:t>Vom Todt wider werden erstehn</w:t>
      </w:r>
      <w:r>
        <w:br/>
        <w:t>und mit Christo zum Leben gehn.</w:t>
      </w:r>
      <w:r>
        <w:br/>
        <w:t>Halleluia.</w:t>
      </w:r>
    </w:p>
    <w:p w14:paraId="477C4F14" w14:textId="77777777" w:rsidR="00A741CA" w:rsidRDefault="00A741CA" w:rsidP="00A741CA">
      <w:pPr>
        <w:pStyle w:val="StandardWeb"/>
      </w:pPr>
      <w:r>
        <w:t>Das gib uns, O HErr Jesu Christ;</w:t>
      </w:r>
      <w:r>
        <w:br/>
        <w:t>der du vom Todt erstnden bist</w:t>
      </w:r>
      <w:r>
        <w:br/>
        <w:t>Unnd wahrer GOtt selbst ewiglich,</w:t>
      </w:r>
      <w:r>
        <w:br/>
        <w:t>dass wir mit Frewden sehen dich!</w:t>
      </w:r>
      <w:r>
        <w:br/>
        <w:t>Halleluia!</w:t>
      </w:r>
    </w:p>
    <w:p w14:paraId="1D4784A3" w14:textId="77777777" w:rsidR="00B14396" w:rsidRDefault="00B14396" w:rsidP="00B14396">
      <w:pPr>
        <w:pStyle w:val="berschrift1"/>
      </w:pPr>
      <w:r w:rsidRPr="00B14396">
        <w:t>Klepper, Jochen – Siehe, das ist Gottes Lamm</w:t>
      </w:r>
    </w:p>
    <w:p w14:paraId="5BB81091" w14:textId="77777777" w:rsidR="00B14396" w:rsidRDefault="00B14396" w:rsidP="00B14396">
      <w:pPr>
        <w:pStyle w:val="StandardWeb"/>
      </w:pPr>
      <w:r>
        <w:t>Siehe, das ist Gottes Lamm,</w:t>
      </w:r>
      <w:r>
        <w:br/>
        <w:t>das der Erde Sünde trug.</w:t>
      </w:r>
      <w:r>
        <w:br/>
        <w:t>Blutend an dem Kreuzesstamm,</w:t>
      </w:r>
      <w:r>
        <w:br/>
        <w:t>tat es Gottes Zorn genug.</w:t>
      </w:r>
      <w:r>
        <w:br/>
        <w:t>In dem Felsengrabe liegend,</w:t>
      </w:r>
      <w:r>
        <w:br/>
        <w:t>hat er uns zur Ruh gebracht.</w:t>
      </w:r>
      <w:r>
        <w:br/>
        <w:t>Über Tod und Sünde siegend,</w:t>
      </w:r>
      <w:r>
        <w:br/>
        <w:t>drang das Lamm durch unsre Nacht.</w:t>
      </w:r>
    </w:p>
    <w:p w14:paraId="3F608316" w14:textId="77777777" w:rsidR="00B14396" w:rsidRDefault="00B14396" w:rsidP="00B14396">
      <w:pPr>
        <w:pStyle w:val="StandardWeb"/>
      </w:pPr>
      <w:r>
        <w:t>Siehe, das ist Gottes Held,</w:t>
      </w:r>
      <w:r>
        <w:br/>
        <w:t>der aus dunklem Grabe stieg.</w:t>
      </w:r>
      <w:r>
        <w:br/>
        <w:t>Herr des Himmels und der Welt,</w:t>
      </w:r>
      <w:r>
        <w:br/>
        <w:t>bringt er uns den ew’gen Sieg.</w:t>
      </w:r>
      <w:r>
        <w:br/>
        <w:t>Uns hat er dem Tod entnommen,</w:t>
      </w:r>
      <w:r>
        <w:br/>
        <w:t>uns, die sterben und vergehn!</w:t>
      </w:r>
      <w:r>
        <w:br/>
        <w:t>Gottes Held wird wiederkommen,</w:t>
      </w:r>
      <w:r>
        <w:br/>
        <w:t>und wir werden auferstehn.</w:t>
      </w:r>
    </w:p>
    <w:p w14:paraId="7491B8DB" w14:textId="77777777" w:rsidR="00B14396" w:rsidRDefault="00B14396" w:rsidP="00B14396">
      <w:pPr>
        <w:pStyle w:val="StandardWeb"/>
      </w:pPr>
      <w:r>
        <w:t>Siehe, das ist Gottes Sohn,</w:t>
      </w:r>
      <w:r>
        <w:br/>
        <w:t>der in Stall und Krippe lag.</w:t>
      </w:r>
      <w:r>
        <w:br/>
        <w:t>Nach der Marter, nach dem Hohn</w:t>
      </w:r>
      <w:r>
        <w:br/>
        <w:t>strahlt sein heller Freudentag.</w:t>
      </w:r>
      <w:r>
        <w:br/>
        <w:t>Alle Zeit, die wir noch leben,</w:t>
      </w:r>
      <w:r>
        <w:br/>
        <w:t>ist von seinem Glanz erfüllt.</w:t>
      </w:r>
      <w:r>
        <w:br/>
        <w:t>Die dem Sohn die Ehre geben,</w:t>
      </w:r>
      <w:r>
        <w:br/>
        <w:t>werden einst sein Ebenbild.</w:t>
      </w:r>
    </w:p>
    <w:p w14:paraId="156DAFE8" w14:textId="77777777" w:rsidR="00B14396" w:rsidRDefault="00B14396" w:rsidP="00B14396">
      <w:pPr>
        <w:pStyle w:val="StandardWeb"/>
      </w:pPr>
      <w:r>
        <w:t>Ihm sei Ehre, Lob und Preis</w:t>
      </w:r>
      <w:r>
        <w:br/>
        <w:t>und Gewalt in Ewigkeit.</w:t>
      </w:r>
      <w:r>
        <w:br/>
        <w:t>Und ihn rühme, wer es weiß,</w:t>
      </w:r>
      <w:r>
        <w:br/>
        <w:t>dass er uns vom Tod befreit.</w:t>
      </w:r>
      <w:r>
        <w:br/>
      </w:r>
      <w:r>
        <w:lastRenderedPageBreak/>
        <w:t>Wer da atmet, soll bezeugen,</w:t>
      </w:r>
      <w:r>
        <w:br/>
        <w:t>was ihm Gott geoffenbart;</w:t>
      </w:r>
      <w:r>
        <w:br/>
        <w:t>wer da glaubt, soll sich ihm beugen,</w:t>
      </w:r>
      <w:r>
        <w:br/>
        <w:t>der ein Fürst des Lebens ward.</w:t>
      </w:r>
    </w:p>
    <w:p w14:paraId="34CBF97E" w14:textId="77777777" w:rsidR="00A741CA" w:rsidRDefault="00A741CA" w:rsidP="00A741CA">
      <w:pPr>
        <w:pStyle w:val="berschrift1"/>
      </w:pPr>
      <w:r w:rsidRPr="00A741CA">
        <w:t>Krummacher, Friedrich Adolf – Tod, wo ist Dein Stachel</w:t>
      </w:r>
    </w:p>
    <w:p w14:paraId="102F17E4" w14:textId="77777777" w:rsidR="00A741CA" w:rsidRDefault="00A741CA" w:rsidP="00A741CA">
      <w:pPr>
        <w:pStyle w:val="StandardWeb"/>
      </w:pPr>
      <w:r>
        <w:t>Tod, wo ist dein Stachel,</w:t>
      </w:r>
      <w:r>
        <w:br/>
        <w:t>Hölle, wo dein Sieg,</w:t>
      </w:r>
      <w:r>
        <w:br/>
        <w:t>seit der Fürst des Lebens</w:t>
      </w:r>
      <w:r>
        <w:br/>
        <w:t>aus dem Grabe stieg?</w:t>
      </w:r>
      <w:r>
        <w:br/>
        <w:t>Nacht, wo ist dein Grauen,</w:t>
      </w:r>
      <w:r>
        <w:br/>
        <w:t>dunkle Sterbensnacht,</w:t>
      </w:r>
      <w:r>
        <w:br/>
        <w:t>seit der Ostermorgen</w:t>
      </w:r>
      <w:r>
        <w:br/>
        <w:t>hell uns angelacht?</w:t>
      </w:r>
    </w:p>
    <w:p w14:paraId="79B43362" w14:textId="77777777" w:rsidR="00A741CA" w:rsidRDefault="00A741CA" w:rsidP="00A741CA">
      <w:pPr>
        <w:pStyle w:val="StandardWeb"/>
      </w:pPr>
      <w:r>
        <w:t>Mag auch zitternd brechen</w:t>
      </w:r>
      <w:r>
        <w:br/>
        <w:t>dieses arme Herz –</w:t>
      </w:r>
      <w:r>
        <w:br/>
        <w:t>unsre Seele schwingt sich</w:t>
      </w:r>
      <w:r>
        <w:br/>
        <w:t>jauchzend himmelwärts!</w:t>
      </w:r>
      <w:r>
        <w:br/>
        <w:t>Mag der Leib zerfallen</w:t>
      </w:r>
      <w:r>
        <w:br/>
        <w:t>und im Staub vergehn –</w:t>
      </w:r>
      <w:r>
        <w:br/>
        <w:t>einst verklärt unsterblich</w:t>
      </w:r>
      <w:r>
        <w:br/>
        <w:t>wird er auferstehn.</w:t>
      </w:r>
    </w:p>
    <w:p w14:paraId="1124213A" w14:textId="77777777" w:rsidR="00A741CA" w:rsidRDefault="00A741CA" w:rsidP="00A741CA">
      <w:pPr>
        <w:pStyle w:val="StandardWeb"/>
      </w:pPr>
      <w:r>
        <w:t>Vor dem Auferstandnen</w:t>
      </w:r>
      <w:r>
        <w:br/>
        <w:t>flieht der Zweifel Heer,</w:t>
      </w:r>
      <w:r>
        <w:br/>
        <w:t>und es kann uns schrecken</w:t>
      </w:r>
      <w:r>
        <w:br/>
        <w:t>kein Verwesen mehr!</w:t>
      </w:r>
      <w:r>
        <w:br/>
        <w:t>Ja, wir schaun frohlockend</w:t>
      </w:r>
      <w:r>
        <w:br/>
        <w:t>in die Gruft hinein,</w:t>
      </w:r>
      <w:r>
        <w:br/>
        <w:t>gleich als sähn wir aufwärts</w:t>
      </w:r>
      <w:r>
        <w:br/>
        <w:t>in den Sonnenschein!</w:t>
      </w:r>
    </w:p>
    <w:p w14:paraId="321B73D4" w14:textId="77777777" w:rsidR="00A741CA" w:rsidRDefault="00A741CA" w:rsidP="00A741CA">
      <w:pPr>
        <w:pStyle w:val="StandardWeb"/>
      </w:pPr>
      <w:r>
        <w:t>Großer Ostermorgen,</w:t>
      </w:r>
      <w:r>
        <w:br/>
        <w:t>wenn des Menschen Sohn</w:t>
      </w:r>
      <w:r>
        <w:br/>
        <w:t>einst mit seinen Engeln</w:t>
      </w:r>
      <w:r>
        <w:br/>
        <w:t>kommt vom Himmelsthron;</w:t>
      </w:r>
      <w:r>
        <w:br/>
        <w:t>wenn die Saat, die heil’ge,</w:t>
      </w:r>
      <w:r>
        <w:br/>
        <w:t>die das Grab bedeckt,</w:t>
      </w:r>
      <w:r>
        <w:br/>
        <w:t>zu erneutem Leben</w:t>
      </w:r>
      <w:r>
        <w:br/>
        <w:t>seine Stimme weckt!</w:t>
      </w:r>
    </w:p>
    <w:p w14:paraId="623769F9" w14:textId="77777777" w:rsidR="00A741CA" w:rsidRDefault="00A741CA" w:rsidP="00A741CA">
      <w:pPr>
        <w:pStyle w:val="StandardWeb"/>
      </w:pPr>
      <w:r>
        <w:t>Dann mit andern Zungen,</w:t>
      </w:r>
      <w:r>
        <w:br/>
        <w:t>mit erhöhtem Klang,</w:t>
      </w:r>
      <w:r>
        <w:br/>
        <w:t>werden Millionen</w:t>
      </w:r>
      <w:r>
        <w:br/>
        <w:t>singen den Gesang:</w:t>
      </w:r>
      <w:r>
        <w:br/>
        <w:t>Tod, wo ist dein Stachel,</w:t>
      </w:r>
      <w:r>
        <w:br/>
        <w:t>Hölle, wo dein Sieg,</w:t>
      </w:r>
      <w:r>
        <w:br/>
        <w:t>seit der Fürst des Lebens</w:t>
      </w:r>
      <w:r>
        <w:br/>
        <w:t>aus dem Grabe stieg?</w:t>
      </w:r>
    </w:p>
    <w:p w14:paraId="14F27B59" w14:textId="77777777" w:rsidR="00A741CA" w:rsidRDefault="00A741CA" w:rsidP="00A741CA">
      <w:pPr>
        <w:pStyle w:val="berschrift1"/>
      </w:pPr>
      <w:r w:rsidRPr="00A741CA">
        <w:lastRenderedPageBreak/>
        <w:t>Luther, Martin – Christ lag in Todesbanden</w:t>
      </w:r>
    </w:p>
    <w:p w14:paraId="3572C579" w14:textId="77777777" w:rsidR="00A741CA" w:rsidRDefault="00A741CA" w:rsidP="00A741CA">
      <w:pPr>
        <w:pStyle w:val="StandardWeb"/>
      </w:pPr>
      <w:r>
        <w:rPr>
          <w:rStyle w:val="Fett"/>
        </w:rPr>
        <w:t>Der Lobgesang „Christ ist erstanden“ gebessert</w:t>
      </w:r>
    </w:p>
    <w:p w14:paraId="0F0E7905" w14:textId="77777777" w:rsidR="00A741CA" w:rsidRDefault="00A741CA" w:rsidP="00A741CA">
      <w:pPr>
        <w:pStyle w:val="StandardWeb"/>
      </w:pPr>
      <w:r>
        <w:t>1. Christ lag in Todesbanden,</w:t>
      </w:r>
      <w:r>
        <w:br/>
        <w:t>Für unser Sünd gegeben,</w:t>
      </w:r>
      <w:r>
        <w:br/>
        <w:t>Der ist wieder erstanden</w:t>
      </w:r>
      <w:r>
        <w:br/>
        <w:t>Und hat uns bracht das Leben.</w:t>
      </w:r>
      <w:r>
        <w:br/>
        <w:t>Des wir sollen fröhlich sein,</w:t>
      </w:r>
      <w:r>
        <w:br/>
        <w:t>Gott loben und dankbar sein</w:t>
      </w:r>
      <w:r>
        <w:br/>
        <w:t>Und singen Alleluja.</w:t>
      </w:r>
    </w:p>
    <w:p w14:paraId="394561ED" w14:textId="77777777" w:rsidR="00A741CA" w:rsidRDefault="00A741CA" w:rsidP="00A741CA">
      <w:pPr>
        <w:pStyle w:val="StandardWeb"/>
      </w:pPr>
      <w:r>
        <w:t>2. Den Tod niemand zwingen kunnt</w:t>
      </w:r>
      <w:r>
        <w:br/>
        <w:t>Bei allen Menschenkindern,</w:t>
      </w:r>
      <w:r>
        <w:br/>
        <w:t>Das macht alles unser Sund,</w:t>
      </w:r>
      <w:r>
        <w:br/>
        <w:t>Kein Unschuld war zu finden.</w:t>
      </w:r>
      <w:r>
        <w:br/>
        <w:t>Davon kam der Tod sobald</w:t>
      </w:r>
      <w:r>
        <w:br/>
        <w:t>Und nahm über uns Gewalt,</w:t>
      </w:r>
      <w:r>
        <w:br/>
        <w:t>Hielt uns in seim Reich gefangen.</w:t>
      </w:r>
    </w:p>
    <w:p w14:paraId="35CA81E9" w14:textId="77777777" w:rsidR="00A741CA" w:rsidRDefault="00A741CA" w:rsidP="00A741CA">
      <w:pPr>
        <w:pStyle w:val="StandardWeb"/>
      </w:pPr>
      <w:r>
        <w:t>3. Jesus Christus, Gottes Sohn,</w:t>
      </w:r>
      <w:r>
        <w:br/>
        <w:t>An unser Statt ist kommen</w:t>
      </w:r>
      <w:r>
        <w:br/>
        <w:t>Und hat die Sünd abgetan</w:t>
      </w:r>
      <w:r>
        <w:br/>
        <w:t>Damit dem Tod genommen</w:t>
      </w:r>
      <w:r>
        <w:br/>
        <w:t>All sein Recht und sein Gewalt,</w:t>
      </w:r>
      <w:r>
        <w:br/>
        <w:t>Da bliebt nichts denn Todgestalt,</w:t>
      </w:r>
      <w:r>
        <w:br/>
        <w:t>Die Stachel hat er verloren.</w:t>
      </w:r>
    </w:p>
    <w:p w14:paraId="34E6A60E" w14:textId="77777777" w:rsidR="00A741CA" w:rsidRDefault="00A741CA" w:rsidP="00A741CA">
      <w:pPr>
        <w:pStyle w:val="StandardWeb"/>
      </w:pPr>
      <w:r>
        <w:t>4. Es war ein wunderlicher Krieg,</w:t>
      </w:r>
      <w:r>
        <w:br/>
        <w:t>Da Tod und Leben rungen,</w:t>
      </w:r>
      <w:r>
        <w:br/>
        <w:t>Das Leben behielt den Sieg,</w:t>
      </w:r>
      <w:r>
        <w:br/>
        <w:t>Es hat den Tod verschlungen.</w:t>
      </w:r>
      <w:r>
        <w:br/>
        <w:t>Die Schrift hat verkündet das,</w:t>
      </w:r>
      <w:r>
        <w:br/>
        <w:t>Wie ein Tod den andern fraß,</w:t>
      </w:r>
      <w:r>
        <w:br/>
        <w:t>Ein Spott aus dem Tod ist worden.</w:t>
      </w:r>
    </w:p>
    <w:p w14:paraId="0F7D3BD5" w14:textId="77777777" w:rsidR="00A741CA" w:rsidRDefault="00A741CA" w:rsidP="00A741CA">
      <w:pPr>
        <w:pStyle w:val="StandardWeb"/>
      </w:pPr>
      <w:r>
        <w:t>5. Hie ist das rechte Osterlamm,</w:t>
      </w:r>
      <w:r>
        <w:br/>
        <w:t>Davon Gott hat geboten,</w:t>
      </w:r>
      <w:r>
        <w:br/>
        <w:t>Das ist an des Kreuzes Stamm</w:t>
      </w:r>
      <w:r>
        <w:br/>
        <w:t>In heißer Lieb gebroten</w:t>
      </w:r>
      <w:r>
        <w:rPr>
          <w:rStyle w:val="Funotenzeichen"/>
        </w:rPr>
        <w:footnoteReference w:id="5"/>
      </w:r>
      <w:r>
        <w:t>.</w:t>
      </w:r>
      <w:r>
        <w:br/>
        <w:t>Das Blut zeichnet unser Tür,</w:t>
      </w:r>
      <w:r>
        <w:br/>
        <w:t>Das hält der Glaub dem Tod für,</w:t>
      </w:r>
      <w:r>
        <w:br/>
        <w:t>Der Würger kann uns nicht rühren.</w:t>
      </w:r>
    </w:p>
    <w:p w14:paraId="526D1E90" w14:textId="77777777" w:rsidR="00A741CA" w:rsidRDefault="00A741CA" w:rsidP="00A741CA">
      <w:pPr>
        <w:pStyle w:val="StandardWeb"/>
      </w:pPr>
      <w:r>
        <w:t>6. So feiern wir dies hoch Fest</w:t>
      </w:r>
      <w:r>
        <w:br/>
        <w:t>Mit Herzensfreud und Wonne,</w:t>
      </w:r>
      <w:r>
        <w:br/>
        <w:t>Das uns der Herr scheinen lässt,</w:t>
      </w:r>
      <w:r>
        <w:br/>
        <w:t>Er selber ist die Sonne,</w:t>
      </w:r>
      <w:r>
        <w:br/>
        <w:t>Der durch seiner Gnaden Glanz</w:t>
      </w:r>
      <w:r>
        <w:br/>
      </w:r>
      <w:r>
        <w:lastRenderedPageBreak/>
        <w:t>Erleuchtet unser Herzen ganz,</w:t>
      </w:r>
      <w:r>
        <w:br/>
        <w:t>Der Sünden Nacht ist vergangen.</w:t>
      </w:r>
    </w:p>
    <w:p w14:paraId="3F3A5F64" w14:textId="77777777" w:rsidR="00A741CA" w:rsidRDefault="00A741CA" w:rsidP="00A741CA">
      <w:pPr>
        <w:pStyle w:val="StandardWeb"/>
      </w:pPr>
      <w:r>
        <w:t>7. Wir essen und leben wohl</w:t>
      </w:r>
      <w:r>
        <w:br/>
        <w:t>In rechten Osterfladen,</w:t>
      </w:r>
      <w:r>
        <w:br/>
        <w:t>Der alte Sauerteig nicht soll</w:t>
      </w:r>
      <w:r>
        <w:br/>
        <w:t>Sein bei dem Wort der Gnaden.</w:t>
      </w:r>
      <w:r>
        <w:br/>
        <w:t>Christus will die Koste sein</w:t>
      </w:r>
      <w:r>
        <w:br/>
        <w:t>Und speisen die Seel allein,</w:t>
      </w:r>
      <w:r>
        <w:br/>
        <w:t>Der Glaub will keins andern leben.</w:t>
      </w:r>
    </w:p>
    <w:p w14:paraId="7032ADBD" w14:textId="77777777" w:rsidR="00A741CA" w:rsidRDefault="00A741CA" w:rsidP="00A741CA">
      <w:pPr>
        <w:pStyle w:val="berschrift1"/>
      </w:pPr>
      <w:r w:rsidRPr="00A741CA">
        <w:t>Luther, Martin – Jesus Christus, unser Heiland</w:t>
      </w:r>
    </w:p>
    <w:p w14:paraId="63401648" w14:textId="77777777" w:rsidR="00A741CA" w:rsidRDefault="00A741CA" w:rsidP="00A741CA">
      <w:pPr>
        <w:pStyle w:val="StandardWeb"/>
      </w:pPr>
      <w:r>
        <w:rPr>
          <w:rStyle w:val="Fett"/>
        </w:rPr>
        <w:t>Ein Lobgesang auf das Osterfest</w:t>
      </w:r>
    </w:p>
    <w:p w14:paraId="2CA3B447" w14:textId="77777777" w:rsidR="00A741CA" w:rsidRDefault="00A741CA" w:rsidP="00A741CA">
      <w:pPr>
        <w:pStyle w:val="StandardWeb"/>
      </w:pPr>
      <w:r>
        <w:t>1. Jesus Christus, unser Heiland,</w:t>
      </w:r>
      <w:r>
        <w:br/>
        <w:t>Der den Tod überwand,</w:t>
      </w:r>
      <w:r>
        <w:br/>
        <w:t>Ist auferstanden,</w:t>
      </w:r>
      <w:r>
        <w:br/>
        <w:t>Die Sünd hat er gefangen.</w:t>
      </w:r>
      <w:r>
        <w:br/>
        <w:t>Kyrieleison.</w:t>
      </w:r>
    </w:p>
    <w:p w14:paraId="1F47E5C1" w14:textId="77777777" w:rsidR="00A741CA" w:rsidRDefault="00A741CA" w:rsidP="00A741CA">
      <w:pPr>
        <w:pStyle w:val="StandardWeb"/>
      </w:pPr>
      <w:r>
        <w:t>2. Der ohn Sünd war geborn,</w:t>
      </w:r>
      <w:r>
        <w:br/>
        <w:t>Trug für uns Gottes Zorn,</w:t>
      </w:r>
      <w:r>
        <w:br/>
        <w:t>Hat uns versöhnet,</w:t>
      </w:r>
      <w:r>
        <w:br/>
        <w:t>Dass uns Gott sein Huld gönnet.</w:t>
      </w:r>
      <w:r>
        <w:br/>
        <w:t>Kyrieleison.</w:t>
      </w:r>
    </w:p>
    <w:p w14:paraId="2445EE6A" w14:textId="77777777" w:rsidR="00A741CA" w:rsidRDefault="00A741CA" w:rsidP="00A741CA">
      <w:pPr>
        <w:pStyle w:val="StandardWeb"/>
      </w:pPr>
      <w:r>
        <w:t>3. Tod, Sünd, Leben und auch Gnad,</w:t>
      </w:r>
      <w:r>
        <w:br/>
        <w:t>Alles in Händen er hat,</w:t>
      </w:r>
      <w:r>
        <w:br/>
        <w:t>Er kann erretten</w:t>
      </w:r>
      <w:r>
        <w:br/>
        <w:t>Alle, die zu ihm treten.</w:t>
      </w:r>
      <w:r>
        <w:br/>
        <w:t>Kyrieleison.</w:t>
      </w:r>
    </w:p>
    <w:p w14:paraId="5DB50C10" w14:textId="77777777" w:rsidR="00A741CA" w:rsidRDefault="00A741CA" w:rsidP="00A741CA">
      <w:pPr>
        <w:pStyle w:val="berschrift1"/>
      </w:pPr>
      <w:r w:rsidRPr="00A741CA">
        <w:t>Mathesius, Johann – Zwo Lamentationes, d.i. Klagelieder</w:t>
      </w:r>
    </w:p>
    <w:p w14:paraId="059CB20F" w14:textId="77777777" w:rsidR="00A741CA" w:rsidRDefault="00A741CA" w:rsidP="00A741CA">
      <w:pPr>
        <w:pStyle w:val="StandardWeb"/>
      </w:pPr>
      <w:r>
        <w:rPr>
          <w:rStyle w:val="Fett"/>
        </w:rPr>
        <w:t>die man pflegt zu singen in der Marterwochen.</w:t>
      </w:r>
      <w:r>
        <w:br/>
        <w:t>I.</w:t>
      </w:r>
    </w:p>
    <w:p w14:paraId="6767A0AB" w14:textId="299559BD" w:rsidR="00A741CA" w:rsidRDefault="00A741CA" w:rsidP="00A741CA">
      <w:pPr>
        <w:pStyle w:val="StandardWeb"/>
      </w:pPr>
      <w:r>
        <w:t>O Christenleut, vergesset nicht,</w:t>
      </w:r>
      <w:r>
        <w:br/>
        <w:t>Was Gottes Sohn durch Oseam spricht:</w:t>
      </w:r>
      <w:r>
        <w:br/>
        <w:t>Fürcht euch nicht, ihr Brüder mein,</w:t>
      </w:r>
      <w:r>
        <w:br/>
        <w:t>Ich rett euch aus der Höllen Pein;</w:t>
      </w:r>
      <w:r>
        <w:br/>
        <w:t>Ich würg den grässlichen Tod.</w:t>
      </w:r>
      <w:r>
        <w:br/>
        <w:t>Das kostet mich mein teures Blut so rot;</w:t>
      </w:r>
      <w:r>
        <w:br/>
        <w:t>Also versöhn ich euch mit meinem Gott.</w:t>
      </w:r>
    </w:p>
    <w:p w14:paraId="0D8BBB4E" w14:textId="77777777" w:rsidR="00A741CA" w:rsidRDefault="00A741CA" w:rsidP="00A741CA">
      <w:pPr>
        <w:pStyle w:val="StandardWeb"/>
      </w:pPr>
      <w:r>
        <w:t>II.</w:t>
      </w:r>
    </w:p>
    <w:p w14:paraId="449D6A7D" w14:textId="77777777" w:rsidR="00A741CA" w:rsidRDefault="00A741CA" w:rsidP="00A741CA">
      <w:pPr>
        <w:pStyle w:val="StandardWeb"/>
      </w:pPr>
      <w:r>
        <w:t>Wir danken Christ für seinen Streit,</w:t>
      </w:r>
      <w:r>
        <w:br/>
        <w:t>Der seinen Sieg und Triumph uns geit.</w:t>
      </w:r>
      <w:r>
        <w:br/>
      </w:r>
      <w:r>
        <w:lastRenderedPageBreak/>
        <w:t>Der Tod ist verschlungen zwar,</w:t>
      </w:r>
      <w:r>
        <w:br/>
        <w:t>Und sein Stachel ist zerbrochen gar;</w:t>
      </w:r>
      <w:r>
        <w:br/>
        <w:t>Die Sünd hat ihr Macht verlorn.</w:t>
      </w:r>
      <w:r>
        <w:br/>
        <w:t>Des Gsetzes Kraft, der grimmige Gottes Zorn,</w:t>
      </w:r>
      <w:r>
        <w:br/>
        <w:t>Die hat Christus in seinem Grab verschorn.</w:t>
      </w:r>
    </w:p>
    <w:p w14:paraId="47B6919A" w14:textId="77777777" w:rsidR="00B14396" w:rsidRDefault="00B14396" w:rsidP="00B14396">
      <w:pPr>
        <w:pStyle w:val="berschrift1"/>
      </w:pPr>
      <w:r w:rsidRPr="00B14396">
        <w:t>Pfeil, Christian Karl Ludwig von – Auf, Herz, dass dich der Sonne Licht</w:t>
      </w:r>
    </w:p>
    <w:p w14:paraId="41FC8DBF" w14:textId="77777777" w:rsidR="00B14396" w:rsidRDefault="00B14396" w:rsidP="00B14396">
      <w:pPr>
        <w:pStyle w:val="StandardWeb"/>
      </w:pPr>
      <w:r>
        <w:t>1.) Auf, Herz, dass dich der Sonne Licht</w:t>
      </w:r>
      <w:r>
        <w:br/>
        <w:t>An diesem Morgen früh,</w:t>
      </w:r>
      <w:r>
        <w:br/>
        <w:t>An diesem hohen Tage nicht</w:t>
      </w:r>
      <w:r>
        <w:br/>
        <w:t>Antreff, als auf dem Knie.</w:t>
      </w:r>
    </w:p>
    <w:p w14:paraId="10D6B933" w14:textId="77777777" w:rsidR="00B14396" w:rsidRDefault="00B14396" w:rsidP="00B14396">
      <w:pPr>
        <w:pStyle w:val="StandardWeb"/>
      </w:pPr>
      <w:r>
        <w:t>2.) Das Aug‘ gerichtet in die Höh‘,</w:t>
      </w:r>
      <w:r>
        <w:br/>
        <w:t>Dass dich der Morgenstern</w:t>
      </w:r>
      <w:r>
        <w:br/>
        <w:t>Aufgehend anders nirgends seh,</w:t>
      </w:r>
      <w:r>
        <w:br/>
        <w:t>Als suchend deinen Herrn.</w:t>
      </w:r>
    </w:p>
    <w:p w14:paraId="188B80B8" w14:textId="77777777" w:rsidR="00B14396" w:rsidRDefault="00B14396" w:rsidP="00B14396">
      <w:pPr>
        <w:pStyle w:val="StandardWeb"/>
      </w:pPr>
      <w:r>
        <w:t>3.) Als voller sehnender Begier</w:t>
      </w:r>
      <w:r>
        <w:br/>
        <w:t>Nach ihm, und ganz erfüllt</w:t>
      </w:r>
      <w:r>
        <w:br/>
        <w:t>Von seiner Kreuzespein allhier</w:t>
      </w:r>
      <w:r>
        <w:br/>
        <w:t>Von seinem Marterbild.</w:t>
      </w:r>
    </w:p>
    <w:p w14:paraId="3AD5C63F" w14:textId="77777777" w:rsidR="00B14396" w:rsidRDefault="00B14396" w:rsidP="00B14396">
      <w:pPr>
        <w:pStyle w:val="StandardWeb"/>
      </w:pPr>
      <w:r>
        <w:t>4.) Hingehend zu der Grabesgruft,</w:t>
      </w:r>
      <w:r>
        <w:br/>
        <w:t>Wo er begraben lag,</w:t>
      </w:r>
      <w:r>
        <w:br/>
        <w:t>Zu atmen seines Lebens Luft</w:t>
      </w:r>
      <w:r>
        <w:br/>
        <w:t>Am Auferstehungstag.</w:t>
      </w:r>
    </w:p>
    <w:p w14:paraId="36232997" w14:textId="77777777" w:rsidR="00B14396" w:rsidRDefault="00B14396" w:rsidP="00B14396">
      <w:pPr>
        <w:pStyle w:val="StandardWeb"/>
      </w:pPr>
      <w:r>
        <w:t>5.) Nicht in dem Grabe jetzo mehr</w:t>
      </w:r>
      <w:r>
        <w:br/>
        <w:t>Such den, der ihm entschwebt.</w:t>
      </w:r>
      <w:r>
        <w:br/>
        <w:t>Komm, sieh nur, wie das Grab nun leer</w:t>
      </w:r>
      <w:r>
        <w:br/>
        <w:t>Und Jesus Christus lebt.</w:t>
      </w:r>
    </w:p>
    <w:p w14:paraId="7DFF635D" w14:textId="77777777" w:rsidR="00B14396" w:rsidRDefault="00B14396" w:rsidP="00B14396">
      <w:pPr>
        <w:pStyle w:val="StandardWeb"/>
      </w:pPr>
      <w:r>
        <w:t>6.) Und höre, was der Engel spricht:</w:t>
      </w:r>
      <w:r>
        <w:br/>
        <w:t>‚Er ist nicht hier, geh fort!</w:t>
      </w:r>
      <w:r>
        <w:br/>
        <w:t>Sucht Jesum bei den Toten nicht,</w:t>
      </w:r>
      <w:r>
        <w:br/>
        <w:t>Sucht ihn in seinem Wort!‘</w:t>
      </w:r>
    </w:p>
    <w:p w14:paraId="4993DB00" w14:textId="77777777" w:rsidR="00B14396" w:rsidRDefault="00B14396" w:rsidP="00B14396">
      <w:pPr>
        <w:pStyle w:val="StandardWeb"/>
      </w:pPr>
      <w:r>
        <w:t>7.) Im Wort, das er vor seinem End‘</w:t>
      </w:r>
      <w:r>
        <w:br/>
        <w:t>Euch sterbend hinterließ,</w:t>
      </w:r>
      <w:r>
        <w:br/>
        <w:t>In seinem Wort und Sakrament,</w:t>
      </w:r>
      <w:r>
        <w:br/>
        <w:t>Da seht ihr ihn gewiss!</w:t>
      </w:r>
    </w:p>
    <w:p w14:paraId="48455E59" w14:textId="77777777" w:rsidR="00B14396" w:rsidRDefault="00B14396" w:rsidP="00B14396">
      <w:pPr>
        <w:pStyle w:val="StandardWeb"/>
      </w:pPr>
      <w:r>
        <w:t>8.) Ja, Heiland, ja, da such ich dich,</w:t>
      </w:r>
      <w:r>
        <w:br/>
        <w:t>Nur dort erscheinst du mir.</w:t>
      </w:r>
      <w:r>
        <w:br/>
        <w:t>Auf diesem Wege seh ich dich</w:t>
      </w:r>
      <w:r>
        <w:br/>
        <w:t>Und du begegnest mir.</w:t>
      </w:r>
    </w:p>
    <w:p w14:paraId="284163E2" w14:textId="77777777" w:rsidR="00B14396" w:rsidRDefault="00B14396" w:rsidP="00B14396">
      <w:pPr>
        <w:pStyle w:val="StandardWeb"/>
      </w:pPr>
      <w:r>
        <w:lastRenderedPageBreak/>
        <w:t>9.) Ja, da wirst du von mir erkannt,</w:t>
      </w:r>
      <w:r>
        <w:br/>
        <w:t>Da wird die Schrift mir Licht.</w:t>
      </w:r>
      <w:r>
        <w:br/>
        <w:t>Da wird mein Herz zu dir entbrannt:</w:t>
      </w:r>
      <w:r>
        <w:br/>
        <w:t>Verschwinde mir nur nicht!</w:t>
      </w:r>
    </w:p>
    <w:p w14:paraId="6FA1AFFD" w14:textId="77777777" w:rsidR="00B14396" w:rsidRDefault="00B14396" w:rsidP="00B14396">
      <w:pPr>
        <w:pStyle w:val="StandardWeb"/>
      </w:pPr>
      <w:r>
        <w:t>10.) Schilt meines Herzens Härte hier</w:t>
      </w:r>
      <w:r>
        <w:br/>
        <w:t>Und des Unglaubens Macht,</w:t>
      </w:r>
      <w:r>
        <w:br/>
        <w:t>Brich doch durch die verschlossne Tür,</w:t>
      </w:r>
      <w:r>
        <w:br/>
        <w:t>Mach helle meine Nacht!</w:t>
      </w:r>
    </w:p>
    <w:p w14:paraId="28E9636A" w14:textId="77777777" w:rsidR="00B14396" w:rsidRDefault="00B14396" w:rsidP="00B14396">
      <w:pPr>
        <w:pStyle w:val="StandardWeb"/>
      </w:pPr>
      <w:r>
        <w:t>11.) Lass mich durch deine Nägelmal,</w:t>
      </w:r>
      <w:r>
        <w:br/>
        <w:t>Durch deine off’ne Seit‘</w:t>
      </w:r>
      <w:r>
        <w:br/>
        <w:t>Erblicken meine Gnadenwahl</w:t>
      </w:r>
      <w:r>
        <w:br/>
        <w:t>Und meine Seligkeit!</w:t>
      </w:r>
    </w:p>
    <w:p w14:paraId="1C979F91" w14:textId="77777777" w:rsidR="00B14396" w:rsidRDefault="00B14396" w:rsidP="00B14396">
      <w:pPr>
        <w:pStyle w:val="StandardWeb"/>
      </w:pPr>
      <w:r>
        <w:t>12.) Du bist mein Herr und Gott, an dich</w:t>
      </w:r>
      <w:r>
        <w:br/>
        <w:t>Glaub ich, den ich nicht seh,</w:t>
      </w:r>
      <w:r>
        <w:br/>
        <w:t>Bis ich dich droben ewiglich</w:t>
      </w:r>
      <w:r>
        <w:br/>
        <w:t>Im Glanz der Wunden seh!</w:t>
      </w:r>
    </w:p>
    <w:p w14:paraId="4BDCCFFE" w14:textId="77777777" w:rsidR="00B14396" w:rsidRDefault="00B14396" w:rsidP="00B14396">
      <w:pPr>
        <w:pStyle w:val="berschrift1"/>
      </w:pPr>
      <w:r w:rsidRPr="00B14396">
        <w:t>Pfeil, Christian Karl Ludwig von – Mein Erlöser lebet nun</w:t>
      </w:r>
    </w:p>
    <w:p w14:paraId="71241086" w14:textId="77777777" w:rsidR="00B14396" w:rsidRDefault="00B14396" w:rsidP="00B14396">
      <w:pPr>
        <w:pStyle w:val="StandardWeb"/>
      </w:pPr>
      <w:r>
        <w:t>1.) Mein Erlöser lebet nun,</w:t>
      </w:r>
      <w:r>
        <w:br/>
        <w:t>Er starb um der Sünde willen,</w:t>
      </w:r>
      <w:r>
        <w:br/>
        <w:t>Gottes Recht genug zu tun,</w:t>
      </w:r>
      <w:r>
        <w:br/>
        <w:t>Gottes Willen zu erfüllen.</w:t>
      </w:r>
      <w:r>
        <w:br/>
        <w:t>Als er aber den vollbracht,</w:t>
      </w:r>
      <w:r>
        <w:br/>
        <w:t>War’s geschehn um’s Todes Macht.</w:t>
      </w:r>
    </w:p>
    <w:p w14:paraId="0F9AC8F0" w14:textId="77777777" w:rsidR="00B14396" w:rsidRDefault="00B14396" w:rsidP="00B14396">
      <w:pPr>
        <w:pStyle w:val="StandardWeb"/>
      </w:pPr>
      <w:r>
        <w:t>2.) Todesmacht, du weichst! Vor wem?</w:t>
      </w:r>
      <w:r>
        <w:br/>
        <w:t>Vor der Sünder ew’gem Bürgen!</w:t>
      </w:r>
      <w:r>
        <w:br/>
        <w:t>Todsgewalt, du fliehst vor dem,</w:t>
      </w:r>
      <w:r>
        <w:br/>
        <w:t>Der für mich sich ließ erwürgen.</w:t>
      </w:r>
      <w:r>
        <w:br/>
        <w:t>Christus, der besiegte dich,</w:t>
      </w:r>
      <w:r>
        <w:br/>
        <w:t>– Welch ein ew’ger Trost für mich!</w:t>
      </w:r>
    </w:p>
    <w:p w14:paraId="401B542A" w14:textId="77777777" w:rsidR="00B14396" w:rsidRDefault="00B14396" w:rsidP="00B14396">
      <w:pPr>
        <w:pStyle w:val="StandardWeb"/>
      </w:pPr>
      <w:r>
        <w:t>3.) Ew’ger Trost in aller Not:</w:t>
      </w:r>
      <w:r>
        <w:br/>
        <w:t>Jesus ist vom Tod erstanden!</w:t>
      </w:r>
      <w:r>
        <w:br/>
        <w:t>Nun wird auch an mir der Tod</w:t>
      </w:r>
      <w:r>
        <w:br/>
        <w:t>Ewiglich zu Spott und Schanden.</w:t>
      </w:r>
      <w:r>
        <w:br/>
        <w:t>Wen ein Sorgenstein noch drückt,</w:t>
      </w:r>
      <w:r>
        <w:br/>
        <w:t>Wird durch diesen Trost erquickt.</w:t>
      </w:r>
    </w:p>
    <w:p w14:paraId="737892D7" w14:textId="77777777" w:rsidR="00B14396" w:rsidRDefault="00B14396" w:rsidP="00B14396">
      <w:pPr>
        <w:pStyle w:val="StandardWeb"/>
      </w:pPr>
      <w:r>
        <w:t>4.) Trost erquickt in aller Qual,</w:t>
      </w:r>
      <w:r>
        <w:br/>
        <w:t>Aber keiner macht die Herzen</w:t>
      </w:r>
      <w:r>
        <w:br/>
        <w:t>So wahrhaftig und zumal</w:t>
      </w:r>
      <w:r>
        <w:br/>
        <w:t>Ganz und gar von allen Schmerzen</w:t>
      </w:r>
      <w:r>
        <w:br/>
        <w:t>Los und ledig immerfort</w:t>
      </w:r>
      <w:r>
        <w:br/>
        <w:t>Als das Auferstehungswort.</w:t>
      </w:r>
    </w:p>
    <w:p w14:paraId="73A63C29" w14:textId="77777777" w:rsidR="00B14396" w:rsidRDefault="00B14396" w:rsidP="00B14396">
      <w:pPr>
        <w:pStyle w:val="StandardWeb"/>
      </w:pPr>
      <w:r>
        <w:lastRenderedPageBreak/>
        <w:t>5.) Wort, mach deine Kraft uns kund,</w:t>
      </w:r>
      <w:r>
        <w:br/>
        <w:t>Welche dir der Herr gegeben,</w:t>
      </w:r>
      <w:r>
        <w:br/>
        <w:t>Dass, wie Christus auferstund,</w:t>
      </w:r>
      <w:r>
        <w:br/>
        <w:t>Wir ihm auch von neuem leben,</w:t>
      </w:r>
      <w:r>
        <w:br/>
        <w:t>Dass sein Auferstehungstag</w:t>
      </w:r>
      <w:r>
        <w:br/>
        <w:t>Auch der unsre werden mag.</w:t>
      </w:r>
    </w:p>
    <w:p w14:paraId="6924D55E" w14:textId="77777777" w:rsidR="006E3A9C" w:rsidRDefault="006E3A9C" w:rsidP="006E3A9C">
      <w:pPr>
        <w:pStyle w:val="berschrift1"/>
      </w:pPr>
      <w:r w:rsidRPr="006E3A9C">
        <w:t>Ringwaldt</w:t>
      </w:r>
      <w:r>
        <w:t xml:space="preserve">, </w:t>
      </w:r>
      <w:r w:rsidRPr="006E3A9C">
        <w:t>Bartholomäus – Ein Gebet nach dem Evangelio am Osterdienstage.</w:t>
      </w:r>
    </w:p>
    <w:p w14:paraId="451A6A03" w14:textId="77777777" w:rsidR="006E3A9C" w:rsidRDefault="006E3A9C" w:rsidP="006E3A9C">
      <w:pPr>
        <w:pStyle w:val="StandardWeb"/>
      </w:pPr>
      <w:r>
        <w:t xml:space="preserve">Im Ton: Es ist das Heil uns kommen her. </w:t>
      </w:r>
    </w:p>
    <w:p w14:paraId="2161E064" w14:textId="77777777" w:rsidR="006E3A9C" w:rsidRDefault="006E3A9C" w:rsidP="006E3A9C">
      <w:pPr>
        <w:pStyle w:val="StandardWeb"/>
      </w:pPr>
      <w:r>
        <w:t>1. Du letzter Adam, Jesus Christ,</w:t>
      </w:r>
      <w:r>
        <w:br/>
        <w:t>Wahr Gott und Mensch alleine,</w:t>
      </w:r>
      <w:r>
        <w:br/>
        <w:t>Der du unsre Versühnung bist</w:t>
      </w:r>
      <w:r>
        <w:br/>
        <w:t>Mit deinem Opfer reine</w:t>
      </w:r>
      <w:r>
        <w:br/>
        <w:t>Und hast bezahlt die Schuld der Welt,</w:t>
      </w:r>
      <w:r>
        <w:br/>
        <w:t>Zwar nicht mit Silber oder Geld,</w:t>
      </w:r>
      <w:r>
        <w:br/>
        <w:t xml:space="preserve">Sondern mit deinem Blute. </w:t>
      </w:r>
    </w:p>
    <w:p w14:paraId="42EA1400" w14:textId="77777777" w:rsidR="006E3A9C" w:rsidRDefault="006E3A9C" w:rsidP="006E3A9C">
      <w:pPr>
        <w:pStyle w:val="StandardWeb"/>
      </w:pPr>
      <w:r>
        <w:t>2. Vors Teufels Gspenst und falscher Lehr,</w:t>
      </w:r>
      <w:r>
        <w:br/>
        <w:t>Vor Schand und Leibesfahre,</w:t>
      </w:r>
      <w:r>
        <w:br/>
        <w:t>Vor allem, was da deine Ehr</w:t>
      </w:r>
      <w:r>
        <w:br/>
        <w:t>Verkleinert, uns bewahre,</w:t>
      </w:r>
      <w:r>
        <w:br/>
        <w:t>Und hilf, dass wir mit sanftem Mut</w:t>
      </w:r>
      <w:r>
        <w:br/>
        <w:t>Auf dein Verdienst und heilig Blut</w:t>
      </w:r>
      <w:r>
        <w:br/>
        <w:t xml:space="preserve">Abscheiden, wenn wir sterben. Amen. </w:t>
      </w:r>
    </w:p>
    <w:p w14:paraId="7B3AD45D" w14:textId="77777777" w:rsidR="00A741CA" w:rsidRDefault="00A741CA" w:rsidP="00A741CA">
      <w:pPr>
        <w:pStyle w:val="berschrift1"/>
      </w:pPr>
      <w:r w:rsidRPr="00A741CA">
        <w:t>Schmolck, Benjamin – Der Tod ist tot, das Leben lebet</w:t>
      </w:r>
    </w:p>
    <w:p w14:paraId="1AF1F0FE" w14:textId="77777777" w:rsidR="00A741CA" w:rsidRDefault="00A741CA" w:rsidP="00A741CA">
      <w:pPr>
        <w:pStyle w:val="StandardWeb"/>
      </w:pPr>
      <w:r>
        <w:rPr>
          <w:rStyle w:val="Hervorhebung"/>
        </w:rPr>
        <w:t>Mel. Gottlob, es geht nun mehr zu Ende,</w:t>
      </w:r>
    </w:p>
    <w:p w14:paraId="4EB707D4" w14:textId="77777777" w:rsidR="00A741CA" w:rsidRDefault="00A741CA" w:rsidP="00A741CA">
      <w:pPr>
        <w:pStyle w:val="StandardWeb"/>
      </w:pPr>
      <w:r>
        <w:t>Der Tod ist tot, das Leben lebet,</w:t>
      </w:r>
      <w:r>
        <w:br/>
        <w:t>Das Grab ist selbst begraben nun;</w:t>
      </w:r>
      <w:r>
        <w:br/>
        <w:t>Mein Jesus, der sein Haupt erhebet,</w:t>
      </w:r>
      <w:r>
        <w:br/>
        <w:t>Will ferner nicht im Kerker ruhn</w:t>
      </w:r>
      <w:r>
        <w:br/>
        <w:t>Und stellt mir diese Losung für:</w:t>
      </w:r>
      <w:r>
        <w:br/>
        <w:t>Ich leb, und ihr lebt auch mit mir.</w:t>
      </w:r>
    </w:p>
    <w:p w14:paraId="5EB43BC3" w14:textId="77777777" w:rsidR="00A741CA" w:rsidRDefault="00A741CA" w:rsidP="00A741CA">
      <w:pPr>
        <w:pStyle w:val="StandardWeb"/>
      </w:pPr>
      <w:r>
        <w:t>Nun liegt der Tod zu meinen Füßen,</w:t>
      </w:r>
      <w:r>
        <w:br/>
        <w:t>Des Lebens Fürste stirbt nicht mehr.</w:t>
      </w:r>
      <w:r>
        <w:br/>
        <w:t>Er weiß die Gräber aufzuschließen,</w:t>
      </w:r>
      <w:r>
        <w:br/>
        <w:t>Er stürzt das bloße Sündenheer.</w:t>
      </w:r>
      <w:r>
        <w:br/>
        <w:t>Das Siegeslied klingt herrlich hier:</w:t>
      </w:r>
      <w:r>
        <w:br/>
        <w:t>Ich leb, und ihr lebt auch mit mir.</w:t>
      </w:r>
    </w:p>
    <w:p w14:paraId="43658952" w14:textId="77777777" w:rsidR="00A741CA" w:rsidRDefault="00A741CA" w:rsidP="00A741CA">
      <w:pPr>
        <w:pStyle w:val="StandardWeb"/>
      </w:pPr>
      <w:r>
        <w:t>Mein Jesus, Wahrheit, Weg und Leben,</w:t>
      </w:r>
      <w:r>
        <w:br/>
        <w:t>Der Leben hat und Leben gibt,</w:t>
      </w:r>
      <w:r>
        <w:br/>
        <w:t>Wie soll ich den Triumph erheben,</w:t>
      </w:r>
      <w:r>
        <w:br/>
        <w:t>Der Rach an meinen Feinden übt!</w:t>
      </w:r>
      <w:r>
        <w:br/>
      </w:r>
      <w:r>
        <w:lastRenderedPageBreak/>
        <w:t>Sie liegen dort, du rufest hier:</w:t>
      </w:r>
      <w:r>
        <w:br/>
        <w:t>Ich leb, und ihr lebt auch mit mir.</w:t>
      </w:r>
    </w:p>
    <w:p w14:paraId="2951F4B1" w14:textId="77777777" w:rsidR="00A741CA" w:rsidRDefault="00A741CA" w:rsidP="00A741CA">
      <w:pPr>
        <w:pStyle w:val="StandardWeb"/>
      </w:pPr>
      <w:r>
        <w:t>Das Haupt belebet seine Glieder,</w:t>
      </w:r>
      <w:r>
        <w:br/>
        <w:t>Wer wollte denn gestorben sein?</w:t>
      </w:r>
      <w:r>
        <w:br/>
        <w:t>Die Lebenssonne scheint uns wieder</w:t>
      </w:r>
      <w:r>
        <w:br/>
        <w:t>Und leuchtet bis ins Grab hinein,</w:t>
      </w:r>
      <w:r>
        <w:br/>
        <w:t>Da lesen wir die Grabschrift hier:</w:t>
      </w:r>
      <w:r>
        <w:br/>
        <w:t>Ich leb, und ihr lebt auch mit mir.</w:t>
      </w:r>
    </w:p>
    <w:p w14:paraId="48250557" w14:textId="77777777" w:rsidR="00A741CA" w:rsidRDefault="00A741CA" w:rsidP="00A741CA">
      <w:pPr>
        <w:pStyle w:val="StandardWeb"/>
      </w:pPr>
      <w:r>
        <w:t>O toter Tod, wie kannst du schrecken?</w:t>
      </w:r>
      <w:r>
        <w:br/>
        <w:t>Mein Jesus nimmt das Schrecken hin.</w:t>
      </w:r>
      <w:r>
        <w:br/>
        <w:t>Wie er sich selbsten kann erwecken,</w:t>
      </w:r>
      <w:r>
        <w:br/>
        <w:t>So werden wir erweckt durch ihn.</w:t>
      </w:r>
      <w:r>
        <w:br/>
        <w:t>Wenn Jesus lebt, so leben wir:</w:t>
      </w:r>
      <w:r>
        <w:br/>
        <w:t>Ich leb, und ihr lebt auch mit mir.</w:t>
      </w:r>
    </w:p>
    <w:p w14:paraId="05F30F4E" w14:textId="77777777" w:rsidR="006E3A9C" w:rsidRDefault="006E3A9C" w:rsidP="006E3A9C">
      <w:pPr>
        <w:pStyle w:val="berschrift1"/>
      </w:pPr>
      <w:r w:rsidRPr="006E3A9C">
        <w:t>Schmolck</w:t>
      </w:r>
      <w:r>
        <w:t xml:space="preserve">, </w:t>
      </w:r>
      <w:r w:rsidRPr="006E3A9C">
        <w:t>Benjamin – Österlicher Triumphbogen.</w:t>
      </w:r>
    </w:p>
    <w:p w14:paraId="589EDD1B" w14:textId="77777777" w:rsidR="006E3A9C" w:rsidRDefault="006E3A9C" w:rsidP="006E3A9C">
      <w:pPr>
        <w:pStyle w:val="StandardWeb"/>
      </w:pPr>
      <w:r>
        <w:rPr>
          <w:rStyle w:val="Hervorhebung"/>
        </w:rPr>
        <w:t>Mel. Christus, der ist mein Leben.</w:t>
      </w:r>
    </w:p>
    <w:p w14:paraId="6195305F" w14:textId="77777777" w:rsidR="006E3A9C" w:rsidRDefault="006E3A9C" w:rsidP="006E3A9C">
      <w:pPr>
        <w:pStyle w:val="StandardWeb"/>
      </w:pPr>
      <w:r>
        <w:t>1. Willkommen, Held im Streite,</w:t>
      </w:r>
      <w:r>
        <w:br/>
        <w:t>Aus deines Grabes Kluft,</w:t>
      </w:r>
      <w:r>
        <w:br/>
        <w:t>Wir triumphieren heute</w:t>
      </w:r>
      <w:r>
        <w:br/>
        <w:t xml:space="preserve">Um deine leere Gruft. </w:t>
      </w:r>
    </w:p>
    <w:p w14:paraId="336D8501" w14:textId="77777777" w:rsidR="006E3A9C" w:rsidRDefault="006E3A9C" w:rsidP="006E3A9C">
      <w:pPr>
        <w:pStyle w:val="StandardWeb"/>
      </w:pPr>
      <w:r>
        <w:t>2. Hier liegen die Philister,</w:t>
      </w:r>
      <w:r>
        <w:br/>
        <w:t>Die Simson hat erlegt,</w:t>
      </w:r>
      <w:r>
        <w:br/>
        <w:t>Und deines Reichs Verwüster</w:t>
      </w:r>
      <w:r>
        <w:br/>
        <w:t xml:space="preserve">Sind gänzlich ausgefegt. </w:t>
      </w:r>
    </w:p>
    <w:p w14:paraId="0B943EB3" w14:textId="77777777" w:rsidR="006E3A9C" w:rsidRDefault="006E3A9C" w:rsidP="006E3A9C">
      <w:pPr>
        <w:pStyle w:val="StandardWeb"/>
      </w:pPr>
      <w:r>
        <w:t>3. Hier schwimmt in seinem Blute</w:t>
      </w:r>
      <w:r>
        <w:br/>
        <w:t>Der Riese Goliath,</w:t>
      </w:r>
      <w:r>
        <w:br/>
        <w:t>Und uns ist wohl zu Mute,</w:t>
      </w:r>
      <w:r>
        <w:br/>
        <w:t xml:space="preserve">Weil er verspielet hat. </w:t>
      </w:r>
    </w:p>
    <w:p w14:paraId="51360981" w14:textId="77777777" w:rsidR="006E3A9C" w:rsidRDefault="006E3A9C" w:rsidP="006E3A9C">
      <w:pPr>
        <w:pStyle w:val="StandardWeb"/>
      </w:pPr>
      <w:r>
        <w:t>4. Hier ist der alten Schlange</w:t>
      </w:r>
      <w:r>
        <w:br/>
        <w:t>Der harte Kopf zerknirscht,</w:t>
      </w:r>
      <w:r>
        <w:br/>
        <w:t>Und uns ist nicht mehr bange</w:t>
      </w:r>
      <w:r>
        <w:br/>
        <w:t xml:space="preserve">Bei dir, o Siegesfürst. </w:t>
      </w:r>
    </w:p>
    <w:p w14:paraId="211787B6" w14:textId="77777777" w:rsidR="006E3A9C" w:rsidRDefault="006E3A9C" w:rsidP="006E3A9C">
      <w:pPr>
        <w:pStyle w:val="StandardWeb"/>
      </w:pPr>
      <w:r>
        <w:t>5. Dein Feind wird Schau getragen</w:t>
      </w:r>
      <w:r>
        <w:br/>
        <w:t>Und heißt nunmehr ein Spott.</w:t>
      </w:r>
      <w:r>
        <w:br/>
        <w:t>Wir aber können sagen:</w:t>
      </w:r>
      <w:r>
        <w:br/>
        <w:t xml:space="preserve">Mit uns ist unser Gott! </w:t>
      </w:r>
    </w:p>
    <w:p w14:paraId="1EBE0F89" w14:textId="77777777" w:rsidR="006E3A9C" w:rsidRDefault="006E3A9C" w:rsidP="006E3A9C">
      <w:pPr>
        <w:pStyle w:val="StandardWeb"/>
      </w:pPr>
      <w:r>
        <w:t>6. In der Gerechten Hütten</w:t>
      </w:r>
      <w:r>
        <w:br/>
        <w:t>Schallt schon das Siegeslied,</w:t>
      </w:r>
      <w:r>
        <w:br/>
        <w:t>Du trittst selbst in die Mitten</w:t>
      </w:r>
      <w:r>
        <w:br/>
        <w:t xml:space="preserve">Und bringst den Osterfried. </w:t>
      </w:r>
    </w:p>
    <w:p w14:paraId="7C66BA01" w14:textId="77777777" w:rsidR="006E3A9C" w:rsidRDefault="006E3A9C" w:rsidP="006E3A9C">
      <w:pPr>
        <w:pStyle w:val="StandardWeb"/>
      </w:pPr>
      <w:r>
        <w:lastRenderedPageBreak/>
        <w:t>7. Ach teile doch die Beute</w:t>
      </w:r>
      <w:r>
        <w:br/>
        <w:t>Bei deinen Gliedern aus;</w:t>
      </w:r>
      <w:r>
        <w:br/>
        <w:t>Wir alle kommen heute</w:t>
      </w:r>
      <w:r>
        <w:br/>
        <w:t xml:space="preserve">Deswegen in dein Haus. </w:t>
      </w:r>
    </w:p>
    <w:p w14:paraId="0BFAC442" w14:textId="77777777" w:rsidR="006E3A9C" w:rsidRDefault="006E3A9C" w:rsidP="006E3A9C">
      <w:pPr>
        <w:pStyle w:val="StandardWeb"/>
      </w:pPr>
      <w:r>
        <w:t>8. Schwing deine Siegesfahne</w:t>
      </w:r>
      <w:r>
        <w:br/>
        <w:t>Auch über unser Herz,</w:t>
      </w:r>
      <w:r>
        <w:br/>
        <w:t>Und zeig uns einst die Bahne</w:t>
      </w:r>
      <w:r>
        <w:br/>
        <w:t xml:space="preserve">Vom Grabe himmelwärts. </w:t>
      </w:r>
    </w:p>
    <w:p w14:paraId="2E47D040" w14:textId="77777777" w:rsidR="006E3A9C" w:rsidRDefault="006E3A9C" w:rsidP="006E3A9C">
      <w:pPr>
        <w:pStyle w:val="StandardWeb"/>
      </w:pPr>
      <w:r>
        <w:t>9. Lass unser aller Sünden</w:t>
      </w:r>
      <w:r>
        <w:br/>
        <w:t>Ins Grab verscharret fein,</w:t>
      </w:r>
      <w:r>
        <w:br/>
        <w:t>Und einen Schatz hier finden,</w:t>
      </w:r>
      <w:r>
        <w:br/>
        <w:t xml:space="preserve">Der ewig kann erfreun. </w:t>
      </w:r>
    </w:p>
    <w:p w14:paraId="140CEA8A" w14:textId="77777777" w:rsidR="006E3A9C" w:rsidRDefault="006E3A9C" w:rsidP="006E3A9C">
      <w:pPr>
        <w:pStyle w:val="StandardWeb"/>
      </w:pPr>
      <w:r>
        <w:t>10. Wir sind mit dir gestorben,</w:t>
      </w:r>
      <w:r>
        <w:br/>
        <w:t>So leben wir mit dir.</w:t>
      </w:r>
      <w:r>
        <w:br/>
        <w:t>Was uns dein Tod erworben,</w:t>
      </w:r>
      <w:r>
        <w:br/>
        <w:t xml:space="preserve">Das stell uns täglich für, </w:t>
      </w:r>
    </w:p>
    <w:p w14:paraId="4E8E67F4" w14:textId="77777777" w:rsidR="006E3A9C" w:rsidRDefault="006E3A9C" w:rsidP="006E3A9C">
      <w:pPr>
        <w:pStyle w:val="StandardWeb"/>
      </w:pPr>
      <w:r>
        <w:t>11. Wir wollen hier ganz fröhlich</w:t>
      </w:r>
      <w:r>
        <w:br/>
        <w:t>Mit dir zu Grabe gehn,</w:t>
      </w:r>
      <w:r>
        <w:br/>
        <w:t>Wenn wir nur dorten selig</w:t>
      </w:r>
      <w:r>
        <w:br/>
        <w:t xml:space="preserve">Mit dir auch auferstehn. </w:t>
      </w:r>
    </w:p>
    <w:p w14:paraId="4836E1D8" w14:textId="77777777" w:rsidR="006E3A9C" w:rsidRDefault="006E3A9C" w:rsidP="006E3A9C">
      <w:pPr>
        <w:pStyle w:val="StandardWeb"/>
      </w:pPr>
      <w:r>
        <w:t>12. Der Tod kann uns nicht schaden,</w:t>
      </w:r>
      <w:r>
        <w:br/>
        <w:t>Sein Pfeil ist nunmehr stumpf;</w:t>
      </w:r>
      <w:r>
        <w:br/>
        <w:t>Wir stehn bei Gott in Gnaden</w:t>
      </w:r>
      <w:r>
        <w:br/>
        <w:t xml:space="preserve">Und rufen schon Triumph. </w:t>
      </w:r>
    </w:p>
    <w:p w14:paraId="40EC4D4C" w14:textId="4EE6DEBA" w:rsidR="006E3A9C" w:rsidRDefault="006E3A9C" w:rsidP="006E3A9C">
      <w:pPr>
        <w:pStyle w:val="berschrift1"/>
      </w:pPr>
      <w:r w:rsidRPr="006E3A9C">
        <w:t>Schmolck</w:t>
      </w:r>
      <w:r>
        <w:t>, Benjamin</w:t>
      </w:r>
      <w:r w:rsidRPr="006E3A9C">
        <w:t xml:space="preserve"> – Oster- und Auffahrtslied.</w:t>
      </w:r>
    </w:p>
    <w:p w14:paraId="445E2849" w14:textId="77777777" w:rsidR="006E3A9C" w:rsidRDefault="006E3A9C" w:rsidP="006E3A9C">
      <w:pPr>
        <w:pStyle w:val="StandardWeb"/>
      </w:pPr>
      <w:r>
        <w:rPr>
          <w:rStyle w:val="Hervorhebung"/>
        </w:rPr>
        <w:t>Mel. Herzlich tut mich verlangen,</w:t>
      </w:r>
    </w:p>
    <w:p w14:paraId="6B3C63E4" w14:textId="77777777" w:rsidR="006E3A9C" w:rsidRDefault="006E3A9C" w:rsidP="006E3A9C">
      <w:pPr>
        <w:pStyle w:val="StandardWeb"/>
      </w:pPr>
      <w:r>
        <w:t>1. Ich geh zu deinem Grabe,</w:t>
      </w:r>
      <w:r>
        <w:br/>
        <w:t>Du großer Osterfürst,</w:t>
      </w:r>
      <w:r>
        <w:br/>
        <w:t>Weil ich die Hoffnung habe,</w:t>
      </w:r>
      <w:r>
        <w:br/>
        <w:t>Dass du mir zeigen wirst,</w:t>
      </w:r>
      <w:r>
        <w:br/>
        <w:t>Wie man kann fröhlich sterben</w:t>
      </w:r>
      <w:r>
        <w:br/>
        <w:t>Und fröhlich auferstehn,</w:t>
      </w:r>
      <w:r>
        <w:br/>
        <w:t>Auch mit des Himmels Erben</w:t>
      </w:r>
      <w:r>
        <w:br/>
        <w:t xml:space="preserve">Ins Land des Lebens gehn. </w:t>
      </w:r>
    </w:p>
    <w:p w14:paraId="06D106D6" w14:textId="77777777" w:rsidR="006E3A9C" w:rsidRDefault="006E3A9C" w:rsidP="006E3A9C">
      <w:pPr>
        <w:pStyle w:val="StandardWeb"/>
      </w:pPr>
      <w:r>
        <w:t>2. Du liegest in der Erde</w:t>
      </w:r>
      <w:r>
        <w:br/>
        <w:t>Und hast sie eingeweiht,</w:t>
      </w:r>
      <w:r>
        <w:br/>
        <w:t>Wenn ich begraben werde,</w:t>
      </w:r>
      <w:r>
        <w:br/>
        <w:t>Dass sich mein Herz nicht scheut,</w:t>
      </w:r>
      <w:r>
        <w:br/>
        <w:t>Auch in den Staub zu legen,</w:t>
      </w:r>
      <w:r>
        <w:br/>
        <w:t>Was Asch und Staub vermehrt,</w:t>
      </w:r>
      <w:r>
        <w:br/>
        <w:t>Weil dir doch allerwegen</w:t>
      </w:r>
      <w:r>
        <w:br/>
        <w:t xml:space="preserve">Die Erde zugehört. </w:t>
      </w:r>
    </w:p>
    <w:p w14:paraId="1BFFED87" w14:textId="77777777" w:rsidR="006E3A9C" w:rsidRDefault="006E3A9C" w:rsidP="006E3A9C">
      <w:pPr>
        <w:pStyle w:val="StandardWeb"/>
      </w:pPr>
      <w:r>
        <w:lastRenderedPageBreak/>
        <w:t>3. Du schläfest in dem Grabe,</w:t>
      </w:r>
      <w:r>
        <w:br/>
        <w:t>Dass ich auch meine Ruh</w:t>
      </w:r>
      <w:r>
        <w:br/>
        <w:t>An diesem Orte habe;</w:t>
      </w:r>
      <w:r>
        <w:br/>
        <w:t>Du drückt die Augen zu.</w:t>
      </w:r>
      <w:r>
        <w:br/>
        <w:t>So soll mir gar nicht grauen,</w:t>
      </w:r>
      <w:r>
        <w:br/>
        <w:t>Wenn mein Gesicht vergeht,</w:t>
      </w:r>
      <w:r>
        <w:br/>
        <w:t>Ich werde den wohl schauen,</w:t>
      </w:r>
      <w:r>
        <w:br/>
        <w:t xml:space="preserve">Der mir zur Seiten steht. </w:t>
      </w:r>
    </w:p>
    <w:p w14:paraId="444806D8" w14:textId="77777777" w:rsidR="006E3A9C" w:rsidRDefault="006E3A9C" w:rsidP="006E3A9C">
      <w:pPr>
        <w:pStyle w:val="StandardWeb"/>
      </w:pPr>
      <w:r>
        <w:t>4. Dein Grab war wohl versiegelt,</w:t>
      </w:r>
      <w:r>
        <w:br/>
        <w:t>Doch brichst du es entzwei:</w:t>
      </w:r>
      <w:r>
        <w:br/>
        <w:t>Wenn mich der Tod verriegelt,</w:t>
      </w:r>
      <w:r>
        <w:br/>
        <w:t>So bin ich dennoch frei.</w:t>
      </w:r>
      <w:r>
        <w:br/>
        <w:t>Du wirst den Stein schon rücken,</w:t>
      </w:r>
      <w:r>
        <w:br/>
        <w:t>Der auch mein Grab bedeckt;</w:t>
      </w:r>
      <w:r>
        <w:br/>
        <w:t>Dann werd ich den erblicken,</w:t>
      </w:r>
      <w:r>
        <w:br/>
        <w:t xml:space="preserve">Der mich vom Tode weckt. </w:t>
      </w:r>
    </w:p>
    <w:p w14:paraId="1A3B6C28" w14:textId="77777777" w:rsidR="006E3A9C" w:rsidRDefault="006E3A9C" w:rsidP="006E3A9C">
      <w:pPr>
        <w:pStyle w:val="StandardWeb"/>
      </w:pPr>
      <w:r>
        <w:t>5. Du führest in die Höhe</w:t>
      </w:r>
      <w:r>
        <w:br/>
        <w:t>Und zeigest mir die Bahn,</w:t>
      </w:r>
      <w:r>
        <w:br/>
        <w:t>Wohin ich endlich gehe,</w:t>
      </w:r>
      <w:r>
        <w:br/>
        <w:t>Da ich dich finden kann,</w:t>
      </w:r>
      <w:r>
        <w:br/>
        <w:t>Dort ist es sicher wohnen,</w:t>
      </w:r>
      <w:r>
        <w:br/>
        <w:t>Wo lauter Glanz um dich;</w:t>
      </w:r>
      <w:r>
        <w:br/>
        <w:t>Da warten lauter Kronen</w:t>
      </w:r>
      <w:r>
        <w:br/>
        <w:t xml:space="preserve">In deiner Hand auf mich. </w:t>
      </w:r>
    </w:p>
    <w:p w14:paraId="74B0EC48" w14:textId="77777777" w:rsidR="006E3A9C" w:rsidRDefault="006E3A9C" w:rsidP="006E3A9C">
      <w:pPr>
        <w:pStyle w:val="StandardWeb"/>
      </w:pPr>
      <w:r>
        <w:t>6. O meines Lebens Leben,</w:t>
      </w:r>
      <w:r>
        <w:br/>
        <w:t>O meines Todes Tod,</w:t>
      </w:r>
      <w:r>
        <w:br/>
        <w:t>Ich will mich dir ergeben</w:t>
      </w:r>
      <w:r>
        <w:br/>
        <w:t>In meiner letzten Not.</w:t>
      </w:r>
      <w:r>
        <w:br/>
        <w:t>Ich will mein Bette machen</w:t>
      </w:r>
      <w:r>
        <w:br/>
        <w:t>In deine liebe Gruft;</w:t>
      </w:r>
      <w:r>
        <w:br/>
        <w:t>Da werd ich schon erwachen,</w:t>
      </w:r>
      <w:r>
        <w:br/>
        <w:t xml:space="preserve">Wenn deine Stimme ruft. </w:t>
      </w:r>
    </w:p>
    <w:p w14:paraId="42657760" w14:textId="77777777" w:rsidR="006E3A9C" w:rsidRDefault="006E3A9C" w:rsidP="006E3A9C">
      <w:pPr>
        <w:pStyle w:val="StandardWeb"/>
      </w:pPr>
      <w:r>
        <w:t>7. Du wirst den Ölberg zeigen,</w:t>
      </w:r>
      <w:r>
        <w:br/>
        <w:t>wo man gen Himmel fährt,</w:t>
      </w:r>
      <w:r>
        <w:br/>
        <w:t>Da will ich fröhlich steigen,</w:t>
      </w:r>
      <w:r>
        <w:br/>
        <w:t>Bis dass ich eingekehrt</w:t>
      </w:r>
      <w:r>
        <w:br/>
        <w:t>In Salems Friedenshäuser,</w:t>
      </w:r>
      <w:r>
        <w:br/>
        <w:t>Da heißts: Victoria!</w:t>
      </w:r>
      <w:r>
        <w:br/>
        <w:t>Da trägt man Siegesreifer:</w:t>
      </w:r>
      <w:r>
        <w:br/>
        <w:t xml:space="preserve">Ach wär ich nur schon da! </w:t>
      </w:r>
    </w:p>
    <w:p w14:paraId="4F611CD8" w14:textId="4915D874" w:rsidR="006E3A9C" w:rsidRDefault="006E3A9C" w:rsidP="006E3A9C">
      <w:pPr>
        <w:pStyle w:val="berschrift1"/>
      </w:pPr>
      <w:r w:rsidRPr="006E3A9C">
        <w:t>Schmolck</w:t>
      </w:r>
      <w:r>
        <w:t xml:space="preserve">, </w:t>
      </w:r>
      <w:r w:rsidRPr="006E3A9C">
        <w:t>Benjamin – Osterpost und Trost. Am dritten heiligen Ostertage.</w:t>
      </w:r>
    </w:p>
    <w:p w14:paraId="5B9C7CBC" w14:textId="77777777" w:rsidR="006E3A9C" w:rsidRDefault="006E3A9C" w:rsidP="006E3A9C">
      <w:pPr>
        <w:pStyle w:val="StandardWeb"/>
      </w:pPr>
      <w:r>
        <w:rPr>
          <w:rStyle w:val="Hervorhebung"/>
        </w:rPr>
        <w:t>Mel. Gott des Himmels und der Erden.</w:t>
      </w:r>
    </w:p>
    <w:p w14:paraId="1D6A1237" w14:textId="77777777" w:rsidR="006E3A9C" w:rsidRDefault="006E3A9C" w:rsidP="006E3A9C">
      <w:pPr>
        <w:pStyle w:val="StandardWeb"/>
      </w:pPr>
      <w:r>
        <w:lastRenderedPageBreak/>
        <w:t>1. Ach wie lieblich sind die Füße,</w:t>
      </w:r>
      <w:r>
        <w:br/>
        <w:t>Welche durch die Türen gehn!</w:t>
      </w:r>
      <w:r>
        <w:br/>
        <w:t>Ach wie klingt das Wort so süße,</w:t>
      </w:r>
      <w:r>
        <w:br/>
        <w:t>Das die Jünger jetzt verstehn!</w:t>
      </w:r>
      <w:r>
        <w:br/>
        <w:t>Ist der Gruß nicht freudenreich:</w:t>
      </w:r>
      <w:r>
        <w:br/>
        <w:t xml:space="preserve">Friede, Friede sei mit euch? </w:t>
      </w:r>
    </w:p>
    <w:p w14:paraId="09497A43" w14:textId="77777777" w:rsidR="006E3A9C" w:rsidRDefault="006E3A9C" w:rsidP="006E3A9C">
      <w:pPr>
        <w:pStyle w:val="StandardWeb"/>
      </w:pPr>
      <w:r>
        <w:t>2. Komm, du angenehmer Bote,</w:t>
      </w:r>
      <w:r>
        <w:br/>
        <w:t>Weil mich auch nach Frieden dürst,</w:t>
      </w:r>
      <w:r>
        <w:br/>
        <w:t>Du bist nun nicht mehr der tote,</w:t>
      </w:r>
      <w:r>
        <w:br/>
        <w:t>Sondern der lebend’ge Fürst.</w:t>
      </w:r>
      <w:r>
        <w:br/>
        <w:t>Aber ich bin tot vor dir,</w:t>
      </w:r>
      <w:r>
        <w:br/>
        <w:t xml:space="preserve">Darum gib das Leben mir. </w:t>
      </w:r>
    </w:p>
    <w:p w14:paraId="62E40B3E" w14:textId="77777777" w:rsidR="006E3A9C" w:rsidRDefault="006E3A9C" w:rsidP="006E3A9C">
      <w:pPr>
        <w:pStyle w:val="StandardWeb"/>
      </w:pPr>
      <w:r>
        <w:t>3. Grüße mich mit deinem Munde,</w:t>
      </w:r>
      <w:r>
        <w:br/>
        <w:t>Der in deinem Worte spricht, –</w:t>
      </w:r>
      <w:r>
        <w:br/>
        <w:t>Schleuß mich aus dem Friedensbunde</w:t>
      </w:r>
      <w:r>
        <w:br/>
        <w:t>Deiner lieben Jünger nicht.</w:t>
      </w:r>
      <w:r>
        <w:br/>
        <w:t>Trag, du reine Taube du,</w:t>
      </w:r>
      <w:r>
        <w:br/>
        <w:t xml:space="preserve">Mir des Friedens Ölblatt zu. </w:t>
      </w:r>
    </w:p>
    <w:p w14:paraId="61903E7C" w14:textId="77777777" w:rsidR="006E3A9C" w:rsidRDefault="006E3A9C" w:rsidP="006E3A9C">
      <w:pPr>
        <w:pStyle w:val="StandardWeb"/>
      </w:pPr>
      <w:r>
        <w:t>4. Zwar ich sollte wohl erschrecken,</w:t>
      </w:r>
      <w:r>
        <w:br/>
        <w:t>Weil ich nicht des Friedens wert,</w:t>
      </w:r>
      <w:r>
        <w:br/>
        <w:t>Und viel Sünden in mir stecken,</w:t>
      </w:r>
      <w:r>
        <w:br/>
        <w:t>Die mich von dir abgekehrt.</w:t>
      </w:r>
      <w:r>
        <w:br/>
        <w:t>Ach mein Glaub ist gar zu klein,</w:t>
      </w:r>
      <w:r>
        <w:br/>
        <w:t xml:space="preserve">Wie kann Friede in mir sein? </w:t>
      </w:r>
    </w:p>
    <w:p w14:paraId="75BA09A3" w14:textId="77777777" w:rsidR="006E3A9C" w:rsidRDefault="006E3A9C" w:rsidP="006E3A9C">
      <w:pPr>
        <w:pStyle w:val="StandardWeb"/>
      </w:pPr>
      <w:r>
        <w:t>5. Doch du zeigest mir die Siegel</w:t>
      </w:r>
      <w:r>
        <w:br/>
        <w:t>Deiner roten Wunden her;</w:t>
      </w:r>
      <w:r>
        <w:br/>
        <w:t>Und ich seh in diesem Spiegel</w:t>
      </w:r>
      <w:r>
        <w:br/>
        <w:t>Keinen Zorn und Feindschaft mehr.</w:t>
      </w:r>
      <w:r>
        <w:br/>
        <w:t>Händ und Füße stellen mir</w:t>
      </w:r>
      <w:r>
        <w:br/>
        <w:t xml:space="preserve">Lauter Siegeszeichen für. </w:t>
      </w:r>
    </w:p>
    <w:p w14:paraId="7D10B64F" w14:textId="77777777" w:rsidR="006E3A9C" w:rsidRDefault="006E3A9C" w:rsidP="006E3A9C">
      <w:pPr>
        <w:pStyle w:val="StandardWeb"/>
      </w:pPr>
      <w:r>
        <w:t>6. War noch Zweifel dort zu merken,</w:t>
      </w:r>
      <w:r>
        <w:br/>
        <w:t>Speisen deine Jünger dich;</w:t>
      </w:r>
      <w:r>
        <w:br/>
        <w:t>Willst du meinen Glauben stärken,</w:t>
      </w:r>
      <w:r>
        <w:br/>
        <w:t>Ach so speise lieber mich.</w:t>
      </w:r>
      <w:r>
        <w:br/>
        <w:t>Es gibt mir dein Gnadentisch</w:t>
      </w:r>
      <w:r>
        <w:br/>
        <w:t xml:space="preserve">Mehr, als Honigseim und Fisch. </w:t>
      </w:r>
    </w:p>
    <w:p w14:paraId="052EFDE6" w14:textId="77777777" w:rsidR="006E3A9C" w:rsidRDefault="006E3A9C" w:rsidP="006E3A9C">
      <w:pPr>
        <w:pStyle w:val="StandardWeb"/>
      </w:pPr>
      <w:r>
        <w:t>7. Lehr mich Mosen, die Propheten</w:t>
      </w:r>
      <w:r>
        <w:br/>
        <w:t>Und die Psalmen recht verstehn;</w:t>
      </w:r>
      <w:r>
        <w:br/>
        <w:t>Also musste man dich töten,</w:t>
      </w:r>
      <w:r>
        <w:br/>
        <w:t>Und du musstest auferstehn.</w:t>
      </w:r>
      <w:r>
        <w:br/>
        <w:t>Alles, was sie vorgebildt,</w:t>
      </w:r>
      <w:r>
        <w:br/>
        <w:t>Das ist auch an dir erfüllt.</w:t>
      </w:r>
    </w:p>
    <w:p w14:paraId="76CF0425" w14:textId="77777777" w:rsidR="006E3A9C" w:rsidRDefault="006E3A9C" w:rsidP="006E3A9C">
      <w:pPr>
        <w:pStyle w:val="StandardWeb"/>
      </w:pPr>
      <w:r>
        <w:t>8. Lass mich deinem Worte trauen,</w:t>
      </w:r>
      <w:r>
        <w:br/>
        <w:t>Weil es so wahrhaftig ist,</w:t>
      </w:r>
      <w:r>
        <w:br/>
      </w:r>
      <w:r>
        <w:lastRenderedPageBreak/>
        <w:t>Und mich Felsen darauf bauen,</w:t>
      </w:r>
      <w:r>
        <w:br/>
        <w:t>Wenn du dich auf was beziehst;</w:t>
      </w:r>
      <w:r>
        <w:br/>
        <w:t>Denn dein Name muss allein</w:t>
      </w:r>
      <w:r>
        <w:br/>
        <w:t xml:space="preserve">Mein gewisses Amen sein. </w:t>
      </w:r>
    </w:p>
    <w:p w14:paraId="7EDEE3FE" w14:textId="77777777" w:rsidR="006E3A9C" w:rsidRDefault="006E3A9C" w:rsidP="006E3A9C">
      <w:pPr>
        <w:pStyle w:val="StandardWeb"/>
      </w:pPr>
      <w:r>
        <w:t>9. Wenn die Predigt von der Buße</w:t>
      </w:r>
      <w:r>
        <w:br/>
        <w:t>Auch in meinen Ohren tönt,</w:t>
      </w:r>
      <w:r>
        <w:br/>
        <w:t>Ach so wirf mich dir zu Fuße,</w:t>
      </w:r>
      <w:r>
        <w:br/>
        <w:t>Bis ich mit dir ausgesöhnt.</w:t>
      </w:r>
      <w:r>
        <w:br/>
        <w:t>Alsdann schenkt mir deine Huld</w:t>
      </w:r>
      <w:r>
        <w:br/>
        <w:t xml:space="preserve">Die Vergebung meiner Schuld. </w:t>
      </w:r>
    </w:p>
    <w:p w14:paraId="47DD7E7C" w14:textId="77777777" w:rsidR="006E3A9C" w:rsidRDefault="006E3A9C" w:rsidP="006E3A9C">
      <w:pPr>
        <w:pStyle w:val="StandardWeb"/>
      </w:pPr>
      <w:r>
        <w:t>10. Ging die Predigt deiner Jünger</w:t>
      </w:r>
      <w:r>
        <w:br/>
        <w:t>Von Jerusalem erst an,</w:t>
      </w:r>
      <w:r>
        <w:br/>
        <w:t>Ach so sind wir nicht geringer,</w:t>
      </w:r>
      <w:r>
        <w:br/>
        <w:t>Weil man bei uns hören kann,</w:t>
      </w:r>
      <w:r>
        <w:br/>
        <w:t>Wie dein Gruß so gnadenreich:</w:t>
      </w:r>
      <w:r>
        <w:br/>
        <w:t xml:space="preserve">Friede, Friede sei mit euch! </w:t>
      </w:r>
    </w:p>
    <w:p w14:paraId="75DACEF0" w14:textId="77777777" w:rsidR="00A741CA" w:rsidRDefault="00A741CA" w:rsidP="00A741CA">
      <w:pPr>
        <w:pStyle w:val="berschrift1"/>
      </w:pPr>
      <w:r w:rsidRPr="00A741CA">
        <w:t>Selneccer, Nikolaus – Christ ist erstanden</w:t>
      </w:r>
    </w:p>
    <w:p w14:paraId="6641CC1D" w14:textId="77777777" w:rsidR="00A741CA" w:rsidRDefault="00A741CA" w:rsidP="00A741CA">
      <w:pPr>
        <w:pStyle w:val="StandardWeb"/>
      </w:pPr>
      <w:r>
        <w:t>1. Christ ist erstanden,</w:t>
      </w:r>
      <w:r>
        <w:br/>
        <w:t>zureißen sind die Bande</w:t>
      </w:r>
      <w:r>
        <w:br/>
        <w:t>Damit der Tod uns gfangen hätt</w:t>
      </w:r>
      <w:r>
        <w:br/>
        <w:t>und uns all Plag und Leid (antat).</w:t>
      </w:r>
    </w:p>
    <w:p w14:paraId="0540695A" w14:textId="77777777" w:rsidR="00A741CA" w:rsidRDefault="00A741CA" w:rsidP="00A741CA">
      <w:pPr>
        <w:pStyle w:val="StandardWeb"/>
      </w:pPr>
      <w:r>
        <w:t>2. Freut euch ihr Christen,</w:t>
      </w:r>
      <w:r>
        <w:br/>
        <w:t>erlöst vons Stachel groß,</w:t>
      </w:r>
      <w:r>
        <w:br/>
        <w:t>wie bistu so nackend und bloß?</w:t>
      </w:r>
    </w:p>
    <w:p w14:paraId="13165BFE" w14:textId="77777777" w:rsidR="00A741CA" w:rsidRDefault="00A741CA" w:rsidP="00A741CA">
      <w:pPr>
        <w:pStyle w:val="StandardWeb"/>
      </w:pPr>
      <w:r>
        <w:t>3. Wir loben alle</w:t>
      </w:r>
      <w:r>
        <w:br/>
        <w:t>und singen frei mit Schalle</w:t>
      </w:r>
      <w:r>
        <w:br/>
        <w:t>Lob, Preis und Ehr sei unser’m GOtt</w:t>
      </w:r>
      <w:r>
        <w:br/>
        <w:t>es hat mit uns ja gar kein Not.</w:t>
      </w:r>
    </w:p>
    <w:p w14:paraId="5BD3DEE3" w14:textId="77777777" w:rsidR="00A741CA" w:rsidRDefault="00A741CA" w:rsidP="00A741CA">
      <w:pPr>
        <w:pStyle w:val="StandardWeb"/>
      </w:pPr>
      <w:r>
        <w:t>4. Wir lebn und sterben,</w:t>
      </w:r>
      <w:r>
        <w:br/>
        <w:t>so sind wir stets des HErren,</w:t>
      </w:r>
      <w:r>
        <w:br/>
        <w:t>Und sind Herren warhafftiglich</w:t>
      </w:r>
    </w:p>
    <w:p w14:paraId="6A1A8C78" w14:textId="77777777" w:rsidR="00A741CA" w:rsidRDefault="00A741CA" w:rsidP="00A741CA">
      <w:pPr>
        <w:pStyle w:val="StandardWeb"/>
      </w:pPr>
      <w:r>
        <w:t>5. Trotz sei Hellen</w:t>
      </w:r>
      <w:r>
        <w:br/>
        <w:t>und allen Teufels gesellen,</w:t>
      </w:r>
      <w:r>
        <w:br/>
        <w:t>Christus ist unser Fleisch und Blut,</w:t>
      </w:r>
      <w:r>
        <w:br/>
        <w:t>Trost, Kraft, Leben und ewigs Gut.</w:t>
      </w:r>
    </w:p>
    <w:p w14:paraId="178BC7EA" w14:textId="77777777" w:rsidR="00A741CA" w:rsidRDefault="00A741CA" w:rsidP="00A741CA">
      <w:pPr>
        <w:pStyle w:val="StandardWeb"/>
      </w:pPr>
      <w:r>
        <w:t>6. Sitzt zu der Rechten</w:t>
      </w:r>
      <w:r>
        <w:br/>
        <w:t>und gibt uns, Seinen Küchlen,</w:t>
      </w:r>
      <w:r>
        <w:br/>
        <w:t>Das rechte Leben, und Wonn</w:t>
      </w:r>
      <w:r>
        <w:br/>
        <w:t>Gott sei gelobet im höchsten Thron.</w:t>
      </w:r>
    </w:p>
    <w:p w14:paraId="68811A32" w14:textId="77777777" w:rsidR="00A741CA" w:rsidRDefault="00A741CA" w:rsidP="00A741CA">
      <w:pPr>
        <w:pStyle w:val="StandardWeb"/>
      </w:pPr>
      <w:r>
        <w:t>7. Wer will sich fürchten</w:t>
      </w:r>
      <w:r>
        <w:br/>
        <w:t>der Tod kan uns nicht mügen,</w:t>
      </w:r>
      <w:r>
        <w:br/>
      </w:r>
      <w:r>
        <w:lastRenderedPageBreak/>
        <w:t>Wir sind Kinder worden für großen GOtt,</w:t>
      </w:r>
      <w:r>
        <w:br/>
        <w:t>und bieten allen Teufeln trotz.</w:t>
      </w:r>
    </w:p>
    <w:p w14:paraId="3BD6E73A" w14:textId="77777777" w:rsidR="00A741CA" w:rsidRDefault="00A741CA" w:rsidP="00A741CA">
      <w:pPr>
        <w:pStyle w:val="StandardWeb"/>
      </w:pPr>
      <w:r>
        <w:t>8. Lob sei dem Vater,</w:t>
      </w:r>
      <w:r>
        <w:br/>
        <w:t>und dank sei unserm Bruder,</w:t>
      </w:r>
      <w:r>
        <w:br/>
        <w:t>Dem HErren CHRIsto, unserm Gott,</w:t>
      </w:r>
      <w:r>
        <w:br/>
        <w:t>der heilig Geist helf uns aus Not.</w:t>
      </w:r>
    </w:p>
    <w:p w14:paraId="4DDB39D0" w14:textId="77777777" w:rsidR="00A741CA" w:rsidRDefault="00A741CA" w:rsidP="00A741CA">
      <w:pPr>
        <w:pStyle w:val="berschrift1"/>
      </w:pPr>
      <w:r w:rsidRPr="00A741CA">
        <w:t>Selneccer, Nikolaus – Dir sei Dank, o Herr Christe,</w:t>
      </w:r>
    </w:p>
    <w:p w14:paraId="6E45BD9F" w14:textId="77777777" w:rsidR="00A741CA" w:rsidRDefault="00A741CA" w:rsidP="00A741CA">
      <w:pPr>
        <w:pStyle w:val="StandardWeb"/>
      </w:pPr>
      <w:r>
        <w:rPr>
          <w:rStyle w:val="Hervorhebung"/>
        </w:rPr>
        <w:t>Nach eigener Melodie.</w:t>
      </w:r>
    </w:p>
    <w:p w14:paraId="04886D88" w14:textId="77777777" w:rsidR="00A741CA" w:rsidRDefault="00A741CA" w:rsidP="00A741CA">
      <w:pPr>
        <w:pStyle w:val="StandardWeb"/>
      </w:pPr>
      <w:r>
        <w:t>Dir sei Dank, o Herr Christe,</w:t>
      </w:r>
      <w:r>
        <w:br/>
        <w:t>Dass du erstanden bist.</w:t>
      </w:r>
      <w:r>
        <w:br/>
        <w:t>Herrlich ist dein Verdienste,</w:t>
      </w:r>
      <w:r>
        <w:br/>
        <w:t>Der große Sieg dein ist.</w:t>
      </w:r>
      <w:r>
        <w:br/>
        <w:t>Der Feind ist überwunden,</w:t>
      </w:r>
      <w:r>
        <w:br/>
        <w:t>Der Tod kein Macht mehr hat.</w:t>
      </w:r>
      <w:r>
        <w:br/>
        <w:t>Alls Leid ist nun verschwunden,</w:t>
      </w:r>
      <w:r>
        <w:br/>
        <w:t>Wir sind nun frei entbunden</w:t>
      </w:r>
      <w:r>
        <w:br/>
        <w:t>Durch dich, o treuer Gott.</w:t>
      </w:r>
    </w:p>
    <w:p w14:paraId="00DEBC1F" w14:textId="77777777" w:rsidR="00A741CA" w:rsidRDefault="00A741CA" w:rsidP="00A741CA">
      <w:pPr>
        <w:pStyle w:val="StandardWeb"/>
      </w:pPr>
      <w:r>
        <w:t>Der Tod ist nun verschlungen</w:t>
      </w:r>
      <w:r>
        <w:br/>
        <w:t>In den Triumph und Sieg.</w:t>
      </w:r>
      <w:r>
        <w:br/>
        <w:t>Es ist Christo gelungen.</w:t>
      </w:r>
      <w:r>
        <w:br/>
        <w:t>Christmensch mit Freuden sprich:</w:t>
      </w:r>
      <w:r>
        <w:br/>
        <w:t>Tod, wo ist nun dein Stachel?</w:t>
      </w:r>
      <w:r>
        <w:br/>
        <w:t>Höll, wo ist nun dein Sieg?</w:t>
      </w:r>
      <w:r>
        <w:br/>
        <w:t>Verstopft ist Teufels Rachen,</w:t>
      </w:r>
      <w:r>
        <w:br/>
        <w:t>Seins Reich ist nun zu lachen.</w:t>
      </w:r>
      <w:r>
        <w:br/>
        <w:t>Dank sei Gott ewiglich.</w:t>
      </w:r>
    </w:p>
    <w:p w14:paraId="7BE3B033" w14:textId="77777777" w:rsidR="00A741CA" w:rsidRDefault="00A741CA" w:rsidP="00A741CA">
      <w:pPr>
        <w:pStyle w:val="StandardWeb"/>
      </w:pPr>
      <w:r>
        <w:t>Gott hat den Sieg uns geben</w:t>
      </w:r>
      <w:r>
        <w:br/>
        <w:t>Durch Jesum seinen Sohn.</w:t>
      </w:r>
      <w:r>
        <w:br/>
        <w:t>In ihm han wir das Leben,</w:t>
      </w:r>
      <w:r>
        <w:br/>
        <w:t>Er ist der Gnadenthron.</w:t>
      </w:r>
      <w:r>
        <w:br/>
        <w:t>In ihm wollen wir leben</w:t>
      </w:r>
      <w:r>
        <w:br/>
        <w:t>Auch hier auf dieser Welt,</w:t>
      </w:r>
      <w:r>
        <w:br/>
        <w:t>Nach dem Ewigen streben</w:t>
      </w:r>
      <w:r>
        <w:br/>
        <w:t>Und auferstehn zum Leben</w:t>
      </w:r>
      <w:r>
        <w:br/>
        <w:t>Ohn aller Sünd Entgelt.</w:t>
      </w:r>
    </w:p>
    <w:p w14:paraId="68EB848B" w14:textId="77777777" w:rsidR="00A741CA" w:rsidRDefault="00A741CA" w:rsidP="00A741CA">
      <w:pPr>
        <w:pStyle w:val="StandardWeb"/>
      </w:pPr>
      <w:r>
        <w:t>O Jesu Gottes Sohne,</w:t>
      </w:r>
      <w:r>
        <w:br/>
        <w:t>Du unser Bruder bist.</w:t>
      </w:r>
      <w:r>
        <w:br/>
        <w:t>Führ uns zum Gnadenthrone,</w:t>
      </w:r>
      <w:r>
        <w:br/>
        <w:t>Zu dir all Zuflucht ist.</w:t>
      </w:r>
      <w:r>
        <w:br/>
        <w:t>Du sitzt zus Vaters Rechten,</w:t>
      </w:r>
      <w:r>
        <w:br/>
        <w:t>Dein ist Gewalt und Macht.</w:t>
      </w:r>
      <w:r>
        <w:br/>
        <w:t>Ach Herr tu uns verfechten,</w:t>
      </w:r>
      <w:r>
        <w:br/>
        <w:t>Steh bei dein armen Knechten,</w:t>
      </w:r>
      <w:r>
        <w:br/>
        <w:t>Die ja sonst niemand acht.</w:t>
      </w:r>
    </w:p>
    <w:p w14:paraId="2E48C328" w14:textId="77777777" w:rsidR="00A741CA" w:rsidRDefault="00A741CA" w:rsidP="00A741CA">
      <w:pPr>
        <w:pStyle w:val="StandardWeb"/>
      </w:pPr>
      <w:r>
        <w:lastRenderedPageBreak/>
        <w:t>Gib uns ein christlich Leben,</w:t>
      </w:r>
      <w:r>
        <w:br/>
        <w:t>Gib uns ein sel‘ges End,</w:t>
      </w:r>
      <w:r>
        <w:br/>
        <w:t>Der du dich für uns geben</w:t>
      </w:r>
      <w:r>
        <w:br/>
        <w:t>Und alles hast vollendt,</w:t>
      </w:r>
      <w:r>
        <w:br/>
        <w:t>Von Toten auferstanden,</w:t>
      </w:r>
      <w:r>
        <w:br/>
        <w:t>Gen Himml gefahren bist,</w:t>
      </w:r>
      <w:r>
        <w:br/>
        <w:t>Sitzt zu des Vaters Handen,</w:t>
      </w:r>
      <w:r>
        <w:br/>
        <w:t>Bist Herr in allen Landen,</w:t>
      </w:r>
      <w:r>
        <w:br/>
        <w:t>Und uns das Ewig giebst.</w:t>
      </w:r>
    </w:p>
    <w:p w14:paraId="38739645" w14:textId="77777777" w:rsidR="00A741CA" w:rsidRDefault="00A741CA" w:rsidP="00A741CA">
      <w:pPr>
        <w:pStyle w:val="StandardWeb"/>
      </w:pPr>
      <w:r>
        <w:t>Kyrieleis wir singen,</w:t>
      </w:r>
      <w:r>
        <w:br/>
        <w:t>Halleluja dazu.</w:t>
      </w:r>
      <w:r>
        <w:br/>
        <w:t>Vor dir solchs wohl mag klingen,</w:t>
      </w:r>
      <w:r>
        <w:br/>
        <w:t>Wenn wir sagen: Jesu,</w:t>
      </w:r>
      <w:r>
        <w:br/>
        <w:t>Jesu du lieber Meister,</w:t>
      </w:r>
      <w:r>
        <w:br/>
        <w:t>Du treuer Siegesfürst,</w:t>
      </w:r>
      <w:r>
        <w:br/>
        <w:t>Heiland und Herr der Geister,</w:t>
      </w:r>
      <w:r>
        <w:br/>
        <w:t>Nach dir jetzt stets am meisten</w:t>
      </w:r>
      <w:r>
        <w:br/>
        <w:t>Unser arm Seelen dürst.</w:t>
      </w:r>
    </w:p>
    <w:p w14:paraId="2AFE466A" w14:textId="77777777" w:rsidR="00B14396" w:rsidRDefault="00B14396" w:rsidP="00B14396">
      <w:pPr>
        <w:pStyle w:val="berschrift1"/>
        <w:rPr>
          <w:sz w:val="48"/>
        </w:rPr>
      </w:pPr>
      <w:r w:rsidRPr="00B14396">
        <w:t>Silberrad, Marie Clara von – Halleluja, mein Retter lebt</w:t>
      </w:r>
    </w:p>
    <w:p w14:paraId="77E015E3" w14:textId="77777777" w:rsidR="00B14396" w:rsidRDefault="00B14396" w:rsidP="00B14396">
      <w:pPr>
        <w:pStyle w:val="StandardWeb"/>
      </w:pPr>
      <w:r>
        <w:t>1.) Halleluja, mein Retter lebt,</w:t>
      </w:r>
      <w:r>
        <w:br/>
        <w:t>Er ist vom Tod erstanden!</w:t>
      </w:r>
      <w:r>
        <w:br/>
        <w:t>Weil er sein Siegeshaupt erhebt,</w:t>
      </w:r>
      <w:r>
        <w:br/>
        <w:t>Werd ich nun nicht zu Schanden.</w:t>
      </w:r>
      <w:r>
        <w:br/>
        <w:t>Für mich hat er genug getan,</w:t>
      </w:r>
      <w:r>
        <w:br/>
        <w:t>Auch mich geht ja der Segen an</w:t>
      </w:r>
      <w:r>
        <w:br/>
        <w:t>Von seiner Auferstehung.</w:t>
      </w:r>
    </w:p>
    <w:p w14:paraId="6AB4AD4F" w14:textId="77777777" w:rsidR="00B14396" w:rsidRDefault="00B14396" w:rsidP="00B14396">
      <w:pPr>
        <w:pStyle w:val="StandardWeb"/>
      </w:pPr>
      <w:r>
        <w:t>2.) Der Friede, den er mitgebracht,</w:t>
      </w:r>
      <w:r>
        <w:br/>
        <w:t>Heilt himmlisch das Gewissen.</w:t>
      </w:r>
      <w:r>
        <w:br/>
        <w:t>Durch ihn gerecht und frei gemacht,</w:t>
      </w:r>
      <w:r>
        <w:br/>
        <w:t>Kann ich nun sicher wissen:</w:t>
      </w:r>
      <w:r>
        <w:br/>
        <w:t>Der Vater sei auch mir versöhnt,</w:t>
      </w:r>
      <w:r>
        <w:br/>
        <w:t>Dass Gnad‘ und Heil mich ewig krönt,</w:t>
      </w:r>
      <w:r>
        <w:br/>
        <w:t>Hat Jesus mir erworben.</w:t>
      </w:r>
    </w:p>
    <w:p w14:paraId="306995AE" w14:textId="77777777" w:rsidR="00B14396" w:rsidRDefault="00B14396" w:rsidP="00B14396">
      <w:pPr>
        <w:pStyle w:val="StandardWeb"/>
      </w:pPr>
      <w:r>
        <w:t>3.) Ja, Jesus, lebt, es fühlt mein Herz</w:t>
      </w:r>
      <w:r>
        <w:br/>
        <w:t>Die Kraft von seinem Leben.</w:t>
      </w:r>
      <w:r>
        <w:br/>
        <w:t>Er lebt und stillt der Seinen Schmerz,</w:t>
      </w:r>
      <w:r>
        <w:br/>
        <w:t>Die ihm sich ganz ergeben.</w:t>
      </w:r>
      <w:r>
        <w:br/>
        <w:t>Er ist ihr Helfer, Mittler, Freund.</w:t>
      </w:r>
      <w:r>
        <w:br/>
        <w:t>Ihr Tröster, wenn das Auge weint,</w:t>
      </w:r>
      <w:r>
        <w:br/>
        <w:t>Ihr Licht in Finsternissen.</w:t>
      </w:r>
    </w:p>
    <w:p w14:paraId="5D9FEFDA" w14:textId="77777777" w:rsidR="00B14396" w:rsidRDefault="00B14396" w:rsidP="00B14396">
      <w:pPr>
        <w:pStyle w:val="StandardWeb"/>
      </w:pPr>
      <w:r>
        <w:t>4.) Er lebt! Der Glaube schwört’s ihm zu,</w:t>
      </w:r>
      <w:r>
        <w:br/>
        <w:t>Die Hand in seiner Seite:</w:t>
      </w:r>
      <w:r>
        <w:br/>
        <w:t>Ja, ja, mein Herr und Gott bist du!</w:t>
      </w:r>
      <w:r>
        <w:br/>
        <w:t>Mein Alles, meine Freude!</w:t>
      </w:r>
      <w:r>
        <w:br/>
        <w:t>Anbetend sink ich vor dir hin,</w:t>
      </w:r>
      <w:r>
        <w:br/>
      </w:r>
      <w:r>
        <w:lastRenderedPageBreak/>
        <w:t>Durch den ich ewig selig bin,</w:t>
      </w:r>
      <w:r>
        <w:br/>
        <w:t>Vor dir, o Jesus Christus!</w:t>
      </w:r>
    </w:p>
    <w:p w14:paraId="5BC16E83" w14:textId="77777777" w:rsidR="00B14396" w:rsidRDefault="00B14396" w:rsidP="00B14396">
      <w:pPr>
        <w:pStyle w:val="StandardWeb"/>
      </w:pPr>
      <w:r>
        <w:t>5.) O, lebe recht in meiner Brust,</w:t>
      </w:r>
      <w:r>
        <w:br/>
        <w:t>Lass alles andre sterben!</w:t>
      </w:r>
      <w:r>
        <w:br/>
        <w:t>Ertöte jede Sündenlust</w:t>
      </w:r>
      <w:r>
        <w:br/>
        <w:t>Und jegliches Verderben.</w:t>
      </w:r>
      <w:r>
        <w:br/>
        <w:t>Herr, fest vertrau ich auf dein Wort,</w:t>
      </w:r>
      <w:r>
        <w:br/>
        <w:t>Du sprichst zu meinem Troste dort:</w:t>
      </w:r>
      <w:r>
        <w:br/>
        <w:t>‚Ich leb und ihr sollt leben!‘</w:t>
      </w:r>
    </w:p>
    <w:p w14:paraId="26B97C25" w14:textId="77777777" w:rsidR="00B14396" w:rsidRDefault="00B14396" w:rsidP="00B14396">
      <w:pPr>
        <w:pStyle w:val="StandardWeb"/>
      </w:pPr>
      <w:r>
        <w:t>6.) Nicht hier nur schwach, nein, ewiglich</w:t>
      </w:r>
      <w:r>
        <w:br/>
        <w:t>Soll ich dort mit dir leben.</w:t>
      </w:r>
      <w:r>
        <w:br/>
        <w:t>Einst wirst du aus dem Grabe mich</w:t>
      </w:r>
      <w:r>
        <w:br/>
        <w:t>Verklärt zu dir erheben.</w:t>
      </w:r>
      <w:r>
        <w:br/>
        <w:t>Da leb ich denn dein Leben ganz,</w:t>
      </w:r>
      <w:r>
        <w:br/>
        <w:t>Seh dich in deinem Licht und Glanz</w:t>
      </w:r>
      <w:r>
        <w:br/>
        <w:t>Und triumphiere ewig!</w:t>
      </w:r>
    </w:p>
    <w:p w14:paraId="52A95C53" w14:textId="77777777" w:rsidR="00A741CA" w:rsidRDefault="00A741CA" w:rsidP="00A741CA">
      <w:pPr>
        <w:pStyle w:val="berschrift1"/>
      </w:pPr>
      <w:r w:rsidRPr="00A741CA">
        <w:t>Spangenberg, Cyriakus – Wir wollen alle fröhlich sein</w:t>
      </w:r>
    </w:p>
    <w:p w14:paraId="4647C2CE" w14:textId="77777777" w:rsidR="00A741CA" w:rsidRDefault="00A741CA" w:rsidP="00A741CA">
      <w:pPr>
        <w:pStyle w:val="StandardWeb"/>
      </w:pPr>
      <w:r>
        <w:t>Wir wollen alle fröhlich sein</w:t>
      </w:r>
      <w:r>
        <w:br/>
        <w:t>in dieser österlichen Zeit,</w:t>
      </w:r>
      <w:r>
        <w:br/>
        <w:t>denn unser Heil hat Gott bereit.</w:t>
      </w:r>
    </w:p>
    <w:p w14:paraId="4A092CD5" w14:textId="77777777" w:rsidR="00A741CA" w:rsidRDefault="00A741CA" w:rsidP="00A741CA">
      <w:pPr>
        <w:pStyle w:val="StandardWeb"/>
      </w:pPr>
      <w:r>
        <w:t>Es ist erstanden Jesus Christ,</w:t>
      </w:r>
      <w:r>
        <w:br/>
        <w:t>der an dem Kreuz gestorben ist,</w:t>
      </w:r>
      <w:r>
        <w:br/>
        <w:t>dem sei Lob, Ehr zu aller Frist.</w:t>
      </w:r>
    </w:p>
    <w:p w14:paraId="5D09B29B" w14:textId="77777777" w:rsidR="00A741CA" w:rsidRDefault="00A741CA" w:rsidP="00A741CA">
      <w:pPr>
        <w:pStyle w:val="StandardWeb"/>
      </w:pPr>
      <w:r>
        <w:t>Er hat zerstört der Höllen Pfort</w:t>
      </w:r>
      <w:r>
        <w:br/>
        <w:t>und all die Sein‘ herausgeführt</w:t>
      </w:r>
      <w:r>
        <w:br/>
        <w:t>und uns erlöst vom ewgen Tod.</w:t>
      </w:r>
    </w:p>
    <w:p w14:paraId="5815CC3C" w14:textId="77777777" w:rsidR="00A741CA" w:rsidRDefault="00A741CA" w:rsidP="00A741CA">
      <w:pPr>
        <w:pStyle w:val="StandardWeb"/>
      </w:pPr>
      <w:r>
        <w:t>Wir singen alle Lob und Preis</w:t>
      </w:r>
      <w:r>
        <w:br/>
        <w:t>dem eingen Gottessohne weis‘,</w:t>
      </w:r>
      <w:r>
        <w:br/>
        <w:t>der uns erkauft das Paradeis.</w:t>
      </w:r>
    </w:p>
    <w:p w14:paraId="5748F12A" w14:textId="77777777" w:rsidR="00A741CA" w:rsidRDefault="00A741CA" w:rsidP="00A741CA">
      <w:pPr>
        <w:pStyle w:val="StandardWeb"/>
      </w:pPr>
      <w:r>
        <w:t>Es freu sich alle Christenheit</w:t>
      </w:r>
      <w:r>
        <w:br/>
        <w:t>und lobe die Dreifaltigkeit</w:t>
      </w:r>
      <w:r>
        <w:br/>
        <w:t>von nun an bis in Ewigkeit.</w:t>
      </w:r>
    </w:p>
    <w:p w14:paraId="15ED1040" w14:textId="77777777" w:rsidR="00A741CA" w:rsidRDefault="00A741CA" w:rsidP="00A741CA">
      <w:pPr>
        <w:pStyle w:val="berschrift1"/>
        <w:rPr>
          <w:sz w:val="48"/>
        </w:rPr>
      </w:pPr>
      <w:r w:rsidRPr="00A741CA">
        <w:t>Spangenberg, Johannes – Der hailgen leben thut stets nach Gott streben,</w:t>
      </w:r>
    </w:p>
    <w:p w14:paraId="4295255E" w14:textId="77777777" w:rsidR="00A741CA" w:rsidRDefault="00A741CA" w:rsidP="00A741CA">
      <w:pPr>
        <w:pStyle w:val="StandardWeb"/>
      </w:pPr>
      <w:r>
        <w:rPr>
          <w:rStyle w:val="Fett"/>
        </w:rPr>
        <w:t>Der Hymnus Vita sanctorum</w:t>
      </w:r>
    </w:p>
    <w:p w14:paraId="6EC750E0" w14:textId="77777777" w:rsidR="00A741CA" w:rsidRDefault="00A741CA" w:rsidP="00A741CA">
      <w:pPr>
        <w:pStyle w:val="StandardWeb"/>
      </w:pPr>
      <w:r>
        <w:t>1. Der hailgen leben thut stets nach Gott streben,</w:t>
      </w:r>
      <w:r>
        <w:br/>
        <w:t>unnd alle außerwölten hie auff erden</w:t>
      </w:r>
      <w:r>
        <w:br/>
        <w:t>Solln Christ gleych werden, darumb ist er gstorben,</w:t>
      </w:r>
      <w:r>
        <w:br/>
        <w:t>jn solchs zurwerben.</w:t>
      </w:r>
    </w:p>
    <w:p w14:paraId="6F769762" w14:textId="77777777" w:rsidR="00A741CA" w:rsidRDefault="00A741CA" w:rsidP="00A741CA">
      <w:pPr>
        <w:pStyle w:val="StandardWeb"/>
      </w:pPr>
      <w:r>
        <w:lastRenderedPageBreak/>
        <w:t>2. O Christ vom himmel, ernew unns von innen,</w:t>
      </w:r>
      <w:r>
        <w:br/>
        <w:t>inn disen hailgen Osterlichen tagen</w:t>
      </w:r>
      <w:r>
        <w:br/>
        <w:t>Gar zu entsagen aller welte frewden</w:t>
      </w:r>
      <w:r>
        <w:br/>
        <w:t>ernstlich zu meyden.</w:t>
      </w:r>
    </w:p>
    <w:p w14:paraId="339A8E1A" w14:textId="77777777" w:rsidR="00A741CA" w:rsidRDefault="00A741CA" w:rsidP="00A741CA">
      <w:pPr>
        <w:pStyle w:val="StandardWeb"/>
      </w:pPr>
      <w:r>
        <w:t>3. Des todes kempffer, Christ, Gottes Sun schöpffer,</w:t>
      </w:r>
      <w:r>
        <w:br/>
        <w:t>mit preyß erstanden von des todes banden,</w:t>
      </w:r>
      <w:r>
        <w:br/>
        <w:t>Unns erlöset hatt mitt theurbarem lone</w:t>
      </w:r>
      <w:r>
        <w:br/>
        <w:t>also gewonnen.</w:t>
      </w:r>
    </w:p>
    <w:p w14:paraId="4B4A4CE4" w14:textId="77777777" w:rsidR="00A741CA" w:rsidRDefault="00A741CA" w:rsidP="00A741CA">
      <w:pPr>
        <w:pStyle w:val="StandardWeb"/>
      </w:pPr>
      <w:r>
        <w:t>4. Nun ist erhaben sein gewalt mit lobe,</w:t>
      </w:r>
      <w:r>
        <w:br/>
        <w:t>sitzet zu seines ewigen vatters rechten,</w:t>
      </w:r>
      <w:r>
        <w:br/>
        <w:t>Endtlich zu richten aller menschen boßhait</w:t>
      </w:r>
      <w:r>
        <w:br/>
        <w:t>mit ernstem urtayl.</w:t>
      </w:r>
    </w:p>
    <w:p w14:paraId="7C74B1AC" w14:textId="77777777" w:rsidR="00A741CA" w:rsidRDefault="00A741CA" w:rsidP="00A741CA">
      <w:pPr>
        <w:pStyle w:val="StandardWeb"/>
      </w:pPr>
      <w:r>
        <w:t>5. O mensch, gedenck das fleyssig on underlass,</w:t>
      </w:r>
      <w:r>
        <w:br/>
        <w:t>dein gmüt stättigklich zu jm richt festigklich</w:t>
      </w:r>
      <w:r>
        <w:br/>
        <w:t>Mit gantzem glauben, das du seiner frewden</w:t>
      </w:r>
      <w:r>
        <w:br/>
        <w:t>werdst nit beraubet.</w:t>
      </w:r>
    </w:p>
    <w:p w14:paraId="23D11470" w14:textId="77777777" w:rsidR="00A741CA" w:rsidRDefault="00A741CA" w:rsidP="00A741CA">
      <w:pPr>
        <w:pStyle w:val="StandardWeb"/>
      </w:pPr>
      <w:r>
        <w:t>6. Das gib unns vatter durch Christ deinen zarten,</w:t>
      </w:r>
      <w:r>
        <w:br/>
        <w:t>das wir deins willens mögen so erwarten,</w:t>
      </w:r>
      <w:r>
        <w:br/>
        <w:t>In unserm leben deines gaystes wirckung</w:t>
      </w:r>
      <w:r>
        <w:br/>
        <w:t>empfindlich werden.</w:t>
      </w:r>
    </w:p>
    <w:p w14:paraId="7CB4B351" w14:textId="77777777" w:rsidR="00A741CA" w:rsidRDefault="00A741CA" w:rsidP="00A741CA">
      <w:pPr>
        <w:pStyle w:val="berschrift1"/>
      </w:pPr>
      <w:r w:rsidRPr="00A741CA">
        <w:t>Spangenberg, Johannes – O Christe, Schöpffer aller ding</w:t>
      </w:r>
    </w:p>
    <w:p w14:paraId="3B501CB1" w14:textId="77777777" w:rsidR="00A741CA" w:rsidRDefault="00A741CA" w:rsidP="00A741CA">
      <w:pPr>
        <w:pStyle w:val="StandardWeb"/>
      </w:pPr>
      <w:r>
        <w:t>Rex Christe, factor omnium</w:t>
      </w:r>
    </w:p>
    <w:p w14:paraId="0B698C4B" w14:textId="77777777" w:rsidR="00A741CA" w:rsidRDefault="00A741CA" w:rsidP="00A741CA">
      <w:pPr>
        <w:pStyle w:val="StandardWeb"/>
      </w:pPr>
      <w:r>
        <w:t>766 Geistlicher Psalmen etc. Nürnberg MDCVIII</w:t>
      </w:r>
    </w:p>
    <w:p w14:paraId="6B37D27D" w14:textId="77777777" w:rsidR="00A741CA" w:rsidRDefault="00A741CA" w:rsidP="00A741CA">
      <w:pPr>
        <w:pStyle w:val="StandardWeb"/>
      </w:pPr>
      <w:r>
        <w:t>O Christe, Schöpffer aller ding,</w:t>
      </w:r>
      <w:r>
        <w:br/>
        <w:t>Erlöser aller Menschen Kind,</w:t>
      </w:r>
      <w:r>
        <w:br/>
        <w:t>König der rechten Israel:</w:t>
      </w:r>
      <w:r>
        <w:br/>
        <w:t>behüt uns für der ewigen Hell!</w:t>
      </w:r>
    </w:p>
    <w:p w14:paraId="5792FCEB" w14:textId="77777777" w:rsidR="00A741CA" w:rsidRDefault="00A741CA" w:rsidP="00A741CA">
      <w:pPr>
        <w:pStyle w:val="StandardWeb"/>
      </w:pPr>
      <w:r>
        <w:t>2. Denn durch dein Gnad und bittern Todt,</w:t>
      </w:r>
      <w:r>
        <w:br/>
        <w:t>durch dein Creutz und fünff Wunden roth</w:t>
      </w:r>
      <w:r>
        <w:br/>
        <w:t>Vertilget hast und versöhnet gar,</w:t>
      </w:r>
      <w:r>
        <w:br/>
        <w:t>was durch Adam verderbet war.</w:t>
      </w:r>
    </w:p>
    <w:p w14:paraId="3CFDB8C9" w14:textId="77777777" w:rsidR="00A741CA" w:rsidRDefault="00A741CA" w:rsidP="00A741CA">
      <w:pPr>
        <w:pStyle w:val="StandardWeb"/>
      </w:pPr>
      <w:r>
        <w:t>3. O Jesu, schöpffer aller Stern,</w:t>
      </w:r>
      <w:r>
        <w:br/>
        <w:t>wir preisen dich willig und gern!</w:t>
      </w:r>
      <w:r>
        <w:br/>
        <w:t>In unserm Armen Fleisch und Blut</w:t>
      </w:r>
      <w:r>
        <w:br/>
        <w:t>gelitten hast den bittern Todt!</w:t>
      </w:r>
    </w:p>
    <w:p w14:paraId="6CA6C2B2" w14:textId="77777777" w:rsidR="00A741CA" w:rsidRDefault="00A741CA" w:rsidP="00A741CA">
      <w:pPr>
        <w:pStyle w:val="StandardWeb"/>
      </w:pPr>
      <w:r>
        <w:t>4. Du wolltest, HERR, gebunden seyn,</w:t>
      </w:r>
      <w:r>
        <w:br/>
        <w:t>dass du erlößt die Heilgen dein;</w:t>
      </w:r>
      <w:r>
        <w:br/>
        <w:t>Durch Schmach unnd Spott der Juden schar</w:t>
      </w:r>
      <w:r>
        <w:br/>
        <w:t>hastu der Welt Sünd tilget gar.</w:t>
      </w:r>
    </w:p>
    <w:p w14:paraId="54881209" w14:textId="77777777" w:rsidR="00A741CA" w:rsidRDefault="00A741CA" w:rsidP="00A741CA">
      <w:pPr>
        <w:pStyle w:val="StandardWeb"/>
      </w:pPr>
      <w:r>
        <w:lastRenderedPageBreak/>
        <w:t>5. Ans Creutz warstu genagelt fest,</w:t>
      </w:r>
      <w:r>
        <w:br/>
        <w:t>auffgabestu, HERR, dein Göttlichen Geist.</w:t>
      </w:r>
      <w:r>
        <w:br/>
        <w:t>Die Erd erbebt für solcher Pein,</w:t>
      </w:r>
      <w:r>
        <w:br/>
        <w:t>darzu verbarg die Sonn ihrn schein.</w:t>
      </w:r>
    </w:p>
    <w:p w14:paraId="0328C85A" w14:textId="77777777" w:rsidR="00A741CA" w:rsidRDefault="00A741CA" w:rsidP="00A741CA">
      <w:pPr>
        <w:pStyle w:val="StandardWeb"/>
      </w:pPr>
      <w:r>
        <w:t>6. Vom Todt unnd Hell erstanden bist,</w:t>
      </w:r>
      <w:r>
        <w:br/>
        <w:t>zerstöret hast deß Teuffels list:</w:t>
      </w:r>
      <w:r>
        <w:br/>
        <w:t>Deins heilgen Geistes gütigkeit</w:t>
      </w:r>
      <w:r>
        <w:br/>
        <w:t>beschirm uns, HERR, in Ewigkeit!</w:t>
      </w:r>
    </w:p>
    <w:p w14:paraId="7EA7B1A6" w14:textId="77777777" w:rsidR="00A741CA" w:rsidRDefault="00A741CA" w:rsidP="00A741CA">
      <w:pPr>
        <w:pStyle w:val="berschrift1"/>
      </w:pPr>
      <w:r w:rsidRPr="00A741CA">
        <w:t>Spangenberg, Johannes – Sey gegrüst du heiliger tag,</w:t>
      </w:r>
    </w:p>
    <w:p w14:paraId="0257239F" w14:textId="77777777" w:rsidR="00A741CA" w:rsidRDefault="00A741CA" w:rsidP="00A741CA">
      <w:pPr>
        <w:pStyle w:val="StandardWeb"/>
      </w:pPr>
      <w:r>
        <w:rPr>
          <w:rStyle w:val="Fett"/>
        </w:rPr>
        <w:t>Das Salve festa dies</w:t>
      </w:r>
    </w:p>
    <w:p w14:paraId="63FE370B" w14:textId="77777777" w:rsidR="00A741CA" w:rsidRDefault="00A741CA" w:rsidP="00A741CA">
      <w:pPr>
        <w:pStyle w:val="StandardWeb"/>
      </w:pPr>
      <w:r>
        <w:t>1. Sey gegrüst du heiliger tag,</w:t>
      </w:r>
      <w:r>
        <w:br/>
        <w:t>den Gott freudtsam erleuchtet hat,</w:t>
      </w:r>
      <w:r>
        <w:br/>
        <w:t>An welchem frey des Todes art</w:t>
      </w:r>
      <w:r>
        <w:br/>
        <w:t>von Christ uberwunden ward.</w:t>
      </w:r>
    </w:p>
    <w:p w14:paraId="2A928840" w14:textId="77777777" w:rsidR="00A741CA" w:rsidRDefault="00A741CA" w:rsidP="00A741CA">
      <w:pPr>
        <w:pStyle w:val="StandardWeb"/>
      </w:pPr>
      <w:r>
        <w:t>2. Nempt war, dis sind gnaden zeichen,</w:t>
      </w:r>
      <w:r>
        <w:br/>
        <w:t>das er ist erstanden auff</w:t>
      </w:r>
      <w:r>
        <w:br/>
        <w:t>Und hat alles herwiederbracht,</w:t>
      </w:r>
      <w:r>
        <w:br/>
        <w:t>das lengst der welt war vorsagt.</w:t>
      </w:r>
    </w:p>
    <w:p w14:paraId="5281D544" w14:textId="77777777" w:rsidR="00A741CA" w:rsidRDefault="00A741CA" w:rsidP="00A741CA">
      <w:pPr>
        <w:pStyle w:val="StandardWeb"/>
      </w:pPr>
      <w:r>
        <w:t>3. Darumb frewt sich mit dem kempffer Christ</w:t>
      </w:r>
      <w:r>
        <w:br/>
        <w:t>alles, was geschaffen ist,</w:t>
      </w:r>
      <w:r>
        <w:br/>
        <w:t>Laub, gras, baum und alle blumen,</w:t>
      </w:r>
      <w:r>
        <w:br/>
        <w:t>das Christ vom Tod ist komen.</w:t>
      </w:r>
    </w:p>
    <w:p w14:paraId="59DF7F9F" w14:textId="77777777" w:rsidR="00A741CA" w:rsidRDefault="00A741CA" w:rsidP="00A741CA">
      <w:pPr>
        <w:pStyle w:val="StandardWeb"/>
      </w:pPr>
      <w:r>
        <w:t>4. Die gefangen warn im helschen reich</w:t>
      </w:r>
      <w:r>
        <w:br/>
        <w:t>loben Gott all geleich,</w:t>
      </w:r>
      <w:r>
        <w:br/>
        <w:t>Der den himel eröffnet hat,</w:t>
      </w:r>
      <w:r>
        <w:br/>
        <w:t>zerstört des Teuffels hoffart.</w:t>
      </w:r>
    </w:p>
    <w:p w14:paraId="6E2FE282" w14:textId="77777777" w:rsidR="00A741CA" w:rsidRDefault="00A741CA" w:rsidP="00A741CA">
      <w:pPr>
        <w:pStyle w:val="StandardWeb"/>
      </w:pPr>
      <w:r>
        <w:t>5. Gottes son, der da am Creutze hieng,</w:t>
      </w:r>
      <w:r>
        <w:br/>
        <w:t>eher erbieten alle ding,</w:t>
      </w:r>
      <w:r>
        <w:br/>
        <w:t>Son, Mond, Erd, Lufft, Feur und Wasser,</w:t>
      </w:r>
      <w:r>
        <w:br/>
        <w:t>die durch ihn sind geschaffen.</w:t>
      </w:r>
    </w:p>
    <w:p w14:paraId="5ED583FC" w14:textId="77777777" w:rsidR="00B14396" w:rsidRPr="00B14396" w:rsidRDefault="00B14396" w:rsidP="00B14396">
      <w:pPr>
        <w:pStyle w:val="berschrift1"/>
      </w:pPr>
      <w:r w:rsidRPr="00B14396">
        <w:t xml:space="preserve">Speratus, Paul – Ein gesang von der geschicht des Osterfestes </w:t>
      </w:r>
      <w:r w:rsidRPr="00B14396">
        <w:rPr>
          <w:rStyle w:val="Fett"/>
          <w:b/>
          <w:bCs/>
        </w:rPr>
        <w:t>und desselben bedeutlichen Propheceyen und Figuren.</w:t>
      </w:r>
    </w:p>
    <w:p w14:paraId="403549AA" w14:textId="2E12BC48" w:rsidR="00B14396" w:rsidRDefault="00B14396" w:rsidP="00B14396">
      <w:pPr>
        <w:pStyle w:val="StandardWeb"/>
      </w:pPr>
      <w:r>
        <w:t xml:space="preserve">Im </w:t>
      </w:r>
      <w:r w:rsidR="007D3B4C">
        <w:t>T</w:t>
      </w:r>
      <w:r>
        <w:t>on des Hymnus: Inventor rutili.</w:t>
      </w:r>
    </w:p>
    <w:p w14:paraId="5757E6E8" w14:textId="77777777" w:rsidR="00B14396" w:rsidRDefault="00B14396" w:rsidP="00B14396">
      <w:pPr>
        <w:pStyle w:val="StandardWeb"/>
      </w:pPr>
      <w:r>
        <w:t>1. Christus ist erstanden von marter, todt und peyn</w:t>
      </w:r>
      <w:r>
        <w:br/>
        <w:t>damit all dy erlöst, die recht gelaubig seyn.</w:t>
      </w:r>
      <w:r>
        <w:br/>
        <w:t>Wy Adam fürt czum tod, vielmehr das Leben fund</w:t>
      </w:r>
      <w:r>
        <w:br/>
        <w:t>dyser letzter Adam, als er vom todt erstund.</w:t>
      </w:r>
    </w:p>
    <w:p w14:paraId="62423E8D" w14:textId="77777777" w:rsidR="00B14396" w:rsidRDefault="00B14396" w:rsidP="00B14396">
      <w:pPr>
        <w:pStyle w:val="StandardWeb"/>
      </w:pPr>
      <w:r>
        <w:lastRenderedPageBreak/>
        <w:t>2. Oseas, der prophet, von dyser urstendt redt,</w:t>
      </w:r>
      <w:r>
        <w:br/>
        <w:t>wy Christus unns dadurch auch aufferwecken thet,</w:t>
      </w:r>
      <w:r>
        <w:br/>
        <w:t>hat uns geertzeneyd; er schlug unnd macht gesund;</w:t>
      </w:r>
      <w:r>
        <w:br/>
        <w:t>das wir leben vor yhm, todt, hell er uberwund.</w:t>
      </w:r>
    </w:p>
    <w:p w14:paraId="2266931F" w14:textId="77777777" w:rsidR="00B14396" w:rsidRDefault="00B14396" w:rsidP="00B14396">
      <w:pPr>
        <w:pStyle w:val="StandardWeb"/>
      </w:pPr>
      <w:r>
        <w:t>3. David auch melden thut, dass nit verbleyben würd</w:t>
      </w:r>
      <w:r>
        <w:br/>
        <w:t>seyn sel ynn der helle, als ytho ward gespürt,</w:t>
      </w:r>
      <w:r>
        <w:br/>
        <w:t>da Christus aufferwacht, öffent der helle dhor,</w:t>
      </w:r>
      <w:r>
        <w:br/>
        <w:t>dy sich diß könges eher nit solten halten vor.</w:t>
      </w:r>
    </w:p>
    <w:p w14:paraId="5426D551" w14:textId="77777777" w:rsidR="00B14396" w:rsidRDefault="00B14396" w:rsidP="00B14396">
      <w:pPr>
        <w:pStyle w:val="StandardWeb"/>
      </w:pPr>
      <w:r>
        <w:t>4. Jonam, den propheten, dy götlich krafft ernert,</w:t>
      </w:r>
      <w:r>
        <w:br/>
        <w:t>das er yns walfisch leyb drey tag blyeb unversert,</w:t>
      </w:r>
      <w:r>
        <w:br/>
        <w:t>und lebent wider kam durch dyses fisches schlund,</w:t>
      </w:r>
      <w:r>
        <w:br/>
        <w:t>das Christus selbert deut, wy er vom tod erstund.</w:t>
      </w:r>
    </w:p>
    <w:p w14:paraId="70D26215" w14:textId="77777777" w:rsidR="00B14396" w:rsidRDefault="00B14396" w:rsidP="00B14396">
      <w:pPr>
        <w:pStyle w:val="StandardWeb"/>
      </w:pPr>
      <w:r>
        <w:t>5. Disem tempel seyns leybs der Juden haß czubrach</w:t>
      </w:r>
      <w:r>
        <w:br/>
        <w:t>den er selbst widerbaut, als er zuvor versprach;</w:t>
      </w:r>
      <w:r>
        <w:br/>
        <w:t>mit eym erklerten leyb am dritten tag erscheyn</w:t>
      </w:r>
      <w:r>
        <w:br/>
        <w:t>den seynen mancher weyß, besonders und gemeyn.</w:t>
      </w:r>
    </w:p>
    <w:p w14:paraId="5209C1C7" w14:textId="77777777" w:rsidR="00B14396" w:rsidRDefault="00B14396" w:rsidP="00B14396">
      <w:pPr>
        <w:pStyle w:val="StandardWeb"/>
      </w:pPr>
      <w:r>
        <w:t>6. Dyses weytz korn gesterbt, lebt unn vil frücht uns tregt,</w:t>
      </w:r>
      <w:r>
        <w:br/>
        <w:t>den verworffenen steyn czum ecksteyn got gelegt;</w:t>
      </w:r>
      <w:r>
        <w:br/>
        <w:t>Joseph, durch brüder haß verkauft, unn tod geacht,</w:t>
      </w:r>
      <w:r>
        <w:br/>
        <w:t>hat uns Christum bedeut, der von dem todt erwacht.</w:t>
      </w:r>
    </w:p>
    <w:p w14:paraId="5B5BDCC3" w14:textId="77777777" w:rsidR="00B14396" w:rsidRDefault="00B14396" w:rsidP="00B14396">
      <w:pPr>
        <w:pStyle w:val="StandardWeb"/>
      </w:pPr>
      <w:r>
        <w:t>7. Verschlungen ist der todt, dy hell keyn sig mer hat,</w:t>
      </w:r>
      <w:r>
        <w:br/>
        <w:t>seyt uns Christus vom todt zum ersten aufferstat.</w:t>
      </w:r>
      <w:r>
        <w:br/>
        <w:t>Wo solches wirdt verkündt, dy sicherheit gebirt,</w:t>
      </w:r>
      <w:r>
        <w:br/>
        <w:t>das der glaubigen leyb dergleychen werden zyrt.</w:t>
      </w:r>
    </w:p>
    <w:p w14:paraId="6E310D23" w14:textId="77777777" w:rsidR="00B14396" w:rsidRDefault="00B14396" w:rsidP="00B14396">
      <w:pPr>
        <w:pStyle w:val="StandardWeb"/>
      </w:pPr>
      <w:r>
        <w:t>8. Drumb wir Alleluja singen auß hertzen gyr,</w:t>
      </w:r>
      <w:r>
        <w:br/>
        <w:t>loben got den vatter, den Sohn yn seyner czyr,</w:t>
      </w:r>
      <w:r>
        <w:br/>
        <w:t>und dich den heylgen geyst, der du bist außgesendt;</w:t>
      </w:r>
      <w:r>
        <w:br/>
        <w:t>O herr uns armen hylff, das wir von sund erstend.</w:t>
      </w:r>
    </w:p>
    <w:p w14:paraId="33F6C413" w14:textId="77777777" w:rsidR="00B14396" w:rsidRDefault="00B14396" w:rsidP="00B14396">
      <w:pPr>
        <w:pStyle w:val="berschrift1"/>
      </w:pPr>
      <w:r w:rsidRPr="00B14396">
        <w:t>Speratus, Paul – Verdeutschter Hymnus, den man lang zu Ostern gesungen: Ad coenam agni.</w:t>
      </w:r>
    </w:p>
    <w:p w14:paraId="1CCCD210" w14:textId="77777777" w:rsidR="00B14396" w:rsidRDefault="00B14396" w:rsidP="00B14396">
      <w:pPr>
        <w:pStyle w:val="StandardWeb"/>
      </w:pPr>
      <w:r>
        <w:t>1. Dem lembleyn, das zu Osterzeit</w:t>
      </w:r>
      <w:r>
        <w:br/>
        <w:t>ward getödet und wir gefreyt,</w:t>
      </w:r>
      <w:r>
        <w:br/>
        <w:t>gefürt durch das Röt umher on far,</w:t>
      </w:r>
      <w:r>
        <w:br/>
        <w:t>Christo fing al seyn Christlich schar.</w:t>
      </w:r>
    </w:p>
    <w:p w14:paraId="78A37C63" w14:textId="77777777" w:rsidR="00B14396" w:rsidRDefault="00B14396" w:rsidP="00B14396">
      <w:pPr>
        <w:pStyle w:val="StandardWeb"/>
      </w:pPr>
      <w:r>
        <w:t>2. Der seyn leyb gab yns Creutzes todt</w:t>
      </w:r>
      <w:r>
        <w:br/>
        <w:t>durch seyn blut uns erkauffet hat,</w:t>
      </w:r>
      <w:r>
        <w:br/>
        <w:t>das wir dem fleysch widerstrebten,</w:t>
      </w:r>
      <w:r>
        <w:br/>
        <w:t>mit ym erstandten, ym lebten.</w:t>
      </w:r>
    </w:p>
    <w:p w14:paraId="32E7D43B" w14:textId="77777777" w:rsidR="00B14396" w:rsidRDefault="00B14396" w:rsidP="00B14396">
      <w:pPr>
        <w:pStyle w:val="StandardWeb"/>
      </w:pPr>
      <w:r>
        <w:t>3. Gleych wy Israhel schützt das plut</w:t>
      </w:r>
      <w:r>
        <w:br/>
        <w:t>vor des schlageten Engels ruth,</w:t>
      </w:r>
      <w:r>
        <w:br/>
      </w:r>
      <w:r>
        <w:lastRenderedPageBreak/>
        <w:t>erlöst von pharons thiranney:</w:t>
      </w:r>
      <w:r>
        <w:br/>
        <w:t>sind wir des todes stachel frey.</w:t>
      </w:r>
    </w:p>
    <w:p w14:paraId="02C5B56D" w14:textId="77777777" w:rsidR="00B14396" w:rsidRDefault="00B14396" w:rsidP="00B14396">
      <w:pPr>
        <w:pStyle w:val="StandardWeb"/>
      </w:pPr>
      <w:r>
        <w:t>4. Unser lamb Christus selbert ist,</w:t>
      </w:r>
      <w:r>
        <w:br/>
        <w:t>yn des mund ny gespurt eyn lyst,</w:t>
      </w:r>
      <w:r>
        <w:br/>
        <w:t>das am Creutz fur uns ward geschlacht,</w:t>
      </w:r>
      <w:r>
        <w:br/>
        <w:t>damit uns zu seym vatter bracht.</w:t>
      </w:r>
    </w:p>
    <w:p w14:paraId="75CDCFD7" w14:textId="77777777" w:rsidR="00B14396" w:rsidRDefault="00B14396" w:rsidP="00B14396">
      <w:pPr>
        <w:pStyle w:val="StandardWeb"/>
      </w:pPr>
      <w:r>
        <w:t>5. O eyn war opffer heylg und Reyn,</w:t>
      </w:r>
      <w:r>
        <w:br/>
        <w:t>welchs die hellen zurprach alleyn,</w:t>
      </w:r>
      <w:r>
        <w:br/>
        <w:t>dadurch wir sindt erlöst vom leyd,</w:t>
      </w:r>
      <w:r>
        <w:br/>
        <w:t>und czum leben bracht Jud unnd Heyd.</w:t>
      </w:r>
    </w:p>
    <w:p w14:paraId="73AB629E" w14:textId="77777777" w:rsidR="00B14396" w:rsidRDefault="00B14396" w:rsidP="00B14396">
      <w:pPr>
        <w:pStyle w:val="StandardWeb"/>
      </w:pPr>
      <w:r>
        <w:t>6. Als Christus erstundt von dem todt,</w:t>
      </w:r>
      <w:r>
        <w:br/>
        <w:t>mit grossem sig frey aller not,</w:t>
      </w:r>
      <w:r>
        <w:br/>
        <w:t>welt, hell, todt mechtig überwandt,</w:t>
      </w:r>
      <w:r>
        <w:br/>
        <w:t>seyn Reych offent er uns zuhand.</w:t>
      </w:r>
    </w:p>
    <w:p w14:paraId="10F32D61" w14:textId="77777777" w:rsidR="00B14396" w:rsidRDefault="00B14396" w:rsidP="00B14396">
      <w:pPr>
        <w:pStyle w:val="StandardWeb"/>
      </w:pPr>
      <w:r>
        <w:t>7. Wir bitten dich herr Jesu Christ,</w:t>
      </w:r>
      <w:r>
        <w:br/>
        <w:t>der du der erst erstanden bist,</w:t>
      </w:r>
      <w:r>
        <w:br/>
        <w:t>das wir auffsten von sunden new,</w:t>
      </w:r>
      <w:r>
        <w:br/>
        <w:t>dem negsten thun hilff, lib und trew.</w:t>
      </w:r>
    </w:p>
    <w:p w14:paraId="5C209DF4" w14:textId="77777777" w:rsidR="00B14396" w:rsidRDefault="00B14396" w:rsidP="00B14396">
      <w:pPr>
        <w:pStyle w:val="StandardWeb"/>
      </w:pPr>
      <w:r>
        <w:t>8. Eher sey dir Christe, gottes sohn,</w:t>
      </w:r>
      <w:r>
        <w:br/>
        <w:t>mit dem vatter ym höchsten thron,</w:t>
      </w:r>
      <w:r>
        <w:br/>
        <w:t>und mit deym geyst yn ewigkeyt,</w:t>
      </w:r>
      <w:r>
        <w:br/>
        <w:t>von deyner armen Christenheit.</w:t>
      </w:r>
    </w:p>
    <w:p w14:paraId="780ED833" w14:textId="0F0562D8" w:rsidR="006E3A9C" w:rsidRDefault="006E3A9C" w:rsidP="006E3A9C">
      <w:pPr>
        <w:pStyle w:val="berschrift1"/>
      </w:pPr>
      <w:r w:rsidRPr="00B14396">
        <w:t>Spitta</w:t>
      </w:r>
      <w:r w:rsidR="00B14396">
        <w:t xml:space="preserve">, </w:t>
      </w:r>
      <w:r w:rsidR="00B14396" w:rsidRPr="00B14396">
        <w:t>Philipp</w:t>
      </w:r>
      <w:r w:rsidRPr="00B14396">
        <w:t xml:space="preserve"> – Wandle leuchtender und schöner</w:t>
      </w:r>
    </w:p>
    <w:p w14:paraId="6C890340" w14:textId="77777777" w:rsidR="006E3A9C" w:rsidRDefault="006E3A9C" w:rsidP="006E3A9C">
      <w:pPr>
        <w:pStyle w:val="StandardWeb"/>
      </w:pPr>
      <w:r>
        <w:t>Wandle leuchtender und schöner,</w:t>
      </w:r>
      <w:r>
        <w:br/>
        <w:t>Ostersonne, deinen Lauf;</w:t>
      </w:r>
      <w:r>
        <w:br/>
        <w:t>denn dein Herr und mein Versöhner</w:t>
      </w:r>
      <w:r>
        <w:br/>
        <w:t>stieg aus seinem Grabe auf.</w:t>
      </w:r>
    </w:p>
    <w:p w14:paraId="5F4EAFA6" w14:textId="77777777" w:rsidR="006E3A9C" w:rsidRDefault="006E3A9C" w:rsidP="006E3A9C">
      <w:pPr>
        <w:pStyle w:val="StandardWeb"/>
      </w:pPr>
      <w:r>
        <w:t>Als das Haupt er sterbend beugte,</w:t>
      </w:r>
      <w:r>
        <w:br/>
        <w:t>bargst du dich in mächtgem Flor;</w:t>
      </w:r>
      <w:r>
        <w:br/>
        <w:t>doch jetzt komm hervor und leuchte,</w:t>
      </w:r>
      <w:r>
        <w:br/>
        <w:t>denn auch er stieg längst empor.</w:t>
      </w:r>
    </w:p>
    <w:p w14:paraId="68B567D1" w14:textId="77777777" w:rsidR="006E3A9C" w:rsidRDefault="006E3A9C" w:rsidP="006E3A9C">
      <w:pPr>
        <w:pStyle w:val="StandardWeb"/>
      </w:pPr>
      <w:r>
        <w:t>Erde, breite deinen Frieden</w:t>
      </w:r>
      <w:r>
        <w:br/>
        <w:t>unter deinem Himmel aus;</w:t>
      </w:r>
      <w:r>
        <w:br/>
        <w:t>denn dein Herr ist nicht geschieden,</w:t>
      </w:r>
      <w:r>
        <w:br/>
        <w:t>er zerbrach des Todes Haus.</w:t>
      </w:r>
    </w:p>
    <w:p w14:paraId="125CA814" w14:textId="77777777" w:rsidR="006E3A9C" w:rsidRDefault="006E3A9C" w:rsidP="006E3A9C">
      <w:pPr>
        <w:pStyle w:val="StandardWeb"/>
      </w:pPr>
      <w:r>
        <w:t>Deine starken Felsen bebten,</w:t>
      </w:r>
      <w:r>
        <w:br/>
        <w:t>als er seinen Geist verhaucht;</w:t>
      </w:r>
      <w:r>
        <w:br/>
        <w:t>grüße nun den Neubelebten,</w:t>
      </w:r>
      <w:r>
        <w:br/>
        <w:t>wonnevoll in Licht getaucht!</w:t>
      </w:r>
    </w:p>
    <w:p w14:paraId="07A8B101" w14:textId="77777777" w:rsidR="006E3A9C" w:rsidRDefault="006E3A9C" w:rsidP="006E3A9C">
      <w:pPr>
        <w:pStyle w:val="StandardWeb"/>
      </w:pPr>
      <w:r>
        <w:lastRenderedPageBreak/>
        <w:t>Doch du selber, meine Seele,</w:t>
      </w:r>
      <w:r>
        <w:br/>
        <w:t>sag, wie feierst du den Tag,</w:t>
      </w:r>
      <w:r>
        <w:br/>
        <w:t>da der Herr des Grabes Höhle</w:t>
      </w:r>
      <w:r>
        <w:br/>
        <w:t>mit gewalt’gem Arm durchbrach?</w:t>
      </w:r>
    </w:p>
    <w:p w14:paraId="6D9B2D81" w14:textId="77777777" w:rsidR="006E3A9C" w:rsidRDefault="006E3A9C" w:rsidP="006E3A9C">
      <w:pPr>
        <w:pStyle w:val="StandardWeb"/>
      </w:pPr>
      <w:r>
        <w:t>Feierst du sein Auferstehen</w:t>
      </w:r>
      <w:r>
        <w:br/>
        <w:t>auch in rechter Osterfreud’?</w:t>
      </w:r>
      <w:r>
        <w:br/>
        <w:t>Kann man an dir selber sehen,</w:t>
      </w:r>
      <w:r>
        <w:br/>
        <w:t>welch ein hoher Festtag heut?</w:t>
      </w:r>
    </w:p>
    <w:p w14:paraId="752DAC44" w14:textId="77777777" w:rsidR="006E3A9C" w:rsidRDefault="006E3A9C" w:rsidP="006E3A9C">
      <w:pPr>
        <w:pStyle w:val="StandardWeb"/>
      </w:pPr>
      <w:r>
        <w:t>Bist du mit ihm auferstanden</w:t>
      </w:r>
      <w:r>
        <w:br/>
        <w:t>aus der Sünde Todesnacht?</w:t>
      </w:r>
      <w:r>
        <w:br/>
        <w:t>Hast du dich von ihren Banden</w:t>
      </w:r>
      <w:r>
        <w:br/>
        <w:t>losgerungen, frei gemacht?</w:t>
      </w:r>
    </w:p>
    <w:p w14:paraId="74369706" w14:textId="77777777" w:rsidR="006E3A9C" w:rsidRDefault="006E3A9C" w:rsidP="006E3A9C">
      <w:pPr>
        <w:pStyle w:val="StandardWeb"/>
      </w:pPr>
      <w:r>
        <w:t>Oder liegst du noch verborgen</w:t>
      </w:r>
      <w:r>
        <w:br/>
        <w:t>und in deinen Sünden tot?</w:t>
      </w:r>
      <w:r>
        <w:br/>
        <w:t>Kündet deinen Ostermorgen</w:t>
      </w:r>
      <w:r>
        <w:br/>
        <w:t>noch kein helles Morgenrot?</w:t>
      </w:r>
    </w:p>
    <w:p w14:paraId="6D4CB7CA" w14:textId="232ACD1B" w:rsidR="006E3A9C" w:rsidRDefault="006E3A9C" w:rsidP="006E3A9C">
      <w:pPr>
        <w:pStyle w:val="StandardWeb"/>
      </w:pPr>
      <w:r>
        <w:t>0 dann lass dich nicht bedecken</w:t>
      </w:r>
      <w:r>
        <w:br/>
        <w:t>länger mehr die finstre Nacht!</w:t>
      </w:r>
      <w:r>
        <w:br/>
        <w:t>Sieh, dein Herr ist, dich zu wecken,</w:t>
      </w:r>
      <w:r>
        <w:br/>
        <w:t>von dem Tode auferwacht!</w:t>
      </w:r>
    </w:p>
    <w:p w14:paraId="3333AEE7" w14:textId="77777777" w:rsidR="006E3A9C" w:rsidRDefault="006E3A9C" w:rsidP="006E3A9C">
      <w:pPr>
        <w:pStyle w:val="StandardWeb"/>
      </w:pPr>
      <w:r>
        <w:t>Komm, vom Schlaf dich zu erheben,</w:t>
      </w:r>
      <w:r>
        <w:br/>
        <w:t>komm, der Fürst des Lebens ruft,</w:t>
      </w:r>
      <w:r>
        <w:br/>
        <w:t>wache auf zum neuen Leben,</w:t>
      </w:r>
      <w:r>
        <w:br/>
        <w:t>steig herauf aus deiner Gruft!</w:t>
      </w:r>
    </w:p>
    <w:p w14:paraId="60C9AAC2" w14:textId="77777777" w:rsidR="006E3A9C" w:rsidRDefault="006E3A9C" w:rsidP="006E3A9C">
      <w:pPr>
        <w:pStyle w:val="StandardWeb"/>
      </w:pPr>
      <w:r>
        <w:t>Sieh, er reicht dir hilfreich, gnädig</w:t>
      </w:r>
      <w:r>
        <w:br/>
        <w:t>die durchbohrten Hände hin,</w:t>
      </w:r>
      <w:r>
        <w:br/>
        <w:t>macht dich der Betäubung ledig,</w:t>
      </w:r>
      <w:r>
        <w:br/>
        <w:t>weckt mit Liebesruf den Sinn!</w:t>
      </w:r>
    </w:p>
    <w:p w14:paraId="33A8C253" w14:textId="77777777" w:rsidR="006E3A9C" w:rsidRDefault="006E3A9C" w:rsidP="006E3A9C">
      <w:pPr>
        <w:pStyle w:val="StandardWeb"/>
      </w:pPr>
      <w:r>
        <w:t>Keine Strafe sollst du scheuen,</w:t>
      </w:r>
      <w:r>
        <w:br/>
        <w:t>darum bleibe nicht zurück,</w:t>
      </w:r>
      <w:r>
        <w:br/>
        <w:t>raff dich auf, dich zu erfreuen</w:t>
      </w:r>
      <w:r>
        <w:br/>
        <w:t>an des neuen Lebens Glück!</w:t>
      </w:r>
    </w:p>
    <w:p w14:paraId="6C33A891" w14:textId="77777777" w:rsidR="006E3A9C" w:rsidRDefault="006E3A9C" w:rsidP="006E3A9C">
      <w:pPr>
        <w:pStyle w:val="StandardWeb"/>
      </w:pPr>
      <w:r>
        <w:t>Steig empor zum neuen Leben;</w:t>
      </w:r>
      <w:r>
        <w:br/>
        <w:t>denn du schliefest lang genug.</w:t>
      </w:r>
      <w:r>
        <w:br/>
        <w:t>Kraft zum Leben wird dir geben,</w:t>
      </w:r>
      <w:r>
        <w:br/>
        <w:t>der für dich den Tod ertrug.</w:t>
      </w:r>
    </w:p>
    <w:p w14:paraId="14D6A848" w14:textId="77777777" w:rsidR="006E3A9C" w:rsidRDefault="006E3A9C" w:rsidP="006E3A9C">
      <w:pPr>
        <w:pStyle w:val="StandardWeb"/>
      </w:pPr>
      <w:r>
        <w:t>Fang nur an, erst aufzustehen,</w:t>
      </w:r>
      <w:r>
        <w:br/>
        <w:t>fühlst du dich auch noch so matt;</w:t>
      </w:r>
      <w:r>
        <w:br/>
        <w:t>der wird dir zur Seite gehen,</w:t>
      </w:r>
      <w:r>
        <w:br/>
        <w:t>der dich auferwecket hat.</w:t>
      </w:r>
    </w:p>
    <w:p w14:paraId="0A029153" w14:textId="77777777" w:rsidR="006E3A9C" w:rsidRDefault="006E3A9C" w:rsidP="006E3A9C">
      <w:pPr>
        <w:pStyle w:val="StandardWeb"/>
      </w:pPr>
      <w:r>
        <w:lastRenderedPageBreak/>
        <w:t>O bedenke und erwäge,</w:t>
      </w:r>
      <w:r>
        <w:br/>
        <w:t>wie du gehn magst, nicht so lang;</w:t>
      </w:r>
      <w:r>
        <w:br/>
        <w:t>solch Bedenken macht nur träge,</w:t>
      </w:r>
      <w:r>
        <w:br/>
        <w:t>macht dich mehr noch schwach und krank.</w:t>
      </w:r>
    </w:p>
    <w:p w14:paraId="1F8DD55A" w14:textId="77777777" w:rsidR="006E3A9C" w:rsidRDefault="006E3A9C" w:rsidP="006E3A9C">
      <w:pPr>
        <w:pStyle w:val="StandardWeb"/>
      </w:pPr>
      <w:r>
        <w:t>Keine Hilfe wird versagen</w:t>
      </w:r>
      <w:r>
        <w:br/>
        <w:t>er, wenn du nur erst begannst,</w:t>
      </w:r>
      <w:r>
        <w:br/>
        <w:t>wird dich auf den Armen tragen,</w:t>
      </w:r>
      <w:r>
        <w:br/>
        <w:t>wo du selbst nicht gehen kannst.</w:t>
      </w:r>
    </w:p>
    <w:p w14:paraId="1F3E9A04" w14:textId="7F3FED7F" w:rsidR="006E3A9C" w:rsidRDefault="006E3A9C" w:rsidP="006E3A9C">
      <w:pPr>
        <w:pStyle w:val="StandardWeb"/>
      </w:pPr>
      <w:r>
        <w:t>Sieh, dein Herr Ist auferstanden,</w:t>
      </w:r>
      <w:r>
        <w:br/>
        <w:t>dass du könntest auferstehn,</w:t>
      </w:r>
      <w:r>
        <w:br/>
        <w:t>aus der Sünde Haft und Banden</w:t>
      </w:r>
      <w:r>
        <w:br/>
        <w:t>in die schönste Freiheit gehn!</w:t>
      </w:r>
    </w:p>
    <w:p w14:paraId="3FA74765" w14:textId="77777777" w:rsidR="006E3A9C" w:rsidRDefault="006E3A9C" w:rsidP="006E3A9C">
      <w:pPr>
        <w:pStyle w:val="StandardWeb"/>
      </w:pPr>
      <w:r>
        <w:t>Willst du ihm dich nur ergeben,</w:t>
      </w:r>
      <w:r>
        <w:br/>
        <w:t>streift er deine Ketten ab,</w:t>
      </w:r>
      <w:r>
        <w:br/>
        <w:t>und du siehst dein altes Leben</w:t>
      </w:r>
      <w:r>
        <w:br/>
        <w:t>hinter dir als leeres Grab.</w:t>
      </w:r>
    </w:p>
    <w:p w14:paraId="2B046F95" w14:textId="77777777" w:rsidR="00B14396" w:rsidRDefault="00B14396" w:rsidP="00B14396">
      <w:pPr>
        <w:pStyle w:val="berschrift1"/>
      </w:pPr>
      <w:r w:rsidRPr="00B14396">
        <w:t>Tersteegen, Gerhard – Willkommen, verklärter Gottes Sohn</w:t>
      </w:r>
    </w:p>
    <w:p w14:paraId="6439634B" w14:textId="77777777" w:rsidR="00B14396" w:rsidRDefault="00B14396" w:rsidP="00B14396">
      <w:pPr>
        <w:pStyle w:val="StandardWeb"/>
      </w:pPr>
      <w:r>
        <w:t>1.) Willkommen, verklärter Gottes Sohn,</w:t>
      </w:r>
      <w:r>
        <w:br/>
        <w:t>Der im Triumph bist auferstanden!</w:t>
      </w:r>
      <w:r>
        <w:br/>
        <w:t>Im Himmel schallt der Freudenton:</w:t>
      </w:r>
      <w:r>
        <w:br/>
        <w:t>Es sind entzwei des Todes Banden!</w:t>
      </w:r>
      <w:r>
        <w:br/>
        <w:t>Ich jauchze mit, dein Sieg erfreuet mich:</w:t>
      </w:r>
      <w:r>
        <w:br/>
        <w:t>Mein Jesus lebt und herrschet ewiglich!</w:t>
      </w:r>
    </w:p>
    <w:p w14:paraId="08A32EFB" w14:textId="77777777" w:rsidR="00B14396" w:rsidRDefault="00B14396" w:rsidP="00B14396">
      <w:pPr>
        <w:pStyle w:val="StandardWeb"/>
      </w:pPr>
      <w:r>
        <w:t>2.) Es betet dich der Himmel an,</w:t>
      </w:r>
      <w:r>
        <w:br/>
        <w:t>Der Engel Scharen fallen nieder.</w:t>
      </w:r>
      <w:r>
        <w:br/>
        <w:t>Die Jünger haben’s auch getan,</w:t>
      </w:r>
      <w:r>
        <w:br/>
        <w:t>Ich ehre dich durch meine Lieder.</w:t>
      </w:r>
      <w:r>
        <w:br/>
        <w:t>Du bist mein Gott, mein König nur allein,</w:t>
      </w:r>
      <w:r>
        <w:br/>
        <w:t>Ich geb mich dir, mein ganzes Herz ist dein.</w:t>
      </w:r>
    </w:p>
    <w:p w14:paraId="774E1AE3" w14:textId="77777777" w:rsidR="00B14396" w:rsidRDefault="00B14396" w:rsidP="00B14396">
      <w:pPr>
        <w:pStyle w:val="StandardWeb"/>
      </w:pPr>
      <w:r>
        <w:t>3.) Nun steht der andre Adam da,</w:t>
      </w:r>
      <w:r>
        <w:br/>
        <w:t>In’s Paradies auf’s neu versetzet.</w:t>
      </w:r>
      <w:r>
        <w:br/>
        <w:t>Die offne Pfort‘ im Geist ist nah.</w:t>
      </w:r>
      <w:r>
        <w:br/>
        <w:t>Wer mit ihm stirbt, wird mit ergetzet.</w:t>
      </w:r>
      <w:r>
        <w:br/>
        <w:t>Das Haupt ist durch und zieht die Glieder nach,</w:t>
      </w:r>
      <w:r>
        <w:br/>
        <w:t>Durch Kreuz und Tod, zum sel’gen Ostertag.</w:t>
      </w:r>
    </w:p>
    <w:p w14:paraId="0A6A7027" w14:textId="77777777" w:rsidR="00B14396" w:rsidRDefault="00B14396" w:rsidP="00B14396">
      <w:pPr>
        <w:pStyle w:val="StandardWeb"/>
      </w:pPr>
      <w:r>
        <w:t>4.) Das göttlich‘ Leben, das in mir</w:t>
      </w:r>
      <w:r>
        <w:br/>
        <w:t>Und allen durch die Sünd‘ erstorben,</w:t>
      </w:r>
      <w:r>
        <w:br/>
        <w:t>Nun grünet aus dem Tod herfür.</w:t>
      </w:r>
      <w:r>
        <w:br/>
        <w:t>Mein Heiland hat’s so teu’r erworben.</w:t>
      </w:r>
      <w:r>
        <w:br/>
        <w:t>Es leuchtet klar aus seinem Angesicht</w:t>
      </w:r>
      <w:r>
        <w:br/>
        <w:t>Der Gottheit Bild, der Unschuld schönes Licht.</w:t>
      </w:r>
    </w:p>
    <w:p w14:paraId="305D3B0C" w14:textId="77777777" w:rsidR="00B14396" w:rsidRDefault="00B14396" w:rsidP="00B14396">
      <w:pPr>
        <w:pStyle w:val="StandardWeb"/>
      </w:pPr>
      <w:r>
        <w:lastRenderedPageBreak/>
        <w:t>5.) Man kann aus deiner Gegenwart,</w:t>
      </w:r>
      <w:r>
        <w:br/>
        <w:t>Erstandner Held, viel Wunder lesen:</w:t>
      </w:r>
      <w:r>
        <w:br/>
        <w:t>Wie göttlich, herrlich, rein und zart,</w:t>
      </w:r>
      <w:r>
        <w:br/>
        <w:t>Wie liebenswürdig ist dein Wesen!</w:t>
      </w:r>
      <w:r>
        <w:br/>
        <w:t>O Jesu, schau, wie finster bin ich noch,</w:t>
      </w:r>
      <w:r>
        <w:br/>
        <w:t>Verkläre mich nach deinem Bilde doch.</w:t>
      </w:r>
    </w:p>
    <w:p w14:paraId="03AEFBA7" w14:textId="77777777" w:rsidR="00B14396" w:rsidRDefault="00B14396" w:rsidP="00B14396">
      <w:pPr>
        <w:pStyle w:val="StandardWeb"/>
      </w:pPr>
      <w:r>
        <w:t>6.) Ich werfe, mit Maria, mich,</w:t>
      </w:r>
      <w:r>
        <w:br/>
        <w:t>Mein Herr und Gott, zu deinen Füßen.</w:t>
      </w:r>
      <w:r>
        <w:br/>
        <w:t>Und wenn ich dürfte, wollt ich dich,</w:t>
      </w:r>
      <w:r>
        <w:br/>
        <w:t>Mit ihr, in Demut innigst küssen:</w:t>
      </w:r>
      <w:r>
        <w:br/>
        <w:t>Sprich auch ein Wort mit Kraft in’s Herze mir,</w:t>
      </w:r>
      <w:r>
        <w:br/>
        <w:t>So schau ich dich, so freu ich mich in dir.</w:t>
      </w:r>
    </w:p>
    <w:p w14:paraId="6AF8E34C" w14:textId="77777777" w:rsidR="00B14396" w:rsidRDefault="00B14396" w:rsidP="00B14396">
      <w:pPr>
        <w:pStyle w:val="StandardWeb"/>
      </w:pPr>
      <w:r>
        <w:t>7.) Verklärtes Haupt, nun lebest du.</w:t>
      </w:r>
      <w:r>
        <w:br/>
        <w:t>Ach, lass mich, als dein Glied, auch leben.</w:t>
      </w:r>
      <w:r>
        <w:br/>
        <w:t>Kannst du dem Elend sehen zu?</w:t>
      </w:r>
      <w:r>
        <w:br/>
        <w:t>Willst du dein Kind nicht auch erheben</w:t>
      </w:r>
      <w:r>
        <w:br/>
        <w:t>Aus Not und Tod, aus Sünd‘ und Eigenheit,</w:t>
      </w:r>
      <w:r>
        <w:br/>
        <w:t>Zu leben dir in wahrer Heiligkeit?</w:t>
      </w:r>
    </w:p>
    <w:p w14:paraId="6934CC33" w14:textId="77777777" w:rsidR="00B14396" w:rsidRDefault="00B14396" w:rsidP="00B14396">
      <w:pPr>
        <w:pStyle w:val="StandardWeb"/>
      </w:pPr>
      <w:r>
        <w:t>8.) Du lebest fremde dieser Erd‘,</w:t>
      </w:r>
      <w:r>
        <w:br/>
        <w:t>Im Paradies, in Gottes Frieden.</w:t>
      </w:r>
      <w:r>
        <w:br/>
        <w:t>Gib, dass ich auch im Geiste werd‘</w:t>
      </w:r>
      <w:r>
        <w:br/>
        <w:t>Also von allem abgeschieden.</w:t>
      </w:r>
      <w:r>
        <w:br/>
        <w:t>Dem Eiteln tot, und dir im Geist gemein,</w:t>
      </w:r>
      <w:r>
        <w:br/>
        <w:t>So leb in mir, o Lebensfürst, allein.</w:t>
      </w:r>
    </w:p>
    <w:p w14:paraId="298AA874" w14:textId="77777777" w:rsidR="00B14396" w:rsidRDefault="00B14396" w:rsidP="00B14396">
      <w:pPr>
        <w:pStyle w:val="StandardWeb"/>
      </w:pPr>
      <w:r>
        <w:t>9.) Brich durch, er koste, was es will.</w:t>
      </w:r>
      <w:r>
        <w:br/>
        <w:t>Was du nicht bist, lass in mir sterben,</w:t>
      </w:r>
      <w:r>
        <w:br/>
        <w:t>Dass ich auch mög dies frohe Ziel,</w:t>
      </w:r>
      <w:r>
        <w:br/>
        <w:t>Den Auferstehungsstand, ererben.</w:t>
      </w:r>
      <w:r>
        <w:br/>
        <w:t>Ich kann ja nichts, ich lieg im Tod verhaft‘,</w:t>
      </w:r>
      <w:r>
        <w:br/>
        <w:t>Wirk du in mir durch deines Lebens Kraft.</w:t>
      </w:r>
    </w:p>
    <w:p w14:paraId="476D4182" w14:textId="77777777" w:rsidR="00B14396" w:rsidRDefault="00B14396" w:rsidP="00B14396">
      <w:pPr>
        <w:pStyle w:val="StandardWeb"/>
      </w:pPr>
      <w:r>
        <w:t>10.) Wirk du in mir, zieh himmelwärts</w:t>
      </w:r>
      <w:r>
        <w:br/>
        <w:t>Begierden, Sinnen und Gedanken,</w:t>
      </w:r>
      <w:r>
        <w:br/>
        <w:t>Dass, wo du bist, mein ganzes Herz</w:t>
      </w:r>
      <w:r>
        <w:br/>
        <w:t>Von nun an leben mag ohn‘ Wanken:</w:t>
      </w:r>
      <w:r>
        <w:br/>
        <w:t>Du bist nicht fern. Wer dich nur liebet rein,</w:t>
      </w:r>
      <w:r>
        <w:br/>
        <w:t>Der kann im Geist bei dir im Himmel sein.</w:t>
      </w:r>
    </w:p>
    <w:p w14:paraId="7000985A" w14:textId="1F0832F7" w:rsidR="006E3A9C" w:rsidRDefault="006E3A9C" w:rsidP="006E3A9C">
      <w:pPr>
        <w:pStyle w:val="berschrift1"/>
      </w:pPr>
      <w:r w:rsidRPr="00B14396">
        <w:t>unbekannt – Hymnus Ad cenam agui rc.</w:t>
      </w:r>
    </w:p>
    <w:p w14:paraId="61E1A8FB" w14:textId="77777777" w:rsidR="006E3A9C" w:rsidRDefault="006E3A9C" w:rsidP="006E3A9C">
      <w:pPr>
        <w:pStyle w:val="StandardWeb"/>
      </w:pPr>
      <w:r>
        <w:t>Aus dem „Psalter mit aller Kirchenuebung rc. Straßburg bey Wolff Köphl.“ M. D. XXXIX.</w:t>
      </w:r>
    </w:p>
    <w:p w14:paraId="291CA1CB" w14:textId="77777777" w:rsidR="006E3A9C" w:rsidRDefault="006E3A9C" w:rsidP="006E3A9C">
      <w:pPr>
        <w:pStyle w:val="StandardWeb"/>
      </w:pPr>
      <w:r>
        <w:t>LAßt vns nun alle fürsichtig sein,</w:t>
      </w:r>
      <w:r>
        <w:br/>
        <w:t>dz Osterlamb mit rechtem schein</w:t>
      </w:r>
      <w:r>
        <w:br/>
        <w:t>Vnd mit reinem hertzen niessen,</w:t>
      </w:r>
      <w:r>
        <w:br/>
        <w:t>das Christus in vns werde süsse.</w:t>
      </w:r>
    </w:p>
    <w:p w14:paraId="4A779ED8" w14:textId="77777777" w:rsidR="006E3A9C" w:rsidRDefault="006E3A9C" w:rsidP="006E3A9C">
      <w:pPr>
        <w:pStyle w:val="StandardWeb"/>
      </w:pPr>
      <w:r>
        <w:lastRenderedPageBreak/>
        <w:t>Welchs aller heilgster zartster leib</w:t>
      </w:r>
      <w:r>
        <w:br/>
        <w:t>am holtz des creütz für vns leid,</w:t>
      </w:r>
      <w:r>
        <w:br/>
        <w:t>Da vergoß er sein zartes blut</w:t>
      </w:r>
      <w:r>
        <w:br/>
        <w:t>seinen außerwelten zu gut.</w:t>
      </w:r>
    </w:p>
    <w:p w14:paraId="6A15A3DA" w14:textId="77777777" w:rsidR="006E3A9C" w:rsidRDefault="006E3A9C" w:rsidP="006E3A9C">
      <w:pPr>
        <w:pStyle w:val="StandardWeb"/>
      </w:pPr>
      <w:r>
        <w:t>Das wir solln all erlöset sein</w:t>
      </w:r>
      <w:r>
        <w:br/>
        <w:t>voin des ewigen todes pein,</w:t>
      </w:r>
      <w:r>
        <w:br/>
        <w:t>Ist figürlich solchs bedüten,</w:t>
      </w:r>
      <w:r>
        <w:br/>
        <w:t>da Pharao wort erseüffet.</w:t>
      </w:r>
    </w:p>
    <w:p w14:paraId="5B3BC4CD" w14:textId="77777777" w:rsidR="006E3A9C" w:rsidRDefault="006E3A9C" w:rsidP="006E3A9C">
      <w:pPr>
        <w:pStyle w:val="StandardWeb"/>
      </w:pPr>
      <w:r>
        <w:t>Drumb ist Christ vnser Osterlamb,</w:t>
      </w:r>
      <w:r>
        <w:br/>
        <w:t>welchs der welt sünd hinweck nam,</w:t>
      </w:r>
      <w:r>
        <w:br/>
        <w:t>Geopffert für vns gedultig,</w:t>
      </w:r>
      <w:r>
        <w:br/>
        <w:t>gewan also des todes sieg.</w:t>
      </w:r>
    </w:p>
    <w:p w14:paraId="1EF9C7D0" w14:textId="77777777" w:rsidR="006E3A9C" w:rsidRDefault="006E3A9C" w:rsidP="006E3A9C">
      <w:pPr>
        <w:pStyle w:val="StandardWeb"/>
      </w:pPr>
      <w:r>
        <w:t>O du zartes opffer der welt,</w:t>
      </w:r>
      <w:r>
        <w:br/>
        <w:t>mitt welchem die hell ward gefellt</w:t>
      </w:r>
      <w:r>
        <w:br/>
        <w:t>Vnnd erlößt die gefangen warn</w:t>
      </w:r>
      <w:r>
        <w:br/>
        <w:t>langzeit vnder dem hellschen scharn.</w:t>
      </w:r>
    </w:p>
    <w:p w14:paraId="6F733A25" w14:textId="77777777" w:rsidR="006E3A9C" w:rsidRDefault="006E3A9C" w:rsidP="006E3A9C">
      <w:pPr>
        <w:pStyle w:val="StandardWeb"/>
      </w:pPr>
      <w:r>
        <w:t>Da Christ vom tod erstanden war,</w:t>
      </w:r>
      <w:r>
        <w:br/>
        <w:t>freüdten sich mit jhm all ding zwar,</w:t>
      </w:r>
      <w:r>
        <w:br/>
        <w:t>Das des Teüffels band wurden lam</w:t>
      </w:r>
      <w:r>
        <w:br/>
        <w:t>vnnd das Paradeiß auffgethan.</w:t>
      </w:r>
    </w:p>
    <w:p w14:paraId="328A9780" w14:textId="77777777" w:rsidR="006E3A9C" w:rsidRDefault="006E3A9C" w:rsidP="006E3A9C">
      <w:pPr>
        <w:pStyle w:val="StandardWeb"/>
      </w:pPr>
      <w:r>
        <w:t>Wir bitten dich, Herr aller ding,</w:t>
      </w:r>
      <w:r>
        <w:br/>
        <w:t>auß hertzen grund, das dis geling,</w:t>
      </w:r>
      <w:r>
        <w:br/>
        <w:t>Das du in diser Osterzeit</w:t>
      </w:r>
      <w:r>
        <w:br/>
        <w:t>vns zu deinem werck machst bereit.</w:t>
      </w:r>
    </w:p>
    <w:p w14:paraId="09E2DF4C" w14:textId="77777777" w:rsidR="006E3A9C" w:rsidRDefault="006E3A9C" w:rsidP="006E3A9C">
      <w:pPr>
        <w:pStyle w:val="StandardWeb"/>
      </w:pPr>
      <w:r>
        <w:t>Preiß sei dir, Herre Jesu Christ,</w:t>
      </w:r>
      <w:r>
        <w:br/>
        <w:t>der du vom tod erstanden bist,</w:t>
      </w:r>
      <w:r>
        <w:br/>
        <w:t>Lern vns dein heilgen willen thun</w:t>
      </w:r>
      <w:r>
        <w:br/>
        <w:t>vnd im glauben nemen zu.</w:t>
      </w:r>
    </w:p>
    <w:p w14:paraId="3A9D4921" w14:textId="77777777" w:rsidR="00A741CA" w:rsidRDefault="00A741CA" w:rsidP="00A741CA">
      <w:pPr>
        <w:pStyle w:val="berschrift1"/>
      </w:pPr>
      <w:r w:rsidRPr="00A741CA">
        <w:t>Weisse, Michael – Christus ist erstanden</w:t>
      </w:r>
    </w:p>
    <w:p w14:paraId="3F0B4716" w14:textId="77777777" w:rsidR="00A741CA" w:rsidRDefault="00A741CA" w:rsidP="00A741CA">
      <w:pPr>
        <w:pStyle w:val="StandardWeb"/>
      </w:pPr>
      <w:r>
        <w:t>1. Christus ist erstanden</w:t>
      </w:r>
      <w:r>
        <w:br/>
        <w:t>Von des Todes Banden;</w:t>
      </w:r>
      <w:r>
        <w:br/>
        <w:t>Des freuet sich der Engel Schar,</w:t>
      </w:r>
      <w:r>
        <w:br/>
        <w:t>Singend im Himmel immerdar:</w:t>
      </w:r>
      <w:r>
        <w:br/>
        <w:t>Halleluja!</w:t>
      </w:r>
    </w:p>
    <w:p w14:paraId="2EB2F780" w14:textId="77777777" w:rsidR="00A741CA" w:rsidRDefault="00A741CA" w:rsidP="00A741CA">
      <w:pPr>
        <w:pStyle w:val="StandardWeb"/>
      </w:pPr>
      <w:r>
        <w:t>2. Der für uns sein Leben</w:t>
      </w:r>
      <w:r>
        <w:br/>
        <w:t>In Tod hat gegeben,</w:t>
      </w:r>
      <w:r>
        <w:br/>
        <w:t>Der ist nun unser Osterlamm,</w:t>
      </w:r>
      <w:r>
        <w:br/>
        <w:t>Des wir uns freuen allesamt,</w:t>
      </w:r>
      <w:r>
        <w:br/>
        <w:t>Halleluja!</w:t>
      </w:r>
    </w:p>
    <w:p w14:paraId="22CDC18B" w14:textId="77777777" w:rsidR="00A741CA" w:rsidRDefault="00A741CA" w:rsidP="00A741CA">
      <w:pPr>
        <w:pStyle w:val="StandardWeb"/>
      </w:pPr>
      <w:r>
        <w:t>3. Der, ans Kreuz gehangen,</w:t>
      </w:r>
      <w:r>
        <w:br/>
        <w:t>Kein’n Trost konnt‘ erlangen,</w:t>
      </w:r>
      <w:r>
        <w:br/>
      </w:r>
      <w:r>
        <w:lastRenderedPageBreak/>
        <w:t>Der lebet nun in Herrlichkeit,</w:t>
      </w:r>
      <w:r>
        <w:br/>
        <w:t>Uns zu vertreten stets bereit.</w:t>
      </w:r>
      <w:r>
        <w:br/>
        <w:t>Halleluja!</w:t>
      </w:r>
    </w:p>
    <w:p w14:paraId="4A86B561" w14:textId="77777777" w:rsidR="00A741CA" w:rsidRDefault="00A741CA" w:rsidP="00A741CA">
      <w:pPr>
        <w:pStyle w:val="StandardWeb"/>
      </w:pPr>
      <w:r>
        <w:t>4. Der so ganz verschwiegen</w:t>
      </w:r>
      <w:r>
        <w:br/>
        <w:t>Zur Hölle gestiegen,</w:t>
      </w:r>
      <w:r>
        <w:br/>
        <w:t>Den wohlgerüst’ten Starken band,</w:t>
      </w:r>
      <w:r>
        <w:br/>
        <w:t>Der wird nun in der Höh‘ erkannt.</w:t>
      </w:r>
      <w:r>
        <w:br/>
        <w:t>Halleluja!</w:t>
      </w:r>
    </w:p>
    <w:p w14:paraId="2CE939CF" w14:textId="77777777" w:rsidR="00A741CA" w:rsidRDefault="00A741CA" w:rsidP="00A741CA">
      <w:pPr>
        <w:pStyle w:val="StandardWeb"/>
      </w:pPr>
      <w:r>
        <w:t>5. Der da lag begraben,</w:t>
      </w:r>
      <w:r>
        <w:br/>
        <w:t>Der ist nun erhaben,</w:t>
      </w:r>
      <w:r>
        <w:br/>
        <w:t>Und sein Tun wird kräftig erweist</w:t>
      </w:r>
      <w:r>
        <w:br/>
        <w:t>Und in der Christenheit gepreist.</w:t>
      </w:r>
      <w:r>
        <w:br/>
        <w:t>Halleluja!</w:t>
      </w:r>
    </w:p>
    <w:p w14:paraId="0A5B7F70" w14:textId="77777777" w:rsidR="00A741CA" w:rsidRDefault="00A741CA" w:rsidP="00A741CA">
      <w:pPr>
        <w:pStyle w:val="StandardWeb"/>
      </w:pPr>
      <w:r>
        <w:t>6. Er lässt nun verkünden</w:t>
      </w:r>
      <w:r>
        <w:br/>
        <w:t>Vergebung der Sünden,</w:t>
      </w:r>
      <w:r>
        <w:br/>
        <w:t>Und wie man die durch rechte Buß‘</w:t>
      </w:r>
      <w:r>
        <w:br/>
        <w:t>Nach seiner Ordnung suchen muss.</w:t>
      </w:r>
      <w:r>
        <w:br/>
        <w:t>Halleluja!</w:t>
      </w:r>
    </w:p>
    <w:p w14:paraId="733498DE" w14:textId="77777777" w:rsidR="00A741CA" w:rsidRDefault="00A741CA" w:rsidP="00A741CA">
      <w:pPr>
        <w:pStyle w:val="StandardWeb"/>
      </w:pPr>
      <w:r>
        <w:t>7. O Christe, Osterlamm,</w:t>
      </w:r>
      <w:r>
        <w:br/>
        <w:t>Speis uns heut‘ allesamt,</w:t>
      </w:r>
      <w:r>
        <w:br/>
        <w:t>Nimm weg all unsre Missetat,</w:t>
      </w:r>
      <w:r>
        <w:br/>
        <w:t>Dass wir dir singen früh und spat:</w:t>
      </w:r>
      <w:r>
        <w:br/>
        <w:t xml:space="preserve">Halleluja! </w:t>
      </w:r>
    </w:p>
    <w:p w14:paraId="616C518D" w14:textId="12CBB2CB" w:rsidR="006E3A9C" w:rsidRDefault="006E3A9C" w:rsidP="006E3A9C">
      <w:pPr>
        <w:pStyle w:val="berschrift1"/>
        <w:rPr>
          <w:sz w:val="48"/>
        </w:rPr>
      </w:pPr>
      <w:r w:rsidRPr="00B14396">
        <w:t>Weisse, Michael – Victime Pascali laudes</w:t>
      </w:r>
    </w:p>
    <w:p w14:paraId="13816930" w14:textId="77777777" w:rsidR="006E3A9C" w:rsidRDefault="006E3A9C" w:rsidP="006E3A9C">
      <w:pPr>
        <w:pStyle w:val="StandardWeb"/>
      </w:pPr>
      <w:r>
        <w:t>SIngen wir frölich alle sampt,</w:t>
      </w:r>
      <w:r>
        <w:br/>
        <w:t>lobend unser Osterlamb!</w:t>
      </w:r>
    </w:p>
    <w:p w14:paraId="66AD1D8B" w14:textId="77777777" w:rsidR="006E3A9C" w:rsidRDefault="006E3A9C" w:rsidP="006E3A9C">
      <w:pPr>
        <w:pStyle w:val="StandardWeb"/>
      </w:pPr>
      <w:r>
        <w:t>Christus, unschuldig befunden,</w:t>
      </w:r>
      <w:r>
        <w:br/>
        <w:t>ward als ein Lamb gebunden</w:t>
      </w:r>
      <w:r>
        <w:br/>
        <w:t>und am Creutz gestochen,</w:t>
      </w:r>
      <w:r>
        <w:br/>
        <w:t>nicht zubrochen.</w:t>
      </w:r>
      <w:r>
        <w:br/>
        <w:t>Der tod wolt dz leben dempffen,</w:t>
      </w:r>
      <w:r>
        <w:br/>
        <w:t>fieng an, mit jm zu kempffen</w:t>
      </w:r>
      <w:r>
        <w:br/>
        <w:t>und ward uberwunden</w:t>
      </w:r>
      <w:r>
        <w:br/>
        <w:t>und verschlungen.</w:t>
      </w:r>
    </w:p>
    <w:p w14:paraId="1A5345CD" w14:textId="77777777" w:rsidR="006E3A9C" w:rsidRDefault="006E3A9C" w:rsidP="006E3A9C">
      <w:pPr>
        <w:pStyle w:val="StandardWeb"/>
      </w:pPr>
      <w:r>
        <w:t>Christus steyg zur Hellen</w:t>
      </w:r>
      <w:r>
        <w:br/>
        <w:t>inn die untersten stellen,</w:t>
      </w:r>
      <w:r>
        <w:br/>
        <w:t>da die Altuäter gefangen</w:t>
      </w:r>
      <w:r>
        <w:br/>
        <w:t>sein warteten mit grossem verlangen.</w:t>
      </w:r>
      <w:r>
        <w:br/>
        <w:t>Da grieff er den feind an</w:t>
      </w:r>
      <w:r>
        <w:br/>
        <w:t>und band den gerüsten man,</w:t>
      </w:r>
      <w:r>
        <w:br/>
        <w:t>nam jm seinn harnisch und haußrat</w:t>
      </w:r>
      <w:r>
        <w:br/>
        <w:t>und sieget als ein gewaltiger Gott.</w:t>
      </w:r>
    </w:p>
    <w:p w14:paraId="07A976F5" w14:textId="77777777" w:rsidR="006E3A9C" w:rsidRDefault="006E3A9C" w:rsidP="006E3A9C">
      <w:pPr>
        <w:pStyle w:val="StandardWeb"/>
      </w:pPr>
      <w:r>
        <w:lastRenderedPageBreak/>
        <w:t>Nu ist er vom Tod erstanden und lebet inn klarheyt,</w:t>
      </w:r>
      <w:r>
        <w:br/>
        <w:t>teylet mit uns seine gnade und warheyt.</w:t>
      </w:r>
      <w:r>
        <w:br/>
        <w:t>O Christe, des Todes und der Hellen uberwinder,</w:t>
      </w:r>
      <w:r>
        <w:br/>
        <w:t>erbarm dich heut aller armen Sünder!</w:t>
      </w:r>
    </w:p>
    <w:p w14:paraId="0B45524C" w14:textId="77777777" w:rsidR="006E3A9C" w:rsidRDefault="006E3A9C" w:rsidP="006E3A9C">
      <w:pPr>
        <w:pStyle w:val="StandardWeb"/>
      </w:pPr>
      <w:r>
        <w:t>Hilff, das sie von sünden auffstehn</w:t>
      </w:r>
      <w:r>
        <w:br/>
        <w:t>und inn ein newes leben gehn! Alleluja!</w:t>
      </w:r>
    </w:p>
    <w:p w14:paraId="6BC09659" w14:textId="77777777" w:rsidR="00CC7CA7" w:rsidRDefault="00CC7CA7" w:rsidP="006E3A9C">
      <w:pPr>
        <w:pStyle w:val="berschrift1"/>
        <w:rPr>
          <w:sz w:val="48"/>
        </w:rPr>
      </w:pPr>
      <w:r>
        <w:t>Schönfeld, F. - Das christliche Kirchenjahr</w:t>
      </w:r>
    </w:p>
    <w:p w14:paraId="5654D1FC" w14:textId="77777777" w:rsidR="00CC7CA7" w:rsidRDefault="00CC7CA7" w:rsidP="006E3A9C">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Schriftchen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0F08A1EB" w14:textId="77777777" w:rsidR="00CC7CA7" w:rsidRDefault="00CC7CA7" w:rsidP="006E3A9C">
      <w:pPr>
        <w:pStyle w:val="StandardWeb"/>
      </w:pPr>
      <w:r>
        <w:t xml:space="preserve">Sommerfeld, im Oktober 1866. </w:t>
      </w:r>
    </w:p>
    <w:p w14:paraId="59386107" w14:textId="77777777" w:rsidR="00CC7CA7" w:rsidRDefault="00CC7CA7" w:rsidP="006E3A9C">
      <w:pPr>
        <w:pStyle w:val="StandardWeb"/>
      </w:pPr>
      <w:r>
        <w:t xml:space="preserve">Der Verfasser. </w:t>
      </w:r>
    </w:p>
    <w:p w14:paraId="62EF2D45" w14:textId="77777777" w:rsidR="00CC7CA7" w:rsidRDefault="00CC7CA7" w:rsidP="006E3A9C">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0CA8A735" w14:textId="39E4822A" w:rsidR="00CC7CA7" w:rsidRDefault="00CC7CA7" w:rsidP="006E3A9C">
      <w:pPr>
        <w:pStyle w:val="StandardWeb"/>
      </w:pPr>
      <w:r>
        <w:t xml:space="preserve">Das christliche Kirchenjahr wird zunächst in zwei Hälften, die festliche und festlose Hälfte, eingeteilt. Die festliche Hälfte reicht vom ersten Adventssonntage bis zum Trinitatisfeste. In dieser Hälfte werden die drei großen christlichen Feste Weihnachten, Ostern und Pfingsten gefeiert. Die festlose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w:t>
      </w:r>
      <w:r w:rsidR="007D3B4C">
        <w:t>T</w:t>
      </w:r>
      <w:r>
        <w:t xml:space="preserve">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3D234863" w14:textId="77777777" w:rsidR="00CC7CA7" w:rsidRDefault="00CC7CA7" w:rsidP="006E3A9C">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0D9CD748" w14:textId="77777777" w:rsidR="00CC7CA7" w:rsidRDefault="00CC7CA7" w:rsidP="006E3A9C">
      <w:pPr>
        <w:pStyle w:val="berschrift2"/>
      </w:pPr>
      <w:r>
        <w:lastRenderedPageBreak/>
        <w:t>Feste oder Feiertage.</w:t>
      </w:r>
    </w:p>
    <w:p w14:paraId="54FBAC69" w14:textId="77777777" w:rsidR="00CC7CA7" w:rsidRDefault="00CC7CA7" w:rsidP="006E3A9C">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w:t>
      </w:r>
      <w:r w:rsidR="00F35728">
        <w:t>Tatsache</w:t>
      </w:r>
      <w:r>
        <w:t xml:space="preserve"> aus dem Leben Jesu Christi, erinnern. Das Osterfest z. B. erinnert uns an die Auferstehung des Herrn. Das </w:t>
      </w:r>
      <w:r w:rsidR="00F35728">
        <w:t>Ereignis</w:t>
      </w:r>
      <w:r>
        <w:t xml:space="preserve">, woran uns ein Fest erinnert, heißt der Festgegenstand, dieser ist in dem Festevangelium erzählt. </w:t>
      </w:r>
    </w:p>
    <w:p w14:paraId="56122E61" w14:textId="77777777" w:rsidR="00CC7CA7" w:rsidRDefault="00CC7CA7" w:rsidP="006E3A9C">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w:t>
      </w:r>
      <w:r w:rsidR="00F35728">
        <w:t>muss</w:t>
      </w:r>
      <w:r>
        <w:t xml:space="preserve"> aufhören und überall </w:t>
      </w:r>
      <w:r w:rsidR="00F35728">
        <w:t>muss</w:t>
      </w:r>
      <w:r>
        <w:t xml:space="preserve"> Ruhe einkehren. </w:t>
      </w:r>
    </w:p>
    <w:p w14:paraId="128A3135" w14:textId="77777777" w:rsidR="00CC7CA7" w:rsidRDefault="00CC7CA7" w:rsidP="006E3A9C">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w:t>
      </w:r>
      <w:r w:rsidR="00F35728">
        <w:t>Sabbat</w:t>
      </w:r>
      <w:r>
        <w:t xml:space="preserve">, und zwar um die Eintracht mit ihren aus dem </w:t>
      </w:r>
      <w:r w:rsidR="00F35728">
        <w:t>Judentume</w:t>
      </w:r>
      <w:r>
        <w:t xml:space="preserve"> hervorgegangenen Glaubensgenossen zu erhalten. Als aber in den Christenverfolgungen die Christen häufig mit den aufrührerischen Juden verwechselt, ja von den Juden selbst angefeindet wurden, verschwand die Feier des jüdischen </w:t>
      </w:r>
      <w:r w:rsidR="00F35728">
        <w:t>Sabbat</w:t>
      </w:r>
      <w:r>
        <w:t xml:space="preserve">es ganz aus der christlichen Kirche. </w:t>
      </w:r>
    </w:p>
    <w:p w14:paraId="5A8E7C4B" w14:textId="77777777" w:rsidR="00CC7CA7" w:rsidRDefault="00CC7CA7" w:rsidP="006E3A9C">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2743325F" w14:textId="77777777" w:rsidR="00CC7CA7" w:rsidRDefault="00CC7CA7" w:rsidP="006E3A9C">
      <w:pPr>
        <w:pStyle w:val="berschrift3"/>
      </w:pPr>
      <w:r>
        <w:t>I. Die festliche Hälfte des Kirchenjahres.</w:t>
      </w:r>
    </w:p>
    <w:p w14:paraId="57F03A48" w14:textId="77777777" w:rsidR="00CC7CA7" w:rsidRDefault="00CC7CA7" w:rsidP="006E3A9C">
      <w:pPr>
        <w:pStyle w:val="berschrift4"/>
      </w:pPr>
      <w:r>
        <w:t>Der Weihnachtsfestkreis.</w:t>
      </w:r>
    </w:p>
    <w:p w14:paraId="35F8B8D8" w14:textId="77777777" w:rsidR="00CC7CA7" w:rsidRDefault="00CC7CA7" w:rsidP="006E3A9C">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21D80465" w14:textId="77777777" w:rsidR="00CC7CA7" w:rsidRDefault="00CC7CA7" w:rsidP="006E3A9C">
      <w:pPr>
        <w:pStyle w:val="berschrift5"/>
      </w:pPr>
      <w:r>
        <w:t>Die Adventszeit.</w:t>
      </w:r>
    </w:p>
    <w:p w14:paraId="772D6CEE" w14:textId="77777777" w:rsidR="00CC7CA7" w:rsidRDefault="00CC7CA7" w:rsidP="006E3A9C">
      <w:pPr>
        <w:pStyle w:val="StandardWeb"/>
      </w:pPr>
      <w:r>
        <w:t xml:space="preserve">Advent heißt Ankunft (Zukunft) und ist damit gemeint die Ankunft unseres Herren Jesu Christi. Die Adventszeit </w:t>
      </w:r>
      <w:r w:rsidR="00F35728">
        <w:t>umfasst</w:t>
      </w:r>
      <w:r>
        <w:t xml:space="preserve"> die letzten vier Wochen vor Weihnachten. Es </w:t>
      </w:r>
      <w:r w:rsidR="00F35728">
        <w:t>gibt</w:t>
      </w:r>
      <w:r>
        <w:t xml:space="preserve">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w:t>
      </w:r>
      <w:r w:rsidR="00F35728">
        <w:t>muss</w:t>
      </w:r>
      <w:r>
        <w:t xml:space="preserve"> auch in unser Herz kommen. Dies geschieht durch sein Wort und Sakrament. Dazu </w:t>
      </w:r>
      <w:r w:rsidR="00F35728">
        <w:t>muss</w:t>
      </w:r>
      <w:r>
        <w:t xml:space="preserve"> aber unser Herz durch Buße und Glauben recht bereitet sein. Drittens: Das Kommen Jesu Christi in der Herrlichkeit. Wenn der Herr Jesus kommen wird in seiner </w:t>
      </w:r>
      <w:r>
        <w:lastRenderedPageBreak/>
        <w:t xml:space="preserve">Herrlichkeit, dann wird er sein Reich vollenden, und wird alles ungöttliche und sündige Wesen aus demselben ausrotten. Für die Gerechten wird es ein Kommen zur Seligkeit sein, für die Gottlosen ein Kommen zum Gericht. </w:t>
      </w:r>
    </w:p>
    <w:p w14:paraId="24B8E94A" w14:textId="77777777" w:rsidR="00CC7CA7" w:rsidRDefault="00CC7CA7" w:rsidP="006E3A9C">
      <w:pPr>
        <w:pStyle w:val="StandardWeb"/>
      </w:pPr>
      <w:r>
        <w:t xml:space="preserve">Die Adventsstimmung ist das Verlangen nach Christo. Dieses Verlangen spricht sich aus in den Adventsliedern und in dem Worte Hosianna, d. h.: Ach Herr hilf, ach Herr, </w:t>
      </w:r>
      <w:r w:rsidR="00F35728">
        <w:t>lass</w:t>
      </w:r>
      <w:r>
        <w:t xml:space="preserve"> wohl gelingen. Es ist dies das liturgische Wort für die Adventszeit. </w:t>
      </w:r>
    </w:p>
    <w:p w14:paraId="64DA750D" w14:textId="77777777" w:rsidR="00CC7CA7" w:rsidRDefault="00CC7CA7" w:rsidP="006E3A9C">
      <w:pPr>
        <w:pStyle w:val="berschrift5"/>
      </w:pPr>
      <w:r>
        <w:t>Das Weihnachtsfest.</w:t>
      </w:r>
    </w:p>
    <w:p w14:paraId="2BC96444" w14:textId="77777777" w:rsidR="00CC7CA7" w:rsidRDefault="00CC7CA7" w:rsidP="006E3A9C">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681857CC" w14:textId="77777777" w:rsidR="00CC7CA7" w:rsidRDefault="00CC7CA7" w:rsidP="006E3A9C">
      <w:pPr>
        <w:pStyle w:val="StandardWeb"/>
      </w:pPr>
      <w:r>
        <w:t xml:space="preserve">Das Weihnachtsfest ist ein Fest der Freude. Die Feststimmung der Kirche Christi findet Ausdruck in den Liedern, die sie an diesen Tagen singt, wie z. B. Gelobet seist du Jesus Christ </w:t>
      </w:r>
      <w:r w:rsidR="00F35728">
        <w:t>usw.</w:t>
      </w:r>
      <w:r>
        <w:t xml:space="preserve">.. Lobt Gott ihr Christen </w:t>
      </w:r>
      <w:r w:rsidR="00F35728">
        <w:t>usw.</w:t>
      </w:r>
      <w:r>
        <w:t xml:space="preserve">., Fröhlich soll mein Herze springen </w:t>
      </w:r>
      <w:r w:rsidR="00F35728">
        <w:t>usw.</w:t>
      </w:r>
      <w:r>
        <w:t xml:space="preserve">. </w:t>
      </w:r>
    </w:p>
    <w:p w14:paraId="08ED17D0" w14:textId="77777777" w:rsidR="00CC7CA7" w:rsidRDefault="00CC7CA7" w:rsidP="006E3A9C">
      <w:pPr>
        <w:pStyle w:val="StandardWeb"/>
      </w:pPr>
      <w:r>
        <w:t xml:space="preserve">Weihnacht heißt geweihte oder heilige Nacht; geheiligt durch die Geburt Jesu Christi, des Erhabensten unter allen Geborenen. </w:t>
      </w:r>
      <w:r w:rsidR="00F35728">
        <w:t>Dass</w:t>
      </w:r>
      <w:r>
        <w:t xml:space="preserve"> man das Fest selbst Nacht benannt hat, kommt daher, dass nach dem Berichte des Lucas Christus in der Nacht geboren wurde. </w:t>
      </w:r>
    </w:p>
    <w:p w14:paraId="0AB72CDB" w14:textId="77777777" w:rsidR="00CC7CA7" w:rsidRDefault="00CC7CA7" w:rsidP="006E3A9C">
      <w:pPr>
        <w:pStyle w:val="StandardWeb"/>
      </w:pPr>
      <w:r>
        <w:t xml:space="preserve">Das Weihnachtsfest fällt immer auf den 25. Dezember; in die Zeit des Winters, wo die Tage am kürzesten und die Nächte am längsten sind, wo es scheint, als solle die </w:t>
      </w:r>
      <w:r w:rsidR="00F35728">
        <w:t>Finsternis</w:t>
      </w:r>
      <w:r>
        <w:t xml:space="preserve"> ganz überhand nehmen und der Tag, das Licht, völlig aufhören. Die Sonne macht aber um diese Zeit gleichsam einen Stillstand auf ihrem Wege; das Licht siegt über die </w:t>
      </w:r>
      <w:r w:rsidR="00F35728">
        <w:t>Finsternis</w:t>
      </w:r>
      <w:r>
        <w:t xml:space="preserve">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w:t>
      </w:r>
      <w:r w:rsidR="00F35728">
        <w:t>Hass</w:t>
      </w:r>
      <w:r>
        <w:t xml:space="preserve">, Krieg, kurz alle Uebel und Verderben in die Welt gekommen. Die Heiden hegten nun die Hoffnung, dass einst das goldene Zeitalter wiederkehren würde. Zum </w:t>
      </w:r>
      <w:r w:rsidR="00F35728">
        <w:t>Gedächtnis</w:t>
      </w:r>
      <w:r>
        <w:t xml:space="preserve"> nun des verschwundenen goldenen Zeitalters und in der Hoffnung der Wiederkehr desselben, feierten sie das Fest der Saturnalien. Die Feier war eine ganz </w:t>
      </w:r>
      <w:r w:rsidR="00F35728">
        <w:t>eigentümliche</w:t>
      </w:r>
      <w:r>
        <w:t xml:space="preserve">. Die Nacht wurde durch viele Lichter erhellt; die Ungleichheit der Stände hörte auf; die </w:t>
      </w:r>
      <w:r w:rsidR="00F35728">
        <w:t>Sklaven</w:t>
      </w:r>
      <w:r>
        <w:t xml:space="preserve"> wurden von ihren Herrn bedient, auch </w:t>
      </w:r>
      <w:r w:rsidR="00F35728">
        <w:t>teilte</w:t>
      </w:r>
      <w:r>
        <w:t xml:space="preserve"> man sich Geschenke mit. </w:t>
      </w:r>
    </w:p>
    <w:p w14:paraId="30407A11" w14:textId="77777777" w:rsidR="00CC7CA7" w:rsidRDefault="00CC7CA7" w:rsidP="006E3A9C">
      <w:pPr>
        <w:pStyle w:val="StandardWeb"/>
      </w:pPr>
      <w:r>
        <w:t xml:space="preserve">An diese beiden Feste, das Sonnenfest und das Fest der Saturnalien, knüpfte die christliche Kirche die Feier des heiligen Weihnachtsfestes an. Christus ist ja erschienen als das Licht der Welt, das alle </w:t>
      </w:r>
      <w:r w:rsidR="00F35728">
        <w:t>Finsternis</w:t>
      </w:r>
      <w:r>
        <w:t xml:space="preserve"> vertreiben soll, und insofern hat das Weihnachtsfest mit dem Sonnenfeste </w:t>
      </w:r>
      <w:r w:rsidR="00F35728">
        <w:t>Übereinstimmendes</w:t>
      </w:r>
      <w:r>
        <w:t xml:space="preserve">. Christus ist aber auch gekommen, alles das wieder zu bringen, was durch den Abfall von Gott den Menschen verloren ging, die kindliche Gemeinschaft mit Gott; hierin liegt die </w:t>
      </w:r>
      <w:r w:rsidR="00F35728">
        <w:t>Ähnlichkeit</w:t>
      </w:r>
      <w:r>
        <w:t xml:space="preserve"> des Weihnachtsfestes mit dem Feste der Saturnalien. </w:t>
      </w:r>
    </w:p>
    <w:p w14:paraId="3497B3F8" w14:textId="18DED535" w:rsidR="00CC7CA7" w:rsidRDefault="00CC7CA7" w:rsidP="006E3A9C">
      <w:pPr>
        <w:pStyle w:val="StandardWeb"/>
      </w:pPr>
      <w:r>
        <w:lastRenderedPageBreak/>
        <w:t>Die Gebräuche, welche man am Saturnusfeste hatte, trug man auch auf das Weihnachtsfest über. - Am Saturnusfeste zündete man eine Menge Wachslichter an. Ebenso zündet man nun in den Kirchen in der sogenannten Christnacht Wachskerzen an, des geistigen Lichtes gedenkend, welches Jesus gebracht hat. Auch bei unserer Christbescherung darf der bunte Wachsstock nicht fehlen. - Am Saturnusfeste beschenkte man sich gegenseitig. Diese Sitte wurde auch von den Christen beibehalten. Eltern beschenken ihre Kinder, Freunde ihre Freunde, um dadurch auch auf äußerliche Weise die Freude zu erhöhen. So wird das Weihnachtsfest ein rechtes Freudenfest, weil auch schon die kleinen Kinder an der Freude dieses Festes An</w:t>
      </w:r>
      <w:r w:rsidR="007D3B4C">
        <w:t>t</w:t>
      </w:r>
      <w:r>
        <w:t xml:space="preserve">eil nehmen. Besonderer Erwähnung verdient noch der Weihnachts- ober Christbaum. </w:t>
      </w:r>
    </w:p>
    <w:p w14:paraId="3AE00A1C" w14:textId="77777777" w:rsidR="00CC7CA7" w:rsidRDefault="00CC7CA7" w:rsidP="006E3A9C">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3FF0A5EB" w14:textId="77777777" w:rsidR="00CC7CA7" w:rsidRDefault="00CC7CA7" w:rsidP="006E3A9C">
      <w:pPr>
        <w:pStyle w:val="StandardWeb"/>
      </w:pPr>
      <w:r>
        <w:t xml:space="preserve">Bemerkung. Der zweite Weihnachtstag wurde früher zugleich als </w:t>
      </w:r>
      <w:r w:rsidR="00F35728">
        <w:t>Gedächtnistag</w:t>
      </w:r>
      <w:r>
        <w:t xml:space="preserve"> des Stephanus (Apostelgesch. 7) gefeiert und der folgende Tag dem Andenken des Evangelisten Johannes geweiht. Der nun folgende Tag (28. </w:t>
      </w:r>
      <w:r w:rsidR="00F35728">
        <w:t>Dezember</w:t>
      </w:r>
      <w:r>
        <w:t xml:space="preserve">.) wird in der römisch-katholischen Kirche zum Andenken der unschuldigen Kinder gefeiert, welche Herodes (Matth. 2, 16.) hat umbringen lassen. </w:t>
      </w:r>
    </w:p>
    <w:p w14:paraId="0E1A08BB" w14:textId="77777777" w:rsidR="00CC7CA7" w:rsidRDefault="00CC7CA7" w:rsidP="006E3A9C">
      <w:pPr>
        <w:pStyle w:val="berschrift5"/>
      </w:pPr>
      <w:r>
        <w:t>Das Fest der Beschneidung Christi. (Neujahrsfest.)</w:t>
      </w:r>
    </w:p>
    <w:p w14:paraId="17CDB80A" w14:textId="77777777" w:rsidR="00CC7CA7" w:rsidRDefault="00CC7CA7" w:rsidP="006E3A9C">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4A1A23C2" w14:textId="77777777" w:rsidR="00CC7CA7" w:rsidRDefault="00CC7CA7" w:rsidP="006E3A9C">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w:t>
      </w:r>
      <w:r w:rsidR="00F35728">
        <w:t>Mutwillen</w:t>
      </w:r>
      <w:r>
        <w:t xml:space="preserve"> aller Art verlebt. Hiervon stammt die wahrhaft heidnische Sitte vieler Christen, den </w:t>
      </w:r>
      <w:r w:rsidR="00F35728">
        <w:t>Jahresschluss</w:t>
      </w:r>
      <w:r>
        <w:t xml:space="preserve">, oder </w:t>
      </w:r>
      <w:r w:rsidR="00F35728">
        <w:t>Silvesterabend</w:t>
      </w:r>
      <w:r>
        <w:t xml:space="preserve">, durch Tanz und allerlei weltliche Lustbarkeit zu feiern, </w:t>
      </w:r>
    </w:p>
    <w:p w14:paraId="67DAB84B" w14:textId="77777777" w:rsidR="00CC7CA7" w:rsidRDefault="00CC7CA7" w:rsidP="006E3A9C">
      <w:pPr>
        <w:pStyle w:val="StandardWeb"/>
      </w:pPr>
      <w:r>
        <w:t>Sehr erfreulich ist es dagegen, dass man in manchen Gemeinden am S</w:t>
      </w:r>
      <w:r w:rsidR="00F35728">
        <w:t>i</w:t>
      </w:r>
      <w:r>
        <w:t xml:space="preserve">lvestertag einen Abendgottesdienst eingerichtet hat. Wie hört man aber leider an manchen Orten, wenn man aus der Kirche tritt und die Töne der Betglocke kaum verklungen sind, die Töne der Musik, die zum Tanze und zur weltlichen Lust laden sollen. </w:t>
      </w:r>
    </w:p>
    <w:p w14:paraId="4CDD07E3" w14:textId="77777777" w:rsidR="00CC7CA7" w:rsidRDefault="00CC7CA7" w:rsidP="006E3A9C">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eher, als an jedem andern. Bei den Christen sollten diese Wünsche nur aus inniger Liebe und lauterer Frömmigkeit kommen; sie werden aber in sehr vielen Fällen nur der Gewohnheit und Mode wegen ausgesprochen. </w:t>
      </w:r>
    </w:p>
    <w:p w14:paraId="568465DB" w14:textId="77777777" w:rsidR="00CC7CA7" w:rsidRDefault="00CC7CA7" w:rsidP="006E3A9C">
      <w:pPr>
        <w:pStyle w:val="berschrift5"/>
      </w:pPr>
      <w:r>
        <w:lastRenderedPageBreak/>
        <w:t>Das Epiphaniasfest.</w:t>
      </w:r>
    </w:p>
    <w:p w14:paraId="30446CF5" w14:textId="77777777" w:rsidR="00CC7CA7" w:rsidRDefault="00CC7CA7" w:rsidP="006E3A9C">
      <w:pPr>
        <w:pStyle w:val="StandardWeb"/>
      </w:pPr>
      <w:r>
        <w:t>Epiphania heißt Erscheinung. Unsere Kirche feiert das Fest zum Andenken an die Erscheinung der Weisen aus dem Morgenland</w:t>
      </w:r>
      <w:r>
        <w:rPr>
          <w:rStyle w:val="Funotenzeichen"/>
        </w:rPr>
        <w:footnoteReference w:id="6"/>
      </w:r>
      <w:r>
        <w:t xml:space="preserve">. Es erinnert uns dies Fest zunächst daran, dass 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w:t>
      </w:r>
      <w:r w:rsidR="00F35728">
        <w:t>Finsternis</w:t>
      </w:r>
      <w:r>
        <w:t xml:space="preserve">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w:t>
      </w:r>
      <w:r w:rsidR="00F35728">
        <w:t>Bonifatius</w:t>
      </w:r>
      <w:r>
        <w:t xml:space="preserve">, ein </w:t>
      </w:r>
      <w:r w:rsidR="00F35728">
        <w:t>Brite</w:t>
      </w:r>
      <w:r>
        <w:t xml:space="preserve">, zeichnete sich in seinem Eifer um Ausbreitung des Evangeliums vor allen andern aus und ist derselbe als der Begründer der deutschen Kirche anzusehen. Es gab zwar, als </w:t>
      </w:r>
      <w:r w:rsidR="00F35728">
        <w:t>Bonifatius</w:t>
      </w:r>
      <w:r>
        <w:t xml:space="preserve"> kam, in Deutschland schon viele, die dem christlichen Glauben </w:t>
      </w:r>
      <w:r w:rsidR="00F35728">
        <w:t>zugetan</w:t>
      </w:r>
      <w:r>
        <w:t xml:space="preserve"> waren; aber sie waren noch nicht zu Gemeinden verbunden, auch fehlten ihnen Lehrer und Leiter. </w:t>
      </w:r>
      <w:r w:rsidR="00F35728">
        <w:t>Bonifatius</w:t>
      </w:r>
      <w:r>
        <w:t xml:space="preserve"> sammelte nun die Gläubigen zu Gemeinden und gab ihnen Bischöfe und Lehrer. Er sorgte aber auch dafür, dass den Gemeinden in der Zukunft nicht Leiter und Lehrer mangelten. Er legte Klöster an, wo Lehrer der Kirche gebildet wurden. </w:t>
      </w:r>
    </w:p>
    <w:p w14:paraId="4C14CA25" w14:textId="77777777" w:rsidR="00CC7CA7" w:rsidRDefault="00CC7CA7" w:rsidP="006E3A9C">
      <w:pPr>
        <w:pStyle w:val="StandardWeb"/>
      </w:pPr>
      <w:r>
        <w:t xml:space="preserve">Das Epiphanienfest fällt immer auf den 6. Januar. - Es heißt auch Groß-Neujahr. Diese Benennung hat es daher erhalten, weil die Christen gegen das bürgerliche Neujahr, wegen der damit verbundenen weltlichen Lustbarkeiten am </w:t>
      </w:r>
      <w:r w:rsidR="00F35728">
        <w:t>Silvesterabende</w:t>
      </w:r>
      <w:r>
        <w:t xml:space="preserv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549BD0CC" w14:textId="77777777" w:rsidR="00CC7CA7" w:rsidRDefault="00CC7CA7" w:rsidP="006E3A9C">
      <w:pPr>
        <w:pStyle w:val="StandardWeb"/>
      </w:pPr>
      <w:r>
        <w:t xml:space="preserve">In manchen Jahren </w:t>
      </w:r>
      <w:r w:rsidR="00F35728">
        <w:t>gibt</w:t>
      </w:r>
      <w:r>
        <w:t xml:space="preserve">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78A5F667" w14:textId="77777777" w:rsidR="00CC7CA7" w:rsidRDefault="00CC7CA7" w:rsidP="006E3A9C">
      <w:pPr>
        <w:pStyle w:val="StandardWeb"/>
      </w:pPr>
      <w:r>
        <w:t xml:space="preserve">Die Zahl der Sonntage nach Epiphanias ist nicht alle Jahre gleich groß. Sie beläuft sich mindestens auf zwei, höchstens auf sechs; je nachdem Ostern früher oder später fallen. </w:t>
      </w:r>
    </w:p>
    <w:p w14:paraId="11EAB486" w14:textId="77777777" w:rsidR="00CC7CA7" w:rsidRDefault="00CC7CA7" w:rsidP="006E3A9C">
      <w:pPr>
        <w:pStyle w:val="StandardWeb"/>
      </w:pPr>
      <w:r>
        <w:t xml:space="preserve">An den letzten Epiphaniensonntag schließen sich noch die drei Sonntage vor den Fasten an. Es sind dies: 1) der Sonntag Septuagesimae, d. h. der 70. Tag (und zwar vor Ostern); der Sonntag Sexagesimae, d. h. der 60. Tag; 3) der Sonntag Quinquagesimae,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(Quadragesimae) genannt, der vorhergehende der 50. (Quinquagesimae) und </w:t>
      </w:r>
      <w:r>
        <w:lastRenderedPageBreak/>
        <w:t xml:space="preserve">so zurück die andern beiden der 60. (Sexagesimae) und der 70. Tag (Septuagesimae) geheißen. Die Zählung ist freilich ungenau, aber gebräuchlich geworden. </w:t>
      </w:r>
    </w:p>
    <w:p w14:paraId="741C29C1" w14:textId="77777777" w:rsidR="00CC7CA7" w:rsidRDefault="00CC7CA7" w:rsidP="006E3A9C">
      <w:pPr>
        <w:pStyle w:val="berschrift4"/>
      </w:pPr>
      <w:r>
        <w:t>Der Osterfestkreis.</w:t>
      </w:r>
    </w:p>
    <w:p w14:paraId="777AD057" w14:textId="77777777" w:rsidR="00CC7CA7" w:rsidRDefault="00CC7CA7" w:rsidP="006E3A9C">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3D9783EE" w14:textId="77777777" w:rsidR="00CC7CA7" w:rsidRDefault="00CC7CA7" w:rsidP="006E3A9C">
      <w:pPr>
        <w:pStyle w:val="berschrift5"/>
      </w:pPr>
      <w:r>
        <w:t>Die Leidenszeit.</w:t>
      </w:r>
    </w:p>
    <w:p w14:paraId="78AD11B5" w14:textId="77777777" w:rsidR="00CC7CA7" w:rsidRDefault="00CC7CA7" w:rsidP="006E3A9C">
      <w:pPr>
        <w:pStyle w:val="StandardWeb"/>
      </w:pPr>
      <w:r>
        <w:t xml:space="preserve">Die Leidenszeit </w:t>
      </w:r>
      <w:r w:rsidR="00F35728">
        <w:t>umfasst</w:t>
      </w:r>
      <w:r>
        <w:t xml:space="preserve"> die sechs Wochen vor dem Osterfeste und beginnt mit dem Aschermittwoch. In früherer Zeit streute man sich an diesem Tage Asche aufs Haupt,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228D3B33" w14:textId="77777777" w:rsidR="00CC7CA7" w:rsidRDefault="00CC7CA7" w:rsidP="006E3A9C">
      <w:pPr>
        <w:pStyle w:val="level1"/>
        <w:numPr>
          <w:ilvl w:val="0"/>
          <w:numId w:val="1"/>
        </w:numPr>
      </w:pPr>
      <w:r>
        <w:rPr>
          <w:rStyle w:val="Fett"/>
          <w:rFonts w:eastAsiaTheme="majorEastAsia"/>
        </w:rPr>
        <w:t xml:space="preserve">Invocavit </w:t>
      </w:r>
      <w:r>
        <w:t>, d. h. Er hat gerufen, nach Ps. 91, 15. Er ruft rc.</w:t>
      </w:r>
    </w:p>
    <w:p w14:paraId="1F24E37A" w14:textId="77777777" w:rsidR="00CC7CA7" w:rsidRDefault="00CC7CA7" w:rsidP="006E3A9C">
      <w:pPr>
        <w:pStyle w:val="level1"/>
        <w:numPr>
          <w:ilvl w:val="0"/>
          <w:numId w:val="1"/>
        </w:numPr>
      </w:pPr>
      <w:r>
        <w:rPr>
          <w:rStyle w:val="Fett"/>
          <w:rFonts w:eastAsiaTheme="majorEastAsia"/>
        </w:rPr>
        <w:t xml:space="preserve">Reminiscere </w:t>
      </w:r>
      <w:r>
        <w:t>, d. i. Gedenke, nach Ps. 25, 6. Gedenke Herr rc.</w:t>
      </w:r>
    </w:p>
    <w:p w14:paraId="653791E4" w14:textId="77777777" w:rsidR="00CC7CA7" w:rsidRDefault="00CC7CA7" w:rsidP="006E3A9C">
      <w:pPr>
        <w:pStyle w:val="level1"/>
        <w:numPr>
          <w:ilvl w:val="0"/>
          <w:numId w:val="1"/>
        </w:numPr>
      </w:pPr>
      <w:r>
        <w:rPr>
          <w:rStyle w:val="Fett"/>
          <w:rFonts w:eastAsiaTheme="majorEastAsia"/>
        </w:rPr>
        <w:t xml:space="preserve">Oculi </w:t>
      </w:r>
      <w:r>
        <w:t>, h. i. Die Augen, nach Ps. 25, 15. Meine Augen rc.</w:t>
      </w:r>
    </w:p>
    <w:p w14:paraId="1FE4B81D" w14:textId="77777777" w:rsidR="00CC7CA7" w:rsidRDefault="00CC7CA7" w:rsidP="006E3A9C">
      <w:pPr>
        <w:pStyle w:val="level1"/>
        <w:numPr>
          <w:ilvl w:val="0"/>
          <w:numId w:val="1"/>
        </w:numPr>
      </w:pPr>
      <w:r>
        <w:rPr>
          <w:rStyle w:val="Fett"/>
          <w:rFonts w:eastAsiaTheme="majorEastAsia"/>
        </w:rPr>
        <w:t xml:space="preserve">Lätare </w:t>
      </w:r>
      <w:r>
        <w:t>, d. h. Freue dich, nach Jesaias 66, 10. Freuet euch mit rc.</w:t>
      </w:r>
    </w:p>
    <w:p w14:paraId="2477F3AC" w14:textId="77777777" w:rsidR="00CC7CA7" w:rsidRDefault="00CC7CA7" w:rsidP="006E3A9C">
      <w:pPr>
        <w:pStyle w:val="level1"/>
        <w:numPr>
          <w:ilvl w:val="0"/>
          <w:numId w:val="1"/>
        </w:numPr>
      </w:pPr>
      <w:r>
        <w:rPr>
          <w:rStyle w:val="Fett"/>
          <w:rFonts w:eastAsiaTheme="majorEastAsia"/>
        </w:rPr>
        <w:t xml:space="preserve">Judica </w:t>
      </w:r>
      <w:r>
        <w:t>, d. h. Richte, nach Ps. 43, 1. Richte mich Gott, und führe rc.</w:t>
      </w:r>
    </w:p>
    <w:p w14:paraId="28CBDDBC" w14:textId="77777777" w:rsidR="00CC7CA7" w:rsidRDefault="00CC7CA7" w:rsidP="006E3A9C">
      <w:pPr>
        <w:pStyle w:val="level1"/>
        <w:numPr>
          <w:ilvl w:val="0"/>
          <w:numId w:val="1"/>
        </w:numPr>
      </w:pPr>
      <w:r>
        <w:rPr>
          <w:rStyle w:val="Fett"/>
          <w:rFonts w:eastAsiaTheme="majorEastAsia"/>
        </w:rPr>
        <w:t xml:space="preserve">Palmarum </w:t>
      </w:r>
      <w:r>
        <w:t>, d. h. Sonntag der Palmen, nach Joh. 12, 13. Nahmen sie Palmenzweige rc.</w:t>
      </w:r>
    </w:p>
    <w:p w14:paraId="30063D61" w14:textId="6D1288D5" w:rsidR="00CC7CA7" w:rsidRDefault="00CC7CA7" w:rsidP="006E3A9C">
      <w:pPr>
        <w:pStyle w:val="StandardWeb"/>
      </w:pPr>
      <w:r>
        <w:t xml:space="preserve">Der wichtigste </w:t>
      </w:r>
      <w:r w:rsidR="007D3B4C">
        <w:t>T</w:t>
      </w:r>
      <w:r>
        <w:t xml:space="preserve">eil der Passionszeit ist die letzte Woche derselben, die </w:t>
      </w:r>
      <w:r w:rsidR="00F35728">
        <w:t>Karwoche</w:t>
      </w:r>
      <w:r>
        <w:t xml:space="preserve">, Klagewoche, nach einem altdeutschen Worte charen, d. i. klagen. Auch Marter- und Leidenswoche wird sie genannt, weil Christus darin gemartert wurde und gelitten hat. Weil sie in der Christenheit still begangen wird, heißt sie auch stille Woche. In dieser Woche ist der </w:t>
      </w:r>
      <w:r w:rsidR="00F35728">
        <w:t>Karfreitag</w:t>
      </w:r>
      <w:r>
        <w:t xml:space="preserve"> oder stille Freitag, der Kreuzigungstag des Herrn. Der Tag vor dem stillen Freitag heißt der grüne Donnerstag. An diesem Tage setzte der Herr Jesus das heilige Abendmahl ein. </w:t>
      </w:r>
    </w:p>
    <w:p w14:paraId="7A6D8209" w14:textId="77777777" w:rsidR="00CC7CA7" w:rsidRDefault="00CC7CA7" w:rsidP="006E3A9C">
      <w:pPr>
        <w:pStyle w:val="StandardWeb"/>
      </w:pPr>
      <w:r>
        <w:t xml:space="preserve">Der Name „Leidenszeit“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Fürwahr er trug unsere Krankheit rc. Der andere Name „Fastenzeit“ bezeichnet die Art und Weise der Feier dieser Zeit. Er sagt, wie die Kirche diese Zeit gefeiert hat und noch gefeiert haben will. - Im Gesetz des alten Bundes war das Fasten für den großen Versöhnungstag geboten. (3. Mose 23. 27.) Der </w:t>
      </w:r>
      <w:r w:rsidR="00F35728">
        <w:t>Karfreitag</w:t>
      </w:r>
      <w:r>
        <w:t xml:space="preserve">,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w:t>
      </w:r>
      <w:r w:rsidR="00F35728">
        <w:t>Tat</w:t>
      </w:r>
      <w:r>
        <w:t xml:space="preserve"> mahnen, an den Tod Jesu Christi für die Sünde der Welt. - Ein gesetzliches Fasten findet sich in der evangelischen Kirche nicht, wohl aber in der römischen und griechischen. Mit welcher Stimmung wir die heilige Fastenzeit begehen sollen ist </w:t>
      </w:r>
      <w:r>
        <w:lastRenderedPageBreak/>
        <w:t xml:space="preserve">ausgesprochen in den vielen herrlichen Passionsliedern und </w:t>
      </w:r>
      <w:r w:rsidR="00F35728">
        <w:t>zusammengefasst</w:t>
      </w:r>
      <w:r>
        <w:t xml:space="preserve"> in dem liturgischen Worte: Kyrie Eleison, d. h. Erbarme dich unser. </w:t>
      </w:r>
    </w:p>
    <w:p w14:paraId="56227E44" w14:textId="77777777" w:rsidR="00CC7CA7" w:rsidRDefault="00CC7CA7" w:rsidP="006E3A9C">
      <w:pPr>
        <w:pStyle w:val="berschrift5"/>
      </w:pPr>
      <w:r>
        <w:t>Das Osterfest.</w:t>
      </w:r>
    </w:p>
    <w:p w14:paraId="0452DF3B" w14:textId="77777777" w:rsidR="00CC7CA7" w:rsidRDefault="00CC7CA7" w:rsidP="006E3A9C">
      <w:pPr>
        <w:pStyle w:val="StandardWeb"/>
      </w:pPr>
      <w:r>
        <w:t xml:space="preserve">Der Festgegenstand des Osterfestes ist die siegreiche Auferstehung Jesu Christi von den </w:t>
      </w:r>
      <w:r w:rsidR="00F35728">
        <w:t>Toten</w:t>
      </w:r>
      <w:r>
        <w:t xml:space="preserve">, womit er sein Erlösungswerk vollendete. Wir bekennen unsern Glauben daran in den Worten des zweiten Artikels: „Am dritten Tage wieder auferstanden von den </w:t>
      </w:r>
      <w:r w:rsidR="00F35728">
        <w:t>Toten</w:t>
      </w:r>
      <w:r>
        <w:t xml:space="preserve">.“ </w:t>
      </w:r>
      <w:r w:rsidR="00F35728">
        <w:t>Dass</w:t>
      </w:r>
      <w:r>
        <w:t xml:space="preserve"> Jesus Christus von den </w:t>
      </w:r>
      <w:r w:rsidR="00F35728">
        <w:t>Toten</w:t>
      </w:r>
      <w:r>
        <w:t xml:space="preserve"> auferstanden ist und uns das ewige Leben erworben hat, das ist der Glaubensgrund der christlichen Kirche. (I. </w:t>
      </w:r>
      <w:r w:rsidR="00F35728">
        <w:t>Korinther</w:t>
      </w:r>
      <w:r>
        <w:t xml:space="preserve"> 15, 17-22.) Das Evangelium für den ersten Osterfeiertag (Marcus 16, 1-8) erzählt uns die Auferstehung Jesu Christi. </w:t>
      </w:r>
    </w:p>
    <w:p w14:paraId="7A4A9CD1" w14:textId="77777777" w:rsidR="00CC7CA7" w:rsidRDefault="00CC7CA7" w:rsidP="006E3A9C">
      <w:pPr>
        <w:pStyle w:val="StandardWeb"/>
      </w:pPr>
      <w:r>
        <w:t xml:space="preserve">Das Osterfest ist das wichtigste Fest der christlichen Kirche. Schon daraus, dass wir unsern wöchentlichen Festtag, den Sonntag, feiern, weil Christus an diesem Tage auferstanden ist. </w:t>
      </w:r>
      <w:r w:rsidR="00F35728">
        <w:t>lässt</w:t>
      </w:r>
      <w:r>
        <w:t xml:space="preserve"> sich die Wichtigkeit erkennen, die man dem Auferstehungsfeste beilegt; aber auch daraus, dass es, besonders in der katholischen Kirche, mit großen Feierlichkeiten begangen wird. - Ostern ist aber auch das größte Freudenfest, das Siegesfest der Kirche. (I. Corinth. 15 55 -57.) Die Osterfreude spricht sich aus in den Osterliedern und in dem liturgischen Worte für Ostern: Hallelujah, d. h. Gelobt sei Gott! </w:t>
      </w:r>
    </w:p>
    <w:p w14:paraId="1B6EFB95" w14:textId="77777777" w:rsidR="00CC7CA7" w:rsidRDefault="00F35728" w:rsidP="006E3A9C">
      <w:pPr>
        <w:pStyle w:val="StandardWeb"/>
      </w:pPr>
      <w:r>
        <w:t>Über</w:t>
      </w:r>
      <w:r w:rsidR="00CC7CA7">
        <w:t xml:space="preserve"> den Ursprung des Namens „Ostern“ sind die Ansichten </w:t>
      </w:r>
      <w:r>
        <w:t>geteilt</w:t>
      </w:r>
      <w:r w:rsidR="00CC7CA7">
        <w:t>. Am richtigsten ist wohl die Ableitung von dem Namen einer Göttin der alten Deutschen, der „Ostera“</w:t>
      </w:r>
      <w:r>
        <w:rPr>
          <w:rStyle w:val="Funotenzeichen"/>
        </w:rPr>
        <w:footnoteReference w:id="7"/>
      </w:r>
      <w:r w:rsidR="00CC7CA7">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„Ostern“ entstanden sein. </w:t>
      </w:r>
    </w:p>
    <w:p w14:paraId="0BB64E23" w14:textId="77777777" w:rsidR="00CC7CA7" w:rsidRDefault="00CC7CA7" w:rsidP="006E3A9C">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w:t>
      </w:r>
      <w:r w:rsidR="00F35728">
        <w:t>Kreatur</w:t>
      </w:r>
      <w:r>
        <w:t xml:space="preserve"> erinnert uns daran, dass der Heiland durch seine Auferstehung der ganzen Welt Licht und Leben gebracht hat und versinnbildlicht uns zugleich, wie unser verweslicher Leib einst zum ewigen Leben erstehen soll. (l. Corinth, 15, 42-44.) </w:t>
      </w:r>
    </w:p>
    <w:p w14:paraId="6BE0415F" w14:textId="77777777" w:rsidR="00CC7CA7" w:rsidRDefault="00CC7CA7" w:rsidP="006E3A9C">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1538BD3F" w14:textId="77777777" w:rsidR="00CC7CA7" w:rsidRDefault="00CC7CA7" w:rsidP="006E3A9C">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w:t>
      </w:r>
      <w:r>
        <w:lastRenderedPageBreak/>
        <w:t xml:space="preserve">kirchlich begangen, an den Nachmittagen verrichtete man seine gewöhnlichen Berufs-Arbeiten. </w:t>
      </w:r>
    </w:p>
    <w:p w14:paraId="3CC0C45F" w14:textId="77777777" w:rsidR="00CC7CA7" w:rsidRDefault="00CC7CA7" w:rsidP="006E3A9C">
      <w:pPr>
        <w:pStyle w:val="StandardWeb"/>
      </w:pPr>
      <w:r>
        <w:t xml:space="preserve">Noch seien einige Ostergebräuche erwähnt. Wohl in den meisten Gegenden werden am Osterfeste Ostereier gekocht und, mit allerhand Farben, wohl auch mit Reimen und Sinnbildern bemalt, wechselseitig als Geschenk </w:t>
      </w:r>
      <w:r w:rsidR="00F35728">
        <w:t>ausgeteilt</w:t>
      </w:r>
      <w:r>
        <w:t xml:space="preserve">. Es dürfte sich diese Sitte wohl auch, wie so manche andere unserer Sitten, aus dem </w:t>
      </w:r>
      <w:r w:rsidR="00F35728">
        <w:t>Heidentum</w:t>
      </w:r>
      <w:r>
        <w:t xml:space="preserve"> herschreiben. Die heidnischen Römer feierten um die Zeil, wo unser Osterfest einfällt, ihr Eierfest, zu Ehren ihrer Götter Castor und Pollux. An diesem Feste liefen sie in einem großen eirunden Kreise um die Wette nach Eiern. Diesen Gebrauch nahmen sie als Christen in etwas veränderter Form mit hinüber auf das Osterfest. Auch finden sich noch jetzt in manchen Gegenden am Osterfeste Eierspiele. (In der Lausitz das sogenannte „Waleien.“) </w:t>
      </w:r>
    </w:p>
    <w:p w14:paraId="4A3A49FA" w14:textId="77777777" w:rsidR="00CC7CA7" w:rsidRDefault="00CC7CA7" w:rsidP="006E3A9C">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3934D104" w14:textId="77777777" w:rsidR="00CC7CA7" w:rsidRDefault="00CC7CA7" w:rsidP="006E3A9C">
      <w:pPr>
        <w:pStyle w:val="berschrift5"/>
      </w:pPr>
      <w:r>
        <w:t>Die vierzig Tage der Freude</w:t>
      </w:r>
    </w:p>
    <w:p w14:paraId="3A434E16" w14:textId="77777777" w:rsidR="00CC7CA7" w:rsidRDefault="00CC7CA7" w:rsidP="006E3A9C">
      <w:pPr>
        <w:pStyle w:val="StandardWeb"/>
      </w:pPr>
      <w:r>
        <w:t xml:space="preserve">Die Nachfeier des Osterfestes sind die vierzig Tage der Freude, Es sind die Tage vom Oster- bis zum Himmelfahrtsfeste. Sie erinnern uns daran, dass Jesus Christus, nachdem er von den </w:t>
      </w:r>
      <w:r w:rsidR="00F35728">
        <w:t>Toten</w:t>
      </w:r>
      <w:r>
        <w:t xml:space="preserve"> auferstanden war, mit seinen Jüngern verkehrte, ihnen erschien und mit ihnen redete. Dadurch wurde in den Jüngern eine große Freude lebendig. Sie freuten sich, dass der Heiland, den sie für </w:t>
      </w:r>
      <w:r w:rsidR="00F35728">
        <w:t>tot</w:t>
      </w:r>
      <w:r>
        <w:t xml:space="preserve"> gehalten hatten, wieder lebte. Auch für alle Christen sind es Tage der Freude. Sie freuen sich der steten Gegenwart ihres Heilandes und gedenken besonders des Wortes ihres Herrn: „Siehe, ich bin bei euch alle Tage, bis an der Welt Ende.“ (Matth. 28, 20.) </w:t>
      </w:r>
    </w:p>
    <w:p w14:paraId="43176E58" w14:textId="77777777" w:rsidR="00CC7CA7" w:rsidRDefault="00CC7CA7" w:rsidP="006E3A9C">
      <w:pPr>
        <w:pStyle w:val="StandardWeb"/>
      </w:pPr>
      <w:r>
        <w:t>Die Namen der Sonntage nach Ostern sind meistens aus den ersten Worten des altkirchlichen liturgischen Gebetes an jedem Sonntage genommen. Es war dies Gebet ein lateinisches und fing mit einem Bibelsprüche an. Der „erste“ Sonntag heißt: „</w:t>
      </w:r>
      <w:r>
        <w:rPr>
          <w:rStyle w:val="Fett"/>
          <w:rFonts w:eastAsiaTheme="majorEastAsia"/>
        </w:rPr>
        <w:t>Quasimodogeniti</w:t>
      </w:r>
      <w:r>
        <w:t xml:space="preserve">“; d. h. „Seid von Neuem geboren;“ nach I. Petri 2. 2, Seid begierig nach der vernünftigen läutern Milch, als die jetzt </w:t>
      </w:r>
      <w:r w:rsidR="00F35728">
        <w:t>geborenen</w:t>
      </w:r>
      <w:r>
        <w:t xml:space="preserve"> (</w:t>
      </w:r>
      <w:r w:rsidR="00F35728">
        <w:t>neugeborenen</w:t>
      </w:r>
      <w:r>
        <w:t xml:space="preserve">) Kindlein. - Der Sonntag heißt auch der weiße Sonntag, weil die am Ostersonnabend getauften Katechumenen bis zu diesem Sonntage in weißen Kleidern gingen, wo sie dann als selbstständige Glieder in die christliche Kirche aufgenommen wurden. </w:t>
      </w:r>
    </w:p>
    <w:p w14:paraId="74F10354" w14:textId="77777777" w:rsidR="00CC7CA7" w:rsidRDefault="00CC7CA7" w:rsidP="006E3A9C">
      <w:pPr>
        <w:pStyle w:val="StandardWeb"/>
      </w:pPr>
      <w:r>
        <w:t>Der „zweite“ Sonntag heißt: „</w:t>
      </w:r>
      <w:r>
        <w:rPr>
          <w:rStyle w:val="Fett"/>
          <w:rFonts w:eastAsiaTheme="majorEastAsia"/>
        </w:rPr>
        <w:t>Misericordias Domini</w:t>
      </w:r>
      <w:r>
        <w:t xml:space="preserve">“; d. h. die Barmherzigkeit (Gnade) des Herrn; nach Ps. 89, 2. Ich will singen von der Gnade des Herrn ewiglich. </w:t>
      </w:r>
    </w:p>
    <w:p w14:paraId="5D1993CB" w14:textId="77777777" w:rsidR="00CC7CA7" w:rsidRDefault="00CC7CA7" w:rsidP="006E3A9C">
      <w:pPr>
        <w:pStyle w:val="StandardWeb"/>
      </w:pPr>
      <w:r>
        <w:t>Der „dritte“ Sonntag ist: „</w:t>
      </w:r>
      <w:r>
        <w:rPr>
          <w:rStyle w:val="Fett"/>
          <w:rFonts w:eastAsiaTheme="majorEastAsia"/>
        </w:rPr>
        <w:t>Jubilate</w:t>
      </w:r>
      <w:r>
        <w:t xml:space="preserve">“ d. i. Jauchzet; nach Ps. 66, 1-3. Jauchzet Gott alle Lande </w:t>
      </w:r>
      <w:r w:rsidR="00F35728">
        <w:t>usw.</w:t>
      </w:r>
      <w:r>
        <w:t xml:space="preserve">. </w:t>
      </w:r>
    </w:p>
    <w:p w14:paraId="3947AA57" w14:textId="77777777" w:rsidR="00CC7CA7" w:rsidRDefault="00CC7CA7" w:rsidP="006E3A9C">
      <w:pPr>
        <w:pStyle w:val="StandardWeb"/>
      </w:pPr>
      <w:r>
        <w:t>Der „vierte“ Sonntag heißt: „</w:t>
      </w:r>
      <w:r>
        <w:rPr>
          <w:rStyle w:val="Fett"/>
          <w:rFonts w:eastAsiaTheme="majorEastAsia"/>
        </w:rPr>
        <w:t>Cantate</w:t>
      </w:r>
      <w:r>
        <w:t xml:space="preserve">“ d. h. Singet; nach Ps. 98. 1. Singet dem Herrn ein neues Lied rc. </w:t>
      </w:r>
    </w:p>
    <w:p w14:paraId="0D5E8C0C" w14:textId="77777777" w:rsidR="00CC7CA7" w:rsidRDefault="00CC7CA7" w:rsidP="006E3A9C">
      <w:pPr>
        <w:pStyle w:val="StandardWeb"/>
      </w:pPr>
      <w:r>
        <w:t>Der „fünfte“ Sonntag ist „</w:t>
      </w:r>
      <w:r>
        <w:rPr>
          <w:rStyle w:val="Fett"/>
          <w:rFonts w:eastAsiaTheme="majorEastAsia"/>
        </w:rPr>
        <w:t>Rogate</w:t>
      </w:r>
      <w:r>
        <w:t xml:space="preserve">“ d. h. Bittet; nach Joh. 16,25. Bittet, so werdet ihr nehmen. </w:t>
      </w:r>
    </w:p>
    <w:p w14:paraId="7F2F63ED" w14:textId="77777777" w:rsidR="00CC7CA7" w:rsidRDefault="00CC7CA7" w:rsidP="006E3A9C">
      <w:pPr>
        <w:pStyle w:val="StandardWeb"/>
      </w:pPr>
      <w:r>
        <w:t xml:space="preserve">Der „sechste“ Sonntag (fällt schon in den Pfingstfestkreis) heißt: „Exaudi“ d. i. Erhöre; nach Ps. 27, 7. Herr höre meine Stimme rc. </w:t>
      </w:r>
    </w:p>
    <w:p w14:paraId="58196472" w14:textId="77777777" w:rsidR="00CC7CA7" w:rsidRDefault="00CC7CA7" w:rsidP="006E3A9C">
      <w:pPr>
        <w:pStyle w:val="berschrift5"/>
      </w:pPr>
      <w:r>
        <w:lastRenderedPageBreak/>
        <w:t>Der Buß- und Bettag.</w:t>
      </w:r>
    </w:p>
    <w:p w14:paraId="612F523D" w14:textId="77777777" w:rsidR="00CC7CA7" w:rsidRDefault="00CC7CA7" w:rsidP="006E3A9C">
      <w:pPr>
        <w:pStyle w:val="StandardWeb"/>
      </w:pPr>
      <w:r>
        <w:t xml:space="preserve">Am Mittwoch in der Jubilatewoche feiern wir (in Preußen) den Buß- und Bettag. Der Tag fordert uns zur Buße auf. Die Buße ist das erste und notwendigste Stück zur Führung eines christlichen Lebens. Johannes der Täufer und auch Jesus Christus traten ja mit der Predigt auf: </w:t>
      </w:r>
      <w:r w:rsidR="00F35728">
        <w:t>Tut</w:t>
      </w:r>
      <w:r>
        <w:t xml:space="preserve"> Buße, denn das Himmelreich ist nahe herbeigekommen. Zur Buße gehören drei Stücke: Die </w:t>
      </w:r>
      <w:r w:rsidR="00F35728">
        <w:rPr>
          <w:rStyle w:val="Fett"/>
          <w:rFonts w:eastAsiaTheme="majorEastAsia"/>
        </w:rPr>
        <w:t>Erkenntnis</w:t>
      </w:r>
      <w:r>
        <w:t xml:space="preserve"> der Sünde, die </w:t>
      </w:r>
      <w:r>
        <w:rPr>
          <w:rStyle w:val="Fett"/>
          <w:rFonts w:eastAsiaTheme="majorEastAsia"/>
        </w:rPr>
        <w:t>Reue</w:t>
      </w:r>
      <w:r>
        <w:t xml:space="preserve"> über die Sünde und das </w:t>
      </w:r>
      <w:r w:rsidR="00F35728">
        <w:rPr>
          <w:rStyle w:val="Fett"/>
          <w:rFonts w:eastAsiaTheme="majorEastAsia"/>
        </w:rPr>
        <w:t>Bekenntnis</w:t>
      </w:r>
      <w:r>
        <w:t xml:space="preserve"> der Sünde. Zur </w:t>
      </w:r>
      <w:r w:rsidR="00F35728">
        <w:t>Erkenntnis</w:t>
      </w:r>
      <w:r>
        <w:t xml:space="preserve"> unserer Sünde gelangen wir durch das Gesetz, welches uns dieselbe vorhält. Wir müssen erkennen, fühlen und wissen, dass wir Gottes Zorn und Ungnade, Tod und ewige </w:t>
      </w:r>
      <w:r w:rsidR="00F35728">
        <w:t>Verdammnis</w:t>
      </w:r>
      <w:r>
        <w:t xml:space="preserve"> durch unsere Sünde verdient haben. Wer das erkannt hat, wird dann auch </w:t>
      </w:r>
      <w:r w:rsidR="00F35728">
        <w:t>Betrübnis</w:t>
      </w:r>
      <w:r>
        <w:t xml:space="preserve">, Trauer und Reue über seine Sünde empfinden. Diese Reue </w:t>
      </w:r>
      <w:r w:rsidR="00F35728">
        <w:t>muss</w:t>
      </w:r>
      <w:r>
        <w:t xml:space="preserve"> aber auch die rechte sein, die göttliche Traurigkeit, welche die Seligkeit wirket, wie Paulus sagt. Wer seine Sünde also erkennt und bereut, der wird sie auch Gott bekennen und ihn von Herzensgrund um Vergebung derselben bitten. </w:t>
      </w:r>
    </w:p>
    <w:p w14:paraId="6F72CC6B" w14:textId="77777777" w:rsidR="00CC7CA7" w:rsidRDefault="00CC7CA7" w:rsidP="006E3A9C">
      <w:pPr>
        <w:pStyle w:val="StandardWeb"/>
      </w:pPr>
      <w:r>
        <w:t xml:space="preserve">Wenn wir uns so abgekehrt haben von der Sünde und uns hingewendet haben zu Gott, dann haben wir Buße </w:t>
      </w:r>
      <w:r w:rsidR="00F35728">
        <w:t>getan</w:t>
      </w:r>
      <w:r>
        <w:t xml:space="preserve">. Unter Buße ist also die Abkehr von der Sünde und die Hinkehr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2219120B" w14:textId="77777777" w:rsidR="00CC7CA7" w:rsidRDefault="00CC7CA7" w:rsidP="006E3A9C">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Mizpa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36D5FC80" w14:textId="77777777" w:rsidR="00CC7CA7" w:rsidRDefault="00CC7CA7" w:rsidP="006E3A9C">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4A447F6F" w14:textId="77777777" w:rsidR="00CC7CA7" w:rsidRDefault="00CC7CA7" w:rsidP="006E3A9C">
      <w:pPr>
        <w:pStyle w:val="StandardWeb"/>
      </w:pPr>
      <w:r>
        <w:t xml:space="preserve">Auf den ersten Blick könnte es scheinen, als ob die Zeit zur Feier des Bußtages, welche in die vierzig Tage der Freude fällt, nicht ganz angemessen sei, da der Bußtag doch Trauer und </w:t>
      </w:r>
      <w:r w:rsidR="00F35728">
        <w:t>Betrübnis</w:t>
      </w:r>
      <w:r>
        <w:t xml:space="preserve">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so gar verschieden. </w:t>
      </w:r>
    </w:p>
    <w:p w14:paraId="40D9A35C" w14:textId="78A6980C" w:rsidR="00CC7CA7" w:rsidRDefault="00CC7CA7" w:rsidP="006E3A9C">
      <w:pPr>
        <w:pStyle w:val="StandardWeb"/>
      </w:pPr>
      <w:r>
        <w:t xml:space="preserve">Die Stimmung, welche das Herz eines Christen am Bußtage erfüllen soll, findet Ausdruck in den Bußliedern der Kirche. Wie: „Herr, ich habe </w:t>
      </w:r>
      <w:r w:rsidR="00F35728">
        <w:t>misshandelt</w:t>
      </w:r>
      <w:r>
        <w:t>“ rc., .Aus tiefer No</w:t>
      </w:r>
      <w:r w:rsidR="007D3B4C">
        <w:t>t</w:t>
      </w:r>
      <w:r>
        <w:t xml:space="preserve"> schrei ich zu dir„ rc., „Straf mich nicht in deinem Zorn“ rc. </w:t>
      </w:r>
    </w:p>
    <w:p w14:paraId="785CD8AF" w14:textId="77777777" w:rsidR="00CC7CA7" w:rsidRDefault="00CC7CA7" w:rsidP="006E3A9C">
      <w:pPr>
        <w:pStyle w:val="berschrift4"/>
      </w:pPr>
      <w:r>
        <w:lastRenderedPageBreak/>
        <w:t>Der Pfingstfestkreis.</w:t>
      </w:r>
    </w:p>
    <w:p w14:paraId="1CF1B0BB" w14:textId="77777777" w:rsidR="00CC7CA7" w:rsidRDefault="00CC7CA7" w:rsidP="006E3A9C">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7F15B2D9" w14:textId="77777777" w:rsidR="00CC7CA7" w:rsidRDefault="00CC7CA7" w:rsidP="006E3A9C">
      <w:pPr>
        <w:pStyle w:val="StandardWeb"/>
      </w:pPr>
      <w:r>
        <w:t xml:space="preserve">Das Hauptfest dieses Festkreises ist das Pfingstfest. Die Vorfeier sind die zehn Tage vom Himmelfahrtsfeste bis zum Pfingstfeste, welche die Wartezeit heißen; auch kann man das 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festlose Hälfte des Kirchenjahres genannt. </w:t>
      </w:r>
    </w:p>
    <w:p w14:paraId="7E7B2285" w14:textId="77777777" w:rsidR="00CC7CA7" w:rsidRDefault="00CC7CA7" w:rsidP="006E3A9C">
      <w:pPr>
        <w:pStyle w:val="berschrift5"/>
      </w:pPr>
      <w:r>
        <w:t>Das Himmelfahrtsfest.</w:t>
      </w:r>
    </w:p>
    <w:p w14:paraId="54E8338A" w14:textId="77777777" w:rsidR="00CC7CA7" w:rsidRDefault="00CC7CA7" w:rsidP="006E3A9C">
      <w:pPr>
        <w:pStyle w:val="StandardWeb"/>
      </w:pPr>
      <w:r>
        <w:t xml:space="preserve">Der Festgegenstand des Himmelfahrtsfestes ist die Himmelfahrt unseres Herrn Jesu Christi, durch welche er zur himmlischen Herrlichkeit erhöht wurde. Unsern Glauben daran bekennen wir in den Worten des zweiten Artikels: „Aufgefahren gen Himmel, sitzet zur rechten Hand Gottes.“ - Die Himmelfahrt Jesu Christi </w:t>
      </w:r>
      <w:r w:rsidR="00F35728">
        <w:t>gibt</w:t>
      </w:r>
      <w:r>
        <w:t xml:space="preserve"> unserer Hoffnung die </w:t>
      </w:r>
      <w:r w:rsidR="00F35728">
        <w:t>Gewissheit</w:t>
      </w:r>
      <w:r>
        <w:t xml:space="preserve">, dass auch wir einst in den Himmel kommen werden, wohin der Heiland vorangegangen ist, uns die Stätte zu bereiten (Joh. 14, 2). Diese Hoffnung ist in dem Liede: „Auf Christi Himmelfahrt allein </w:t>
      </w:r>
      <w:r w:rsidR="00F35728">
        <w:t>usw.</w:t>
      </w:r>
      <w:r>
        <w:t xml:space="preserve">.“ in folgenden Worten ausgesprochen: „Denn, weil das Haupt im Himmel ist, wird seine Glieder Jesus Christ zur rechten Zeit nachholen.“ </w:t>
      </w:r>
    </w:p>
    <w:p w14:paraId="6B0E0C46" w14:textId="77777777" w:rsidR="00CC7CA7" w:rsidRDefault="00CC7CA7" w:rsidP="006E3A9C">
      <w:pPr>
        <w:pStyle w:val="StandardWeb"/>
      </w:pPr>
      <w:r>
        <w:t xml:space="preserve">Im Festevangelium (Marc. 16, 14-20) ist erzählt, wie der Herr seinen Jüngern den Auftrag </w:t>
      </w:r>
      <w:r w:rsidR="00F35728">
        <w:t>gibt</w:t>
      </w:r>
      <w:r>
        <w:t xml:space="preserve"> zu predigen und zu taufen (Marc. 16, 15 u. 16). Die Himmelfahrt des Herrn ist nur mit den Worten erwähnt: „Und der Herr, nachdem er mit ihnen geredet hatte, ward er aufgehoben gen Himmel und sitzet zur rechten Hand Gottes“ (Marc. 16, 19). Die Festepistel (Apostelgesch. 1, 1-11) erzählt die Geschichte der Himmelfahrt des Herrn umständlicher. </w:t>
      </w:r>
    </w:p>
    <w:p w14:paraId="14F9BCCA" w14:textId="77777777" w:rsidR="00CC7CA7" w:rsidRDefault="00CC7CA7" w:rsidP="006E3A9C">
      <w:pPr>
        <w:pStyle w:val="StandardWeb"/>
      </w:pPr>
      <w:r>
        <w:t>Das Himmelfahrtsfest wird am vierzigsten Tage nach Ostern gefeiert, das ist am Donnerstag nach dem Sonntage „Rogate“ Der vierzigste Tag nach Ostern ist deshalb gewählt worden, weil Lucas (Apostelg</w:t>
      </w:r>
      <w:r w:rsidR="00F35728">
        <w:t>eschichte</w:t>
      </w:r>
      <w:r>
        <w:t xml:space="preserve"> 1,3) berichtet: Der Herr ließ sich sehen unter seinen Jüngern vierzig Tage lang. </w:t>
      </w:r>
    </w:p>
    <w:p w14:paraId="4BCC3F77" w14:textId="77777777" w:rsidR="00CC7CA7" w:rsidRDefault="00CC7CA7" w:rsidP="006E3A9C">
      <w:pPr>
        <w:pStyle w:val="StandardWeb"/>
      </w:pPr>
      <w:r>
        <w:t xml:space="preserve">Erst seit Ende des vierten Jahrhunderts wird das Himmelfahrtsfest besonders gefeiert. Früher vereinigte sich seine Feier mit der der fünfzig Tage zwischen Ostern und Pfingsten, welche </w:t>
      </w:r>
      <w:r w:rsidR="00F35728">
        <w:t>allesamt</w:t>
      </w:r>
      <w:r>
        <w:t xml:space="preserve"> Festtage waren. </w:t>
      </w:r>
    </w:p>
    <w:p w14:paraId="75AB86E7" w14:textId="77777777" w:rsidR="00CC7CA7" w:rsidRDefault="00CC7CA7" w:rsidP="006E3A9C">
      <w:pPr>
        <w:pStyle w:val="StandardWeb"/>
      </w:pPr>
      <w:r>
        <w:t xml:space="preserve">Die Stimmung, in welcher ein Christenherz sich am Himmelfahrtsfeste befindet, hat Ausdruck gefunden in den schönen Himmelfahrtsliedern der Kirche: „Ach wundergroßer Siegesheld“ rc., „Auf Christi Himmelfahrt allein“ rc. und in andern schönen Liedern. </w:t>
      </w:r>
    </w:p>
    <w:p w14:paraId="5063417B" w14:textId="77777777" w:rsidR="00CC7CA7" w:rsidRDefault="00CC7CA7" w:rsidP="006E3A9C">
      <w:pPr>
        <w:pStyle w:val="berschrift5"/>
      </w:pPr>
      <w:r>
        <w:t>Die Wartezeit.</w:t>
      </w:r>
    </w:p>
    <w:p w14:paraId="0AD3E560" w14:textId="77777777" w:rsidR="00CC7CA7" w:rsidRDefault="00CC7CA7" w:rsidP="006E3A9C">
      <w:pPr>
        <w:pStyle w:val="StandardWeb"/>
      </w:pPr>
      <w:r>
        <w:t xml:space="preserve">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(Apostelgesch. 1, 4). Auch für die Kirche sind diese Tage eine Wartezeit auf den heiligen Geist. Der Herr will ja auch heut noch denen seinen </w:t>
      </w:r>
      <w:r>
        <w:lastRenderedPageBreak/>
        <w:t xml:space="preserve">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senden will. </w:t>
      </w:r>
    </w:p>
    <w:p w14:paraId="7E13579B" w14:textId="77777777" w:rsidR="00CC7CA7" w:rsidRDefault="00CC7CA7" w:rsidP="006E3A9C">
      <w:pPr>
        <w:pStyle w:val="berschrift5"/>
      </w:pPr>
      <w:r>
        <w:t>Das Pfingstfest.</w:t>
      </w:r>
    </w:p>
    <w:p w14:paraId="4714DD4E" w14:textId="77777777" w:rsidR="00CC7CA7" w:rsidRDefault="00CC7CA7" w:rsidP="006E3A9C">
      <w:pPr>
        <w:pStyle w:val="StandardWeb"/>
      </w:pPr>
      <w:r>
        <w:t xml:space="preserve">Der Gegenstand der Pfingstfestfeier ist die Ausgießung des Heiligen Geistes über die Apostel. Während sonst das Festevangelium das </w:t>
      </w:r>
      <w:r w:rsidR="00F35728">
        <w:t>Ereignis</w:t>
      </w:r>
      <w:r>
        <w:t xml:space="preserve"> erzählt, welches den Festgegenstand bildet, ist hier, abweichend von der Regel, dasselbe in der Festepistel enthalten (Apostelgesch.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w:t>
      </w:r>
      <w:r w:rsidR="00F35728">
        <w:t>Taten</w:t>
      </w:r>
      <w:r>
        <w:t xml:space="preserve"> Gottes, vollbracht durch Jesum Christum zur Erlösung der Welt, Besonders verherrlicht Petrus in seiner Rede diese </w:t>
      </w:r>
      <w:r w:rsidR="00F35728">
        <w:t>Taten</w:t>
      </w:r>
      <w:r>
        <w:t xml:space="preserve">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w:t>
      </w:r>
      <w:r w:rsidR="00F35728">
        <w:t>musste</w:t>
      </w:r>
      <w:r>
        <w:t xml:space="preserve"> erst aus dem </w:t>
      </w:r>
      <w:r w:rsidR="00F35728">
        <w:t>Judentume</w:t>
      </w:r>
      <w:r>
        <w:t xml:space="preserv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„Ich glaube an den heiligen Geist, eine heilige, christliche Kirche.“ - Die Feststimmung, welche das Herz eines wahren Christen am Pfingstfeste erfüllt, hat in den schönen Pfingstliedern der Kirche Ausdruck gefunden. Solche sind: „O heil'ger Geist, kehr' bei uns ein“ rc., „Nun bitten wir den heiligen Geist“ rc., „Komm' heil'ger Geist, Herre Gott!“ rc. u. a. </w:t>
      </w:r>
    </w:p>
    <w:p w14:paraId="067AC6E4" w14:textId="77777777" w:rsidR="00CC7CA7" w:rsidRDefault="00CC7CA7" w:rsidP="006E3A9C">
      <w:pPr>
        <w:pStyle w:val="StandardWeb"/>
      </w:pPr>
      <w:r>
        <w:t xml:space="preserve">Der Name </w:t>
      </w:r>
      <w:r>
        <w:rPr>
          <w:rStyle w:val="Fett"/>
          <w:rFonts w:eastAsiaTheme="majorEastAsia"/>
        </w:rPr>
        <w:t>Pfingsten</w:t>
      </w:r>
      <w:r>
        <w:t xml:space="preserve"> kommt von dem griechischen Worte Pentekoste her. Dieses Wort heißt soviel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(Apostelgesch. 2, 1). </w:t>
      </w:r>
      <w:r w:rsidR="00F35728">
        <w:t>Dass</w:t>
      </w:r>
      <w:r>
        <w:t xml:space="preserve"> dieselbe an einem Hauptfeste der Juden stattfand, war von besonderer Wichtigkeit. Zu den Hauptfesten kamen die damals schon in aller Herrn Länder zerstreuten Juden nach Jerusalem, und so kam es. dass Bewohner vieler Länder Zeugen des Pfingstwunders waren, wie wir dies Apostelgesch. 2, 9-11 lesen. Deshalb ist auch wohl anzunehmen, dass die Kunde dieses Wunders bald eine weite Verbreitung fand. </w:t>
      </w:r>
    </w:p>
    <w:p w14:paraId="2F2CCC3B" w14:textId="77777777" w:rsidR="00CC7CA7" w:rsidRDefault="00CC7CA7" w:rsidP="006E3A9C">
      <w:pPr>
        <w:pStyle w:val="StandardWeb"/>
      </w:pPr>
      <w:r>
        <w:t xml:space="preserve">Die erste Feier des christlichen Pfingstfestes ging wahrscheinlich von den Judenchristen aus und ist jedenfalls der Ursprung derselben aus dem jüdischen Pfingstfeste abzuleiten. Ob dieselbe von eben so hohem Alter ist, wie die des Osterfestes, welche schon zur Zeit der Apostel stattgefunden haben soll, ist nicht erwiesen. Sichere Spuren von einer allgemeineren Feier des christlichen Pfingstfestes finden sich erst zu Ende des vierten Jahrhunderts. </w:t>
      </w:r>
      <w:r>
        <w:lastRenderedPageBreak/>
        <w:t xml:space="preserve">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64A3BE23" w14:textId="77777777" w:rsidR="00CC7CA7" w:rsidRDefault="00CC7CA7" w:rsidP="006E3A9C">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Segen der Festfeier zu rauben geeignet sind. Zu diesen alten Pfingstgebräuchen sind namentlich die Pfingstmaien und das Pfingstschießen zu zählen. </w:t>
      </w:r>
    </w:p>
    <w:p w14:paraId="78C22239" w14:textId="77777777" w:rsidR="00CC7CA7" w:rsidRDefault="00CC7CA7" w:rsidP="006E3A9C">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„Schmückt das Fest mit Maien“ Veranlassung gegeben haben mögen. Zu Ende des </w:t>
      </w:r>
      <w:r w:rsidR="00F35728">
        <w:t>elften</w:t>
      </w:r>
      <w:r>
        <w:t xml:space="preserve"> Jahrhunderts war es schon ganz allgemein Sitte, die Kirche am Pfingstfeste mit grünen Zweigen zu zieren und ging dieser Brauch auch </w:t>
      </w:r>
      <w:r w:rsidR="00F35728">
        <w:t>teilweise</w:t>
      </w:r>
      <w:r>
        <w:t xml:space="preserve"> auf die protestantische Kirche über. - Sieht man auf den Ursprung des Gebrauchs der Maien, so ist derselbe unstreitig aus dem Juden- und </w:t>
      </w:r>
      <w:r w:rsidR="00F35728">
        <w:t>Heidentum</w:t>
      </w:r>
      <w:r>
        <w:t xml:space="preserve">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„Maja“, von welcher der Maimonat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4AA7D8EC" w14:textId="77777777" w:rsidR="00CC7CA7" w:rsidRDefault="00CC7CA7" w:rsidP="006E3A9C">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Bogislav zu Schweidnitz angeordnet. Mit der Zeit ist es an vielen Orten Deutschlands Sitte geworden und haben sich nach und nach die noch jetzt bestehenden Schützengesellschaften gebildet. Vor der Erfindung des Feuergewehres </w:t>
      </w:r>
      <w:r w:rsidR="00F35728">
        <w:t>schoss</w:t>
      </w:r>
      <w:r>
        <w:t xml:space="preserve"> man mit der Armbrust; nachdem aber das Feuergewehr in Gebrauch kam, wurde aus dem Vogelschießen allmählich ein Scheibenschießen. - Die Heiden veranstalteten an dem schon erwähnten Ma</w:t>
      </w:r>
      <w:r w:rsidR="00EF1512">
        <w:t>i</w:t>
      </w:r>
      <w:r>
        <w:t xml:space="preserve">feste Stechkampfspiele; da nun das Vogelschießen sowohl, als auch das Scheibenschießen, als Kampfspiele zu betrachten sind, so </w:t>
      </w:r>
      <w:r w:rsidR="00F35728">
        <w:t>lässt</w:t>
      </w:r>
      <w:r>
        <w:t xml:space="preserve"> sich wohl mit voller </w:t>
      </w:r>
      <w:r w:rsidR="00F35728">
        <w:t>Gewissheit</w:t>
      </w:r>
      <w:r>
        <w:t xml:space="preserve"> annehmen, dass dieselben an die Stelle der heidnischen Stechkampfspiele getreten sind. </w:t>
      </w:r>
    </w:p>
    <w:p w14:paraId="2439A516" w14:textId="77777777" w:rsidR="00CC7CA7" w:rsidRDefault="00CC7CA7" w:rsidP="006E3A9C">
      <w:pPr>
        <w:pStyle w:val="berschrift5"/>
      </w:pPr>
      <w:r>
        <w:t>Das Trinitatisfest.</w:t>
      </w:r>
    </w:p>
    <w:p w14:paraId="527EFE2E" w14:textId="77777777" w:rsidR="00CC7CA7" w:rsidRDefault="00CC7CA7" w:rsidP="006E3A9C">
      <w:pPr>
        <w:pStyle w:val="StandardWeb"/>
      </w:pPr>
      <w:r>
        <w:t xml:space="preserve">Das Trinitatisfest fällt acht Tage nach Pfingsten. Es ist das Fest der heiligen Dreieinigkeit. Der Name Trinitatis kommt her von dem lateinischen Worte Trinitas, d. h. Dreieinigkeit. Das Trinitatisfest hat nicht, wie die andern Feste eine bestimmte </w:t>
      </w:r>
      <w:r w:rsidR="00F35728">
        <w:t>Tatsache</w:t>
      </w:r>
      <w:r>
        <w:t xml:space="preserv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Corinth. 8, 6). Das Werk Gottes des Vaters wird </w:t>
      </w:r>
      <w:r>
        <w:rPr>
          <w:rStyle w:val="Fett"/>
          <w:rFonts w:eastAsiaTheme="majorEastAsia"/>
        </w:rPr>
        <w:t>Schöpfung</w:t>
      </w:r>
      <w:r>
        <w:t xml:space="preserve"> genannt. Die Kirche bekennt ihren Glauben an </w:t>
      </w:r>
      <w:r>
        <w:lastRenderedPageBreak/>
        <w:t xml:space="preserve">dieses Werk des Vaters im ersten Artikel des christlichen Glaubens. - Gott hat sich aber auch offenbaret als </w:t>
      </w:r>
      <w:r>
        <w:rPr>
          <w:rStyle w:val="Fett"/>
          <w:rFonts w:eastAsiaTheme="majorEastAsia"/>
        </w:rPr>
        <w:t>Gott der Sohn</w:t>
      </w:r>
      <w:r>
        <w:t>, der von Ewigkeit her bei dem Vater war, gleicher Gott von Macht und Ehren, der aber auf die Erde gekommen ist, um uns verlor</w:t>
      </w:r>
      <w:r w:rsidR="00EF1512">
        <w:t>e</w:t>
      </w:r>
      <w:r>
        <w:t xml:space="preserve">ne und verdammte Menschen mit seinem heiligen </w:t>
      </w:r>
      <w:r w:rsidR="00EF1512">
        <w:t>teuren</w:t>
      </w:r>
      <w:r>
        <w:t xml:space="preserve">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w:t>
      </w:r>
      <w:r w:rsidR="00EF1512">
        <w:t>Abschluss</w:t>
      </w:r>
      <w:r>
        <w:t xml:space="preserve"> gefunden. Jetzt offenbaret sich Gott nur noch durch sein Regiment der ganzen Welt, in der Führung des Einzelnen sowohl als auch in der Leitung ganzer Völker. </w:t>
      </w:r>
    </w:p>
    <w:p w14:paraId="6CEA0599" w14:textId="77777777" w:rsidR="00CC7CA7" w:rsidRDefault="00CC7CA7" w:rsidP="006E3A9C">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eignen, als für das Trinitatisfest; denn weder das Evangelium noch die Epistel handelt von der Dreieinigkeit. Im Evangelium (Joh. 3, 1-15) ist die Rede von der Wiedergeburt; die Epistel aber (Rom. 11, 33-36) handelt von der Weisheit Gottes bei Regierung der Menschen. </w:t>
      </w:r>
    </w:p>
    <w:p w14:paraId="68E5A515" w14:textId="77777777" w:rsidR="00CC7CA7" w:rsidRDefault="00CC7CA7" w:rsidP="006E3A9C">
      <w:pPr>
        <w:pStyle w:val="StandardWeb"/>
      </w:pPr>
      <w:r>
        <w:t xml:space="preserve">Die Feier des Trinitatisfestes ist gewissermaßen eine Zusammenfassung der Feier der drei Hauptfeste; deshalb hat man auch dem Feste seine Stellung im Kirchenjahre nach den drei Hauptfesten gegeben. </w:t>
      </w:r>
    </w:p>
    <w:p w14:paraId="4CFB030D" w14:textId="77777777" w:rsidR="00CC7CA7" w:rsidRDefault="00CC7CA7" w:rsidP="006E3A9C">
      <w:pPr>
        <w:pStyle w:val="berschrift3"/>
      </w:pPr>
      <w:r>
        <w:t>II. Die festlose Hälfte des Kirchenjahres.</w:t>
      </w:r>
    </w:p>
    <w:p w14:paraId="54B0DD31" w14:textId="77777777" w:rsidR="00CC7CA7" w:rsidRDefault="00CC7CA7" w:rsidP="006E3A9C">
      <w:pPr>
        <w:pStyle w:val="StandardWeb"/>
      </w:pPr>
      <w:r>
        <w:t xml:space="preserve">Die festlose Hälfte </w:t>
      </w:r>
      <w:r w:rsidR="00F35728">
        <w:t>umfasst</w:t>
      </w:r>
      <w:r>
        <w:t xml:space="preserve"> die Zeit vom Trinitatisfeste bis zum letzten Trinitatissonntage, an welchem das </w:t>
      </w:r>
      <w:r w:rsidR="00EF1512">
        <w:t>Totenfest</w:t>
      </w:r>
      <w:r>
        <w:t xml:space="preserve"> gefeiert wird. Man hat diese Zeit die </w:t>
      </w:r>
      <w:r>
        <w:rPr>
          <w:rStyle w:val="Fett"/>
          <w:rFonts w:eastAsiaTheme="majorEastAsia"/>
        </w:rPr>
        <w:t>festlose</w:t>
      </w:r>
      <w:r>
        <w:t xml:space="preserve"> genannt, weil in derselben keines der christlichen Hauptfeste gefeiert wird, sondern nur einige sogenannte kleine Feste. - In der festlichen Hälfte des Kirchenjahres feiern wir alle unsere Hauptfeste, in der festlosen aber keines derselben. Schon daraus </w:t>
      </w:r>
      <w:r w:rsidR="00F35728">
        <w:t>lässt</w:t>
      </w:r>
      <w:r>
        <w:t xml:space="preserve">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festlose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w:t>
      </w:r>
      <w:r w:rsidR="00F35728">
        <w:t>muss</w:t>
      </w:r>
      <w:r>
        <w:t xml:space="preserve"> das Reich Gottes gegründet werden, das geschieht dadurch, dass </w:t>
      </w:r>
      <w:r>
        <w:lastRenderedPageBreak/>
        <w:t xml:space="preserve">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welche dann stattfinden wird, wenn Jesus Christus zum Weltgerichte kommt. Dann wird aus der streitenden Kirche hienieden eine ewig triumphierende Kirche im Himmel werden. </w:t>
      </w:r>
    </w:p>
    <w:p w14:paraId="202287FB" w14:textId="77777777" w:rsidR="00CC7CA7" w:rsidRDefault="00CC7CA7" w:rsidP="006E3A9C">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Trinitatissonntage als wenn Ostern später gefeiert werden. </w:t>
      </w:r>
    </w:p>
    <w:p w14:paraId="67C7603A" w14:textId="77777777" w:rsidR="00CC7CA7" w:rsidRDefault="00CC7CA7" w:rsidP="006E3A9C">
      <w:pPr>
        <w:pStyle w:val="StandardWeb"/>
      </w:pPr>
      <w:r>
        <w:t xml:space="preserve">Die kleinen Feste, welche in der festlosen Hälfte des Kirchenjahre- noch allgemein gefeiert werden, sind das Reformationsfest, das Erntedankfest und das </w:t>
      </w:r>
      <w:r w:rsidR="00EF1512">
        <w:t>Totenfest</w:t>
      </w:r>
      <w:r>
        <w:t xml:space="preserve">. Außer diesen Festen werden in manchen Gegenden noch die Marientage (deren zwei in die festliche Hälfte des Kirchenjahres fallen), das Johannisfest und das Michaelisfest gefeiert. </w:t>
      </w:r>
    </w:p>
    <w:p w14:paraId="66C38C2D" w14:textId="77777777" w:rsidR="00CC7CA7" w:rsidRDefault="00CC7CA7" w:rsidP="006E3A9C">
      <w:pPr>
        <w:pStyle w:val="berschrift5"/>
      </w:pPr>
      <w:r>
        <w:t>Das Reformationsfest.</w:t>
      </w:r>
    </w:p>
    <w:p w14:paraId="76E584E5" w14:textId="77777777" w:rsidR="00CC7CA7" w:rsidRDefault="00CC7CA7" w:rsidP="006E3A9C">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w:t>
      </w:r>
      <w:r w:rsidR="00EF1512">
        <w:t>Überlieferung</w:t>
      </w:r>
      <w:r>
        <w:t xml:space="preserve"> (Tradition) auf die späteren Geschlechter gekommen war, gründete man die Lehren der Kirche, und die Christenheit suchte sich die Gerechtigkeit durch eigene gute Werke zu verdienen. Die Kirche lehrte: Der Mensch </w:t>
      </w:r>
      <w:r w:rsidR="00F35728">
        <w:t>muss</w:t>
      </w:r>
      <w:r>
        <w:t xml:space="preserve"> durch seine guten Werke seine Sünden tilgen und sich den Himmel verdienen. Für besonders verdienstlich galt es, wenn man für Geld von den Priestern Messe lesen ließ oder päpstlichen Ab</w:t>
      </w:r>
      <w:r w:rsidR="00F35728">
        <w:t>lass</w:t>
      </w:r>
      <w:r>
        <w:t xml:space="preserve"> kaufte. Die Sendlinge des Papstes gingen in alle Welt aus und verkauften Ab</w:t>
      </w:r>
      <w:r w:rsidR="00F35728">
        <w:t>lass</w:t>
      </w:r>
      <w:r>
        <w:t xml:space="preserve">briefe, die von allen, auch den </w:t>
      </w:r>
      <w:r w:rsidR="00EF1512">
        <w:t>gräulichsten</w:t>
      </w:r>
      <w:r>
        <w:t xml:space="preserve"> Sünden lossprachen. Dazu kam noch, dass die, so Vorbilder der </w:t>
      </w:r>
      <w:r w:rsidR="00EF1512">
        <w:t>Herde</w:t>
      </w:r>
      <w:r>
        <w:t xml:space="preserv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Huß, Lehrer der Theologie (Gottesgelahrtheit) an der Universität zu Prag im Jahre 1415 zu Costnitz den Feuertod. Zu dieser Strafe hatte ihn die Kirchenversammlung zu Costnitz </w:t>
      </w:r>
      <w:r w:rsidR="00EF1512">
        <w:t>verurteilt</w:t>
      </w:r>
      <w:r>
        <w:t xml:space="preserve">, und doch hatte er weiter nichts </w:t>
      </w:r>
      <w:r w:rsidR="00F35728">
        <w:t>getan</w:t>
      </w:r>
      <w:r>
        <w:t>, als in seinen Lehren das Verderben der Kirche aufgedeckt und auf dessen Abstellung gedrungen. Aber der Herr erweckte sich immer wieder neue Zeugen der Wahrheit. Um das Jahr 1517 ließ der Papst wiederum von Neuem Ab</w:t>
      </w:r>
      <w:r w:rsidR="00F35728">
        <w:t>lass</w:t>
      </w:r>
      <w:r>
        <w:t>briefe in der ganzen Christenheit verkaufen. Ein Mönch Namens Johann Tetzel durchzog Sachsen, um auch daselbst Ab</w:t>
      </w:r>
      <w:r w:rsidR="00F35728">
        <w:t>lass</w:t>
      </w:r>
      <w:r>
        <w:t>briefe abzusetzen und kam auch in die Nähe Wittenbergs, wo Dr. Martin Luther Lehrer an der Universität war Luther konnte diesen scheußlichen Handel nicht länger mit ansehen und schlug am 31. Oktober 1517 95 Thesen (Sätze) gegen den Ab</w:t>
      </w:r>
      <w:r w:rsidR="00F35728">
        <w:t>lass</w:t>
      </w:r>
      <w:r>
        <w:t xml:space="preserve"> an die </w:t>
      </w:r>
      <w:r w:rsidR="00EF1512">
        <w:t>Schlosskirche</w:t>
      </w:r>
      <w:r>
        <w:t xml:space="preserve"> zu Wittenberg an und forderte Jedermann auf, entweder schriftlich oder mündlich seine Einwendungen gegen diese </w:t>
      </w:r>
      <w:r>
        <w:lastRenderedPageBreak/>
        <w:t xml:space="preserve">Sätze vorzubringen. Diese </w:t>
      </w:r>
      <w:r w:rsidR="00F35728">
        <w:t>Tat</w:t>
      </w:r>
      <w:r>
        <w:t xml:space="preserve"> Luthers bezeichnet eigentlich den Anfang der Reformation. Durch Luther und andere treue Knechte Gottes, die Luther beistanden, ist es mit Gottes Gnade dahin gekommen, dass aus der verderbten Kirche unsere </w:t>
      </w:r>
      <w:r w:rsidR="00EF1512">
        <w:t>teure</w:t>
      </w:r>
      <w:r>
        <w:t xml:space="preserv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heiligen Schrift enthalten ist. In vielen Gemeinden hat man jetzt das Reformationsfest auf den Sonntag nach dem 31. Oktober verlegt. </w:t>
      </w:r>
    </w:p>
    <w:p w14:paraId="5E282A45" w14:textId="77777777" w:rsidR="00CC7CA7" w:rsidRDefault="00CC7CA7" w:rsidP="006E3A9C">
      <w:pPr>
        <w:pStyle w:val="berschrift5"/>
      </w:pPr>
      <w:r>
        <w:t>Das Erntedankfest.</w:t>
      </w:r>
    </w:p>
    <w:p w14:paraId="45EA7441" w14:textId="77777777" w:rsidR="00CC7CA7" w:rsidRDefault="00CC7CA7" w:rsidP="006E3A9C">
      <w:pPr>
        <w:pStyle w:val="StandardWeb"/>
      </w:pPr>
      <w:r>
        <w:t xml:space="preserve">Das Erntedankfest wird an einem Sonntage nach beendeter Ernte gefeiert. In den meisten Gemeinden begeht man es am Sonntage nach Michaeli, doch in manchen wird es auch auf einen andern Sonntag gelegt. </w:t>
      </w:r>
    </w:p>
    <w:p w14:paraId="4E7ABDA0" w14:textId="77777777" w:rsidR="00CC7CA7" w:rsidRDefault="00CC7CA7" w:rsidP="006E3A9C">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w:t>
      </w:r>
      <w:r w:rsidR="00EF1512">
        <w:t>bloß</w:t>
      </w:r>
      <w:r>
        <w:t xml:space="preserve"> Freude soll das Erntedankfest in uns wecken, sondern auch </w:t>
      </w:r>
      <w:r w:rsidR="00F35728">
        <w:t>Betrübnis</w:t>
      </w:r>
      <w:r>
        <w:t xml:space="preserve">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„Nun danket alle Gott“ rc., „Ich singe dir mit Herz und Mund“ rc. </w:t>
      </w:r>
    </w:p>
    <w:p w14:paraId="55C97F10" w14:textId="77777777" w:rsidR="00CC7CA7" w:rsidRDefault="00CC7CA7" w:rsidP="006E3A9C">
      <w:pPr>
        <w:pStyle w:val="berschrift5"/>
      </w:pPr>
      <w:r>
        <w:t xml:space="preserve">Das </w:t>
      </w:r>
      <w:r w:rsidR="00EF1512">
        <w:t>Totenfest</w:t>
      </w:r>
      <w:r>
        <w:t>.</w:t>
      </w:r>
    </w:p>
    <w:p w14:paraId="2E1C5DC8" w14:textId="77777777" w:rsidR="00CC7CA7" w:rsidRDefault="00CC7CA7" w:rsidP="006E3A9C">
      <w:pPr>
        <w:pStyle w:val="StandardWeb"/>
      </w:pPr>
      <w:r>
        <w:t xml:space="preserve">Das </w:t>
      </w:r>
      <w:r w:rsidR="00EF1512">
        <w:t>Totenfest</w:t>
      </w:r>
      <w:r>
        <w:t xml:space="preserve"> wird am letzten Trinitatissonntage gefeiert und bildet so eigentlich den </w:t>
      </w:r>
      <w:r w:rsidR="00EF1512">
        <w:t>Schluss</w:t>
      </w:r>
      <w:r>
        <w:t xml:space="preserve"> des Kirchenjahres. Schon durch diese seine Stellung im Kirchenjahre weiset es auf seine Bedeutung hin. Die Kirche gedenkt am Totenfeste an das Ziel des Kampfes und an ihre Vollendung auf Erden. Zunächst erinnert das </w:t>
      </w:r>
      <w:r w:rsidR="00EF1512">
        <w:t>Totenfest</w:t>
      </w:r>
      <w:r>
        <w:t xml:space="preserve">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w:t>
      </w:r>
      <w:r w:rsidR="00EF1512">
        <w:t>Totenfest</w:t>
      </w:r>
      <w:r>
        <w:t xml:space="preserve">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w:t>
      </w:r>
      <w:r w:rsidR="00EF1512">
        <w:t>mutig</w:t>
      </w:r>
      <w:r>
        <w:t xml:space="preserve"> zu kämpfen und auszuharren bis ans Ende, wo die streitende Kirche eine triumphierende Kirche werden wird. - Als Evangelium am Totenfeste ist die Auferweckung des Lazarus (Ev. Joh. 11.) bestimmt, doch häufig nimmt man auch das Evangelium des Trinitatissonntages, auf den das </w:t>
      </w:r>
      <w:r w:rsidR="00EF1512">
        <w:t>Totenfest</w:t>
      </w:r>
      <w:r>
        <w:t xml:space="preserve"> fällt. Als Epistel nimmt man auch wohl die Sterbeepistel (1. Thessal</w:t>
      </w:r>
      <w:r w:rsidR="00EF1512">
        <w:t>onicher</w:t>
      </w:r>
      <w:r>
        <w:t xml:space="preserve"> 4. 13-18). Lieder, die am Totenfeste sehr oft gesungen werden, sind: „Alle Menschen müssen sterben“ rc. - „Wenn mein Stündlein vorhanden ist“ rc. - „Wachet auf. ruft uns die Stimme“, rc. - „Es ist </w:t>
      </w:r>
      <w:r w:rsidR="00EF1512">
        <w:t>gewisslich</w:t>
      </w:r>
      <w:r>
        <w:t xml:space="preserve"> an der Zeit“ rc. - Auch an die Worte des zweiten Artikels: „Von dannen er kommen wird, zu richten die Lebendigen und die </w:t>
      </w:r>
      <w:r w:rsidR="00F35728">
        <w:t>Toten</w:t>
      </w:r>
      <w:r>
        <w:t xml:space="preserve">,“ erinnert uns das </w:t>
      </w:r>
      <w:r w:rsidR="00EF1512">
        <w:t>Totenfest</w:t>
      </w:r>
      <w:r>
        <w:t xml:space="preserve">. - Das </w:t>
      </w:r>
      <w:r w:rsidR="00EF1512">
        <w:t>Totenfest</w:t>
      </w:r>
      <w:r>
        <w:t xml:space="preserve"> ist von Friedrich Wilhelm III. angeordnet und wird erst seit 1817 gefeiert. - </w:t>
      </w:r>
    </w:p>
    <w:p w14:paraId="11469AC0" w14:textId="77777777" w:rsidR="00CC7CA7" w:rsidRDefault="00CC7CA7" w:rsidP="006E3A9C">
      <w:pPr>
        <w:pStyle w:val="berschrift5"/>
      </w:pPr>
      <w:r>
        <w:lastRenderedPageBreak/>
        <w:t>Die Marientage</w:t>
      </w:r>
    </w:p>
    <w:p w14:paraId="5CAB6A1A" w14:textId="77777777" w:rsidR="00CC7CA7" w:rsidRDefault="00CC7CA7" w:rsidP="006E3A9C">
      <w:pPr>
        <w:pStyle w:val="StandardWeb"/>
      </w:pPr>
      <w:r>
        <w:t xml:space="preserve">Die Marientage sind dem Andenken der Maria, der Mutter des Heilandes geweiht. Während man in den ersten vier Jahrhunderten von einem Mariendienste noch nichts </w:t>
      </w:r>
      <w:r w:rsidR="00EF1512">
        <w:t>wusste</w:t>
      </w:r>
      <w:r>
        <w:t xml:space="preserve">, fing man im folgenden Jahrhundert an, die Maria als heilige Mutter Gottes zu verehren. Sowohl in der römischen als auch in der griechischen Kirche wurde der Mariendienst in jedem Jahrhunderte ein ausgedehnterer und es mehrten sich die Marienfeste mit der Zeit. Nur die Feste der Reinigung, der Verkündigung und der Heimsuchung der Maria wurden von den Reformatoren beibehalten, weil sich für dieselben immer noch ein biblischer Grund nachweisen </w:t>
      </w:r>
      <w:r w:rsidR="00F35728">
        <w:t>lässt</w:t>
      </w:r>
      <w:r>
        <w:t xml:space="preserve">.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371243AF" w14:textId="77777777" w:rsidR="00CC7CA7" w:rsidRDefault="00CC7CA7" w:rsidP="006E3A9C">
      <w:pPr>
        <w:pStyle w:val="level1"/>
        <w:numPr>
          <w:ilvl w:val="0"/>
          <w:numId w:val="2"/>
        </w:numPr>
      </w:pPr>
      <w:r>
        <w:rPr>
          <w:rStyle w:val="Fett"/>
          <w:rFonts w:eastAsiaTheme="majorEastAsia"/>
        </w:rPr>
        <w:t>Das Fest der Verkündigung Maria</w:t>
      </w:r>
      <w:r>
        <w:t xml:space="preserve">.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w:t>
      </w:r>
      <w:r w:rsidR="00EF1512">
        <w:t>Karwoche</w:t>
      </w:r>
      <w:r>
        <w:t>, so verlegt die evangelische Kirche dies Fest zurück auf den Palmsonntag.</w:t>
      </w:r>
    </w:p>
    <w:p w14:paraId="52BB5B0D" w14:textId="77777777" w:rsidR="00CC7CA7" w:rsidRDefault="00CC7CA7" w:rsidP="006E3A9C">
      <w:pPr>
        <w:pStyle w:val="level1"/>
        <w:numPr>
          <w:ilvl w:val="0"/>
          <w:numId w:val="2"/>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w:t>
      </w:r>
      <w:r w:rsidR="00F35728">
        <w:t>musste</w:t>
      </w:r>
      <w:r>
        <w:t xml:space="preserv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(Lucas 1, 46-55). Erst im 14. Jahrhundert ward dieses Fest gestiftet; es fällt auf den 2. Juli.</w:t>
      </w:r>
    </w:p>
    <w:p w14:paraId="78A0F0B0" w14:textId="77777777" w:rsidR="00CC7CA7" w:rsidRDefault="00CC7CA7" w:rsidP="006E3A9C">
      <w:pPr>
        <w:pStyle w:val="level1"/>
        <w:numPr>
          <w:ilvl w:val="0"/>
          <w:numId w:val="2"/>
        </w:numPr>
      </w:pPr>
      <w:r>
        <w:rPr>
          <w:rStyle w:val="Fett"/>
          <w:rFonts w:eastAsiaTheme="majorEastAsia"/>
        </w:rPr>
        <w:t>Maria Reinigung</w:t>
      </w:r>
      <w:r>
        <w:t xml:space="preserve">. (Darstellung Jesu.) Nach dem alttestamentlichen Gesetze </w:t>
      </w:r>
      <w:r w:rsidR="00F35728">
        <w:t>musste</w:t>
      </w:r>
      <w:r>
        <w:t xml:space="preserve"> eine Mutter, die ein Knäblein geboren hatte, sieben Tage bis zur Beschneidung und dann noch dreiunddreißig Tage daheim bleiben (3. Mos. 12, 2-4). In dieser Zeit durfte sie nichts Heiliges anrühren und auch nicht ins </w:t>
      </w:r>
      <w:r w:rsidR="00EF1512">
        <w:t>Heiligtum</w:t>
      </w:r>
      <w:r>
        <w:t xml:space="preserve"> kommen, weil sie für unrein galt. Nach Ablauf dieser vierzig Tage </w:t>
      </w:r>
      <w:r w:rsidR="00F35728">
        <w:t>musste</w:t>
      </w:r>
      <w:r>
        <w:t xml:space="preserve"> sie in den Tempel gehen und zu ihrer Reinigung ein Brandopfer und ein Sündopfer darbringen, die für </w:t>
      </w:r>
      <w:r w:rsidR="00EF1512">
        <w:t>Ärmere</w:t>
      </w:r>
      <w:r>
        <w:t xml:space="preserve"> in einem Paar Turteltauben oder zwei jungen Tauben bestanden, welche Opfer Maria auch brachte. - Der erstgebor</w:t>
      </w:r>
      <w:r w:rsidR="00EF1512">
        <w:t>e</w:t>
      </w:r>
      <w:r>
        <w:t xml:space="preserve">ne Sohn </w:t>
      </w:r>
      <w:r w:rsidR="00F35728">
        <w:t>musste</w:t>
      </w:r>
      <w:r>
        <w:t xml:space="preserve"> dem Herrn dargestellt und entweder zu seinem Dienste geheiligt (weil der Herr die Erstgeburt der Kinder Israel in </w:t>
      </w:r>
      <w:r w:rsidR="00EF1512">
        <w:t>Ägypten</w:t>
      </w:r>
      <w:r>
        <w:t xml:space="preserve"> verschonet halte), oder von den Leviten, die der Herr als Diener am </w:t>
      </w:r>
      <w:r w:rsidR="00EF1512">
        <w:t>Heiligtum</w:t>
      </w:r>
      <w:r>
        <w:t xml:space="preserve">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sidR="00EF1512">
        <w:rPr>
          <w:rStyle w:val="Fett"/>
          <w:rFonts w:eastAsiaTheme="majorEastAsia"/>
        </w:rPr>
        <w:t>Lichtmess</w:t>
      </w:r>
      <w:r>
        <w:t>“, weil an diesem Tage in der römisch-katholischen Kirche während der Messe die Wachskerzen und Lichte, so das Jahr über in der Kirche gebraucht werden, durch Besprengung mit Weihwasser geweiht werden.</w:t>
      </w:r>
    </w:p>
    <w:p w14:paraId="513E9084" w14:textId="77777777" w:rsidR="00CC7CA7" w:rsidRDefault="00CC7CA7" w:rsidP="006E3A9C">
      <w:pPr>
        <w:pStyle w:val="berschrift5"/>
      </w:pPr>
      <w:r>
        <w:lastRenderedPageBreak/>
        <w:t>Das Johannisfest.</w:t>
      </w:r>
    </w:p>
    <w:p w14:paraId="683AE61A" w14:textId="77777777" w:rsidR="00CC7CA7" w:rsidRDefault="00CC7CA7" w:rsidP="006E3A9C">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früher, als das Geburtsfest des Herrn Jesu, das Weihnachtsfest. - Schon im fünften Jahrhundert wurde das Johannisfest gefeiert und von der alten Kirche als ein hohes Fest begangen. Die evangelische Kirche feiert es nicht allgemein. In den Gemeinden, wo es noch gefeiert wird, gilt es meist als halber Festtag, an welchem Vormittag Gottesdienst gehalten wird, während am Nachmittage Jedermann seiner Arbeit und seinem Geschäfte nachgeht. </w:t>
      </w:r>
    </w:p>
    <w:p w14:paraId="369A5E98" w14:textId="77777777" w:rsidR="00CC7CA7" w:rsidRDefault="00CC7CA7" w:rsidP="006E3A9C">
      <w:pPr>
        <w:pStyle w:val="StandardWeb"/>
      </w:pPr>
      <w:r>
        <w:t xml:space="preserve">So wie an die meisten andern Feste knüpfen sich auch an das Johannisfest alte Volksgebräuche. Es sei nur das Johannisfeuer erwähnt. In manchen Gegenden zündet man am Johannistage oder wohl auch schon Tags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5B2BBD51" w14:textId="77777777" w:rsidR="00CC7CA7" w:rsidRDefault="00CC7CA7" w:rsidP="006E3A9C">
      <w:pPr>
        <w:pStyle w:val="berschrift5"/>
      </w:pPr>
      <w:r>
        <w:t>Das Michaelisfest.</w:t>
      </w:r>
    </w:p>
    <w:p w14:paraId="380AACEF" w14:textId="77777777" w:rsidR="00CC7CA7" w:rsidRDefault="00CC7CA7" w:rsidP="006E3A9C">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Da nach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(Offenb. Joh. 12, 7 - 12) redet vom Kampfe des Engels Michael mit dem Drachen (Teufel), in welchem Kampfe der Drache überwunden wurde. Im Evangelium (Matth. 18, 1-11) redet der Herr Jesus vom Kindersinne, der die Seinen zieren soll und warnt vor </w:t>
      </w:r>
      <w:r w:rsidR="00EF1512">
        <w:t>Ä</w:t>
      </w:r>
      <w:r>
        <w:t>rgerni</w:t>
      </w:r>
      <w:r w:rsidR="00EF1512">
        <w:t>s</w:t>
      </w:r>
      <w:r>
        <w:t xml:space="preserve"> und Verachtung der Kleinen. </w:t>
      </w:r>
    </w:p>
    <w:p w14:paraId="0C9924DE" w14:textId="77777777" w:rsidR="00CC7CA7" w:rsidRDefault="00CC7CA7" w:rsidP="006E3A9C">
      <w:pPr>
        <w:spacing w:after="0" w:line="240" w:lineRule="auto"/>
      </w:pPr>
    </w:p>
    <w:p w14:paraId="6A281C88" w14:textId="77777777" w:rsidR="00BD71A4" w:rsidRDefault="00BD71A4" w:rsidP="006E3A9C">
      <w:pPr>
        <w:spacing w:after="0" w:line="240" w:lineRule="auto"/>
        <w:rPr>
          <w:rFonts w:eastAsia="Times New Roman"/>
          <w:b/>
          <w:bCs/>
          <w:color w:val="000000"/>
          <w:kern w:val="36"/>
          <w:sz w:val="36"/>
          <w:szCs w:val="48"/>
          <w:lang w:eastAsia="de-DE"/>
        </w:rPr>
      </w:pPr>
      <w:r>
        <w:br w:type="page"/>
      </w:r>
    </w:p>
    <w:p w14:paraId="1FDB7CFA" w14:textId="77777777" w:rsidR="00D5498D" w:rsidRPr="00D5498D" w:rsidRDefault="00D5498D" w:rsidP="006E3A9C">
      <w:pPr>
        <w:pStyle w:val="berschrift1"/>
      </w:pPr>
      <w:r w:rsidRPr="00D5498D">
        <w:lastRenderedPageBreak/>
        <w:t>Quellen:</w:t>
      </w:r>
    </w:p>
    <w:p w14:paraId="4256480E" w14:textId="77777777" w:rsidR="00BD71A4" w:rsidRDefault="00D5498D" w:rsidP="006E3A9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031714A3" w14:textId="77777777" w:rsidR="00BD71A4" w:rsidRDefault="00000000" w:rsidP="006E3A9C">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77F52A2" w14:textId="77777777" w:rsidR="00BD71A4" w:rsidRDefault="00000000" w:rsidP="006E3A9C">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5A91EB24" w14:textId="77777777" w:rsidR="00BD71A4" w:rsidRDefault="00000000" w:rsidP="006E3A9C">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2AF6B034" w14:textId="77777777" w:rsidR="00BD71A4" w:rsidRDefault="00000000" w:rsidP="006E3A9C">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54D2727D" w14:textId="77777777" w:rsidR="00D5498D" w:rsidRPr="00D5498D" w:rsidRDefault="00BD71A4" w:rsidP="006E3A9C">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87EF6B6" w14:textId="77777777" w:rsidR="00D5498D" w:rsidRPr="00D5498D" w:rsidRDefault="00D5498D" w:rsidP="006E3A9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9CB5AAB" w14:textId="77777777" w:rsidR="00D5498D" w:rsidRPr="00D5498D" w:rsidRDefault="00D5498D" w:rsidP="006E3A9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9620E96" w14:textId="77777777" w:rsidR="00BD71A4" w:rsidRDefault="00BD71A4" w:rsidP="006E3A9C">
      <w:pPr>
        <w:spacing w:after="0" w:line="240" w:lineRule="auto"/>
        <w:rPr>
          <w:rFonts w:eastAsia="Times New Roman"/>
          <w:color w:val="000000"/>
          <w:szCs w:val="24"/>
          <w:lang w:eastAsia="de-DE"/>
        </w:rPr>
      </w:pPr>
      <w:r>
        <w:rPr>
          <w:rFonts w:eastAsia="Times New Roman"/>
          <w:color w:val="000000"/>
          <w:szCs w:val="24"/>
          <w:lang w:eastAsia="de-DE"/>
        </w:rPr>
        <w:br w:type="page"/>
      </w:r>
    </w:p>
    <w:p w14:paraId="41D680BC" w14:textId="77777777" w:rsidR="00082307" w:rsidRDefault="00BD71A4" w:rsidP="006E3A9C">
      <w:pPr>
        <w:pStyle w:val="berschrift1"/>
      </w:pPr>
      <w:r>
        <w:lastRenderedPageBreak/>
        <w:t>Spendenaufruf</w:t>
      </w:r>
    </w:p>
    <w:p w14:paraId="5D158A08" w14:textId="77777777" w:rsidR="00BD71A4" w:rsidRDefault="00BD71A4" w:rsidP="006E3A9C">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1E5D37AA" w14:textId="77777777" w:rsidR="00BD71A4" w:rsidRDefault="00BD71A4" w:rsidP="006E3A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92D37AA" w14:textId="77777777" w:rsidR="00BD71A4" w:rsidRDefault="00BD71A4" w:rsidP="006E3A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6BD7CD4" w14:textId="77777777" w:rsidR="00BD71A4" w:rsidRDefault="00BD71A4" w:rsidP="006E3A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3E6AA576" w14:textId="77777777" w:rsidR="00BD71A4" w:rsidRDefault="00BD71A4" w:rsidP="006E3A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1C5A6E8B" w14:textId="77777777" w:rsidR="00BD71A4" w:rsidRDefault="00000000" w:rsidP="006E3A9C">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44F99B2" w14:textId="77777777" w:rsidR="00BD71A4" w:rsidRDefault="00BD71A4" w:rsidP="006E3A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0CC81B48" w14:textId="77777777" w:rsidR="00BD71A4" w:rsidRDefault="00BD71A4" w:rsidP="006E3A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3CB55EC" w14:textId="77777777" w:rsidR="00BD71A4" w:rsidRDefault="00BD71A4" w:rsidP="006E3A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5AAC247C" w14:textId="77777777" w:rsidR="00D5498D" w:rsidRPr="00D5498D" w:rsidRDefault="00D5498D" w:rsidP="006E3A9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9009CAA" w14:textId="77777777" w:rsidR="008E63BE" w:rsidRDefault="00D5498D" w:rsidP="006E3A9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6E1CD" w14:textId="77777777" w:rsidR="0063032A" w:rsidRDefault="0063032A" w:rsidP="00CC7CA7">
      <w:pPr>
        <w:spacing w:after="0" w:line="240" w:lineRule="auto"/>
      </w:pPr>
      <w:r>
        <w:separator/>
      </w:r>
    </w:p>
  </w:endnote>
  <w:endnote w:type="continuationSeparator" w:id="0">
    <w:p w14:paraId="7F7784D6" w14:textId="77777777" w:rsidR="0063032A" w:rsidRDefault="0063032A"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BD7FB" w14:textId="77777777" w:rsidR="0063032A" w:rsidRDefault="0063032A" w:rsidP="00CC7CA7">
      <w:pPr>
        <w:spacing w:after="0" w:line="240" w:lineRule="auto"/>
      </w:pPr>
      <w:r>
        <w:separator/>
      </w:r>
    </w:p>
  </w:footnote>
  <w:footnote w:type="continuationSeparator" w:id="0">
    <w:p w14:paraId="5285E111" w14:textId="77777777" w:rsidR="0063032A" w:rsidRDefault="0063032A" w:rsidP="00CC7CA7">
      <w:pPr>
        <w:spacing w:after="0" w:line="240" w:lineRule="auto"/>
      </w:pPr>
      <w:r>
        <w:continuationSeparator/>
      </w:r>
    </w:p>
  </w:footnote>
  <w:footnote w:id="1">
    <w:p w14:paraId="1C21D52C" w14:textId="77777777" w:rsidR="006E3A9C" w:rsidRDefault="006E3A9C" w:rsidP="006E3A9C">
      <w:pPr>
        <w:pStyle w:val="Funotentext"/>
      </w:pPr>
      <w:r>
        <w:rPr>
          <w:rStyle w:val="Funotenzeichen"/>
        </w:rPr>
        <w:footnoteRef/>
      </w:r>
      <w:r>
        <w:t xml:space="preserve"> Löwen</w:t>
      </w:r>
    </w:p>
  </w:footnote>
  <w:footnote w:id="2">
    <w:p w14:paraId="1B90E5B0" w14:textId="425A82BB" w:rsidR="006E3A9C" w:rsidRDefault="006E3A9C">
      <w:pPr>
        <w:pStyle w:val="Funotentext"/>
      </w:pPr>
      <w:r>
        <w:rPr>
          <w:rStyle w:val="Funotenzeichen"/>
        </w:rPr>
        <w:footnoteRef/>
      </w:r>
      <w:r>
        <w:t xml:space="preserve"> Heiland, Erlöser, In der hebräischen Tradition ein naher Angehöriger, der jemanden befreit.</w:t>
      </w:r>
    </w:p>
  </w:footnote>
  <w:footnote w:id="3">
    <w:p w14:paraId="0D18EF3C" w14:textId="77777777" w:rsidR="00A741CA" w:rsidRDefault="00A741CA" w:rsidP="00A741CA">
      <w:pPr>
        <w:pStyle w:val="Funotentext"/>
      </w:pPr>
      <w:r>
        <w:rPr>
          <w:rStyle w:val="Funotenzeichen"/>
        </w:rPr>
        <w:footnoteRef/>
      </w:r>
      <w:r>
        <w:t xml:space="preserve"> bietet</w:t>
      </w:r>
    </w:p>
  </w:footnote>
  <w:footnote w:id="4">
    <w:p w14:paraId="3432AA81" w14:textId="77777777" w:rsidR="00A741CA" w:rsidRDefault="00A741CA" w:rsidP="00A741CA">
      <w:pPr>
        <w:pStyle w:val="Funotentext"/>
      </w:pPr>
      <w:r>
        <w:rPr>
          <w:rStyle w:val="Funotenzeichen"/>
        </w:rPr>
        <w:footnoteRef/>
      </w:r>
      <w:r>
        <w:t xml:space="preserve"> liegt</w:t>
      </w:r>
    </w:p>
  </w:footnote>
  <w:footnote w:id="5">
    <w:p w14:paraId="3D6A5A71" w14:textId="77777777" w:rsidR="00A741CA" w:rsidRDefault="00A741CA" w:rsidP="00A741CA">
      <w:pPr>
        <w:pStyle w:val="Funotentext"/>
      </w:pPr>
      <w:r>
        <w:rPr>
          <w:rStyle w:val="Funotenzeichen"/>
        </w:rPr>
        <w:footnoteRef/>
      </w:r>
      <w:r>
        <w:t xml:space="preserve"> gebraten</w:t>
      </w:r>
    </w:p>
  </w:footnote>
  <w:footnote w:id="6">
    <w:p w14:paraId="42DE0D0E" w14:textId="77777777" w:rsidR="00CC7CA7" w:rsidRDefault="00CC7CA7">
      <w:pPr>
        <w:pStyle w:val="Funotentext"/>
      </w:pPr>
      <w:r>
        <w:rPr>
          <w:rStyle w:val="Funotenzeichen"/>
        </w:rPr>
        <w:footnoteRef/>
      </w:r>
      <w:r>
        <w:t xml:space="preserve"> Die morgenländische Kirche feiert es als Tauffest Christi und meint, es heißt Erscheinungsfest, weil bei der Taufe Jesu die Dreieinigkeit erschienen sei. (Jesus, Stimme vom Himmel, h. Geist).</w:t>
      </w:r>
    </w:p>
  </w:footnote>
  <w:footnote w:id="7">
    <w:p w14:paraId="5BA7AC4C" w14:textId="6C688E2F" w:rsidR="00F35728" w:rsidRDefault="00F35728" w:rsidP="00F35728">
      <w:pPr>
        <w:pStyle w:val="Funotentext"/>
      </w:pPr>
      <w:r>
        <w:rPr>
          <w:rStyle w:val="Funotenzeichen"/>
        </w:rPr>
        <w:footnoteRef/>
      </w:r>
      <w:r>
        <w:t xml:space="preserve"> Man hat den Namen auch ableiten wollen von dem latein. ostia oder hostia d, h. Opfer, insofern Christus für unsere Sünde geopfert ist; oder auch von ostium, die </w:t>
      </w:r>
      <w:r w:rsidR="007D3B4C">
        <w:t>T</w:t>
      </w:r>
      <w:r>
        <w:t>ür, weil Ostern sonst den Eingang des Kirchenjahres bildete. Andere wollen auch die Ableitung von dem altdeutschen Worte „Ursten“ (Urständ), d. h. Auferstehung, für die richtige gehalten haben.</w:t>
      </w:r>
    </w:p>
    <w:p w14:paraId="4A89D41F" w14:textId="77777777" w:rsidR="00F35728" w:rsidRDefault="00F357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1328243">
    <w:abstractNumId w:val="0"/>
  </w:num>
  <w:num w:numId="2" w16cid:durableId="1004668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A9C"/>
    <w:rsid w:val="000700B0"/>
    <w:rsid w:val="00082307"/>
    <w:rsid w:val="000C66E5"/>
    <w:rsid w:val="000D088F"/>
    <w:rsid w:val="00122BD9"/>
    <w:rsid w:val="001F54C4"/>
    <w:rsid w:val="0022039F"/>
    <w:rsid w:val="00272484"/>
    <w:rsid w:val="00297F83"/>
    <w:rsid w:val="002E6D11"/>
    <w:rsid w:val="003504A2"/>
    <w:rsid w:val="00381C0C"/>
    <w:rsid w:val="00384893"/>
    <w:rsid w:val="00493B65"/>
    <w:rsid w:val="00537F59"/>
    <w:rsid w:val="0063032A"/>
    <w:rsid w:val="00636F93"/>
    <w:rsid w:val="006E3A9C"/>
    <w:rsid w:val="007166CE"/>
    <w:rsid w:val="00737EF6"/>
    <w:rsid w:val="00760119"/>
    <w:rsid w:val="007D3B4C"/>
    <w:rsid w:val="007E1779"/>
    <w:rsid w:val="0083667B"/>
    <w:rsid w:val="008D7463"/>
    <w:rsid w:val="008E417E"/>
    <w:rsid w:val="008E63BE"/>
    <w:rsid w:val="009177A6"/>
    <w:rsid w:val="009F1957"/>
    <w:rsid w:val="009F3DA1"/>
    <w:rsid w:val="00A741CA"/>
    <w:rsid w:val="00B14396"/>
    <w:rsid w:val="00B22D2C"/>
    <w:rsid w:val="00B25170"/>
    <w:rsid w:val="00B365E5"/>
    <w:rsid w:val="00BD71A4"/>
    <w:rsid w:val="00C35859"/>
    <w:rsid w:val="00CB42B8"/>
    <w:rsid w:val="00CC4EAC"/>
    <w:rsid w:val="00CC7CA7"/>
    <w:rsid w:val="00D14D4F"/>
    <w:rsid w:val="00D5498D"/>
    <w:rsid w:val="00D56329"/>
    <w:rsid w:val="00DC3900"/>
    <w:rsid w:val="00DF61FA"/>
    <w:rsid w:val="00EF1512"/>
    <w:rsid w:val="00F357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83B08"/>
  <w15:chartTrackingRefBased/>
  <w15:docId w15:val="{66324F3A-B116-4E29-8807-B1AF58A67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 w:type="character" w:styleId="Hervorhebung">
    <w:name w:val="Emphasis"/>
    <w:basedOn w:val="Absatz-Standardschriftart"/>
    <w:uiPriority w:val="20"/>
    <w:qFormat/>
    <w:rsid w:val="006E3A9C"/>
    <w:rPr>
      <w:i/>
      <w:iCs/>
    </w:rPr>
  </w:style>
  <w:style w:type="character" w:customStyle="1" w:styleId="posted-on">
    <w:name w:val="posted-on"/>
    <w:basedOn w:val="Absatz-Standardschriftart"/>
    <w:rsid w:val="006E3A9C"/>
  </w:style>
  <w:style w:type="character" w:customStyle="1" w:styleId="cat-links">
    <w:name w:val="cat-links"/>
    <w:basedOn w:val="Absatz-Standardschriftart"/>
    <w:rsid w:val="006E3A9C"/>
  </w:style>
  <w:style w:type="character" w:customStyle="1" w:styleId="tags-links">
    <w:name w:val="tags-links"/>
    <w:basedOn w:val="Absatz-Standardschriftart"/>
    <w:rsid w:val="006E3A9C"/>
  </w:style>
  <w:style w:type="character" w:customStyle="1" w:styleId="comments-link">
    <w:name w:val="comments-link"/>
    <w:basedOn w:val="Absatz-Standardschriftart"/>
    <w:rsid w:val="006E3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05861096">
      <w:bodyDiv w:val="1"/>
      <w:marLeft w:val="0"/>
      <w:marRight w:val="0"/>
      <w:marTop w:val="0"/>
      <w:marBottom w:val="0"/>
      <w:divBdr>
        <w:top w:val="none" w:sz="0" w:space="0" w:color="auto"/>
        <w:left w:val="none" w:sz="0" w:space="0" w:color="auto"/>
        <w:bottom w:val="none" w:sz="0" w:space="0" w:color="auto"/>
        <w:right w:val="none" w:sz="0" w:space="0" w:color="auto"/>
      </w:divBdr>
      <w:divsChild>
        <w:div w:id="987367522">
          <w:marLeft w:val="0"/>
          <w:marRight w:val="0"/>
          <w:marTop w:val="0"/>
          <w:marBottom w:val="0"/>
          <w:divBdr>
            <w:top w:val="none" w:sz="0" w:space="0" w:color="auto"/>
            <w:left w:val="none" w:sz="0" w:space="0" w:color="auto"/>
            <w:bottom w:val="none" w:sz="0" w:space="0" w:color="auto"/>
            <w:right w:val="none" w:sz="0" w:space="0" w:color="auto"/>
          </w:divBdr>
        </w:div>
        <w:div w:id="356348732">
          <w:marLeft w:val="0"/>
          <w:marRight w:val="0"/>
          <w:marTop w:val="0"/>
          <w:marBottom w:val="0"/>
          <w:divBdr>
            <w:top w:val="none" w:sz="0" w:space="0" w:color="auto"/>
            <w:left w:val="none" w:sz="0" w:space="0" w:color="auto"/>
            <w:bottom w:val="none" w:sz="0" w:space="0" w:color="auto"/>
            <w:right w:val="none" w:sz="0" w:space="0" w:color="auto"/>
          </w:divBdr>
        </w:div>
        <w:div w:id="1689527242">
          <w:marLeft w:val="0"/>
          <w:marRight w:val="0"/>
          <w:marTop w:val="0"/>
          <w:marBottom w:val="0"/>
          <w:divBdr>
            <w:top w:val="none" w:sz="0" w:space="0" w:color="auto"/>
            <w:left w:val="none" w:sz="0" w:space="0" w:color="auto"/>
            <w:bottom w:val="none" w:sz="0" w:space="0" w:color="auto"/>
            <w:right w:val="none" w:sz="0" w:space="0" w:color="auto"/>
          </w:divBdr>
        </w:div>
        <w:div w:id="332412517">
          <w:marLeft w:val="0"/>
          <w:marRight w:val="0"/>
          <w:marTop w:val="0"/>
          <w:marBottom w:val="0"/>
          <w:divBdr>
            <w:top w:val="none" w:sz="0" w:space="0" w:color="auto"/>
            <w:left w:val="none" w:sz="0" w:space="0" w:color="auto"/>
            <w:bottom w:val="none" w:sz="0" w:space="0" w:color="auto"/>
            <w:right w:val="none" w:sz="0" w:space="0" w:color="auto"/>
          </w:divBdr>
        </w:div>
        <w:div w:id="1758209190">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66115361">
      <w:bodyDiv w:val="1"/>
      <w:marLeft w:val="0"/>
      <w:marRight w:val="0"/>
      <w:marTop w:val="0"/>
      <w:marBottom w:val="0"/>
      <w:divBdr>
        <w:top w:val="none" w:sz="0" w:space="0" w:color="auto"/>
        <w:left w:val="none" w:sz="0" w:space="0" w:color="auto"/>
        <w:bottom w:val="none" w:sz="0" w:space="0" w:color="auto"/>
        <w:right w:val="none" w:sz="0" w:space="0" w:color="auto"/>
      </w:divBdr>
      <w:divsChild>
        <w:div w:id="933899588">
          <w:marLeft w:val="0"/>
          <w:marRight w:val="0"/>
          <w:marTop w:val="0"/>
          <w:marBottom w:val="0"/>
          <w:divBdr>
            <w:top w:val="none" w:sz="0" w:space="0" w:color="auto"/>
            <w:left w:val="none" w:sz="0" w:space="0" w:color="auto"/>
            <w:bottom w:val="none" w:sz="0" w:space="0" w:color="auto"/>
            <w:right w:val="none" w:sz="0" w:space="0" w:color="auto"/>
          </w:divBdr>
        </w:div>
        <w:div w:id="804663780">
          <w:marLeft w:val="0"/>
          <w:marRight w:val="0"/>
          <w:marTop w:val="0"/>
          <w:marBottom w:val="0"/>
          <w:divBdr>
            <w:top w:val="none" w:sz="0" w:space="0" w:color="auto"/>
            <w:left w:val="none" w:sz="0" w:space="0" w:color="auto"/>
            <w:bottom w:val="none" w:sz="0" w:space="0" w:color="auto"/>
            <w:right w:val="none" w:sz="0" w:space="0" w:color="auto"/>
          </w:divBdr>
        </w:div>
        <w:div w:id="156767087">
          <w:marLeft w:val="0"/>
          <w:marRight w:val="0"/>
          <w:marTop w:val="0"/>
          <w:marBottom w:val="0"/>
          <w:divBdr>
            <w:top w:val="none" w:sz="0" w:space="0" w:color="auto"/>
            <w:left w:val="none" w:sz="0" w:space="0" w:color="auto"/>
            <w:bottom w:val="none" w:sz="0" w:space="0" w:color="auto"/>
            <w:right w:val="none" w:sz="0" w:space="0" w:color="auto"/>
          </w:divBdr>
        </w:div>
        <w:div w:id="683482342">
          <w:marLeft w:val="0"/>
          <w:marRight w:val="0"/>
          <w:marTop w:val="0"/>
          <w:marBottom w:val="0"/>
          <w:divBdr>
            <w:top w:val="none" w:sz="0" w:space="0" w:color="auto"/>
            <w:left w:val="none" w:sz="0" w:space="0" w:color="auto"/>
            <w:bottom w:val="none" w:sz="0" w:space="0" w:color="auto"/>
            <w:right w:val="none" w:sz="0" w:space="0" w:color="auto"/>
          </w:divBdr>
        </w:div>
        <w:div w:id="1155221452">
          <w:marLeft w:val="0"/>
          <w:marRight w:val="0"/>
          <w:marTop w:val="0"/>
          <w:marBottom w:val="0"/>
          <w:divBdr>
            <w:top w:val="none" w:sz="0" w:space="0" w:color="auto"/>
            <w:left w:val="none" w:sz="0" w:space="0" w:color="auto"/>
            <w:bottom w:val="none" w:sz="0" w:space="0" w:color="auto"/>
            <w:right w:val="none" w:sz="0" w:space="0" w:color="auto"/>
          </w:divBdr>
        </w:div>
        <w:div w:id="34044147">
          <w:marLeft w:val="0"/>
          <w:marRight w:val="0"/>
          <w:marTop w:val="0"/>
          <w:marBottom w:val="0"/>
          <w:divBdr>
            <w:top w:val="none" w:sz="0" w:space="0" w:color="auto"/>
            <w:left w:val="none" w:sz="0" w:space="0" w:color="auto"/>
            <w:bottom w:val="none" w:sz="0" w:space="0" w:color="auto"/>
            <w:right w:val="none" w:sz="0" w:space="0" w:color="auto"/>
          </w:divBdr>
        </w:div>
        <w:div w:id="780295944">
          <w:marLeft w:val="0"/>
          <w:marRight w:val="0"/>
          <w:marTop w:val="0"/>
          <w:marBottom w:val="0"/>
          <w:divBdr>
            <w:top w:val="none" w:sz="0" w:space="0" w:color="auto"/>
            <w:left w:val="none" w:sz="0" w:space="0" w:color="auto"/>
            <w:bottom w:val="none" w:sz="0" w:space="0" w:color="auto"/>
            <w:right w:val="none" w:sz="0" w:space="0" w:color="auto"/>
          </w:divBdr>
        </w:div>
        <w:div w:id="1635941897">
          <w:marLeft w:val="0"/>
          <w:marRight w:val="0"/>
          <w:marTop w:val="0"/>
          <w:marBottom w:val="0"/>
          <w:divBdr>
            <w:top w:val="none" w:sz="0" w:space="0" w:color="auto"/>
            <w:left w:val="none" w:sz="0" w:space="0" w:color="auto"/>
            <w:bottom w:val="none" w:sz="0" w:space="0" w:color="auto"/>
            <w:right w:val="none" w:sz="0" w:space="0" w:color="auto"/>
          </w:divBdr>
        </w:div>
        <w:div w:id="992567801">
          <w:marLeft w:val="0"/>
          <w:marRight w:val="0"/>
          <w:marTop w:val="0"/>
          <w:marBottom w:val="0"/>
          <w:divBdr>
            <w:top w:val="none" w:sz="0" w:space="0" w:color="auto"/>
            <w:left w:val="none" w:sz="0" w:space="0" w:color="auto"/>
            <w:bottom w:val="none" w:sz="0" w:space="0" w:color="auto"/>
            <w:right w:val="none" w:sz="0" w:space="0" w:color="auto"/>
          </w:divBdr>
        </w:div>
        <w:div w:id="907157107">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13735373">
      <w:bodyDiv w:val="1"/>
      <w:marLeft w:val="0"/>
      <w:marRight w:val="0"/>
      <w:marTop w:val="0"/>
      <w:marBottom w:val="0"/>
      <w:divBdr>
        <w:top w:val="none" w:sz="0" w:space="0" w:color="auto"/>
        <w:left w:val="none" w:sz="0" w:space="0" w:color="auto"/>
        <w:bottom w:val="none" w:sz="0" w:space="0" w:color="auto"/>
        <w:right w:val="none" w:sz="0" w:space="0" w:color="auto"/>
      </w:divBdr>
      <w:divsChild>
        <w:div w:id="1536118753">
          <w:marLeft w:val="0"/>
          <w:marRight w:val="0"/>
          <w:marTop w:val="0"/>
          <w:marBottom w:val="0"/>
          <w:divBdr>
            <w:top w:val="none" w:sz="0" w:space="0" w:color="auto"/>
            <w:left w:val="none" w:sz="0" w:space="0" w:color="auto"/>
            <w:bottom w:val="none" w:sz="0" w:space="0" w:color="auto"/>
            <w:right w:val="none" w:sz="0" w:space="0" w:color="auto"/>
          </w:divBdr>
        </w:div>
        <w:div w:id="450440158">
          <w:marLeft w:val="0"/>
          <w:marRight w:val="0"/>
          <w:marTop w:val="0"/>
          <w:marBottom w:val="0"/>
          <w:divBdr>
            <w:top w:val="none" w:sz="0" w:space="0" w:color="auto"/>
            <w:left w:val="none" w:sz="0" w:space="0" w:color="auto"/>
            <w:bottom w:val="none" w:sz="0" w:space="0" w:color="auto"/>
            <w:right w:val="none" w:sz="0" w:space="0" w:color="auto"/>
          </w:divBdr>
        </w:div>
        <w:div w:id="44524772">
          <w:marLeft w:val="0"/>
          <w:marRight w:val="0"/>
          <w:marTop w:val="0"/>
          <w:marBottom w:val="0"/>
          <w:divBdr>
            <w:top w:val="none" w:sz="0" w:space="0" w:color="auto"/>
            <w:left w:val="none" w:sz="0" w:space="0" w:color="auto"/>
            <w:bottom w:val="none" w:sz="0" w:space="0" w:color="auto"/>
            <w:right w:val="none" w:sz="0" w:space="0" w:color="auto"/>
          </w:divBdr>
        </w:div>
        <w:div w:id="912273855">
          <w:marLeft w:val="0"/>
          <w:marRight w:val="0"/>
          <w:marTop w:val="0"/>
          <w:marBottom w:val="0"/>
          <w:divBdr>
            <w:top w:val="none" w:sz="0" w:space="0" w:color="auto"/>
            <w:left w:val="none" w:sz="0" w:space="0" w:color="auto"/>
            <w:bottom w:val="none" w:sz="0" w:space="0" w:color="auto"/>
            <w:right w:val="none" w:sz="0" w:space="0" w:color="auto"/>
          </w:divBdr>
        </w:div>
        <w:div w:id="2005276562">
          <w:marLeft w:val="0"/>
          <w:marRight w:val="0"/>
          <w:marTop w:val="0"/>
          <w:marBottom w:val="0"/>
          <w:divBdr>
            <w:top w:val="none" w:sz="0" w:space="0" w:color="auto"/>
            <w:left w:val="none" w:sz="0" w:space="0" w:color="auto"/>
            <w:bottom w:val="none" w:sz="0" w:space="0" w:color="auto"/>
            <w:right w:val="none" w:sz="0" w:space="0" w:color="auto"/>
          </w:divBdr>
        </w:div>
        <w:div w:id="1573932387">
          <w:marLeft w:val="0"/>
          <w:marRight w:val="0"/>
          <w:marTop w:val="0"/>
          <w:marBottom w:val="0"/>
          <w:divBdr>
            <w:top w:val="none" w:sz="0" w:space="0" w:color="auto"/>
            <w:left w:val="none" w:sz="0" w:space="0" w:color="auto"/>
            <w:bottom w:val="none" w:sz="0" w:space="0" w:color="auto"/>
            <w:right w:val="none" w:sz="0" w:space="0" w:color="auto"/>
          </w:divBdr>
        </w:div>
        <w:div w:id="1711489939">
          <w:marLeft w:val="0"/>
          <w:marRight w:val="0"/>
          <w:marTop w:val="0"/>
          <w:marBottom w:val="0"/>
          <w:divBdr>
            <w:top w:val="none" w:sz="0" w:space="0" w:color="auto"/>
            <w:left w:val="none" w:sz="0" w:space="0" w:color="auto"/>
            <w:bottom w:val="none" w:sz="0" w:space="0" w:color="auto"/>
            <w:right w:val="none" w:sz="0" w:space="0" w:color="auto"/>
          </w:divBdr>
        </w:div>
        <w:div w:id="40710360">
          <w:marLeft w:val="0"/>
          <w:marRight w:val="0"/>
          <w:marTop w:val="0"/>
          <w:marBottom w:val="0"/>
          <w:divBdr>
            <w:top w:val="none" w:sz="0" w:space="0" w:color="auto"/>
            <w:left w:val="none" w:sz="0" w:space="0" w:color="auto"/>
            <w:bottom w:val="none" w:sz="0" w:space="0" w:color="auto"/>
            <w:right w:val="none" w:sz="0" w:space="0" w:color="auto"/>
          </w:divBdr>
        </w:div>
        <w:div w:id="1591965416">
          <w:marLeft w:val="0"/>
          <w:marRight w:val="0"/>
          <w:marTop w:val="0"/>
          <w:marBottom w:val="0"/>
          <w:divBdr>
            <w:top w:val="none" w:sz="0" w:space="0" w:color="auto"/>
            <w:left w:val="none" w:sz="0" w:space="0" w:color="auto"/>
            <w:bottom w:val="none" w:sz="0" w:space="0" w:color="auto"/>
            <w:right w:val="none" w:sz="0" w:space="0" w:color="auto"/>
          </w:divBdr>
        </w:div>
        <w:div w:id="127980160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77913325">
      <w:bodyDiv w:val="1"/>
      <w:marLeft w:val="0"/>
      <w:marRight w:val="0"/>
      <w:marTop w:val="0"/>
      <w:marBottom w:val="0"/>
      <w:divBdr>
        <w:top w:val="none" w:sz="0" w:space="0" w:color="auto"/>
        <w:left w:val="none" w:sz="0" w:space="0" w:color="auto"/>
        <w:bottom w:val="none" w:sz="0" w:space="0" w:color="auto"/>
        <w:right w:val="none" w:sz="0" w:space="0" w:color="auto"/>
      </w:divBdr>
      <w:divsChild>
        <w:div w:id="968972637">
          <w:marLeft w:val="0"/>
          <w:marRight w:val="0"/>
          <w:marTop w:val="0"/>
          <w:marBottom w:val="0"/>
          <w:divBdr>
            <w:top w:val="none" w:sz="0" w:space="0" w:color="auto"/>
            <w:left w:val="none" w:sz="0" w:space="0" w:color="auto"/>
            <w:bottom w:val="none" w:sz="0" w:space="0" w:color="auto"/>
            <w:right w:val="none" w:sz="0" w:space="0" w:color="auto"/>
          </w:divBdr>
        </w:div>
        <w:div w:id="1650556636">
          <w:marLeft w:val="0"/>
          <w:marRight w:val="0"/>
          <w:marTop w:val="0"/>
          <w:marBottom w:val="0"/>
          <w:divBdr>
            <w:top w:val="none" w:sz="0" w:space="0" w:color="auto"/>
            <w:left w:val="none" w:sz="0" w:space="0" w:color="auto"/>
            <w:bottom w:val="none" w:sz="0" w:space="0" w:color="auto"/>
            <w:right w:val="none" w:sz="0" w:space="0" w:color="auto"/>
          </w:divBdr>
        </w:div>
        <w:div w:id="1949463623">
          <w:marLeft w:val="0"/>
          <w:marRight w:val="0"/>
          <w:marTop w:val="0"/>
          <w:marBottom w:val="0"/>
          <w:divBdr>
            <w:top w:val="none" w:sz="0" w:space="0" w:color="auto"/>
            <w:left w:val="none" w:sz="0" w:space="0" w:color="auto"/>
            <w:bottom w:val="none" w:sz="0" w:space="0" w:color="auto"/>
            <w:right w:val="none" w:sz="0" w:space="0" w:color="auto"/>
          </w:divBdr>
        </w:div>
        <w:div w:id="1689912388">
          <w:marLeft w:val="0"/>
          <w:marRight w:val="0"/>
          <w:marTop w:val="0"/>
          <w:marBottom w:val="0"/>
          <w:divBdr>
            <w:top w:val="none" w:sz="0" w:space="0" w:color="auto"/>
            <w:left w:val="none" w:sz="0" w:space="0" w:color="auto"/>
            <w:bottom w:val="none" w:sz="0" w:space="0" w:color="auto"/>
            <w:right w:val="none" w:sz="0" w:space="0" w:color="auto"/>
          </w:divBdr>
        </w:div>
        <w:div w:id="599728770">
          <w:marLeft w:val="0"/>
          <w:marRight w:val="0"/>
          <w:marTop w:val="0"/>
          <w:marBottom w:val="0"/>
          <w:divBdr>
            <w:top w:val="none" w:sz="0" w:space="0" w:color="auto"/>
            <w:left w:val="none" w:sz="0" w:space="0" w:color="auto"/>
            <w:bottom w:val="none" w:sz="0" w:space="0" w:color="auto"/>
            <w:right w:val="none" w:sz="0" w:space="0" w:color="auto"/>
          </w:divBdr>
        </w:div>
        <w:div w:id="1829975392">
          <w:marLeft w:val="0"/>
          <w:marRight w:val="0"/>
          <w:marTop w:val="0"/>
          <w:marBottom w:val="0"/>
          <w:divBdr>
            <w:top w:val="none" w:sz="0" w:space="0" w:color="auto"/>
            <w:left w:val="none" w:sz="0" w:space="0" w:color="auto"/>
            <w:bottom w:val="none" w:sz="0" w:space="0" w:color="auto"/>
            <w:right w:val="none" w:sz="0" w:space="0" w:color="auto"/>
          </w:divBdr>
        </w:div>
        <w:div w:id="1046296752">
          <w:marLeft w:val="0"/>
          <w:marRight w:val="0"/>
          <w:marTop w:val="0"/>
          <w:marBottom w:val="0"/>
          <w:divBdr>
            <w:top w:val="none" w:sz="0" w:space="0" w:color="auto"/>
            <w:left w:val="none" w:sz="0" w:space="0" w:color="auto"/>
            <w:bottom w:val="none" w:sz="0" w:space="0" w:color="auto"/>
            <w:right w:val="none" w:sz="0" w:space="0" w:color="auto"/>
          </w:divBdr>
        </w:div>
        <w:div w:id="1304238914">
          <w:marLeft w:val="0"/>
          <w:marRight w:val="0"/>
          <w:marTop w:val="0"/>
          <w:marBottom w:val="0"/>
          <w:divBdr>
            <w:top w:val="none" w:sz="0" w:space="0" w:color="auto"/>
            <w:left w:val="none" w:sz="0" w:space="0" w:color="auto"/>
            <w:bottom w:val="none" w:sz="0" w:space="0" w:color="auto"/>
            <w:right w:val="none" w:sz="0" w:space="0" w:color="auto"/>
          </w:divBdr>
        </w:div>
        <w:div w:id="817723698">
          <w:marLeft w:val="0"/>
          <w:marRight w:val="0"/>
          <w:marTop w:val="0"/>
          <w:marBottom w:val="0"/>
          <w:divBdr>
            <w:top w:val="none" w:sz="0" w:space="0" w:color="auto"/>
            <w:left w:val="none" w:sz="0" w:space="0" w:color="auto"/>
            <w:bottom w:val="none" w:sz="0" w:space="0" w:color="auto"/>
            <w:right w:val="none" w:sz="0" w:space="0" w:color="auto"/>
          </w:divBdr>
        </w:div>
        <w:div w:id="810707934">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32057820">
      <w:bodyDiv w:val="1"/>
      <w:marLeft w:val="0"/>
      <w:marRight w:val="0"/>
      <w:marTop w:val="0"/>
      <w:marBottom w:val="0"/>
      <w:divBdr>
        <w:top w:val="none" w:sz="0" w:space="0" w:color="auto"/>
        <w:left w:val="none" w:sz="0" w:space="0" w:color="auto"/>
        <w:bottom w:val="none" w:sz="0" w:space="0" w:color="auto"/>
        <w:right w:val="none" w:sz="0" w:space="0" w:color="auto"/>
      </w:divBdr>
      <w:divsChild>
        <w:div w:id="359740426">
          <w:marLeft w:val="0"/>
          <w:marRight w:val="0"/>
          <w:marTop w:val="0"/>
          <w:marBottom w:val="0"/>
          <w:divBdr>
            <w:top w:val="none" w:sz="0" w:space="0" w:color="auto"/>
            <w:left w:val="none" w:sz="0" w:space="0" w:color="auto"/>
            <w:bottom w:val="none" w:sz="0" w:space="0" w:color="auto"/>
            <w:right w:val="none" w:sz="0" w:space="0" w:color="auto"/>
          </w:divBdr>
        </w:div>
        <w:div w:id="1819766438">
          <w:marLeft w:val="0"/>
          <w:marRight w:val="0"/>
          <w:marTop w:val="0"/>
          <w:marBottom w:val="0"/>
          <w:divBdr>
            <w:top w:val="none" w:sz="0" w:space="0" w:color="auto"/>
            <w:left w:val="none" w:sz="0" w:space="0" w:color="auto"/>
            <w:bottom w:val="none" w:sz="0" w:space="0" w:color="auto"/>
            <w:right w:val="none" w:sz="0" w:space="0" w:color="auto"/>
          </w:divBdr>
        </w:div>
        <w:div w:id="2010524753">
          <w:marLeft w:val="0"/>
          <w:marRight w:val="0"/>
          <w:marTop w:val="0"/>
          <w:marBottom w:val="0"/>
          <w:divBdr>
            <w:top w:val="none" w:sz="0" w:space="0" w:color="auto"/>
            <w:left w:val="none" w:sz="0" w:space="0" w:color="auto"/>
            <w:bottom w:val="none" w:sz="0" w:space="0" w:color="auto"/>
            <w:right w:val="none" w:sz="0" w:space="0" w:color="auto"/>
          </w:divBdr>
        </w:div>
        <w:div w:id="1047988833">
          <w:marLeft w:val="0"/>
          <w:marRight w:val="0"/>
          <w:marTop w:val="0"/>
          <w:marBottom w:val="0"/>
          <w:divBdr>
            <w:top w:val="none" w:sz="0" w:space="0" w:color="auto"/>
            <w:left w:val="none" w:sz="0" w:space="0" w:color="auto"/>
            <w:bottom w:val="none" w:sz="0" w:space="0" w:color="auto"/>
            <w:right w:val="none" w:sz="0" w:space="0" w:color="auto"/>
          </w:divBdr>
        </w:div>
        <w:div w:id="836502252">
          <w:marLeft w:val="0"/>
          <w:marRight w:val="0"/>
          <w:marTop w:val="0"/>
          <w:marBottom w:val="0"/>
          <w:divBdr>
            <w:top w:val="none" w:sz="0" w:space="0" w:color="auto"/>
            <w:left w:val="none" w:sz="0" w:space="0" w:color="auto"/>
            <w:bottom w:val="none" w:sz="0" w:space="0" w:color="auto"/>
            <w:right w:val="none" w:sz="0" w:space="0" w:color="auto"/>
          </w:divBdr>
        </w:div>
        <w:div w:id="688530427">
          <w:marLeft w:val="0"/>
          <w:marRight w:val="0"/>
          <w:marTop w:val="0"/>
          <w:marBottom w:val="0"/>
          <w:divBdr>
            <w:top w:val="none" w:sz="0" w:space="0" w:color="auto"/>
            <w:left w:val="none" w:sz="0" w:space="0" w:color="auto"/>
            <w:bottom w:val="none" w:sz="0" w:space="0" w:color="auto"/>
            <w:right w:val="none" w:sz="0" w:space="0" w:color="auto"/>
          </w:divBdr>
        </w:div>
        <w:div w:id="1762022061">
          <w:marLeft w:val="0"/>
          <w:marRight w:val="0"/>
          <w:marTop w:val="0"/>
          <w:marBottom w:val="0"/>
          <w:divBdr>
            <w:top w:val="none" w:sz="0" w:space="0" w:color="auto"/>
            <w:left w:val="none" w:sz="0" w:space="0" w:color="auto"/>
            <w:bottom w:val="none" w:sz="0" w:space="0" w:color="auto"/>
            <w:right w:val="none" w:sz="0" w:space="0" w:color="auto"/>
          </w:divBdr>
        </w:div>
        <w:div w:id="1258640699">
          <w:marLeft w:val="0"/>
          <w:marRight w:val="0"/>
          <w:marTop w:val="0"/>
          <w:marBottom w:val="0"/>
          <w:divBdr>
            <w:top w:val="none" w:sz="0" w:space="0" w:color="auto"/>
            <w:left w:val="none" w:sz="0" w:space="0" w:color="auto"/>
            <w:bottom w:val="none" w:sz="0" w:space="0" w:color="auto"/>
            <w:right w:val="none" w:sz="0" w:space="0" w:color="auto"/>
          </w:divBdr>
        </w:div>
        <w:div w:id="1429427144">
          <w:marLeft w:val="0"/>
          <w:marRight w:val="0"/>
          <w:marTop w:val="0"/>
          <w:marBottom w:val="0"/>
          <w:divBdr>
            <w:top w:val="none" w:sz="0" w:space="0" w:color="auto"/>
            <w:left w:val="none" w:sz="0" w:space="0" w:color="auto"/>
            <w:bottom w:val="none" w:sz="0" w:space="0" w:color="auto"/>
            <w:right w:val="none" w:sz="0" w:space="0" w:color="auto"/>
          </w:divBdr>
        </w:div>
        <w:div w:id="967049949">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08820817">
      <w:bodyDiv w:val="1"/>
      <w:marLeft w:val="0"/>
      <w:marRight w:val="0"/>
      <w:marTop w:val="0"/>
      <w:marBottom w:val="0"/>
      <w:divBdr>
        <w:top w:val="none" w:sz="0" w:space="0" w:color="auto"/>
        <w:left w:val="none" w:sz="0" w:space="0" w:color="auto"/>
        <w:bottom w:val="none" w:sz="0" w:space="0" w:color="auto"/>
        <w:right w:val="none" w:sz="0" w:space="0" w:color="auto"/>
      </w:divBdr>
      <w:divsChild>
        <w:div w:id="1239973595">
          <w:marLeft w:val="0"/>
          <w:marRight w:val="0"/>
          <w:marTop w:val="0"/>
          <w:marBottom w:val="0"/>
          <w:divBdr>
            <w:top w:val="none" w:sz="0" w:space="0" w:color="auto"/>
            <w:left w:val="none" w:sz="0" w:space="0" w:color="auto"/>
            <w:bottom w:val="none" w:sz="0" w:space="0" w:color="auto"/>
            <w:right w:val="none" w:sz="0" w:space="0" w:color="auto"/>
          </w:divBdr>
        </w:div>
        <w:div w:id="1116407503">
          <w:marLeft w:val="0"/>
          <w:marRight w:val="0"/>
          <w:marTop w:val="0"/>
          <w:marBottom w:val="0"/>
          <w:divBdr>
            <w:top w:val="none" w:sz="0" w:space="0" w:color="auto"/>
            <w:left w:val="none" w:sz="0" w:space="0" w:color="auto"/>
            <w:bottom w:val="none" w:sz="0" w:space="0" w:color="auto"/>
            <w:right w:val="none" w:sz="0" w:space="0" w:color="auto"/>
          </w:divBdr>
        </w:div>
        <w:div w:id="966397596">
          <w:marLeft w:val="0"/>
          <w:marRight w:val="0"/>
          <w:marTop w:val="0"/>
          <w:marBottom w:val="0"/>
          <w:divBdr>
            <w:top w:val="none" w:sz="0" w:space="0" w:color="auto"/>
            <w:left w:val="none" w:sz="0" w:space="0" w:color="auto"/>
            <w:bottom w:val="none" w:sz="0" w:space="0" w:color="auto"/>
            <w:right w:val="none" w:sz="0" w:space="0" w:color="auto"/>
          </w:divBdr>
        </w:div>
        <w:div w:id="253515556">
          <w:marLeft w:val="0"/>
          <w:marRight w:val="0"/>
          <w:marTop w:val="0"/>
          <w:marBottom w:val="0"/>
          <w:divBdr>
            <w:top w:val="none" w:sz="0" w:space="0" w:color="auto"/>
            <w:left w:val="none" w:sz="0" w:space="0" w:color="auto"/>
            <w:bottom w:val="none" w:sz="0" w:space="0" w:color="auto"/>
            <w:right w:val="none" w:sz="0" w:space="0" w:color="auto"/>
          </w:divBdr>
        </w:div>
        <w:div w:id="871916140">
          <w:marLeft w:val="0"/>
          <w:marRight w:val="0"/>
          <w:marTop w:val="0"/>
          <w:marBottom w:val="0"/>
          <w:divBdr>
            <w:top w:val="none" w:sz="0" w:space="0" w:color="auto"/>
            <w:left w:val="none" w:sz="0" w:space="0" w:color="auto"/>
            <w:bottom w:val="none" w:sz="0" w:space="0" w:color="auto"/>
            <w:right w:val="none" w:sz="0" w:space="0" w:color="auto"/>
          </w:divBdr>
        </w:div>
        <w:div w:id="1766996770">
          <w:marLeft w:val="0"/>
          <w:marRight w:val="0"/>
          <w:marTop w:val="0"/>
          <w:marBottom w:val="0"/>
          <w:divBdr>
            <w:top w:val="none" w:sz="0" w:space="0" w:color="auto"/>
            <w:left w:val="none" w:sz="0" w:space="0" w:color="auto"/>
            <w:bottom w:val="none" w:sz="0" w:space="0" w:color="auto"/>
            <w:right w:val="none" w:sz="0" w:space="0" w:color="auto"/>
          </w:divBdr>
        </w:div>
        <w:div w:id="231081955">
          <w:marLeft w:val="0"/>
          <w:marRight w:val="0"/>
          <w:marTop w:val="0"/>
          <w:marBottom w:val="0"/>
          <w:divBdr>
            <w:top w:val="none" w:sz="0" w:space="0" w:color="auto"/>
            <w:left w:val="none" w:sz="0" w:space="0" w:color="auto"/>
            <w:bottom w:val="none" w:sz="0" w:space="0" w:color="auto"/>
            <w:right w:val="none" w:sz="0" w:space="0" w:color="auto"/>
          </w:divBdr>
        </w:div>
        <w:div w:id="625358567">
          <w:marLeft w:val="0"/>
          <w:marRight w:val="0"/>
          <w:marTop w:val="0"/>
          <w:marBottom w:val="0"/>
          <w:divBdr>
            <w:top w:val="none" w:sz="0" w:space="0" w:color="auto"/>
            <w:left w:val="none" w:sz="0" w:space="0" w:color="auto"/>
            <w:bottom w:val="none" w:sz="0" w:space="0" w:color="auto"/>
            <w:right w:val="none" w:sz="0" w:space="0" w:color="auto"/>
          </w:divBdr>
        </w:div>
        <w:div w:id="1607074752">
          <w:marLeft w:val="0"/>
          <w:marRight w:val="0"/>
          <w:marTop w:val="0"/>
          <w:marBottom w:val="0"/>
          <w:divBdr>
            <w:top w:val="none" w:sz="0" w:space="0" w:color="auto"/>
            <w:left w:val="none" w:sz="0" w:space="0" w:color="auto"/>
            <w:bottom w:val="none" w:sz="0" w:space="0" w:color="auto"/>
            <w:right w:val="none" w:sz="0" w:space="0" w:color="auto"/>
          </w:divBdr>
        </w:div>
        <w:div w:id="2001157144">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Kirchenjah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Template>
  <TotalTime>0</TotalTime>
  <Pages>1</Pages>
  <Words>19947</Words>
  <Characters>125671</Characters>
  <Application>Microsoft Office Word</Application>
  <DocSecurity>0</DocSecurity>
  <Lines>1047</Lines>
  <Paragraphs>290</Paragraphs>
  <ScaleCrop>false</ScaleCrop>
  <HeadingPairs>
    <vt:vector size="2" baseType="variant">
      <vt:variant>
        <vt:lpstr>Titel</vt:lpstr>
      </vt:variant>
      <vt:variant>
        <vt:i4>1</vt:i4>
      </vt:variant>
    </vt:vector>
  </HeadingPairs>
  <TitlesOfParts>
    <vt:vector size="1" baseType="lpstr">
      <vt:lpstr>Kirchenjahr</vt:lpstr>
    </vt:vector>
  </TitlesOfParts>
  <LinksUpToDate>false</LinksUpToDate>
  <CharactersWithSpaces>145328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2023-04-07T04:58:00Z</dcterms:created>
  <dcterms:modified xsi:type="dcterms:W3CDTF">2023-04-07T09:01:00Z</dcterms:modified>
  <dc:title>Kirchenjahr - Lieder zu Ostern</dc:title>
  <dc:creator>Glaubensstimme.de</dc:creator>
  <cp:keywords>Lieder</cp:keywords>
  <dc:language>de</dc:language>
</cp:coreProperties>
</file>