
<file path=[Content_Types].xml><?xml version="1.0" encoding="utf-8"?>
<Types xmlns="http://schemas.openxmlformats.org/package/2006/content-types">
  <Default Extension="emf" ContentType="image/x-emf"/>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1934A86" w14:textId="4C942641" w:rsidR="007166CE" w:rsidRDefault="00710759" w:rsidP="00D5498D">
      <w:pPr>
        <w:pageBreakBefore/>
        <w:spacing w:before="100" w:beforeAutospacing="1" w:after="62" w:line="240" w:lineRule="auto"/>
        <w:outlineLvl w:val="0"/>
        <w:rPr>
          <w:rFonts w:eastAsia="Times New Roman"/>
          <w:b/>
          <w:bCs/>
          <w:color w:val="000000"/>
          <w:kern w:val="36"/>
          <w:sz w:val="32"/>
          <w:szCs w:val="32"/>
          <w:lang w:eastAsia="de-DE"/>
        </w:rPr>
      </w:pPr>
      <w:r>
        <w:rPr>
          <w:rFonts w:eastAsia="Times New Roman"/>
          <w:b/>
          <w:bCs/>
          <w:noProof/>
          <w:color w:val="000000"/>
          <w:kern w:val="36"/>
          <w:sz w:val="32"/>
          <w:szCs w:val="32"/>
          <w:lang w:eastAsia="de-DE"/>
        </w:rPr>
        <w:drawing>
          <wp:inline distT="0" distB="0" distL="0" distR="0" wp14:anchorId="6A8C6FDD" wp14:editId="54384556">
            <wp:extent cx="5760720" cy="7680960"/>
            <wp:effectExtent l="0" t="0" r="0" b="0"/>
            <wp:docPr id="1" name="Grafik 1"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descr="Ein Bild, das Text enthält.&#10;&#10;Automatisch generierte Beschreibung"/>
                    <pic:cNvPicPr/>
                  </pic:nvPicPr>
                  <pic:blipFill>
                    <a:blip r:embed="rId4">
                      <a:extLst>
                        <a:ext uri="{28A0092B-C50C-407E-A947-70E740481C1C}">
                          <a14:useLocalDpi xmlns:a14="http://schemas.microsoft.com/office/drawing/2010/main" val="0"/>
                        </a:ext>
                      </a:extLst>
                    </a:blip>
                    <a:stretch>
                      <a:fillRect/>
                    </a:stretch>
                  </pic:blipFill>
                  <pic:spPr>
                    <a:xfrm>
                      <a:off x="0" y="0"/>
                      <a:ext cx="5760720" cy="7680960"/>
                    </a:xfrm>
                    <a:prstGeom prst="rect">
                      <a:avLst/>
                    </a:prstGeom>
                  </pic:spPr>
                </pic:pic>
              </a:graphicData>
            </a:graphic>
          </wp:inline>
        </w:drawing>
      </w:r>
    </w:p>
    <w:p w14:paraId="0A9E975A" w14:textId="77777777" w:rsidR="007166CE" w:rsidRDefault="007166CE" w:rsidP="007166CE">
      <w:pPr>
        <w:pStyle w:val="berschrift1"/>
      </w:pPr>
      <w:r>
        <w:br w:type="page"/>
      </w:r>
      <w:r>
        <w:lastRenderedPageBreak/>
        <w:t>Vorwort</w:t>
      </w:r>
    </w:p>
    <w:p w14:paraId="012112AB" w14:textId="77777777" w:rsidR="007166CE" w:rsidRDefault="007E1779" w:rsidP="007166CE">
      <w:r>
        <w:t xml:space="preserve">Wieder einmal </w:t>
      </w:r>
      <w:r w:rsidR="001F54C4">
        <w:t>ging</w:t>
      </w:r>
      <w:r>
        <w:t xml:space="preserve"> ein Jahr vorüber, und wir </w:t>
      </w:r>
      <w:r w:rsidR="001F54C4">
        <w:t xml:space="preserve">befinden </w:t>
      </w:r>
      <w:r>
        <w:t xml:space="preserve">uns </w:t>
      </w:r>
      <w:r w:rsidR="008D7463">
        <w:t>am Ende des</w:t>
      </w:r>
      <w:r>
        <w:t xml:space="preserve"> Jahr</w:t>
      </w:r>
      <w:r w:rsidR="008D7463">
        <w:t>es</w:t>
      </w:r>
      <w:r>
        <w:t xml:space="preserve"> 2020 – Zeit, einige Bücher noch aufzuarbeiten, die ich Euch anbieten möchte.</w:t>
      </w:r>
    </w:p>
    <w:p w14:paraId="6CD5E739" w14:textId="77777777" w:rsidR="007E1779" w:rsidRDefault="008D7463" w:rsidP="007166CE">
      <w:r>
        <w:t xml:space="preserve">Dieses Jahr hat uns allen eine Menge abverlangt – doch Gott hat uns hindurchgetragen. </w:t>
      </w:r>
    </w:p>
    <w:p w14:paraId="651467A2" w14:textId="77777777" w:rsidR="008D7463" w:rsidRDefault="008D7463" w:rsidP="007166CE">
      <w:r>
        <w:t>Für mich persönlich bot die Zeit, die ich gewonnen habe, die Gelegenheit, einige neue Bücher zu erstellen. Gleichzeitig überarbeite ich viele der alten Bücher, sei es, um Fehler zu beheben oder neue Inhalte hinzuzufügen. Zunächst möchte ich die bestehenden Autorenbücher bearbeiten, danach sollen dann die Bücher zum Kirchenjahr, die Andachtsbücher und 1-2 neue Reihen aktualisiert werden.</w:t>
      </w:r>
    </w:p>
    <w:p w14:paraId="5AD8B174" w14:textId="77777777" w:rsidR="007E1779" w:rsidRDefault="007E1779" w:rsidP="007166CE">
      <w:r>
        <w:t>Vielleicht hat aber auch der eine oder die andere Lust, mitzumachen und neue Bücher zu erstellen – sprecht mich einfach an.</w:t>
      </w:r>
    </w:p>
    <w:p w14:paraId="461C95CB" w14:textId="77777777" w:rsidR="007166CE" w:rsidRDefault="007166CE" w:rsidP="007166CE">
      <w:r>
        <w:t>Euch allen wünsche ich Gottes reichen Segen und dass Ihr für Euch interessante Texte hier findet. Für Anregungen bin ich immer dankbar.</w:t>
      </w:r>
    </w:p>
    <w:p w14:paraId="51AB60BD" w14:textId="77777777" w:rsidR="007166CE" w:rsidRDefault="007166CE" w:rsidP="007166CE">
      <w:r>
        <w:t>Gruß &amp; Segen,</w:t>
      </w:r>
    </w:p>
    <w:p w14:paraId="36AB2441" w14:textId="77777777" w:rsidR="007166CE" w:rsidRDefault="007166CE" w:rsidP="007166CE">
      <w:r>
        <w:t>Andreas</w:t>
      </w:r>
    </w:p>
    <w:p w14:paraId="5E9A932D" w14:textId="77777777" w:rsidR="0022039F" w:rsidRDefault="007166CE" w:rsidP="007166CE">
      <w:pPr>
        <w:rPr>
          <w:rFonts w:eastAsia="Times New Roman"/>
          <w:b/>
          <w:bCs/>
          <w:color w:val="000000"/>
          <w:kern w:val="36"/>
          <w:sz w:val="32"/>
          <w:szCs w:val="32"/>
          <w:lang w:eastAsia="de-DE"/>
        </w:rPr>
      </w:pPr>
      <w:r>
        <w:rPr>
          <w:rFonts w:eastAsia="Times New Roman"/>
          <w:b/>
          <w:bCs/>
          <w:color w:val="000000"/>
          <w:kern w:val="36"/>
          <w:sz w:val="32"/>
          <w:szCs w:val="32"/>
          <w:lang w:eastAsia="de-DE"/>
        </w:rPr>
        <w:br w:type="page"/>
      </w:r>
    </w:p>
    <w:p w14:paraId="2515A95A" w14:textId="77777777" w:rsidR="00393565" w:rsidRDefault="00393565" w:rsidP="00393565">
      <w:pPr>
        <w:pStyle w:val="berschrift1"/>
        <w:rPr>
          <w:sz w:val="48"/>
        </w:rPr>
      </w:pPr>
      <w:r>
        <w:t>Hausgebete</w:t>
      </w:r>
    </w:p>
    <w:p w14:paraId="4B0E99D1" w14:textId="77777777" w:rsidR="00393565" w:rsidRDefault="00393565" w:rsidP="00393565">
      <w:pPr>
        <w:pStyle w:val="berschrift2"/>
      </w:pPr>
      <w:r>
        <w:t>Kurtze Haußgebetlein für ein Haußvatter.</w:t>
      </w:r>
    </w:p>
    <w:p w14:paraId="0A2FC2A4" w14:textId="77777777" w:rsidR="00393565" w:rsidRDefault="00393565" w:rsidP="00393565">
      <w:pPr>
        <w:pStyle w:val="StandardWeb"/>
      </w:pPr>
      <w:r>
        <w:t xml:space="preserve">Allmächtiger Gott Gnädiger Vatter/ der du mich hast zu einem Haußvatter verordnet/ ich bitte dich vmb deines einigen Sohn willen/ dem die gantze Haußhaltung inn deiner Christenheit befohlen/ du wöllest mir verstand geben/ daß ich mein Weib Kind/ Gesind/ Christlich regiere/ vnnd zu Gottes Wort vnd aller Zucht erziehe/ vnd wöllest mein Nahrung segnen/ mit deinen lieben Engeln/ mich und mein Hauß bewachen/ denn wo du nicht vnser Hauß bawest/ vnd vnser Arbeit mit fleiß segnest/ so ists mit aller vnser Sorg vnnd dencken verlohren/ Hilff lieber Vatter/ durch Jesum Christum/ Amen. </w:t>
      </w:r>
    </w:p>
    <w:p w14:paraId="654ACDA4" w14:textId="77777777" w:rsidR="00393565" w:rsidRDefault="00393565" w:rsidP="00393565">
      <w:pPr>
        <w:pStyle w:val="berschrift2"/>
      </w:pPr>
      <w:r>
        <w:t>Für ein Haußmutter.</w:t>
      </w:r>
    </w:p>
    <w:p w14:paraId="01BFF209" w14:textId="77777777" w:rsidR="00393565" w:rsidRDefault="00393565" w:rsidP="00393565">
      <w:pPr>
        <w:pStyle w:val="StandardWeb"/>
      </w:pPr>
      <w:r>
        <w:t xml:space="preserve">HERR JEsu Christe/ du wahrer Sohn Gottes/ der du mir meinen Haußwirt bescheret/ Kind vnnd eigen Härdlein geben hast/ Hilff durch deine Güte/ daß ich nach deinem befehl mich vor meinem Mann dücke/ vnd meine Kind in deiner forcht erziehe/ vnd was mein Haußwirt durch deinen Segen erwirbt/ fein zu rath halt/ vnnd mich mit jederman einige vnd vertrage/ damit ich mit meinem ehrlichen wandel dich preise/ vnnd meinen beruff gewiß mache/ der du auch der glaubigen Weiber HERR vnd Heyland bist/ vnd machest sie theilhafftig deiner Gnaden/ hochgelobt inn ewigkeit/ Amen. </w:t>
      </w:r>
    </w:p>
    <w:p w14:paraId="3BB4F47F" w14:textId="77777777" w:rsidR="00393565" w:rsidRDefault="00393565" w:rsidP="00393565">
      <w:pPr>
        <w:pStyle w:val="berschrift2"/>
      </w:pPr>
      <w:r>
        <w:t>Für getauffte Kinder.</w:t>
      </w:r>
    </w:p>
    <w:p w14:paraId="281492F1" w14:textId="77777777" w:rsidR="00393565" w:rsidRDefault="00393565" w:rsidP="00393565">
      <w:pPr>
        <w:pStyle w:val="StandardWeb"/>
      </w:pPr>
      <w:r>
        <w:t xml:space="preserve">EWiger Gott/ gnädiger Vatter/ Der du mich hast auff dein Barmhertzigkeit tauffen/ vnnd mit deines Sohns blut besprengen/ vnnd mit deinem Geist versiegeln lassen/ daß ich auß gnaden dein Kind und Miterbe aller himmlischer Gütter werde. Erhalte mich lieber Vatter bey diesem Bund des guten Gewissens, vnnd bey der Vnschuld deines Sohns/ damit du mich bekleidet hast. Laß mich auch nicht vergessen/ was ich dir durch meine Paten versprochen/ vnnd laß mich bey deinem Wort/ vnnd meinem Tauff gelübdnuß bestendig außhalten/ der du alle getauffte/ vnnd die an dich glauben/ uaß gnaden wirst selig machen/ die in zuversicht deines Sons sehnlichen zu dir schreyen/ Hochgelobt/ inn Ewigkeit/ Amen. </w:t>
      </w:r>
    </w:p>
    <w:p w14:paraId="3855FA1F" w14:textId="77777777" w:rsidR="00393565" w:rsidRDefault="00393565" w:rsidP="00393565">
      <w:pPr>
        <w:pStyle w:val="berschrift2"/>
      </w:pPr>
      <w:r>
        <w:t>Ein ander Gebet für die Kinder.</w:t>
      </w:r>
    </w:p>
    <w:p w14:paraId="5569578B" w14:textId="77777777" w:rsidR="00393565" w:rsidRDefault="00393565" w:rsidP="00393565">
      <w:pPr>
        <w:pStyle w:val="StandardWeb"/>
      </w:pPr>
      <w:r>
        <w:t xml:space="preserve">HErr Jesu Christe/ du liebes Kind Gottes/ der du die Kinder heist zu dir bringen/ meine Eltern haben mich zu deiner H. Tauffe geschickt/ der du mich gesegnet/ vnnd angenommen hast/ Lieber HErr/ ich lebe noch inn der Welt vnter den bösen Geistern/ leyte mich/ erhalte mich inn deiner Hand/ vnd laß mich inn deiner erkanntnuß wachsen/ vnd dich warhafftig anruffen vnd preisen von nun an biß in Ewigkeit/ Amen. </w:t>
      </w:r>
    </w:p>
    <w:p w14:paraId="455058FF" w14:textId="77777777" w:rsidR="00393565" w:rsidRDefault="00393565" w:rsidP="00393565">
      <w:pPr>
        <w:pStyle w:val="berschrift2"/>
      </w:pPr>
      <w:r>
        <w:t>Ein ander Gebet für ein Handwercks jungen.</w:t>
      </w:r>
    </w:p>
    <w:p w14:paraId="3672FEE3" w14:textId="77777777" w:rsidR="00393565" w:rsidRDefault="00393565" w:rsidP="00393565">
      <w:pPr>
        <w:pStyle w:val="StandardWeb"/>
      </w:pPr>
      <w:r>
        <w:t xml:space="preserve">O Ewiges Wort/ vnnd gehorsam Kind Gottes/ Der du bist inn Armut vnnd Elend geborn/ daß du vns reich machst/ vnnd hast in deiner jugend inn tieffster demut das Zimmerhandwerck getrieben/ vnnd deine Mutter ernehren helffen. Meine liebe Eltern thun mich auch jetzund zum Handwerck/ Hilff du trewer Gott/ daß ich fleissig lerne/ trewlich arbeite/ mich redlich damit nehre/ vnd meinen alten Eltern damit auch wider dienen könne/ wie sie mich von Jugend auff versorget/ der du dir auß allerley Ständen eine ewige Kirch durchs wort samlest/ vnnd wilt von Läyen vnnd jederman gelobet vnnd gepreiset seyn/ Hochgelobt inn alle Ewigkeit/ Amen. </w:t>
      </w:r>
    </w:p>
    <w:p w14:paraId="74A9128B" w14:textId="77777777" w:rsidR="00393565" w:rsidRDefault="00393565" w:rsidP="00393565">
      <w:pPr>
        <w:pStyle w:val="berschrift2"/>
      </w:pPr>
      <w:r>
        <w:t>Für ein Tochter.</w:t>
      </w:r>
    </w:p>
    <w:p w14:paraId="153954A9" w14:textId="77777777" w:rsidR="00393565" w:rsidRDefault="00393565" w:rsidP="00393565">
      <w:pPr>
        <w:pStyle w:val="StandardWeb"/>
      </w:pPr>
      <w:r>
        <w:t xml:space="preserve">HImmlischer Vatter/ mein lieber Gott/ ich armes getaufftes kindlein schrey auff dein Wort zu dir/ laß mich dein Wort seliglich hören vnnd bewahren/ vnnd meine Eltern lieb haben/ jn gehorsam seyn/ vnd was zu gut halten/ vnd ein gute Haußhalterin werden/ Laß mich in glimpff vnd gelindingkeit/ in Zucht vnd Messigkeit/ fein ehrlich vnnd fleissig sein/ vnd mit Trew vnd Warheit vmbgehen/ damit ich meine Tauffe vnnd beruff schmücke/ vnd dich auff meinem befohlnen wege preise/ vnnd meine Eltern vnnd Freundschafft Ehr vnnd Ruhm hie auff Erden/ vnd inn alle Ewigkeit an mir erleben/ vmb deines gehorsamen Söhnleins meines himlischen Bräutigams willen/ hochgelobt in Ewigkeit/ Amen. </w:t>
      </w:r>
    </w:p>
    <w:p w14:paraId="53719C1A" w14:textId="77777777" w:rsidR="00393565" w:rsidRDefault="00393565" w:rsidP="00393565">
      <w:pPr>
        <w:pStyle w:val="berschrift2"/>
      </w:pPr>
      <w:r>
        <w:t>Wenn Eltern Kinder wollen zur Schul thun.</w:t>
      </w:r>
    </w:p>
    <w:p w14:paraId="487E80F0" w14:textId="77777777" w:rsidR="00393565" w:rsidRDefault="00393565" w:rsidP="00393565">
      <w:pPr>
        <w:pStyle w:val="StandardWeb"/>
      </w:pPr>
      <w:r>
        <w:t xml:space="preserve">O Ewiger Schöpffer Himmels vnd Erden/ vnnd deß heiliigen Ehestandes/ der du mir nach deinem segen/ im züchtigen Ehebeth/ Leibesfrucht bescheret/ vnnd sie im Geist/ Wasser vnnd Wort zu deinen Kindern newgeboren/ vnd mir befohlen hast/ ich sol sie in deiner zucht vnd straffe aufferziehen. Nun schicke ich meine Kinder inn deine Schule/ vnd befehle dir jr studiern/ der du allein gelehret/ fromm vnnd selig machen kanst/ Gibe jhnen deinen Geist/ vnnd lasse jn lust/ liebe vnd gedeyen in jnen erwecken/ daß sie selige werckzeug vnd Gnadengefäß werden/ die dich preisen/ deiner Kirchen dienen/ vnnd mich mit jrer Gottseligkeit vnnd Tugend erfrewen/ der du das liebe Samuelichen auff seiner Mutter bit auch vnterweiset/ vnd zu einem grossen vnd seligen Wundermann hast in der Schul erziehen lassen/ vmb deines lieben Söhnleins/ deß frommen Schulerleins vnnd höchsten Schulmeisters willen/ Amen. </w:t>
      </w:r>
    </w:p>
    <w:p w14:paraId="38255BD1" w14:textId="77777777" w:rsidR="00393565" w:rsidRDefault="00393565" w:rsidP="00393565">
      <w:pPr>
        <w:pStyle w:val="berschrift2"/>
      </w:pPr>
      <w:r>
        <w:t>Für ein gewachsenen Sohn.</w:t>
      </w:r>
    </w:p>
    <w:p w14:paraId="0C403898" w14:textId="77777777" w:rsidR="00393565" w:rsidRDefault="00393565" w:rsidP="00393565">
      <w:pPr>
        <w:pStyle w:val="StandardWeb"/>
      </w:pPr>
      <w:r>
        <w:t xml:space="preserve">HErr JEsu Christe/ du stiffter vnnd erhalter deß heiligen Ehestands/ ich soll auß Rath vnnd anhalten meiner lieben Eltern mich in Ehestand begeben/ Nun weiß ich/ daß du allein fromme Töchter kennest/ vnd das Adam vnnd Isaac durch deine Güte versorget sein/ Hilff himlischer Bräutigam/ du keuscher Gott/ liese mir was gutes auß/ mit der ich mich inn deiner Erkenntnuß ehrlich nehre/ vnd mit jhr hie vnnd dort selig leben könne. Saget doch Salomon/ ein fromm Weib komme vom HErrn/ damit einer/ der inn der Forcht Gottes sich inn die Ehe begibt/ glück vnnd segen/ vnd die schönste frewd vnnd wollgefaßen erlanget/ Der du aller Eheleut Patron vnd Schutzherr bist/ vnnd schmüest die hochzeit zu Cana mit deiner gegenwart vnd reichlichem Geschenck/ hochgelobt in Ewigkeit/ Amen. </w:t>
      </w:r>
    </w:p>
    <w:p w14:paraId="16C7E6A1" w14:textId="77777777" w:rsidR="00393565" w:rsidRDefault="00393565" w:rsidP="00393565">
      <w:pPr>
        <w:pStyle w:val="berschrift2"/>
      </w:pPr>
      <w:r>
        <w:t>Für ein frommen Diener.</w:t>
      </w:r>
    </w:p>
    <w:p w14:paraId="0DE765F0" w14:textId="77777777" w:rsidR="00393565" w:rsidRDefault="00393565" w:rsidP="00393565">
      <w:pPr>
        <w:pStyle w:val="StandardWeb"/>
      </w:pPr>
      <w:r>
        <w:t xml:space="preserve">HErr Gott himlischer Vatter, der du Herr vnnd Knecht nach dem Fall verordnest/ vnnd hörest auch Abrahams Diener, der im Namen deines lieben Sons zu dir schreye. Ach ewiger HErr vnd Haußvatter/ ich darff eins Diensts/ darinn ich mit Gott vnnd ehren leben kan/ Hilff gnädiger Vatter/ liese mir einem guten vnd gelinden Herrn auß/ bey dem ich an Gottes Wort nicht versaumet werde/ vnd hilffe mir mit deinem Gnadengeiste/ daß ich ihm trewlich diene/ vnd seine sache versorge/ Segene mir auch meine Arbeit/ damit ich mein Christenthumb preise vnd beweise/ vnd nach disem jrrdischen Dienste/ ein ewiger Himmelserbe vnd Burger seyn könne. Der du dem krancken Knecht zu Capernaum einen Gottseligen vnnd frommen HErrn bescherest/ vnnd Joseph inn seinem Dienste gnädiglich beystehest/ hochgelobt in Ewigkeit/ Amen. </w:t>
      </w:r>
    </w:p>
    <w:p w14:paraId="013E6B8D" w14:textId="77777777" w:rsidR="00393565" w:rsidRDefault="00393565" w:rsidP="00393565">
      <w:pPr>
        <w:pStyle w:val="berschrift2"/>
      </w:pPr>
      <w:r>
        <w:t>Für ein Haußmutter/ die Gesinde bedarff.</w:t>
      </w:r>
    </w:p>
    <w:p w14:paraId="52B0BF03" w14:textId="77777777" w:rsidR="00393565" w:rsidRDefault="00393565" w:rsidP="00393565">
      <w:pPr>
        <w:pStyle w:val="StandardWeb"/>
      </w:pPr>
      <w:r>
        <w:t xml:space="preserve">HErtzlieber Vatter/ ich dancke dir für die Ehr/ dz du mir deine Creaturn vnnd getauffte Kinder zur hand gehen unnd dienen lessest/ Beschere mir lieber Vatter/ der du Frau vnnd Magd erschaffen/ vnd sie all durch Christi Blut wilt selig machen/ ein fromme Christliche vnnd ehrliche Magd/ die sich ihrer Tauff tröstet/ vnd vmb deines worts vnd befelchs willen mir/ meinen Kindern vnd Hauß trewlich diene/ vnnd laß mich auch nicht vergessen/ daß ich einen HErrn im Himmel habe/ vnd sie/ als mein Kind mütterlich meine/ zu Gottes Wort vnd aller Zucht halte/ Der du Rebecca vnnd Naeman trewer Kinder/ Mutter vnnd Gesinde bescheret vnnd gesegnet hast/ Durch Christum deinen trewen Knecht vnsern HErrn/ Amen. </w:t>
      </w:r>
    </w:p>
    <w:p w14:paraId="619CB82C" w14:textId="77777777" w:rsidR="00393565" w:rsidRDefault="00393565" w:rsidP="00393565">
      <w:pPr>
        <w:pStyle w:val="berschrift2"/>
      </w:pPr>
      <w:r>
        <w:t>Für ein arme Magd.</w:t>
      </w:r>
    </w:p>
    <w:p w14:paraId="54524C5F" w14:textId="77777777" w:rsidR="00393565" w:rsidRDefault="00393565" w:rsidP="00393565">
      <w:pPr>
        <w:pStyle w:val="StandardWeb"/>
      </w:pPr>
      <w:r>
        <w:t xml:space="preserve">LIeber Vatter im Himmel/ ich ibn ein armes und elendes Waißlein/ habe weder Vatter noch Mutter auff Erden/ denn dich allein Hertzeiner/ der du aller Wäißlein/ auch deß armen Gesindes trewer Vatter bist/ Ich soll unnd muß mich zu dienste begeben/ nach deinem wolgefallen/ beschere mir einen träglichen Dienst/ hilff mir zu guten Leuten/ die dein Wort lieben/ vnd ein trewlich Aug auff ihr armes Gesinde haben/ ich wil vmb deines willen gehorsamlich vnd fleissig dienen/ vnnd in gedult auff deines Sohns fröliche erscheinung warten/ da mein Dienst vnd Elende wird ein end nemen/ vnd ich vnter deinen lieben Kindern vnnd Erben sein vnd bleiben wil/ Der du auch mit der armen Magd Agar redest/ vnd tröstest sie in jren höchsten nöthen/ vnd bescherest Zilpa vnd Bilha fromme Frawen hochgelobt inn Ewigkeit/ Amen. </w:t>
      </w:r>
    </w:p>
    <w:p w14:paraId="7448B0ED" w14:textId="77777777" w:rsidR="00393565" w:rsidRDefault="00393565" w:rsidP="00393565">
      <w:pPr>
        <w:pStyle w:val="berschrift2"/>
      </w:pPr>
      <w:r>
        <w:t>Ein ander Gebet/ für trewe Dienerin.</w:t>
      </w:r>
    </w:p>
    <w:p w14:paraId="23B85AD4" w14:textId="77777777" w:rsidR="00393565" w:rsidRDefault="00393565" w:rsidP="00393565">
      <w:pPr>
        <w:pStyle w:val="StandardWeb"/>
      </w:pPr>
      <w:r>
        <w:t xml:space="preserve">ACh lieber HErr vnnd Heyland/ ich dancke dir/ daß du mir eine gute Fraw bescheret/ vnnd träglichen Dienste/ darinn ich kan dein Wort hören/ zur Beicht vnnd abendmal gehen/ vnnd mein Zucht vnnd Gewissen/ durch deine Gnade bewahren. Hilff lieber Sohn Gottes/ daß ich meinen dienst ehrlich vnd reiniglich verrichte/ vnd vmb deinet willen meiner Frawen gehorche/ ihre Kinder fein vnnd Christlich erziehe/ vnnd ihre Nahrung fleissig zu rath halten helffe/ sprich auch deinen Segen in meine Kuchen vnnd daß ich nichts verderben/ oder zu schanden werden lasse/ Laß auch deine Engelein mein Fewer verwahren/ vnd mich vor Schaden warnen. Hilff mir auch/ daß ich nichts ins Hauß vnnd herauß wasche/ vnd wie ein frommer Ehehalt/ Zwyspalt vnnd Vneinigkeit wehren/ lieb vnd Freundschafft erhalten/ vnd meiner Herrschafft vmb Christi willen ein Wort lerne zu gut halten/ damit ich mein Vatter vnser Abends vnd Morgens inn der Kuchen vnnd Stall fein andächtig sprechen/ vnd hülff/ schutz und errettung auß diesem Elend erbeten könne/ der du auch armes Gesiches Gott vnd Heyland bist/ vnd sie zum ewigen Leben mit deinem thewrem Blut erkaufft hast/ hochgelobt in Ewigkeit/ Amen. </w:t>
      </w:r>
    </w:p>
    <w:p w14:paraId="72812BB0" w14:textId="77777777" w:rsidR="00393565" w:rsidRDefault="00393565" w:rsidP="00393565">
      <w:pPr>
        <w:pStyle w:val="berschrift2"/>
      </w:pPr>
      <w:r>
        <w:t>Für ein Schwangere Frawen.</w:t>
      </w:r>
    </w:p>
    <w:p w14:paraId="6075F360" w14:textId="77777777" w:rsidR="00393565" w:rsidRDefault="00393565" w:rsidP="00393565">
      <w:pPr>
        <w:pStyle w:val="StandardWeb"/>
      </w:pPr>
      <w:r>
        <w:t xml:space="preserve">O Ewiger Son Gottes/ Schöpffer vnd Heyland der Welt/ der du Adam vnd Eva hast wachsen vnd mehren heissen/ vnnd von ihrem Geblüt alle Geschlecht auff Erden gezeuget/ Ich dancke dir/ daß ich deines Segens auch in Ehren bin theilhafftig worden/ darumb preise ich deine Gnade vnnd segen/ vnnd bitte deine milte güte/ im Namen deines eingebornen Sönleins/ das auch in dem Jungfräwlichen Leibe gelegen/ du wöllest mein Leibsfrucht erhalten/ vnd mir vnd ihr ein fröliche stund bescheren/ vnd mit deines Sohns Blut vnd Geist besprengen/ vnd zum Kind Gottes annemen/ vnnd mich mit meinem lieben Haußvatter erfrewen/ vnd dir ein ewigen Diener auffstehen lassen/ der du den Ertzvatter Jacob/ vnd Johannem den Tauffer inn Mutterleibe geheiliget vnnd angenommen hast/ hochgelobt mit dem Vatter vnd heiligen Geiste/ Amen. </w:t>
      </w:r>
    </w:p>
    <w:p w14:paraId="28068E35" w14:textId="77777777" w:rsidR="00393565" w:rsidRDefault="00393565" w:rsidP="00393565">
      <w:pPr>
        <w:pStyle w:val="berschrift2"/>
      </w:pPr>
      <w:r>
        <w:t>Für ein kreistende Fraw.</w:t>
      </w:r>
    </w:p>
    <w:p w14:paraId="1E8A430D" w14:textId="77777777" w:rsidR="00393565" w:rsidRDefault="00393565" w:rsidP="00393565">
      <w:pPr>
        <w:pStyle w:val="StandardWeb"/>
      </w:pPr>
      <w:r>
        <w:t xml:space="preserve">O Ewiger Sohn Gottes/ vnnd einiger Helffer inn allen nöthen/ der du vnns Eve Töchter/ die wehe vnnd schmertzen auß gnaden auffgelegt/ daß wir ihrer vbertrettung/ vnd vnser angebornen Erbsünde nicht vergessen/ meine Stunde ist/ nach deiner verordnung kommen/ Hilff HErr/ du lebendiger Sohn Gottes/ vnd spricht dein Segen zu meinen kreisten/ vnnd laß mich deine heilsame Mutterhand fühlen/ hilff mir vnnd meiner Leibesfrucht/ deinem Geschöpffe vnnd erfrewe mich/ wie du deine Christenheit auß vnser trübnuß vnnd folgenden frewde seliglich tröstest. Hilff du heilige Dreyfaltigkeit/ gib mir vnd meiner Frucht Krafft/ vnd sey mein Wehr vnd Frewden Gott/ der du Rebecca vnd allen geholffen hast/ die inn Kindsnöthen zu dir geschryen haben/ denn inn dir allein sein/ leben vnnd weben wir/ Ob auch vnsere Wehe weren biß inn die Nacht/ vnd wider an den Morgen/ Du weist die rechte Sund/ komme lieber HErr Jesu/ hochgelobt von allen Frawen/ Amen. </w:t>
      </w:r>
    </w:p>
    <w:p w14:paraId="393AFB40" w14:textId="77777777" w:rsidR="00393565" w:rsidRDefault="00393565" w:rsidP="00393565">
      <w:pPr>
        <w:pStyle w:val="berschrift2"/>
      </w:pPr>
      <w:r>
        <w:t>Armer Leut Gebet für ihr Viehlein.</w:t>
      </w:r>
    </w:p>
    <w:p w14:paraId="26C5A290" w14:textId="77777777" w:rsidR="00393565" w:rsidRDefault="00393565" w:rsidP="00393565">
      <w:pPr>
        <w:pStyle w:val="StandardWeb"/>
      </w:pPr>
      <w:r>
        <w:t xml:space="preserve">O Ewiger Vatter/ Schöpffer vnd Erhalter aller Creaturen/ der du Menschen vnnd Viehe hilffest/ vnnd nehrest die kleinen Vögelein/ vnnd lessest kein Sperling an die Erden fallen ohn dein wissen vnnd willen/ vnnd sorgest für vnsere Küh vnnd Kelber/ vnd lessest Graß vnnd Hew zu jhrer Speiß wachsen/ ich befehle dir meines Herrn Viehzucht/ behüt vnser Kphlein/ Kälblein/ Zieglein vnnd Schweinlein vor des Teuffels Zauberey vnnd allen bösen Augen/ vnd lasse es wol gedeyen/ vnnd nütze sein/ vnd einander kein schaden thun/ vmb des HErn JEsu Christi willen/ der im Stall zu Bethlehem beym Oechßlein vnd Eselein geborn/ vnnd im Krippelein auff Hew vnd Stro gelegen ist/ vnd sein Opffer im Schlachtlämblein vnns armen Gesinde erzeigt/ hochgelobt in Ewigkeit/ Amen. </w:t>
      </w:r>
    </w:p>
    <w:p w14:paraId="06FA3FC3" w14:textId="77777777" w:rsidR="00393565" w:rsidRDefault="00393565" w:rsidP="00393565">
      <w:pPr>
        <w:pStyle w:val="berschrift2"/>
      </w:pPr>
      <w:r>
        <w:t>Gebet für ein Bergfraw.</w:t>
      </w:r>
    </w:p>
    <w:p w14:paraId="496CE053" w14:textId="77777777" w:rsidR="00393565" w:rsidRDefault="00393565" w:rsidP="00393565">
      <w:pPr>
        <w:pStyle w:val="StandardWeb"/>
      </w:pPr>
      <w:r>
        <w:t xml:space="preserve">EWiger Vatter/ trewer Heyland ich dancke dir/ daß du mich zur Haußmutter verordnet/ vnd mir einen lieben Mann/ Kind vnnd Gesinde bescheret hast/ vnnd bitte dich vmb deines lieben Sönleins willen/ du wöllest mir mein Haußwirth an seiner gefährlichen Arbeit mit deinem lieben Engelein behüten/ daß ihm kein Leyd widerfahre/ vnd böß Wetter jm nicht schade/ Du wöllest auch dein Segen zu seiner Arbeit vnd Löhnlein sprechen/ daß er seinem Herrn was außrichte/ vnnd wir vnsere Kinderlein zu deinen Ehren Gottselig erziehen können/ Der du auch der Bergleut vnnd jhrer Kinder Gott vnnd Heyland bist/ vnnd allein gut Ertz vnd Ausbeute bescheren vnd gedeyen darzu sprechen kanst/ als der alte vnnd rechte Ertzschöpffer/ gelobet inn der höhe/ Amen. </w:t>
      </w:r>
    </w:p>
    <w:p w14:paraId="70E6AABD" w14:textId="77777777" w:rsidR="00393565" w:rsidRDefault="00393565" w:rsidP="00393565">
      <w:pPr>
        <w:pStyle w:val="berschrift2"/>
      </w:pPr>
      <w:r>
        <w:t>Ein Gebet für fromme Kinder/</w:t>
      </w:r>
    </w:p>
    <w:p w14:paraId="5C3105A7" w14:textId="77777777" w:rsidR="00393565" w:rsidRDefault="00393565" w:rsidP="00393565">
      <w:pPr>
        <w:pStyle w:val="StandardWeb"/>
      </w:pPr>
      <w:r>
        <w:rPr>
          <w:rStyle w:val="Fett"/>
        </w:rPr>
        <w:t>wie sie für jhren Vatter beten sollen/ der vber Land reiset.</w:t>
      </w:r>
      <w:r>
        <w:t xml:space="preserve"> </w:t>
      </w:r>
    </w:p>
    <w:p w14:paraId="5FB2AE35" w14:textId="77777777" w:rsidR="00393565" w:rsidRDefault="00393565" w:rsidP="00393565">
      <w:pPr>
        <w:pStyle w:val="StandardWeb"/>
      </w:pPr>
      <w:r>
        <w:t xml:space="preserve">EWiger Sohn Gottes/ O trewer Heyland/ aller die dich im Glauben anruffen/ wir deine Kindlein die auff dein Blut getaufft/ vnnd mit deinem Geiste zu Königlichen Priesterlein geweyhet/ vnd deine Brüder vnd Miterben auß Genaden erwehlet sein/ schreyen mit vnsern vnschuldigen Zünglein zu dir/ vnd bitten hertzlich/ du wöllest vnsern lieben Vatter der seines Beruffs vnd Nahrung halben vber Land gereiset ist/ auff seinen Wegen gnädig behüten/ vnd in seine sachen wol vnnd schleunig außrichten lassen/ vnd ihn gesund vnd mit Frewden wider zu vns heimb bringen/ der du dem Diener Jacob auch mit deinen Engelein auff seiner Reyse behütet vnd beleytet hast/ du ewiger vnd trewer Gleytsmann vnnd Gefert aller derer/ die dich förchten/ vnnd auff deine Güte warten/ Amen. </w:t>
      </w:r>
    </w:p>
    <w:p w14:paraId="64D21F96" w14:textId="77777777" w:rsidR="00393565" w:rsidRDefault="00393565" w:rsidP="00393565">
      <w:pPr>
        <w:pStyle w:val="StandardWeb"/>
      </w:pPr>
      <w:r>
        <w:t xml:space="preserve">Vatter vnser/ rc. </w:t>
      </w:r>
    </w:p>
    <w:p w14:paraId="6C12B2C1" w14:textId="77777777" w:rsidR="00393565" w:rsidRDefault="00393565" w:rsidP="00393565">
      <w:pPr>
        <w:pStyle w:val="berschrift2"/>
      </w:pPr>
      <w:r>
        <w:t>Ein ander Kindergebetlein/</w:t>
      </w:r>
    </w:p>
    <w:p w14:paraId="24607A38" w14:textId="77777777" w:rsidR="00393565" w:rsidRDefault="00393565" w:rsidP="00393565">
      <w:pPr>
        <w:pStyle w:val="StandardWeb"/>
      </w:pPr>
      <w:r>
        <w:rPr>
          <w:rStyle w:val="Fett"/>
        </w:rPr>
        <w:t>vmb glückselige Reyse vmb jren lieben Vatter zu bitten.</w:t>
      </w:r>
      <w:r>
        <w:t xml:space="preserve"> </w:t>
      </w:r>
    </w:p>
    <w:p w14:paraId="243D8399" w14:textId="77777777" w:rsidR="00393565" w:rsidRDefault="00393565" w:rsidP="00393565">
      <w:pPr>
        <w:pStyle w:val="StandardWeb"/>
      </w:pPr>
      <w:r>
        <w:t xml:space="preserve">Allmechtiger Gott/ HErr himlischer Vatter/ der du vns gnädiglich verheissen hast/ was wir dich bitten werden inn dem Namen deines Eingebornen Sons Jesu Christi vnsers HErrn/ das wöllest vns geben. Weil du denn selber weist vnd sihest/ daß wir vrsach haben zu bitten/ Nach dem vnser lieber Vatter in gefehrlicher Reyse ist/ vnnd wir auch solches von wegen deines Gebots/ vnd auß kindlichem Gehorsam gegen vnsern Eltern schuldig sein/ so wöllest du vnser einfeltiges Gebet nach deiner Art vnd Güte erhören/ vnnd vnsern lieben Vatter auff dem Wege vnd an allen Orten/ sampt andern frommen Christen/ mit deinen lieben Engeln beschützen/ vnd selbst mit vnd bey jm sein/ in aller Gefahr. Ja wie du deinen lieben Diener Tobia den seligen Engel Raphael zum Geferten verordnet hast/ das er vor allen Leid kondte sicher sein/ Also geleyte auch du getrewer Gott vnsern hertzlieben Vatter/ daß er vns mit gesund vnnd freude wider zu Hauß komme/ auff daß/ weil wir noch vnerzogen vnd klein sein/ er vns lenger mit deiner Gnade vorstehe/ in rechter Lehr deines Göttlichen worts/ aller Zucht vnnd Erbarkeit vnterweise/ vnd wir also möchten auffwachsen/ vnd vnser Leben führen/ daß dein heiliger Name geehret/ vnd wir vnd vnser Nechster dardurch gebessert würden/ Das verleyhe vns lieber Gott/ vmb deß HErrn Christi willen/ Amen. </w:t>
      </w:r>
    </w:p>
    <w:p w14:paraId="66EE4279" w14:textId="77777777" w:rsidR="00393565" w:rsidRDefault="00393565" w:rsidP="00393565">
      <w:pPr>
        <w:pStyle w:val="berschrift2"/>
      </w:pPr>
      <w:r>
        <w:t>Ein Kinder gebetlein für ihre Brüder vnd Schwester/</w:t>
      </w:r>
    </w:p>
    <w:p w14:paraId="5D78F725" w14:textId="77777777" w:rsidR="00393565" w:rsidRDefault="00393565" w:rsidP="00393565">
      <w:pPr>
        <w:pStyle w:val="StandardWeb"/>
      </w:pPr>
      <w:r>
        <w:rPr>
          <w:rStyle w:val="Fett"/>
        </w:rPr>
        <w:t>so in der frembde sein.</w:t>
      </w:r>
      <w:r>
        <w:t xml:space="preserve"> </w:t>
      </w:r>
    </w:p>
    <w:p w14:paraId="04AE2275" w14:textId="77777777" w:rsidR="00393565" w:rsidRDefault="00393565" w:rsidP="00393565">
      <w:pPr>
        <w:pStyle w:val="StandardWeb"/>
      </w:pPr>
      <w:r>
        <w:t xml:space="preserve">EWiger Gott/ gnädiger Vatter vnnd Beschützer aller der/ so das Elend bawen/ Der du deinen Sohn ins Elend auff Erden vnserthalben gesandt/ vnd in Egypten mit seiner lieben Mutter geschickt/ Wir elenden Kinder Eve schreyen zu dir im Namen Jesu Christi/ du wöllest vnsere Brüder/ die inn der Frembde der Schulen nachziehen/ vnnd andern Leuten dienen müssen/ gnädiglich mit deinen lieben Frongeisterlein bewahren/ vnd sie für falscher Lehr/ böser Gesellschafft vnd vnzucht behüten/ vnd sie lassen fein fleissig/ ehrlich vnd züchtig sein/ vnnd wider zu vns mit ehren heimbringen/ biß dein lieber Sohn auff dem Regenbogen kompt/ vnd vns zerstrewete Kinderlein in seinem Paradeiß alle zusammen bringt/ hochgelobt in ewigkeit/ Amen. </w:t>
      </w:r>
    </w:p>
    <w:p w14:paraId="276C9814" w14:textId="77777777" w:rsidR="00393565" w:rsidRDefault="00393565" w:rsidP="00393565">
      <w:pPr>
        <w:pStyle w:val="berschrift2"/>
      </w:pPr>
      <w:r>
        <w:t>Ein Gebet für ein Haußvatter/ Gott wölle ihm sein Haußcreutz mit Gedult tragen helffen.</w:t>
      </w:r>
    </w:p>
    <w:p w14:paraId="0C130C3D" w14:textId="77777777" w:rsidR="00393565" w:rsidRDefault="00393565" w:rsidP="00393565">
      <w:pPr>
        <w:pStyle w:val="StandardWeb"/>
      </w:pPr>
      <w:r>
        <w:t xml:space="preserve">O Ewiger Gott/ weiser vnd trewer Vatter/ du legest je nur den jenigen/ so du lieb hast dein heiliges Creutz auff/ damit du sie zu deinem Wort ziehest/ vnnd die Sünde inn jhnen dempffest/ vnnd sie deinem Söhnlein im Leyden ehnlich machest/ Ich armer Haußvatter stecke in Nöthen/ Anfechtung/ schulden/ hab ein kranck Weib vnnd Kind/ bin betrüübt vnnd elend/ ich glaub/ daß du mir solchs alles zum besten aufflegest/ vnnd werdest zu gelegner zeit mich darauß/ nach deinem wollgefallen/ vnnd meiner Seelen Seligkeit erretten. Hilff lieber Vatter/ daß ich dein Vatterhertz erkenne/ vnd deine Ruthe mit gedult anneme/ vnd vnterm Creutz durch deines Geistes Krafft dir außhalte/ vnd getrost vnnd vnverzagt sey. Ists dein wille/ lindere mein Schmertzen auch/ vnnd laß deine Hülffe scheinen/ vmb deines lieben Söhnleins Jesu Christi willen/ der sein Creutz vnserthalben in höchster Gedult getragen/ vnd vnser Leyden vnd Angst damit geheiliget vnd vberwunden/ vnd alle die auff in gehoffet vnnd geharret haben/ endlich zu rechter Zeit auß allen Nöthen ehrlich errettet hat. Hilff HErr/ hilff deinen Creutzträgern/ hochgelobet auch in vnserm Creutze/ als ein gnädiger Vatter vnnd Zuchtmeister/ hie vnd in Ewigkeit/ Amen. </w:t>
      </w:r>
    </w:p>
    <w:p w14:paraId="51C932E3" w14:textId="77777777" w:rsidR="00393565" w:rsidRDefault="00393565" w:rsidP="00393565">
      <w:pPr>
        <w:pStyle w:val="berschrift2"/>
      </w:pPr>
      <w:r>
        <w:t>Ein Gebet für ein Weib die nicht Kinder hat.</w:t>
      </w:r>
    </w:p>
    <w:p w14:paraId="2EB2072E" w14:textId="77777777" w:rsidR="00393565" w:rsidRDefault="00393565" w:rsidP="00393565">
      <w:pPr>
        <w:pStyle w:val="StandardWeb"/>
      </w:pPr>
      <w:r>
        <w:t xml:space="preserve">O Ewiger Vatter/ gnädiger Gott/ Ich armes elendes Weib schütle mein betrübts/ vnd sehnliches Hertz für dir auß vnnd klage dir täglich daß mir mein Leib/ wie der Mutter Samuelis/ bißher verschlossen ist/ vnnd ich deines gnedigen segens entperen muß/ Hilff HErr GOtt/ der du allein vnsere Leib segnen/ vnnd Kinder geben/ vnnd zum Leben bringen kanst/ vnnd sprich auch deinen Segen vber mich betrübtes Weib/ vnnd beschere mir ein Leibes Frucht/ daß ich dir vnnd deiner Kirchen auch ein Diener erziehen/ der dich hie vnnd in alle Ewigkeit preyse. Oder da es dir also wolgefellt/ daß ich ohne Kinder bleiben solle/ so verleyhe mir Gedult/ vnnd laß dein ewiges Söhnlein mein Kind seyn/ daß ich inn meinem Hertzen trage/ vnnd deiner Kirchen trewlich dienen heisse/ Der du die heilige Anna mit ihrem Samuelichen gesegnet/ vnnd Elie vnd Elise wirtin/ jeder einen jungen sohn auß gnaden bescheret/ Bis du doch Vatter/ vnd Kinder sind allein Gottes schöne Gaben/ Erhalt an mir auch deinen Segen/ hertz allerliebster Vatter/ hochgelobt in Ewigkeit/ Amen. </w:t>
      </w:r>
    </w:p>
    <w:p w14:paraId="7ECA4BF2" w14:textId="77777777" w:rsidR="00393565" w:rsidRDefault="00393565" w:rsidP="00393565">
      <w:pPr>
        <w:pStyle w:val="berschrift2"/>
      </w:pPr>
      <w:r>
        <w:t>Ein Gebet für betrübte Eltern vber jhren todten Kindlein.</w:t>
      </w:r>
    </w:p>
    <w:p w14:paraId="31D073C2" w14:textId="77777777" w:rsidR="00393565" w:rsidRDefault="00393565" w:rsidP="00393565">
      <w:pPr>
        <w:pStyle w:val="StandardWeb"/>
      </w:pPr>
      <w:r>
        <w:t xml:space="preserve">ACh trewer Gott/ Barmhertziger Vatter/ ich klag dir mein ängstliches betrübtes Leyd/ daß der bitter Todt meine Frucht inn Mutterleib vnser Sünde halben/ grewlich ermordet/ damit wir vnser Erbsünde vnd Missethat erkennen. Wir glauben aber lieber Vatter/ weil wir dir vnsers Leibs frucht im Namen der Jungfrawen Kind/ so lange es sich in Mutterleib gereget/ trewlich befohlen/ vnd vmb die heilige Tauff deines Sons sehnlich geseufftzet/ Du hast sein Sellichen mit Gnaden angenommen/ vnd wie Jacob vnd Johannem in Mutterleib geheiliget. Hilff lieber Vatter/ daß wir diß schwere Creutz durch deines Geistes Hilff vnd Trost gedultig tragen/ vnd starck hoffen/ wir werden vnsere Leibesfrucht bey dir in guter Gesundheit seliglich finden. Stärcke auch meines lieben Weibs Leib vnnd Seel/ vnnd lasse sie ihr Frewd vnd Trost an deinem Son haben/ der im Todt helffen kann/ die ihm durchs Gebet zugetragen vnd befohlen werden/ hochgelobt in Ewigkeit/ Amen. </w:t>
      </w:r>
    </w:p>
    <w:p w14:paraId="24F5A23C" w14:textId="77777777" w:rsidR="00393565" w:rsidRDefault="00393565" w:rsidP="00393565">
      <w:pPr>
        <w:pStyle w:val="berschrift2"/>
      </w:pPr>
      <w:r>
        <w:t>Ein Gebet für ein Haußvatter dem sein Weib stirbt.</w:t>
      </w:r>
    </w:p>
    <w:p w14:paraId="7E5D9995" w14:textId="77777777" w:rsidR="00393565" w:rsidRDefault="00393565" w:rsidP="00393565">
      <w:pPr>
        <w:pStyle w:val="StandardWeb"/>
      </w:pPr>
      <w:r>
        <w:t xml:space="preserve">O Lebendiger Gott vnnd Tröster aller Betrübten/ ich habe meinen liebsten Schatz auff erden in Kindsnöten verloren/ Denn du hast mir eine Ribe vnnd stücke von meinem Hertzen weggerissen/ doch/ glaub ich/ solches ist nicht ohn dein wissen vnd wolgefallen geschehen/ Du hast mir sie geben/ vnnd jetzt ein zeitlang gelassen/ vnnd nun wider zu dir genommen/ weil sie deinen Sohn erkant vnd angeruffen hat. Tröste mich trawrigen vnd elenden Witwer/ vnd hilff mir mein Leyd tragen/ vnd meine kleine Kinder erziehen/ vnd schicke ein seliges stündleinZ daß ich vnd die meinen bald für deinem Angesicht/ inn newer Frewde vnd ewiger Liebe zusammen kommen/ Der du alle ehrliche liebe pflantzen/ vnnd auß leyd ewige frewde vnnd wollgefallen machen kanst/ hochgelobt inn Ewigkeit/ Amen. </w:t>
      </w:r>
    </w:p>
    <w:p w14:paraId="67D9D566" w14:textId="77777777" w:rsidR="00393565" w:rsidRDefault="00393565" w:rsidP="00393565">
      <w:pPr>
        <w:pStyle w:val="berschrift2"/>
      </w:pPr>
      <w:r>
        <w:t>Für ein sterbenden Haußvatter.</w:t>
      </w:r>
    </w:p>
    <w:p w14:paraId="2ADC9607" w14:textId="77777777" w:rsidR="00393565" w:rsidRDefault="00393565" w:rsidP="00393565">
      <w:pPr>
        <w:pStyle w:val="StandardWeb"/>
      </w:pPr>
      <w:r>
        <w:t xml:space="preserve">O Allmechtiger Schöpffer/ vnnd Vater deines lebendigen Sons. Ich habe mein Lauff verricht/ vnnd gehe nun nach deinem willen/ den Weg alles fleisches/ vnnd bin getaufft/ absolvirt/ vnnd mit deines Sohns Fleisch vnnd Blut gespeiset/ zum ewigen Leben versigelt/ vnnd habe dein Wort gehöret/ vnnd so vil mir nach deines Geistes hilffe müglich/ glaube ich/ vnd bin gewiß/ Du fassest vnnd bewahrest mein Selichen inn deiner Hand. Ich befehle dir jetzt mein Geist zu trewen händen/ Du trewer GOtt/ der du mich erlöset/ vnnd zum ewigen Leben beruffen hast/ stercke vnnd erhalte mich inn meinen letzten Nöten/ vnd löse mich auff/ oder spanne mich auß/ Errette mich auß Todtes Banden/ vnd lasse mich inn fried sein rühlich einschlaffen/ vnd samble mich in mein Ruhbethlein/ darinne ich sehnlich der frölichen erscheinung deines Sohns erwarte/ vnd mein verborgen Leben inn Christo wider offenbaret werde/ durch Jesum Christum der den Tod vberwunden/ vnd ein HErr deß Lebens ist/ Amen. </w:t>
      </w:r>
    </w:p>
    <w:p w14:paraId="6B0CFCB6" w14:textId="77777777" w:rsidR="0022039F" w:rsidRDefault="0022039F" w:rsidP="0022039F"/>
    <w:p w14:paraId="6C47CA60" w14:textId="77777777" w:rsidR="00D5498D" w:rsidRPr="00D5498D" w:rsidRDefault="007166CE" w:rsidP="008E63BE">
      <w:pPr>
        <w:pStyle w:val="berschrift1"/>
      </w:pPr>
      <w:r>
        <w:br w:type="page"/>
      </w:r>
      <w:r w:rsidR="00D5498D" w:rsidRPr="00D5498D">
        <w:t>Quellen:</w:t>
      </w:r>
    </w:p>
    <w:p w14:paraId="192BB33F"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Sämtliche Texte sind der </w:t>
      </w:r>
      <w:hyperlink r:id="rId5" w:history="1">
        <w:r w:rsidRPr="00D5498D">
          <w:rPr>
            <w:rFonts w:eastAsia="Times New Roman"/>
            <w:color w:val="0000FF"/>
            <w:szCs w:val="24"/>
            <w:u w:val="single"/>
            <w:lang w:eastAsia="de-DE"/>
          </w:rPr>
          <w:t>Glaubensstimme</w:t>
        </w:r>
      </w:hyperlink>
      <w:r w:rsidRPr="00D5498D">
        <w:rPr>
          <w:rFonts w:eastAsia="Times New Roman"/>
          <w:color w:val="000000"/>
          <w:szCs w:val="24"/>
          <w:lang w:eastAsia="de-DE"/>
        </w:rPr>
        <w:t xml:space="preserve"> entnommen. Hier sind zumeist auch die Quellangaben zu finden.</w:t>
      </w:r>
    </w:p>
    <w:p w14:paraId="3C8840CB"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____----____----____----____----____----____----____----</w:t>
      </w:r>
    </w:p>
    <w:p w14:paraId="522A7B78"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 Bücher der Glaubensstimme werden kostenlos herausgegeben und dürfen kostenlos weitergegeben werden.</w:t>
      </w:r>
    </w:p>
    <w:p w14:paraId="42CF8EA0"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Diese Bücher sind nicht für den Verkauf, sondern für die kostenlose Weitergabe gedacht.</w:t>
      </w:r>
      <w:r>
        <w:rPr>
          <w:rFonts w:eastAsia="Times New Roman"/>
          <w:color w:val="000000"/>
          <w:szCs w:val="24"/>
          <w:lang w:eastAsia="de-DE"/>
        </w:rPr>
        <w:t xml:space="preserve"> Es kommt jedoch immer wieder zu Fragen, ob und wie man die Arbeit der Glaubensstimme finanziell unterstützen kann. Glücklicherweise bin ich in der Situation, dass ich durch meine Arbeit finanziell unabhängig bin. Daher bitte ich darum, Spenden an die </w:t>
      </w:r>
      <w:r w:rsidRPr="008E63BE">
        <w:rPr>
          <w:rFonts w:eastAsia="Times New Roman"/>
          <w:b/>
          <w:color w:val="000000"/>
          <w:szCs w:val="24"/>
          <w:lang w:eastAsia="de-DE"/>
        </w:rPr>
        <w:t>Deutsche Missionsgesellschaft</w:t>
      </w:r>
      <w:r>
        <w:rPr>
          <w:rFonts w:eastAsia="Times New Roman"/>
          <w:color w:val="000000"/>
          <w:szCs w:val="24"/>
          <w:lang w:eastAsia="de-DE"/>
        </w:rPr>
        <w:t xml:space="preserve"> zu senden. Wenn Ihr mir noch einen persönlichen Gefallen tun wollt, schreibt als Verwendungszweck „Arbeit Gerald Haupt“ dabei – Gerald ist ein Schulkamerad von mir gewesen und arbeitet als Missionar in Spanien.</w:t>
      </w:r>
      <w:r w:rsidR="008E63BE">
        <w:rPr>
          <w:rFonts w:eastAsia="Times New Roman"/>
          <w:color w:val="000000"/>
          <w:szCs w:val="24"/>
          <w:lang w:eastAsia="de-DE"/>
        </w:rPr>
        <w:t xml:space="preserve"> </w:t>
      </w:r>
    </w:p>
    <w:p w14:paraId="2F9F5669" w14:textId="77777777" w:rsidR="00D5498D" w:rsidRDefault="008E63BE" w:rsidP="00D5498D">
      <w:pPr>
        <w:spacing w:before="100" w:beforeAutospacing="1" w:after="119" w:line="240" w:lineRule="auto"/>
        <w:rPr>
          <w:rFonts w:eastAsia="Times New Roman"/>
          <w:color w:val="000000"/>
          <w:szCs w:val="24"/>
          <w:lang w:eastAsia="de-DE"/>
        </w:rPr>
      </w:pPr>
      <w:r>
        <w:rPr>
          <w:rFonts w:eastAsia="Times New Roman"/>
          <w:color w:val="000000"/>
          <w:szCs w:val="24"/>
          <w:lang w:eastAsia="de-DE"/>
        </w:rPr>
        <w:t xml:space="preserve">Spendenkonto: </w:t>
      </w:r>
      <w:r w:rsidRPr="008E63BE">
        <w:rPr>
          <w:rFonts w:eastAsia="Times New Roman"/>
          <w:b/>
          <w:bCs/>
          <w:color w:val="000000"/>
          <w:szCs w:val="24"/>
          <w:lang w:eastAsia="de-DE"/>
        </w:rPr>
        <w:t xml:space="preserve">IBAN: </w:t>
      </w:r>
      <w:r w:rsidRPr="008E63BE">
        <w:rPr>
          <w:rFonts w:eastAsia="Times New Roman"/>
          <w:color w:val="000000"/>
          <w:szCs w:val="24"/>
          <w:lang w:eastAsia="de-DE"/>
        </w:rPr>
        <w:t xml:space="preserve">DE02 6729 2200 0000 2692 04, </w:t>
      </w:r>
      <w:r>
        <w:rPr>
          <w:rFonts w:eastAsia="Times New Roman"/>
          <w:color w:val="000000"/>
          <w:szCs w:val="24"/>
          <w:lang w:eastAsia="de-DE"/>
        </w:rPr>
        <w:br/>
      </w:r>
      <w:r w:rsidRPr="008E63BE">
        <w:rPr>
          <w:rFonts w:eastAsia="Times New Roman"/>
          <w:b/>
          <w:bCs/>
          <w:color w:val="000000"/>
          <w:szCs w:val="24"/>
          <w:lang w:eastAsia="de-DE"/>
        </w:rPr>
        <w:t xml:space="preserve">BIC: </w:t>
      </w:r>
      <w:r w:rsidRPr="008E63BE">
        <w:rPr>
          <w:rFonts w:eastAsia="Times New Roman"/>
          <w:color w:val="000000"/>
          <w:szCs w:val="24"/>
          <w:lang w:eastAsia="de-DE"/>
        </w:rPr>
        <w:t>GENODE61WIE</w:t>
      </w:r>
    </w:p>
    <w:p w14:paraId="0EC2BC29" w14:textId="77777777" w:rsidR="00082307" w:rsidRPr="00082307" w:rsidRDefault="00082307" w:rsidP="00082307">
      <w:pPr>
        <w:spacing w:before="100" w:beforeAutospacing="1" w:after="0" w:line="240" w:lineRule="auto"/>
        <w:rPr>
          <w:rFonts w:eastAsia="Times New Roman"/>
          <w:szCs w:val="24"/>
          <w:lang w:eastAsia="de-DE"/>
        </w:rPr>
      </w:pPr>
      <w:r>
        <w:rPr>
          <w:rFonts w:eastAsia="Times New Roman"/>
          <w:szCs w:val="24"/>
          <w:lang w:eastAsia="de-DE"/>
        </w:rPr>
        <w:t>Alternativ</w:t>
      </w:r>
      <w:r w:rsidRPr="00082307">
        <w:rPr>
          <w:rFonts w:eastAsia="Times New Roman"/>
          <w:szCs w:val="24"/>
          <w:lang w:eastAsia="de-DE"/>
        </w:rPr>
        <w:t xml:space="preserve"> bitte ich darum, </w:t>
      </w:r>
      <w:r w:rsidRPr="00082307">
        <w:rPr>
          <w:rFonts w:eastAsia="Times New Roman"/>
          <w:b/>
          <w:bCs/>
          <w:szCs w:val="24"/>
          <w:lang w:eastAsia="de-DE"/>
        </w:rPr>
        <w:t xml:space="preserve">die Arbeit der Landeskirchlichen Gemeinschaft Schlossplatz 9 in Schwetzingen zu unterstützen. </w:t>
      </w:r>
      <w:r w:rsidRPr="00082307">
        <w:rPr>
          <w:rFonts w:eastAsia="Times New Roman"/>
          <w:szCs w:val="24"/>
          <w:lang w:eastAsia="de-DE"/>
        </w:rPr>
        <w:t>Die Landeskirchliche Gemeinschaft „Schlossplatz 9 in Schwetzingen ist eine evangelische Gemeinde und gehört zum Südwestdeutschen Gemeinschaftsverband e. V. (SGV) mit Sitz in Neustadt/Weinstraße. Der SGV ist ein freies Werk innerhalb der Evangelischen Landeskirche. Ich gehöre dieser Gemeinschaft nicht selber an, und es gibt auch keinen Zusammenhang zwischen der Gemeinde und der Glaubensstimme, doch weiß ich mich ihr im selben Glauben verbunden.</w:t>
      </w:r>
    </w:p>
    <w:p w14:paraId="5FB92558"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LANDESKIRCHLICHE GEMEINSCHAFT „SCHLOSSPLATZ 9“ 68723 SCHWETZINGEN</w:t>
      </w:r>
    </w:p>
    <w:p w14:paraId="5CDA8080"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Gemeinschaftspastor: M. Störmer, Mannheimer Str. 76,</w:t>
      </w:r>
      <w:r w:rsidRPr="00082307">
        <w:rPr>
          <w:rFonts w:eastAsia="Times New Roman"/>
          <w:szCs w:val="24"/>
          <w:lang w:eastAsia="de-DE"/>
        </w:rPr>
        <w:br/>
        <w:t xml:space="preserve">68723 Schwetzingen, </w:t>
      </w:r>
    </w:p>
    <w:p w14:paraId="45809F0B" w14:textId="77777777" w:rsidR="00082307" w:rsidRPr="00082307" w:rsidRDefault="00082307" w:rsidP="00082307">
      <w:pPr>
        <w:spacing w:before="100" w:beforeAutospacing="1" w:after="119" w:line="240" w:lineRule="auto"/>
        <w:rPr>
          <w:rFonts w:eastAsia="Times New Roman"/>
          <w:szCs w:val="24"/>
          <w:lang w:eastAsia="de-DE"/>
        </w:rPr>
      </w:pPr>
      <w:r w:rsidRPr="00082307">
        <w:rPr>
          <w:rFonts w:eastAsia="Times New Roman"/>
          <w:szCs w:val="24"/>
          <w:lang w:eastAsia="de-DE"/>
        </w:rPr>
        <w:t>IBAN: DE62 5206 0410 0007 0022 89</w:t>
      </w:r>
      <w:r w:rsidRPr="00082307">
        <w:rPr>
          <w:rFonts w:eastAsia="Times New Roman"/>
          <w:szCs w:val="24"/>
          <w:lang w:eastAsia="de-DE"/>
        </w:rPr>
        <w:br/>
        <w:t>Evangelische Bank eG, Kassel</w:t>
      </w:r>
    </w:p>
    <w:p w14:paraId="72623C17" w14:textId="77777777" w:rsidR="00D5498D" w:rsidRPr="00D5498D"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Andreas Janssen </w:t>
      </w:r>
      <w:r w:rsidRPr="00D5498D">
        <w:rPr>
          <w:rFonts w:eastAsia="Times New Roman"/>
          <w:color w:val="000000"/>
          <w:szCs w:val="24"/>
          <w:lang w:eastAsia="de-DE"/>
        </w:rPr>
        <w:br/>
        <w:t xml:space="preserve">Im Kreuzgewann 4 </w:t>
      </w:r>
      <w:r w:rsidRPr="00D5498D">
        <w:rPr>
          <w:rFonts w:eastAsia="Times New Roman"/>
          <w:color w:val="000000"/>
          <w:szCs w:val="24"/>
          <w:lang w:eastAsia="de-DE"/>
        </w:rPr>
        <w:br/>
        <w:t>69181 Leimen</w:t>
      </w:r>
    </w:p>
    <w:p w14:paraId="3DA8290E" w14:textId="77777777" w:rsidR="008E63BE" w:rsidRDefault="00D5498D" w:rsidP="00D5498D">
      <w:pPr>
        <w:spacing w:before="100" w:beforeAutospacing="1" w:after="119" w:line="240" w:lineRule="auto"/>
        <w:rPr>
          <w:rFonts w:eastAsia="Times New Roman"/>
          <w:color w:val="000000"/>
          <w:szCs w:val="24"/>
          <w:lang w:eastAsia="de-DE"/>
        </w:rPr>
      </w:pPr>
      <w:r w:rsidRPr="00D5498D">
        <w:rPr>
          <w:rFonts w:eastAsia="Times New Roman"/>
          <w:color w:val="000000"/>
          <w:szCs w:val="24"/>
          <w:lang w:eastAsia="de-DE"/>
        </w:rPr>
        <w:t xml:space="preserve">Natürlich suche ich immer noch Leute, die Zeit und Lust haben, mitzuarbeiten - wer also Interesse hat, melde sich bitte. Meine Email-Adresse ist: </w:t>
      </w:r>
      <w:hyperlink r:id="rId6" w:history="1">
        <w:r w:rsidR="00381C0C" w:rsidRPr="000034D6">
          <w:rPr>
            <w:rStyle w:val="Hyperlink"/>
            <w:rFonts w:eastAsia="Times New Roman"/>
            <w:szCs w:val="24"/>
            <w:lang w:eastAsia="de-DE"/>
          </w:rPr>
          <w:t>webmaster@glaubensstimme.de</w:t>
        </w:r>
      </w:hyperlink>
      <w:r>
        <w:rPr>
          <w:rFonts w:eastAsia="Times New Roman"/>
          <w:color w:val="000000"/>
          <w:szCs w:val="24"/>
          <w:lang w:eastAsia="de-DE"/>
        </w:rPr>
        <w:t>. Insbesondere suche ich Leute, die Texte abschreiben möchten, bestehende Texte korrigieren oder sprachlich überarbeiten möchten oder die Programmierkenntnisse haben und das Design der Glaubensstimme verschönern können.</w:t>
      </w:r>
    </w:p>
    <w:p w14:paraId="773BCABC" w14:textId="53949B1C" w:rsidR="008E63BE" w:rsidRDefault="008E63BE">
      <w:pPr>
        <w:spacing w:after="0" w:line="240" w:lineRule="auto"/>
        <w:rPr>
          <w:rFonts w:eastAsia="Times New Roman"/>
          <w:color w:val="000000"/>
          <w:szCs w:val="24"/>
          <w:lang w:eastAsia="de-DE"/>
        </w:rPr>
      </w:pPr>
    </w:p>
    <w:sectPr w:rsidR="008E63BE">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val="bestFit" w:percent="196"/>
  <w:proofState w:grammar="clean"/>
  <w:attachedTemplate r:id="rId1"/>
  <w:defaultTabStop w:val="708"/>
  <w:hyphenationZone w:val="425"/>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3565"/>
    <w:rsid w:val="00082307"/>
    <w:rsid w:val="000C66E5"/>
    <w:rsid w:val="001F54C4"/>
    <w:rsid w:val="0022039F"/>
    <w:rsid w:val="00272484"/>
    <w:rsid w:val="00297F83"/>
    <w:rsid w:val="002E6D11"/>
    <w:rsid w:val="00381C0C"/>
    <w:rsid w:val="00393565"/>
    <w:rsid w:val="00537F59"/>
    <w:rsid w:val="00710759"/>
    <w:rsid w:val="007166CE"/>
    <w:rsid w:val="007E1779"/>
    <w:rsid w:val="0083667B"/>
    <w:rsid w:val="008D7463"/>
    <w:rsid w:val="008E417E"/>
    <w:rsid w:val="008E63BE"/>
    <w:rsid w:val="00C35859"/>
    <w:rsid w:val="00CC4EAC"/>
    <w:rsid w:val="00D14D4F"/>
    <w:rsid w:val="00D5498D"/>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EF3749"/>
  <w15:chartTrackingRefBased/>
  <w15:docId w15:val="{B62F033B-10AE-454B-892D-387DEA0FB5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C4EAC"/>
    <w:pPr>
      <w:spacing w:after="160" w:line="259" w:lineRule="auto"/>
    </w:pPr>
    <w:rPr>
      <w:rFonts w:ascii="Times New Roman" w:hAnsi="Times New Roman"/>
      <w:sz w:val="24"/>
      <w:szCs w:val="22"/>
      <w:lang w:eastAsia="en-US"/>
    </w:rPr>
  </w:style>
  <w:style w:type="paragraph" w:styleId="berschrift1">
    <w:name w:val="heading 1"/>
    <w:basedOn w:val="Standard"/>
    <w:next w:val="Standard"/>
    <w:link w:val="berschrift1Zchn"/>
    <w:uiPriority w:val="9"/>
    <w:qFormat/>
    <w:rsid w:val="002E6D11"/>
    <w:pPr>
      <w:spacing w:before="100" w:beforeAutospacing="1" w:after="62" w:line="240" w:lineRule="auto"/>
      <w:outlineLvl w:val="0"/>
    </w:pPr>
    <w:rPr>
      <w:rFonts w:eastAsia="Times New Roman"/>
      <w:b/>
      <w:bCs/>
      <w:color w:val="000000"/>
      <w:kern w:val="36"/>
      <w:sz w:val="36"/>
      <w:szCs w:val="48"/>
      <w:lang w:eastAsia="de-DE"/>
    </w:rPr>
  </w:style>
  <w:style w:type="paragraph" w:styleId="berschrift2">
    <w:name w:val="heading 2"/>
    <w:basedOn w:val="Standard"/>
    <w:next w:val="Standard"/>
    <w:link w:val="berschrift2Zchn"/>
    <w:uiPriority w:val="9"/>
    <w:semiHidden/>
    <w:unhideWhenUsed/>
    <w:qFormat/>
    <w:rsid w:val="00537F59"/>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link w:val="berschrift1"/>
    <w:uiPriority w:val="9"/>
    <w:rsid w:val="002E6D11"/>
    <w:rPr>
      <w:rFonts w:ascii="Times New Roman" w:eastAsia="Times New Roman" w:hAnsi="Times New Roman"/>
      <w:b/>
      <w:bCs/>
      <w:color w:val="000000"/>
      <w:kern w:val="36"/>
      <w:sz w:val="36"/>
      <w:szCs w:val="48"/>
    </w:rPr>
  </w:style>
  <w:style w:type="character" w:styleId="Hyperlink">
    <w:name w:val="Hyperlink"/>
    <w:uiPriority w:val="99"/>
    <w:unhideWhenUsed/>
    <w:rsid w:val="00D5498D"/>
    <w:rPr>
      <w:color w:val="0000FF"/>
      <w:u w:val="single"/>
    </w:rPr>
  </w:style>
  <w:style w:type="paragraph" w:customStyle="1" w:styleId="western">
    <w:name w:val="western"/>
    <w:basedOn w:val="Standard"/>
    <w:rsid w:val="00D5498D"/>
    <w:pPr>
      <w:spacing w:before="100" w:beforeAutospacing="1" w:after="119" w:line="240" w:lineRule="auto"/>
    </w:pPr>
    <w:rPr>
      <w:rFonts w:eastAsia="Times New Roman"/>
      <w:color w:val="000000"/>
      <w:szCs w:val="24"/>
      <w:lang w:eastAsia="de-DE"/>
    </w:rPr>
  </w:style>
  <w:style w:type="character" w:customStyle="1" w:styleId="berschrift2Zchn">
    <w:name w:val="Überschrift 2 Zchn"/>
    <w:basedOn w:val="Absatz-Standardschriftart"/>
    <w:link w:val="berschrift2"/>
    <w:uiPriority w:val="9"/>
    <w:semiHidden/>
    <w:rsid w:val="00537F59"/>
    <w:rPr>
      <w:rFonts w:asciiTheme="majorHAnsi" w:eastAsiaTheme="majorEastAsia" w:hAnsiTheme="majorHAnsi" w:cstheme="majorBidi"/>
      <w:color w:val="2E74B5" w:themeColor="accent1" w:themeShade="BF"/>
      <w:sz w:val="26"/>
      <w:szCs w:val="26"/>
      <w:lang w:eastAsia="en-US"/>
    </w:rPr>
  </w:style>
  <w:style w:type="character" w:styleId="Fett">
    <w:name w:val="Strong"/>
    <w:basedOn w:val="Absatz-Standardschriftart"/>
    <w:uiPriority w:val="22"/>
    <w:qFormat/>
    <w:rsid w:val="008E63BE"/>
    <w:rPr>
      <w:b/>
      <w:bCs/>
    </w:rPr>
  </w:style>
  <w:style w:type="character" w:styleId="NichtaufgelsteErwhnung">
    <w:name w:val="Unresolved Mention"/>
    <w:basedOn w:val="Absatz-Standardschriftart"/>
    <w:uiPriority w:val="99"/>
    <w:semiHidden/>
    <w:unhideWhenUsed/>
    <w:rsid w:val="00381C0C"/>
    <w:rPr>
      <w:color w:val="605E5C"/>
      <w:shd w:val="clear" w:color="auto" w:fill="E1DFDD"/>
    </w:rPr>
  </w:style>
  <w:style w:type="paragraph" w:styleId="StandardWeb">
    <w:name w:val="Normal (Web)"/>
    <w:basedOn w:val="Standard"/>
    <w:uiPriority w:val="99"/>
    <w:semiHidden/>
    <w:unhideWhenUsed/>
    <w:rsid w:val="00393565"/>
    <w:pPr>
      <w:spacing w:before="100" w:beforeAutospacing="1" w:after="100" w:afterAutospacing="1" w:line="240" w:lineRule="auto"/>
    </w:pPr>
    <w:rPr>
      <w:rFonts w:eastAsia="Times New Roman"/>
      <w:szCs w:val="24"/>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9883373">
      <w:bodyDiv w:val="1"/>
      <w:marLeft w:val="0"/>
      <w:marRight w:val="0"/>
      <w:marTop w:val="0"/>
      <w:marBottom w:val="0"/>
      <w:divBdr>
        <w:top w:val="none" w:sz="0" w:space="0" w:color="auto"/>
        <w:left w:val="none" w:sz="0" w:space="0" w:color="auto"/>
        <w:bottom w:val="none" w:sz="0" w:space="0" w:color="auto"/>
        <w:right w:val="none" w:sz="0" w:space="0" w:color="auto"/>
      </w:divBdr>
    </w:div>
    <w:div w:id="810292266">
      <w:bodyDiv w:val="1"/>
      <w:marLeft w:val="0"/>
      <w:marRight w:val="0"/>
      <w:marTop w:val="0"/>
      <w:marBottom w:val="0"/>
      <w:divBdr>
        <w:top w:val="none" w:sz="0" w:space="0" w:color="auto"/>
        <w:left w:val="none" w:sz="0" w:space="0" w:color="auto"/>
        <w:bottom w:val="none" w:sz="0" w:space="0" w:color="auto"/>
        <w:right w:val="none" w:sz="0" w:space="0" w:color="auto"/>
      </w:divBdr>
      <w:divsChild>
        <w:div w:id="796486088">
          <w:marLeft w:val="0"/>
          <w:marRight w:val="0"/>
          <w:marTop w:val="0"/>
          <w:marBottom w:val="0"/>
          <w:divBdr>
            <w:top w:val="none" w:sz="0" w:space="0" w:color="auto"/>
            <w:left w:val="none" w:sz="0" w:space="0" w:color="auto"/>
            <w:bottom w:val="none" w:sz="0" w:space="0" w:color="auto"/>
            <w:right w:val="none" w:sz="0" w:space="0" w:color="auto"/>
          </w:divBdr>
        </w:div>
        <w:div w:id="1339886626">
          <w:marLeft w:val="0"/>
          <w:marRight w:val="0"/>
          <w:marTop w:val="0"/>
          <w:marBottom w:val="0"/>
          <w:divBdr>
            <w:top w:val="none" w:sz="0" w:space="0" w:color="auto"/>
            <w:left w:val="none" w:sz="0" w:space="0" w:color="auto"/>
            <w:bottom w:val="none" w:sz="0" w:space="0" w:color="auto"/>
            <w:right w:val="none" w:sz="0" w:space="0" w:color="auto"/>
          </w:divBdr>
        </w:div>
        <w:div w:id="246883312">
          <w:marLeft w:val="0"/>
          <w:marRight w:val="0"/>
          <w:marTop w:val="0"/>
          <w:marBottom w:val="0"/>
          <w:divBdr>
            <w:top w:val="none" w:sz="0" w:space="0" w:color="auto"/>
            <w:left w:val="none" w:sz="0" w:space="0" w:color="auto"/>
            <w:bottom w:val="none" w:sz="0" w:space="0" w:color="auto"/>
            <w:right w:val="none" w:sz="0" w:space="0" w:color="auto"/>
          </w:divBdr>
        </w:div>
      </w:divsChild>
    </w:div>
    <w:div w:id="1117064562">
      <w:bodyDiv w:val="1"/>
      <w:marLeft w:val="0"/>
      <w:marRight w:val="0"/>
      <w:marTop w:val="0"/>
      <w:marBottom w:val="0"/>
      <w:divBdr>
        <w:top w:val="none" w:sz="0" w:space="0" w:color="auto"/>
        <w:left w:val="none" w:sz="0" w:space="0" w:color="auto"/>
        <w:bottom w:val="none" w:sz="0" w:space="0" w:color="auto"/>
        <w:right w:val="none" w:sz="0" w:space="0" w:color="auto"/>
      </w:divBdr>
    </w:div>
    <w:div w:id="1376389758">
      <w:bodyDiv w:val="1"/>
      <w:marLeft w:val="0"/>
      <w:marRight w:val="0"/>
      <w:marTop w:val="0"/>
      <w:marBottom w:val="0"/>
      <w:divBdr>
        <w:top w:val="none" w:sz="0" w:space="0" w:color="auto"/>
        <w:left w:val="none" w:sz="0" w:space="0" w:color="auto"/>
        <w:bottom w:val="none" w:sz="0" w:space="0" w:color="auto"/>
        <w:right w:val="none" w:sz="0" w:space="0" w:color="auto"/>
      </w:divBdr>
      <w:divsChild>
        <w:div w:id="1823807334">
          <w:marLeft w:val="0"/>
          <w:marRight w:val="0"/>
          <w:marTop w:val="0"/>
          <w:marBottom w:val="0"/>
          <w:divBdr>
            <w:top w:val="none" w:sz="0" w:space="0" w:color="auto"/>
            <w:left w:val="none" w:sz="0" w:space="0" w:color="auto"/>
            <w:bottom w:val="none" w:sz="0" w:space="0" w:color="auto"/>
            <w:right w:val="none" w:sz="0" w:space="0" w:color="auto"/>
          </w:divBdr>
        </w:div>
        <w:div w:id="886377426">
          <w:marLeft w:val="0"/>
          <w:marRight w:val="0"/>
          <w:marTop w:val="0"/>
          <w:marBottom w:val="0"/>
          <w:divBdr>
            <w:top w:val="none" w:sz="0" w:space="0" w:color="auto"/>
            <w:left w:val="none" w:sz="0" w:space="0" w:color="auto"/>
            <w:bottom w:val="none" w:sz="0" w:space="0" w:color="auto"/>
            <w:right w:val="none" w:sz="0" w:space="0" w:color="auto"/>
          </w:divBdr>
        </w:div>
        <w:div w:id="2119369789">
          <w:marLeft w:val="0"/>
          <w:marRight w:val="0"/>
          <w:marTop w:val="0"/>
          <w:marBottom w:val="0"/>
          <w:divBdr>
            <w:top w:val="none" w:sz="0" w:space="0" w:color="auto"/>
            <w:left w:val="none" w:sz="0" w:space="0" w:color="auto"/>
            <w:bottom w:val="none" w:sz="0" w:space="0" w:color="auto"/>
            <w:right w:val="none" w:sz="0" w:space="0" w:color="auto"/>
          </w:divBdr>
        </w:div>
        <w:div w:id="258605715">
          <w:marLeft w:val="0"/>
          <w:marRight w:val="0"/>
          <w:marTop w:val="0"/>
          <w:marBottom w:val="0"/>
          <w:divBdr>
            <w:top w:val="none" w:sz="0" w:space="0" w:color="auto"/>
            <w:left w:val="none" w:sz="0" w:space="0" w:color="auto"/>
            <w:bottom w:val="none" w:sz="0" w:space="0" w:color="auto"/>
            <w:right w:val="none" w:sz="0" w:space="0" w:color="auto"/>
          </w:divBdr>
        </w:div>
        <w:div w:id="1115708197">
          <w:marLeft w:val="0"/>
          <w:marRight w:val="0"/>
          <w:marTop w:val="0"/>
          <w:marBottom w:val="0"/>
          <w:divBdr>
            <w:top w:val="none" w:sz="0" w:space="0" w:color="auto"/>
            <w:left w:val="none" w:sz="0" w:space="0" w:color="auto"/>
            <w:bottom w:val="none" w:sz="0" w:space="0" w:color="auto"/>
            <w:right w:val="none" w:sz="0" w:space="0" w:color="auto"/>
          </w:divBdr>
        </w:div>
        <w:div w:id="1099641810">
          <w:marLeft w:val="0"/>
          <w:marRight w:val="0"/>
          <w:marTop w:val="0"/>
          <w:marBottom w:val="0"/>
          <w:divBdr>
            <w:top w:val="none" w:sz="0" w:space="0" w:color="auto"/>
            <w:left w:val="none" w:sz="0" w:space="0" w:color="auto"/>
            <w:bottom w:val="none" w:sz="0" w:space="0" w:color="auto"/>
            <w:right w:val="none" w:sz="0" w:space="0" w:color="auto"/>
          </w:divBdr>
        </w:div>
        <w:div w:id="297342984">
          <w:marLeft w:val="0"/>
          <w:marRight w:val="0"/>
          <w:marTop w:val="0"/>
          <w:marBottom w:val="0"/>
          <w:divBdr>
            <w:top w:val="none" w:sz="0" w:space="0" w:color="auto"/>
            <w:left w:val="none" w:sz="0" w:space="0" w:color="auto"/>
            <w:bottom w:val="none" w:sz="0" w:space="0" w:color="auto"/>
            <w:right w:val="none" w:sz="0" w:space="0" w:color="auto"/>
          </w:divBdr>
        </w:div>
        <w:div w:id="1931351795">
          <w:marLeft w:val="0"/>
          <w:marRight w:val="0"/>
          <w:marTop w:val="0"/>
          <w:marBottom w:val="0"/>
          <w:divBdr>
            <w:top w:val="none" w:sz="0" w:space="0" w:color="auto"/>
            <w:left w:val="none" w:sz="0" w:space="0" w:color="auto"/>
            <w:bottom w:val="none" w:sz="0" w:space="0" w:color="auto"/>
            <w:right w:val="none" w:sz="0" w:space="0" w:color="auto"/>
          </w:divBdr>
        </w:div>
        <w:div w:id="2064131655">
          <w:marLeft w:val="0"/>
          <w:marRight w:val="0"/>
          <w:marTop w:val="0"/>
          <w:marBottom w:val="0"/>
          <w:divBdr>
            <w:top w:val="none" w:sz="0" w:space="0" w:color="auto"/>
            <w:left w:val="none" w:sz="0" w:space="0" w:color="auto"/>
            <w:bottom w:val="none" w:sz="0" w:space="0" w:color="auto"/>
            <w:right w:val="none" w:sz="0" w:space="0" w:color="auto"/>
          </w:divBdr>
        </w:div>
        <w:div w:id="2052682497">
          <w:marLeft w:val="0"/>
          <w:marRight w:val="0"/>
          <w:marTop w:val="0"/>
          <w:marBottom w:val="0"/>
          <w:divBdr>
            <w:top w:val="none" w:sz="0" w:space="0" w:color="auto"/>
            <w:left w:val="none" w:sz="0" w:space="0" w:color="auto"/>
            <w:bottom w:val="none" w:sz="0" w:space="0" w:color="auto"/>
            <w:right w:val="none" w:sz="0" w:space="0" w:color="auto"/>
          </w:divBdr>
        </w:div>
        <w:div w:id="500320533">
          <w:marLeft w:val="0"/>
          <w:marRight w:val="0"/>
          <w:marTop w:val="0"/>
          <w:marBottom w:val="0"/>
          <w:divBdr>
            <w:top w:val="none" w:sz="0" w:space="0" w:color="auto"/>
            <w:left w:val="none" w:sz="0" w:space="0" w:color="auto"/>
            <w:bottom w:val="none" w:sz="0" w:space="0" w:color="auto"/>
            <w:right w:val="none" w:sz="0" w:space="0" w:color="auto"/>
          </w:divBdr>
        </w:div>
        <w:div w:id="1262838631">
          <w:marLeft w:val="0"/>
          <w:marRight w:val="0"/>
          <w:marTop w:val="0"/>
          <w:marBottom w:val="0"/>
          <w:divBdr>
            <w:top w:val="none" w:sz="0" w:space="0" w:color="auto"/>
            <w:left w:val="none" w:sz="0" w:space="0" w:color="auto"/>
            <w:bottom w:val="none" w:sz="0" w:space="0" w:color="auto"/>
            <w:right w:val="none" w:sz="0" w:space="0" w:color="auto"/>
          </w:divBdr>
        </w:div>
        <w:div w:id="395402267">
          <w:marLeft w:val="0"/>
          <w:marRight w:val="0"/>
          <w:marTop w:val="0"/>
          <w:marBottom w:val="0"/>
          <w:divBdr>
            <w:top w:val="none" w:sz="0" w:space="0" w:color="auto"/>
            <w:left w:val="none" w:sz="0" w:space="0" w:color="auto"/>
            <w:bottom w:val="none" w:sz="0" w:space="0" w:color="auto"/>
            <w:right w:val="none" w:sz="0" w:space="0" w:color="auto"/>
          </w:divBdr>
        </w:div>
        <w:div w:id="690104577">
          <w:marLeft w:val="0"/>
          <w:marRight w:val="0"/>
          <w:marTop w:val="0"/>
          <w:marBottom w:val="0"/>
          <w:divBdr>
            <w:top w:val="none" w:sz="0" w:space="0" w:color="auto"/>
            <w:left w:val="none" w:sz="0" w:space="0" w:color="auto"/>
            <w:bottom w:val="none" w:sz="0" w:space="0" w:color="auto"/>
            <w:right w:val="none" w:sz="0" w:space="0" w:color="auto"/>
          </w:divBdr>
        </w:div>
        <w:div w:id="557983434">
          <w:marLeft w:val="0"/>
          <w:marRight w:val="0"/>
          <w:marTop w:val="0"/>
          <w:marBottom w:val="0"/>
          <w:divBdr>
            <w:top w:val="none" w:sz="0" w:space="0" w:color="auto"/>
            <w:left w:val="none" w:sz="0" w:space="0" w:color="auto"/>
            <w:bottom w:val="none" w:sz="0" w:space="0" w:color="auto"/>
            <w:right w:val="none" w:sz="0" w:space="0" w:color="auto"/>
          </w:divBdr>
        </w:div>
        <w:div w:id="378629936">
          <w:marLeft w:val="0"/>
          <w:marRight w:val="0"/>
          <w:marTop w:val="0"/>
          <w:marBottom w:val="0"/>
          <w:divBdr>
            <w:top w:val="none" w:sz="0" w:space="0" w:color="auto"/>
            <w:left w:val="none" w:sz="0" w:space="0" w:color="auto"/>
            <w:bottom w:val="none" w:sz="0" w:space="0" w:color="auto"/>
            <w:right w:val="none" w:sz="0" w:space="0" w:color="auto"/>
          </w:divBdr>
        </w:div>
        <w:div w:id="743064228">
          <w:marLeft w:val="0"/>
          <w:marRight w:val="0"/>
          <w:marTop w:val="0"/>
          <w:marBottom w:val="0"/>
          <w:divBdr>
            <w:top w:val="none" w:sz="0" w:space="0" w:color="auto"/>
            <w:left w:val="none" w:sz="0" w:space="0" w:color="auto"/>
            <w:bottom w:val="none" w:sz="0" w:space="0" w:color="auto"/>
            <w:right w:val="none" w:sz="0" w:space="0" w:color="auto"/>
          </w:divBdr>
        </w:div>
        <w:div w:id="983780400">
          <w:marLeft w:val="0"/>
          <w:marRight w:val="0"/>
          <w:marTop w:val="0"/>
          <w:marBottom w:val="0"/>
          <w:divBdr>
            <w:top w:val="none" w:sz="0" w:space="0" w:color="auto"/>
            <w:left w:val="none" w:sz="0" w:space="0" w:color="auto"/>
            <w:bottom w:val="none" w:sz="0" w:space="0" w:color="auto"/>
            <w:right w:val="none" w:sz="0" w:space="0" w:color="auto"/>
          </w:divBdr>
        </w:div>
        <w:div w:id="1851748158">
          <w:marLeft w:val="0"/>
          <w:marRight w:val="0"/>
          <w:marTop w:val="0"/>
          <w:marBottom w:val="0"/>
          <w:divBdr>
            <w:top w:val="none" w:sz="0" w:space="0" w:color="auto"/>
            <w:left w:val="none" w:sz="0" w:space="0" w:color="auto"/>
            <w:bottom w:val="none" w:sz="0" w:space="0" w:color="auto"/>
            <w:right w:val="none" w:sz="0" w:space="0" w:color="auto"/>
          </w:divBdr>
        </w:div>
        <w:div w:id="1028683161">
          <w:marLeft w:val="0"/>
          <w:marRight w:val="0"/>
          <w:marTop w:val="0"/>
          <w:marBottom w:val="0"/>
          <w:divBdr>
            <w:top w:val="none" w:sz="0" w:space="0" w:color="auto"/>
            <w:left w:val="none" w:sz="0" w:space="0" w:color="auto"/>
            <w:bottom w:val="none" w:sz="0" w:space="0" w:color="auto"/>
            <w:right w:val="none" w:sz="0" w:space="0" w:color="auto"/>
          </w:divBdr>
        </w:div>
        <w:div w:id="560287906">
          <w:marLeft w:val="0"/>
          <w:marRight w:val="0"/>
          <w:marTop w:val="0"/>
          <w:marBottom w:val="0"/>
          <w:divBdr>
            <w:top w:val="none" w:sz="0" w:space="0" w:color="auto"/>
            <w:left w:val="none" w:sz="0" w:space="0" w:color="auto"/>
            <w:bottom w:val="none" w:sz="0" w:space="0" w:color="auto"/>
            <w:right w:val="none" w:sz="0" w:space="0" w:color="auto"/>
          </w:divBdr>
        </w:div>
        <w:div w:id="100759619">
          <w:marLeft w:val="0"/>
          <w:marRight w:val="0"/>
          <w:marTop w:val="0"/>
          <w:marBottom w:val="0"/>
          <w:divBdr>
            <w:top w:val="none" w:sz="0" w:space="0" w:color="auto"/>
            <w:left w:val="none" w:sz="0" w:space="0" w:color="auto"/>
            <w:bottom w:val="none" w:sz="0" w:space="0" w:color="auto"/>
            <w:right w:val="none" w:sz="0" w:space="0" w:color="auto"/>
          </w:divBdr>
        </w:div>
        <w:div w:id="1588422373">
          <w:marLeft w:val="0"/>
          <w:marRight w:val="0"/>
          <w:marTop w:val="0"/>
          <w:marBottom w:val="0"/>
          <w:divBdr>
            <w:top w:val="none" w:sz="0" w:space="0" w:color="auto"/>
            <w:left w:val="none" w:sz="0" w:space="0" w:color="auto"/>
            <w:bottom w:val="none" w:sz="0" w:space="0" w:color="auto"/>
            <w:right w:val="none" w:sz="0" w:space="0" w:color="auto"/>
          </w:divBdr>
        </w:div>
        <w:div w:id="43337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webmaster@glaubensstimme.de" TargetMode="External"/><Relationship Id="rId5" Type="http://schemas.openxmlformats.org/officeDocument/2006/relationships/hyperlink" Target="http://www.glaubensstimme.de/" TargetMode="External"/><Relationship Id="rId4"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laub\Documents\Benutzerdefinierte%20Office-Vorlagen\Buecher20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Buecher2020.dotx</Template>
  <TotalTime>0</TotalTime>
  <Pages>10</Pages>
  <Words>3273</Words>
  <Characters>20623</Characters>
  <Application>Microsoft Office Word</Application>
  <DocSecurity>0</DocSecurity>
  <Lines>171</Lines>
  <Paragraphs>47</Paragraphs>
  <ScaleCrop>false</ScaleCrop>
  <HeadingPairs>
    <vt:vector size="4" baseType="variant">
      <vt:variant>
        <vt:lpstr>Titel</vt:lpstr>
      </vt:variant>
      <vt:variant>
        <vt:i4>1</vt:i4>
      </vt:variant>
      <vt:variant>
        <vt:lpstr>Überschriften</vt:lpstr>
      </vt:variant>
      <vt:variant>
        <vt:i4>4</vt:i4>
      </vt:variant>
    </vt:vector>
  </HeadingPairs>
  <TitlesOfParts>
    <vt:vector size="5" baseType="lpstr">
      <vt:lpstr/>
      <vt:lpstr>Titelseite</vt:lpstr>
      <vt:lpstr>Vorwort</vt:lpstr>
      <vt:lpstr>Quellen:</vt:lpstr>
      <vt:lpstr>Endnoten</vt:lpstr>
    </vt:vector>
  </TitlesOfParts>
  <LinksUpToDate>false</LinksUpToDate>
  <CharactersWithSpaces>23849</CharactersWithSpaces>
  <SharedDoc>false</SharedDoc>
  <HyperlinksChanged>false</HyperlinksChanged>
  <AppVersion>16.0000</AppVersion>
  <Company>Glaubensstimme.de</Company>
</Properties>
</file>

<file path=docProps/core.xml><?xml version="1.0" encoding="utf-8"?>
<cp:coreProperties xmlns:cp="http://schemas.openxmlformats.org/package/2006/metadata/core-properties" xmlns:dc="http://purl.org/dc/elements/1.1/" xmlns:dcterms="http://purl.org/dc/terms/" xmlns:xsi="http://www.w3.org/2001/XMLSchema-instance">
  <dc:subject/>
  <cp:keywords/>
  <dc:description/>
  <cp:lastModifiedBy>Andreas Janssen</cp:lastModifiedBy>
  <cp:revision>2</cp:revision>
  <dcterms:created xsi:type="dcterms:W3CDTF">2020-11-29T10:43:00Z</dcterms:created>
  <dcterms:modified xsi:type="dcterms:W3CDTF">2020-11-29T12:14:00Z</dcterms:modified>
  <dc:title>Hausgebete</dc:title>
  <dc:creator>Mathesius, Johann</dc:creator>
  <dc:language>de</dc:language>
</cp:coreProperties>
</file>