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A74F43" w14:textId="5AA0347A" w:rsidR="007166CE" w:rsidRDefault="007A2C87" w:rsidP="005F5F2C">
      <w:pPr>
        <w:pStyle w:val="berschrift1"/>
        <w:rPr>
          <w:b w:val="0"/>
          <w:bCs w:val="0"/>
          <w:sz w:val="32"/>
          <w:szCs w:val="32"/>
        </w:rPr>
      </w:pPr>
      <w:r>
        <w:rPr>
          <w:b w:val="0"/>
          <w:bCs w:val="0"/>
          <w:noProof/>
          <w:sz w:val="32"/>
          <w:szCs w:val="32"/>
        </w:rPr>
        <w:drawing>
          <wp:inline distT="0" distB="0" distL="0" distR="0" wp14:anchorId="4F0A2361" wp14:editId="4AD1B279">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098A916" w14:textId="77777777" w:rsidR="007166CE" w:rsidRDefault="007166CE" w:rsidP="007166CE">
      <w:pPr>
        <w:pStyle w:val="berschrift1"/>
      </w:pPr>
      <w:r>
        <w:br w:type="page"/>
      </w:r>
      <w:r>
        <w:lastRenderedPageBreak/>
        <w:t>Vorwort</w:t>
      </w:r>
    </w:p>
    <w:p w14:paraId="5B9B9279"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7A4F11DB" w14:textId="77777777" w:rsidR="007E1779" w:rsidRDefault="008D7463" w:rsidP="007166CE">
      <w:r>
        <w:t xml:space="preserve">Dieses Jahr hat uns allen eine Menge abverlangt – doch Gott hat uns hindurchgetragen. </w:t>
      </w:r>
    </w:p>
    <w:p w14:paraId="466CFFF6"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5EA44E84" w14:textId="77777777" w:rsidR="007E1779" w:rsidRDefault="007E1779" w:rsidP="007166CE">
      <w:r>
        <w:t>Vielleicht hat aber auch der eine oder die andere Lust, mitzumachen und neue Bücher zu erstellen – sprecht mich einfach an.</w:t>
      </w:r>
    </w:p>
    <w:p w14:paraId="60650919" w14:textId="77777777" w:rsidR="007166CE" w:rsidRDefault="007166CE" w:rsidP="007166CE">
      <w:r>
        <w:t>Euch allen wünsche ich Gottes reichen Segen und dass Ihr für Euch interessante Texte hier findet. Für Anregungen bin ich immer dankbar.</w:t>
      </w:r>
    </w:p>
    <w:p w14:paraId="1F1AFA8C" w14:textId="77777777" w:rsidR="007166CE" w:rsidRDefault="007166CE" w:rsidP="007166CE">
      <w:r>
        <w:t>Gruß &amp; Segen,</w:t>
      </w:r>
    </w:p>
    <w:p w14:paraId="690A8700" w14:textId="77777777" w:rsidR="007166CE" w:rsidRDefault="007166CE" w:rsidP="007166CE">
      <w:r>
        <w:t>Andreas</w:t>
      </w:r>
    </w:p>
    <w:p w14:paraId="53EA0967"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E8D45D1" w14:textId="77777777" w:rsidR="00E63A1C" w:rsidRDefault="00E63A1C" w:rsidP="00E63A1C">
      <w:pPr>
        <w:pStyle w:val="berschrift1"/>
        <w:rPr>
          <w:sz w:val="48"/>
        </w:rPr>
      </w:pPr>
      <w:r>
        <w:t>Auff den ersten Sontag des Aduents</w:t>
      </w:r>
    </w:p>
    <w:p w14:paraId="1CBC3401" w14:textId="77777777" w:rsidR="00E63A1C" w:rsidRDefault="00E63A1C" w:rsidP="00E63A1C">
      <w:pPr>
        <w:pStyle w:val="StandardWeb"/>
      </w:pPr>
      <w:r>
        <w:rPr>
          <w:rStyle w:val="Fett"/>
          <w:rFonts w:eastAsiaTheme="majorEastAsia"/>
        </w:rPr>
        <w:t>von der ersten zukunfft vnsers Herrn Jesu Christi/ Euangelion Matth. 21. Zacharie 9. vnd Psalm. 118.</w:t>
      </w:r>
      <w:r>
        <w:t xml:space="preserve"> </w:t>
      </w:r>
    </w:p>
    <w:p w14:paraId="7B23C301" w14:textId="77777777" w:rsidR="00E63A1C" w:rsidRDefault="00E63A1C" w:rsidP="00E63A1C">
      <w:pPr>
        <w:pStyle w:val="berschrift2"/>
      </w:pPr>
      <w:r>
        <w:t>Ich glaube an Jesum Christum vnsern Herrn.</w:t>
      </w:r>
    </w:p>
    <w:p w14:paraId="25FD09DB" w14:textId="77777777" w:rsidR="00E63A1C" w:rsidRDefault="00E63A1C" w:rsidP="00E63A1C">
      <w:pPr>
        <w:pStyle w:val="StandardWeb"/>
      </w:pPr>
      <w:r>
        <w:rPr>
          <w:rStyle w:val="Fett"/>
          <w:rFonts w:eastAsiaTheme="majorEastAsia"/>
        </w:rPr>
        <w:t>Da sie nun nahe bey Jerusalem kamem/ gen BEthphage/ an den Olberge/ sendet Jesus seiner Jünger zwen/ vnd sprach zu jn: Gehet hin in den flecken/ der für euch ligt/ vnnd balt werdet jr ein Eselin finden angebunden/ vnd ein Füllen bey jr/ Löset sie auff/ vnd füret sie zu mir. Vnnd so euch jemandt etwas wirdt sagen/ so sprecht: Der Herr bedarff jr/ So balt wirt er sie euch lassen. Das geschach aber alles/ auff das erfüllet würde/ das gesagt ist durch den Propheten/ der da spricht: Saget der Tochter Zion/ Sihe/ dein König kompt zu dir sanfftmütig/ vnd reyt auff einem Esel/ vnd auff einem füllen der lastbaren Eselin. Die Jünger giengen hin/ vnnd theten wie jnen Jesus befolhen hette/ vnnd brachten die Eselin/ vnd das Füllen/ vnd legten jre kleider drauff/ vnd satzten jn darauff. Aber vil volcks breytet die kleyder auff den weg/ die andern hieben zweyge von den beumen/ vnd streweten sie auff den weg. Das volck aber das vorgieng vnd nachfolget/ schrey/ vnd sprach: Hosianna dem son Dauid/ Gelobet sey/ der da kompt in dem namen des Herrn/ Hosiann i nder höhe.</w:t>
      </w:r>
      <w:r>
        <w:t xml:space="preserve"> </w:t>
      </w:r>
    </w:p>
    <w:p w14:paraId="776FE036" w14:textId="77777777" w:rsidR="00E63A1C" w:rsidRDefault="00E63A1C" w:rsidP="00D5637A">
      <w:pPr>
        <w:pStyle w:val="berschrift2"/>
      </w:pPr>
      <w:r>
        <w:rPr>
          <w:rStyle w:val="Hervorhebung"/>
          <w:b/>
          <w:bCs/>
        </w:rPr>
        <w:t>Warumb nennet man dise zeit das Aduent?</w:t>
      </w:r>
      <w:r>
        <w:t xml:space="preserve"> </w:t>
      </w:r>
    </w:p>
    <w:p w14:paraId="19F966AA" w14:textId="77777777" w:rsidR="00E63A1C" w:rsidRDefault="00E63A1C" w:rsidP="00E63A1C">
      <w:pPr>
        <w:pStyle w:val="StandardWeb"/>
      </w:pPr>
      <w:r>
        <w:t xml:space="preserve">DAmit man predige vnd bedencke/ wie der ewige Son Gottes/ auß seines himlischen Vaters schoß/ in dise welt kommen ist/ vnd vnser elendes fleisch vnd blut warhafftig/ doch one sünde an sich genommen hat. </w:t>
      </w:r>
    </w:p>
    <w:p w14:paraId="0FE442BB" w14:textId="77777777" w:rsidR="00E63A1C" w:rsidRDefault="00E63A1C" w:rsidP="00D5637A">
      <w:pPr>
        <w:pStyle w:val="berschrift2"/>
      </w:pPr>
      <w:r>
        <w:rPr>
          <w:rStyle w:val="Hervorhebung"/>
          <w:b/>
          <w:bCs/>
        </w:rPr>
        <w:t>Warumb ist der Son Gottes inn die Welt kommen?</w:t>
      </w:r>
      <w:r>
        <w:t xml:space="preserve"> </w:t>
      </w:r>
    </w:p>
    <w:p w14:paraId="42E0B189" w14:textId="77777777" w:rsidR="00E63A1C" w:rsidRDefault="00E63A1C" w:rsidP="00E63A1C">
      <w:pPr>
        <w:pStyle w:val="StandardWeb"/>
      </w:pPr>
      <w:r>
        <w:t xml:space="preserve">Nicht das er vns ein new Gesetze oder weltlich reich gebe/ oder Moses gesetz erklere oder außlege/ sondern das er vnser ewiger König vnnd Priester würde/ vnnd gebe sein leben zur versönung/ vnnd löse gelt für vnser sünde/ Matth. am 20. vnnd mache vns arme sünder gerecht vnd selig/ 1. Timoth. 1. vnd errette vns auß dem ewigen gefengknuß/ durch das blut seines bundes/ Wie Cyrus die gefangenen auß Babylon loß gelassen/ als Zacharias zuuor geweissaget hat. </w:t>
      </w:r>
    </w:p>
    <w:p w14:paraId="4107B80D" w14:textId="77777777" w:rsidR="00E63A1C" w:rsidRDefault="00E63A1C" w:rsidP="00D5637A">
      <w:pPr>
        <w:pStyle w:val="berschrift2"/>
      </w:pPr>
      <w:r>
        <w:rPr>
          <w:rStyle w:val="Hervorhebung"/>
          <w:b/>
          <w:bCs/>
        </w:rPr>
        <w:t>Erklere mir des Propheten Zacharie weyssagung von Jesu Christo?</w:t>
      </w:r>
      <w:r>
        <w:t xml:space="preserve"> </w:t>
      </w:r>
    </w:p>
    <w:p w14:paraId="602C980C" w14:textId="77777777" w:rsidR="00E63A1C" w:rsidRDefault="00E63A1C" w:rsidP="00E63A1C">
      <w:pPr>
        <w:pStyle w:val="StandardWeb"/>
      </w:pPr>
      <w:r>
        <w:t xml:space="preserve">Frewe dich von hertzen du heyliges Jerusalem/ du liebe braut vnd eyniges erbe Gottes/ Denn dein mechtiger König der Herre Jesus Christus kommet zu dir in die Welt/ vnnd sencket sich in dein elend vnd armut/ vnd stecket sich in deine schuldt/ darmit er dir arme sünderin/ eine rechte gerechtigkeyt/ vnd ewiges heil vnd leben zubereite vnd schencke/ vnd erlöse dich von allen deinen feinden/ vnd helffe dir auß der hellischen gruben vnd kercker/ darinnen du vmb Adams vnd deiner sünden willen/ gefangen ligest. Vnd solche erlösung richt er auß durch das thewre blut seines bundes/ welchen er mit dir vnd Abraham gemacht hat/ das er dein Gott wil sein von ewigkeyt zu ewigkeit/ Genesis am 17. </w:t>
      </w:r>
    </w:p>
    <w:p w14:paraId="29D1EF95" w14:textId="77777777" w:rsidR="00E63A1C" w:rsidRDefault="00E63A1C" w:rsidP="00D5637A">
      <w:pPr>
        <w:pStyle w:val="berschrift2"/>
      </w:pPr>
      <w:r>
        <w:rPr>
          <w:rStyle w:val="Hervorhebung"/>
          <w:b/>
          <w:bCs/>
        </w:rPr>
        <w:t>Wie sollen wir das Aduent Chrisltich begehen/ vnd der zukunfft Christi trösten?</w:t>
      </w:r>
      <w:r>
        <w:t xml:space="preserve"> </w:t>
      </w:r>
    </w:p>
    <w:p w14:paraId="75E0FE31" w14:textId="77777777" w:rsidR="00E63A1C" w:rsidRDefault="00E63A1C" w:rsidP="00E63A1C">
      <w:pPr>
        <w:pStyle w:val="StandardWeb"/>
      </w:pPr>
      <w:r>
        <w:t xml:space="preserve">Wir sollen vnser elend erkennen/ vnd des Propheten worten festiglich glauben/ das wir durch die menschwerdung Jesu Christi/ auß der teufelischen gefengnuup (wie die Kirche singet) erlöset/ vnd das die gefengnuß wider gefangen/ Psalmo 68. vnd zubrochen ist/ Vnd das das blut des newen Testamentes/ darmit wir in der Tauffe besprenget/ vnd im Abendmal getrencket werden/ vnser einiger schmuck vnd gerechtigkeit ist/ darinnen wir/ vnnd vnsere gebete/ Gott gefallen vnnd angeneme sein. Vnd sollen disen vnsern König mit freuden auffnemen/ vnd sein reich vnd wort rhümen/ vnd außbreyten helffen/ vnd jm auß dem 118. Psalm glück vnnd heyl wünschen/ vnnd in seinem trewen dienst vnnd hertzlichem gehorsam/ in lieb vnd leyde/ mit freuden vnd gedult/ willig vnd vntertheniglich biß an das ende verharren. </w:t>
      </w:r>
    </w:p>
    <w:p w14:paraId="475464CD" w14:textId="77777777" w:rsidR="00E63A1C" w:rsidRDefault="00E63A1C" w:rsidP="00E63A1C">
      <w:pPr>
        <w:pStyle w:val="berschrift1"/>
        <w:rPr>
          <w:sz w:val="48"/>
        </w:rPr>
      </w:pPr>
      <w:r>
        <w:t>Auff den andern Sontag des Aduents</w:t>
      </w:r>
    </w:p>
    <w:p w14:paraId="0BABF274" w14:textId="77777777" w:rsidR="00E63A1C" w:rsidRDefault="00E63A1C" w:rsidP="00E63A1C">
      <w:pPr>
        <w:pStyle w:val="StandardWeb"/>
      </w:pPr>
      <w:r>
        <w:rPr>
          <w:rStyle w:val="Fett"/>
          <w:rFonts w:eastAsiaTheme="majorEastAsia"/>
        </w:rPr>
        <w:t>vom Jüngsten tage/ Luce am 21. Josue am 6. Psalmo 29. Leuiti. am 25. 1. Thessalon. 4.</w:t>
      </w:r>
      <w:r>
        <w:t xml:space="preserve"> </w:t>
      </w:r>
    </w:p>
    <w:p w14:paraId="5E8107C8" w14:textId="77777777" w:rsidR="00E63A1C" w:rsidRDefault="00E63A1C" w:rsidP="00E63A1C">
      <w:pPr>
        <w:pStyle w:val="berschrift2"/>
      </w:pPr>
      <w:r>
        <w:t>Ich glaube an Jesum Christum/ der da kommen wirt zu richten die lebendigen vnd die todten.</w:t>
      </w:r>
    </w:p>
    <w:p w14:paraId="171473FA" w14:textId="77777777" w:rsidR="00E63A1C" w:rsidRDefault="00E63A1C" w:rsidP="00E63A1C">
      <w:pPr>
        <w:pStyle w:val="StandardWeb"/>
      </w:pPr>
      <w:r>
        <w:rPr>
          <w:rStyle w:val="Fett"/>
          <w:rFonts w:eastAsiaTheme="majorEastAsia"/>
        </w:rPr>
        <w:t>VNd es werden zeychen geschehen an der Sonnen vnd Mon/ vnd Sternen/ vnd auff erden wirdt den leuten bange sein/ vnnd werden zagen/ vnd das Meer/ vnd die Wasserwogen werden prausen/ vnnd die menschen werden verschmachten für forcht/ vnd für warten der dinge/ die kommen sollen auff erden/ denn auch der Himel kreffte sich bewegen werden. Vnnd als denn werden sie sehen des menschen Son kommen in der wolcken/ mit grosser krafft vnd herrligkeyt. Wenn aber dises anfehet zu geschehen/ so sehet auff/ vnd hebet ewre heubter auff/ darumb/ das sich ewer erlösung nahet. Vnd er saget jnen ein gleichnuß: Sehet an den Feigenbaum/ vnd alle beume/ wenn sie jetzt außschlagen/ so sehet jrs an jnen/ vnd mercket/ das jetzt der Sommer nahe ist. Also auch jr/ wenn jr diß alles sehet angehen/ so wisset/ das das reich Gottes nahe ist. Warlich ich sage euch/ diß geschlecht wirt nicht vergehen/ biß das es alles geschehe. Himel vnnd erden vergehen,/ aber meine wort vergehen nicht.</w:t>
      </w:r>
      <w:r>
        <w:t xml:space="preserve"> </w:t>
      </w:r>
    </w:p>
    <w:p w14:paraId="06B1FC04" w14:textId="77777777" w:rsidR="00E63A1C" w:rsidRDefault="00E63A1C" w:rsidP="00D5637A">
      <w:pPr>
        <w:pStyle w:val="berschrift2"/>
      </w:pPr>
      <w:r>
        <w:rPr>
          <w:rStyle w:val="Hervorhebung"/>
          <w:b/>
          <w:bCs/>
        </w:rPr>
        <w:t>Was lehret diß Euangelion?</w:t>
      </w:r>
      <w:r>
        <w:t xml:space="preserve"> </w:t>
      </w:r>
    </w:p>
    <w:p w14:paraId="751DCFC9" w14:textId="77777777" w:rsidR="00E63A1C" w:rsidRDefault="00E63A1C" w:rsidP="00E63A1C">
      <w:pPr>
        <w:pStyle w:val="StandardWeb"/>
      </w:pPr>
      <w:r>
        <w:t xml:space="preserve">DAs Jesus Christus am ende dieser welt sich offenbaren/ vnd sichtiglich in wolcken kommen wirdt/ mit grosser krafft vnd herrligkeit/ gericht zu halten/ vber die todten vnd lebendigen/ vnd die seinigen zu erlösen/ vnd in seines vatters reich heim zu holen. </w:t>
      </w:r>
    </w:p>
    <w:p w14:paraId="13B943EA" w14:textId="77777777" w:rsidR="00E63A1C" w:rsidRDefault="00E63A1C" w:rsidP="00D5637A">
      <w:pPr>
        <w:pStyle w:val="berschrift2"/>
      </w:pPr>
      <w:r>
        <w:rPr>
          <w:rStyle w:val="Hervorhebung"/>
          <w:b/>
          <w:bCs/>
        </w:rPr>
        <w:t>Wann wirdt der Jüngste tag werden?</w:t>
      </w:r>
      <w:r>
        <w:t xml:space="preserve"> </w:t>
      </w:r>
    </w:p>
    <w:p w14:paraId="456F1F15" w14:textId="77777777" w:rsidR="00E63A1C" w:rsidRDefault="00E63A1C" w:rsidP="00E63A1C">
      <w:pPr>
        <w:pStyle w:val="StandardWeb"/>
      </w:pPr>
      <w:r>
        <w:t xml:space="preserve">Das gebüret vns nicht zu wissen/ Actorum 1. Weyl es allen menschen vnd Engeln verborgen ist. Nach dem aber die Aposteln jre zeyt allbereyt die letzte stunde nennen/ 1. Johan. 2. vnd wir im ende der vierden Monarchien leben Daniel. 2. Vnd der Antichrist schon offenbart/ vnnd durch den geyst Gottes verdampt ist/ 2. Thessalon. 2. vnd das Euangelion biß an der welt ende ist außgebreytet/ Matth. 24. vnd die liebe erkaltet/ vnnd die leute gantz sicher in allem wollust vnd geitze leben/ vnd vilen angst vnd bang ist/ vnnd wunderbarliche zeychen am Himel vnd erden teglich geschehen/ vnd der Teufel schier gar ledig vnd loß ist/ kan der Jüngste tage nimmer fern sein/ darumb mögen wir wol alle stunde auffsehen. </w:t>
      </w:r>
    </w:p>
    <w:p w14:paraId="53082F83" w14:textId="77777777" w:rsidR="00E63A1C" w:rsidRDefault="00E63A1C" w:rsidP="00D5637A">
      <w:pPr>
        <w:pStyle w:val="berschrift2"/>
      </w:pPr>
      <w:r>
        <w:rPr>
          <w:rStyle w:val="Hervorhebung"/>
          <w:b/>
          <w:bCs/>
        </w:rPr>
        <w:t>Wie wirt es am jüngsten tage zugehen?</w:t>
      </w:r>
      <w:r>
        <w:t xml:space="preserve"> </w:t>
      </w:r>
    </w:p>
    <w:p w14:paraId="7C1387FB" w14:textId="77777777" w:rsidR="00E63A1C" w:rsidRDefault="00E63A1C" w:rsidP="00E63A1C">
      <w:pPr>
        <w:pStyle w:val="StandardWeb"/>
      </w:pPr>
      <w:r>
        <w:t xml:space="preserve">Der Herr Christus wirt in einem grossen wetter/ wie zu Elia 2. Reg. 24 vnd in der stimme seiner posaunen vnd feldgeschrey kommen/ 1. Cor. 15. vnd Himel vnd erden in einem donnerschlag zuschmettern vnd anzünden/ das alles krachen vnd brechen wirt/ vnd alle Element für hitze schmeltzen/ vnd die erde vnd alle werck auff erden in einem klos gesintert werden/ 2. Pet, 3. Mit disem schalle/ wirt er alle die vnter der erden schlaffen/ auffmuntern vnd erwecken/ Daniel am 12. vnd in einem nuh/ new Himel/ Erden/ vnd allerley creaturn schaffen/ Esai. am 66. vnd die lebendigen in ein vnsterblichs wesen/ wie Enoch Genesis am 5. verwandeln/ vnnd alle Gottlose vnnd glaubige/ für seinen Gerichtstul stellen/ vnd das entliche vrtheil sprechen/ Matth. 25. </w:t>
      </w:r>
    </w:p>
    <w:p w14:paraId="1454AEC2" w14:textId="77777777" w:rsidR="00E63A1C" w:rsidRDefault="00E63A1C" w:rsidP="00E63A1C">
      <w:pPr>
        <w:pStyle w:val="StandardWeb"/>
      </w:pPr>
      <w:r>
        <w:t xml:space="preserve">Die Gottlosen so dem Euangelio vngehorsam gewest/ wirdt er von seinem angesicht/ in das hellsiche fewer vnd ewig verderben verstossen/ 2. Thess. 1. vnnd die glaubigen in seines vatters reich/ vnnd in das rechte gelobte landt einweysen/ vnnd mit jnen in ewigkeyt herrschen vnd regieren vber alle seine feinde/ wie solches in der Stat Jericho fürgebildet ist/ Josua am 6. </w:t>
      </w:r>
    </w:p>
    <w:p w14:paraId="0FC104A6" w14:textId="77777777" w:rsidR="00E63A1C" w:rsidRDefault="00E63A1C" w:rsidP="00D5637A">
      <w:pPr>
        <w:pStyle w:val="berschrift2"/>
      </w:pPr>
      <w:r>
        <w:rPr>
          <w:rStyle w:val="Hervorhebung"/>
          <w:b/>
          <w:bCs/>
        </w:rPr>
        <w:t>Erklere mir das bilde?</w:t>
      </w:r>
      <w:r>
        <w:t xml:space="preserve"> </w:t>
      </w:r>
    </w:p>
    <w:p w14:paraId="7ADC024F" w14:textId="77777777" w:rsidR="00E63A1C" w:rsidRDefault="00E63A1C" w:rsidP="00E63A1C">
      <w:pPr>
        <w:pStyle w:val="StandardWeb"/>
      </w:pPr>
      <w:r>
        <w:t xml:space="preserve">Jericho ist die welt/ ersoffen in grosser lust vnd Heidnischer abgötterey. Der gnadenstul vnd bundes laden/ ist der Herre Christus/ Roman. 3. welcher ist der Fürst vber das heer des HErren/ vnd offenbaret sich bey Jericho/ Josua am 5. Disen gnadenthron lesset Gott dise 6000. jar vmbtragen in der welt/ durch seine Leuiten/ Apostel/ Prediger Marci am letzten. </w:t>
      </w:r>
    </w:p>
    <w:p w14:paraId="65517EC4" w14:textId="77777777" w:rsidR="00E63A1C" w:rsidRDefault="00E63A1C" w:rsidP="00E63A1C">
      <w:pPr>
        <w:pStyle w:val="StandardWeb"/>
      </w:pPr>
      <w:r>
        <w:t xml:space="preserve">Rachab die arme sünderin/ ist die arme Christenheyt inn der welt/ die nimpt die gesanten Gottes an/ vnd glaubet jren worten/ die kennet man an der roten schnur/ vnnd an der bekentnuß des gecreutzigten Jesu Christi. Am sibenden tage/ höret man das feldtgeschrey/ das ist/ wenn der rechte vnd ewige Sabbath wirt anbrechen/ da wirt der Ertzengel inn seine posaune stossen/ vnnd wirt die welt eingehen/ vnnd wie dise Stat/ verprant vnd verbandt werden. Rachab aber/ vnd was sich zu der Christenheit versamlet/ vnd ist mit dem rosinfarben blut Christi bezeichnet/ Wirt durch den rechten Josua in die ewige rhue gebracht werden/ vnd vnter dem volck Gottes in ewigkeyt wonen/ Denn werden wir auch beschniten/ vnd an leyb/ seel vnd geyst heylig werden/ vnd nimmer das Manna essen in der wüsteney/ sonder in Gott alles haben/ was vnser hertz wünschen vnd begern kan. </w:t>
      </w:r>
    </w:p>
    <w:p w14:paraId="02791EF7" w14:textId="77777777" w:rsidR="00E63A1C" w:rsidRDefault="00E63A1C" w:rsidP="00E63A1C">
      <w:pPr>
        <w:pStyle w:val="StandardWeb"/>
      </w:pPr>
      <w:r>
        <w:t xml:space="preserve">Vnnd weyl diese zerstörung/ wie auch die schöpffung der Welt/ vnnd die erlösung auß Egypten/ vnnd die empfengnus vnd aufferstehung Christi/ vmb Ostern geschehen ist/ hoffen wir auch vmb dise zeyt/ des schönen vnnd ewigen Lentzen/ vnd der frölichen erscheinung Christi/ vnnd entlichen erlösung der ellenden Christenheit. </w:t>
      </w:r>
    </w:p>
    <w:p w14:paraId="7BA5A392" w14:textId="77777777" w:rsidR="00E63A1C" w:rsidRDefault="00E63A1C" w:rsidP="00D5637A">
      <w:pPr>
        <w:pStyle w:val="berschrift2"/>
      </w:pPr>
      <w:r>
        <w:rPr>
          <w:rStyle w:val="Hervorhebung"/>
          <w:b/>
          <w:bCs/>
        </w:rPr>
        <w:t>Wie sollen wir die ander zukunfft Christlich bedencken?</w:t>
      </w:r>
      <w:r>
        <w:t xml:space="preserve"> </w:t>
      </w:r>
    </w:p>
    <w:p w14:paraId="1C8120F0" w14:textId="77777777" w:rsidR="00E63A1C" w:rsidRDefault="00E63A1C" w:rsidP="00E63A1C">
      <w:pPr>
        <w:pStyle w:val="StandardWeb"/>
      </w:pPr>
      <w:r>
        <w:t xml:space="preserve">Wir sollen der schrifft von hertzen glauben/ vnnd auff disen seligen tag/ mit freuden vnnd gedult hoffen/ vnnd mit allen Heyligen (inn der Offenbarung Johannis am letzten) vnnd allen creaturen/ vmb Christi zukunfft seufftzen vnd beten/ Rom. 8. Vnd sollen vnsere hertzen nicht beschweren mit fressen/ sauffen vnd sorgen für die narung/ Auch nicht sicher sein vnd schlaffen wie die tollen Junckfrawen/ Matth. 25. Sondern in guter bereytschafft sitzen/ wacker vnd nüchtern sein/ vnd tag vnd nacht auff diß feldgeschrey/ hal/ posaunenschal/ vnd vnser erlösung warten/ Damit wir wirdig sein für dem gerichtstul Gottes zu stehen/ vnd das ewige leben vnd herrligkeyt zuererben. </w:t>
      </w:r>
    </w:p>
    <w:p w14:paraId="6D2BB694" w14:textId="77777777" w:rsidR="00E63A1C" w:rsidRDefault="00E63A1C" w:rsidP="00E63A1C">
      <w:pPr>
        <w:pStyle w:val="berschrift1"/>
        <w:rPr>
          <w:sz w:val="48"/>
        </w:rPr>
      </w:pPr>
      <w:r>
        <w:t>Auff den dritten Sontag des Aduents</w:t>
      </w:r>
    </w:p>
    <w:p w14:paraId="41084EAA" w14:textId="77777777" w:rsidR="00E63A1C" w:rsidRDefault="00E63A1C" w:rsidP="00E63A1C">
      <w:pPr>
        <w:pStyle w:val="StandardWeb"/>
      </w:pPr>
      <w:r>
        <w:rPr>
          <w:rStyle w:val="Fett"/>
          <w:rFonts w:eastAsiaTheme="majorEastAsia"/>
        </w:rPr>
        <w:t>Das Messias gewißlich kommen ist/ ein bericht/ Matth. 11. Rom. 1. Dani. 9.</w:t>
      </w:r>
      <w:r>
        <w:t xml:space="preserve"> </w:t>
      </w:r>
    </w:p>
    <w:p w14:paraId="76BEB62F" w14:textId="77777777" w:rsidR="00E63A1C" w:rsidRDefault="00E63A1C" w:rsidP="00E63A1C">
      <w:pPr>
        <w:pStyle w:val="berschrift2"/>
      </w:pPr>
      <w:r>
        <w:t>Ich glaube an Jesum Christum/ geborn auß Maria der Junckfrawen.</w:t>
      </w:r>
    </w:p>
    <w:p w14:paraId="0D600E88" w14:textId="77777777" w:rsidR="00E63A1C" w:rsidRDefault="00E63A1C" w:rsidP="00E63A1C">
      <w:pPr>
        <w:pStyle w:val="StandardWeb"/>
      </w:pPr>
      <w:r>
        <w:rPr>
          <w:rStyle w:val="Fett"/>
          <w:rFonts w:eastAsiaTheme="majorEastAsia"/>
        </w:rPr>
        <w:t>DA aber Johannes im gefengknus die werck Christi höret/ sendet er seiner Jünger zwen/ vnd ließ jm sagen: Bist du der da kommen sol/ oder sollen wir eines andern warten? Jesus antwort/ vnd sprach zu jhnen: Gehet hin/ vnd sagt Johanni wider/ was jr sehet/ vnd höret: Die blinden sehen/ vnd die lamen gehen/ die außsetzigen werden rein/ vnd die tauben hören/ die todten stehen auff/ vnnd den armen wirdt das Euangelion gepredigt. Vnd selig ist der sich nicht an mir ergert.</w:t>
      </w:r>
      <w:r>
        <w:t xml:space="preserve"> </w:t>
      </w:r>
    </w:p>
    <w:p w14:paraId="391A28C9" w14:textId="77777777" w:rsidR="00E63A1C" w:rsidRDefault="00E63A1C" w:rsidP="00E63A1C">
      <w:pPr>
        <w:pStyle w:val="StandardWeb"/>
      </w:pPr>
      <w:r>
        <w:rPr>
          <w:rStyle w:val="Fett"/>
          <w:rFonts w:eastAsiaTheme="majorEastAsia"/>
        </w:rPr>
        <w:t>Da sie hingiengen/ fieng Jesus an zu reden zu dem volck von Johanne: Was seydt jr hinauß gegangen inn die Wüsten zusehen? wolt jr ein rhor sehen/ das der wind hin vnd her wehet? Oder/ was seyd jr hinauß gegangen zusehen? woltet jr einen menschen in weychen kleidern sehen? Sihe/ die da weyche kleider tragen/ sind in der Könige heuser. Oder/ was seidt jr hinauß gegangen zusehen? woltet jhr einen Propheten sehen? Ja ich sag euch/ der auch mer ist/ dann ein Prophet/ dann diser ists/ von dem geschriben stehet: Sihe/ ich sende meinen Engel vor dir her/ der deinen weg vor dir bereyten sol.</w:t>
      </w:r>
      <w:r>
        <w:t xml:space="preserve"> </w:t>
      </w:r>
    </w:p>
    <w:p w14:paraId="3B9B7565" w14:textId="77777777" w:rsidR="00E63A1C" w:rsidRDefault="00E63A1C" w:rsidP="00685EF5">
      <w:pPr>
        <w:pStyle w:val="berschrift2"/>
      </w:pPr>
      <w:r>
        <w:rPr>
          <w:rStyle w:val="Fett"/>
          <w:i/>
          <w:iCs/>
        </w:rPr>
        <w:t>Was stehet in disem Euangelio?</w:t>
      </w:r>
      <w:r>
        <w:t xml:space="preserve"> </w:t>
      </w:r>
    </w:p>
    <w:p w14:paraId="55F37D61" w14:textId="77777777" w:rsidR="00E63A1C" w:rsidRDefault="00E63A1C" w:rsidP="00E63A1C">
      <w:pPr>
        <w:pStyle w:val="StandardWeb"/>
      </w:pPr>
      <w:r>
        <w:t xml:space="preserve">DA Sanct Johannes den Herren Christum fragen lest/ ob er der rechte Messias sey/ oder ob man auff einen andern warten solle/ weyset er sie auff die gegenwertigen wunderwerck/ vnd auff die predigt des Euangelii/ vnd Sanct Johannis des Teuffers bestendige zeugnus/ vnd warnet jederman/ das man sich an seiner elenden vnd geringen gestalt nicht ergern/ oder stossen wölle. </w:t>
      </w:r>
    </w:p>
    <w:p w14:paraId="791DDC55" w14:textId="77777777" w:rsidR="00E63A1C" w:rsidRDefault="00E63A1C" w:rsidP="00685EF5">
      <w:pPr>
        <w:pStyle w:val="berschrift2"/>
      </w:pPr>
      <w:r>
        <w:rPr>
          <w:rStyle w:val="Fett"/>
          <w:i/>
          <w:iCs/>
        </w:rPr>
        <w:t>Was sollen wir hierauß lernen?</w:t>
      </w:r>
      <w:r>
        <w:t xml:space="preserve"> </w:t>
      </w:r>
    </w:p>
    <w:p w14:paraId="099AB0E1" w14:textId="77777777" w:rsidR="00E63A1C" w:rsidRDefault="00E63A1C" w:rsidP="00E63A1C">
      <w:pPr>
        <w:pStyle w:val="StandardWeb"/>
      </w:pPr>
      <w:r>
        <w:t xml:space="preserve">Das der ewige Son Gottes/ gebenedeyte samen/ vnd leibes frucht des Weibes/ der ware Messias/ welcher Adam/ Abraham vnd Dauid verheissen war/ auß Dauids stamm vnd geblüte geboren/ vnd in dise welt kommen ist/ von anbegin der Welt 3962. jar. Darumb darff man auff keinen andern Messias warten/ wie die Juden thun. </w:t>
      </w:r>
    </w:p>
    <w:p w14:paraId="0E804EEE" w14:textId="77777777" w:rsidR="00E63A1C" w:rsidRDefault="00E63A1C" w:rsidP="00685EF5">
      <w:pPr>
        <w:pStyle w:val="berschrift2"/>
      </w:pPr>
      <w:r>
        <w:rPr>
          <w:rStyle w:val="Fett"/>
          <w:i/>
          <w:iCs/>
        </w:rPr>
        <w:t>Sage mir gewisse zeugnus vnd gründe auß der Schrifft?</w:t>
      </w:r>
      <w:r>
        <w:t xml:space="preserve"> </w:t>
      </w:r>
    </w:p>
    <w:p w14:paraId="6B60B3DC" w14:textId="77777777" w:rsidR="00E63A1C" w:rsidRDefault="00E63A1C" w:rsidP="00E63A1C">
      <w:pPr>
        <w:pStyle w:val="StandardWeb"/>
      </w:pPr>
      <w:r>
        <w:t xml:space="preserve">Denn der Scepter vnnd Regiment/ ist vor 1500. iaren von den Juden weggenommen/ wie Jacob geweissaget/ Genesis 49. </w:t>
      </w:r>
    </w:p>
    <w:p w14:paraId="77E0EFFC" w14:textId="77777777" w:rsidR="00E63A1C" w:rsidRDefault="00E63A1C" w:rsidP="00E63A1C">
      <w:pPr>
        <w:pStyle w:val="StandardWeb"/>
      </w:pPr>
      <w:r>
        <w:t xml:space="preserve">Vnd Jerusalem vnnd Bethlehem sampt ihrem Tempel vnnd Religion/ ligt nun so lang in der aschen/ Micheas am 5. </w:t>
      </w:r>
    </w:p>
    <w:p w14:paraId="0B639A80" w14:textId="77777777" w:rsidR="00E63A1C" w:rsidRDefault="00E63A1C" w:rsidP="00E63A1C">
      <w:pPr>
        <w:pStyle w:val="StandardWeb"/>
      </w:pPr>
      <w:r>
        <w:t xml:space="preserve">Vnnd die Juden sind vnter die Heyden außgestrewet/ vnd haben keinen gewisen ort oder Propheten mehr/ vnnd kennen jhr geschlecht nimmer. </w:t>
      </w:r>
    </w:p>
    <w:p w14:paraId="072ACF09" w14:textId="77777777" w:rsidR="00E63A1C" w:rsidRDefault="00E63A1C" w:rsidP="00E63A1C">
      <w:pPr>
        <w:pStyle w:val="StandardWeb"/>
      </w:pPr>
      <w:r>
        <w:t xml:space="preserve">Vnd Johannes der vorlauffer des Messie/ hat mit fingern auff Christum gezeiget/ Malach. 3. </w:t>
      </w:r>
    </w:p>
    <w:p w14:paraId="10553808" w14:textId="77777777" w:rsidR="00E63A1C" w:rsidRDefault="00E63A1C" w:rsidP="00E63A1C">
      <w:pPr>
        <w:pStyle w:val="StandardWeb"/>
      </w:pPr>
      <w:r>
        <w:t xml:space="preserve">Vnd vnser Messias hat seine gegenwertigkeyt mit grossen vnd vnzelichen wunderthaten beweyset/ Esai. 35. vnd hat das Euangelion vnter die Heiden gesendet/ biß an der welt ende/ Psalm. 19. Vnnd Danielis 70. wochen sind lengst erfüllet. </w:t>
      </w:r>
    </w:p>
    <w:p w14:paraId="30534161" w14:textId="77777777" w:rsidR="00E63A1C" w:rsidRDefault="00E63A1C" w:rsidP="00685EF5">
      <w:pPr>
        <w:pStyle w:val="berschrift2"/>
      </w:pPr>
      <w:r>
        <w:rPr>
          <w:rStyle w:val="Fett"/>
          <w:i/>
          <w:iCs/>
        </w:rPr>
        <w:t>Berichte mich von den 70. Wochen?</w:t>
      </w:r>
      <w:r>
        <w:t xml:space="preserve"> </w:t>
      </w:r>
    </w:p>
    <w:p w14:paraId="0500021B" w14:textId="77777777" w:rsidR="00E63A1C" w:rsidRDefault="00E63A1C" w:rsidP="00E63A1C">
      <w:pPr>
        <w:pStyle w:val="StandardWeb"/>
      </w:pPr>
      <w:r>
        <w:t xml:space="preserve">Im außgang der 70. iar der Babilonischen gefengnus/ welches ist/ das erste jar Cyri vnnd Darii Cyaxaris/ höret Daniel vom Engel Gabriel/ das nach 70. wochen Christus der Fürst solle gecreutziget werden. Es sollen aber die 70. wochen angehen/ wenn der beuelch wirt außgehen/ das Jerusalem wider solle gebawet werden/ welches solle geschehen sein nach 79. iaren/ im 7. iare Artaxerxis des mit der langen hande. </w:t>
      </w:r>
    </w:p>
    <w:p w14:paraId="6C5D6D71" w14:textId="77777777" w:rsidR="00E63A1C" w:rsidRDefault="00E63A1C" w:rsidP="00E63A1C">
      <w:pPr>
        <w:pStyle w:val="StandardWeb"/>
      </w:pPr>
      <w:r>
        <w:t xml:space="preserve">Denn dieser König liese Esram mit vil volckes vnd offentlichen mandaten ruhlich wider gen Jerusalem ziehen/ 1. Esre. 7. Von diser zeyt sind 490. Jar (denn so vil machen 70. iar wochen) biß auff Christi aufferstehung. </w:t>
      </w:r>
    </w:p>
    <w:p w14:paraId="573C8BA0" w14:textId="77777777" w:rsidR="00E63A1C" w:rsidRDefault="00E63A1C" w:rsidP="00E63A1C">
      <w:pPr>
        <w:pStyle w:val="StandardWeb"/>
      </w:pPr>
      <w:r>
        <w:t xml:space="preserve">Derhalben beweysen diese rechnung hell vnd klar/ das Messias lengst kommen/ vnnd von seinem eigen volck gecreutziget vnd getödtet ist/ Dani. 9. </w:t>
      </w:r>
    </w:p>
    <w:p w14:paraId="48C55177" w14:textId="77777777" w:rsidR="00E63A1C" w:rsidRDefault="00E63A1C" w:rsidP="00685EF5">
      <w:pPr>
        <w:pStyle w:val="berschrift2"/>
      </w:pPr>
      <w:r>
        <w:rPr>
          <w:rStyle w:val="Fett"/>
          <w:i/>
          <w:iCs/>
        </w:rPr>
        <w:t>Warzu dienen vns dise zeugnus vnd rechnung?</w:t>
      </w:r>
      <w:r>
        <w:t xml:space="preserve"> </w:t>
      </w:r>
    </w:p>
    <w:p w14:paraId="54D321FD" w14:textId="77777777" w:rsidR="00E63A1C" w:rsidRDefault="00E63A1C" w:rsidP="00E63A1C">
      <w:pPr>
        <w:pStyle w:val="StandardWeb"/>
      </w:pPr>
      <w:r>
        <w:t xml:space="preserve">Das wir vnser religion hie mit bekrefftigen/ vnd vnser gewissen befriden können/ wider der Juden faule teydung vnd lose einrede. </w:t>
      </w:r>
    </w:p>
    <w:p w14:paraId="42CBC5FF" w14:textId="77777777" w:rsidR="00E63A1C" w:rsidRDefault="00E63A1C" w:rsidP="00E63A1C">
      <w:pPr>
        <w:pStyle w:val="StandardWeb"/>
      </w:pPr>
      <w:r>
        <w:t xml:space="preserve">Vnd das wir gewiß sein/ das wir arme Heyden auch Abrahams glaubige kinder sind/ die wir mit allen Ertzuetern/ Königen vnd Propheten/ dem ewigen waren Sone Gottes/ geborn von der Junckfrawen Maria/ dienen/ ehren vnd anruffen/ vnd durch ihn gesegnet/ vnd von sünde vnnd tode zum ewigen leben errettet werden/ durch seine andere erscheinung am jüngsten tage. </w:t>
      </w:r>
    </w:p>
    <w:p w14:paraId="651A2F56" w14:textId="77777777" w:rsidR="00E63A1C" w:rsidRDefault="00E63A1C" w:rsidP="00E63A1C">
      <w:pPr>
        <w:pStyle w:val="berschrift1"/>
        <w:rPr>
          <w:sz w:val="48"/>
        </w:rPr>
      </w:pPr>
      <w:r>
        <w:t>Am vierdten Sontag des Aduents</w:t>
      </w:r>
    </w:p>
    <w:p w14:paraId="3896D122" w14:textId="77777777" w:rsidR="00E63A1C" w:rsidRDefault="00E63A1C" w:rsidP="00E63A1C">
      <w:pPr>
        <w:pStyle w:val="StandardWeb"/>
      </w:pPr>
      <w:r>
        <w:rPr>
          <w:rStyle w:val="Fett"/>
          <w:rFonts w:eastAsiaTheme="majorEastAsia"/>
        </w:rPr>
        <w:t>Viererley zeugnus von Jesu Christo/ Johan. 1. Psal. 45. Esaie. 53.</w:t>
      </w:r>
      <w:r>
        <w:t xml:space="preserve"> </w:t>
      </w:r>
    </w:p>
    <w:p w14:paraId="0CE1C57E" w14:textId="77777777" w:rsidR="00E63A1C" w:rsidRDefault="00E63A1C" w:rsidP="00E63A1C">
      <w:pPr>
        <w:pStyle w:val="berschrift2"/>
      </w:pPr>
      <w:r>
        <w:t>Ich glaube an Jesum Christum vnsern Messiam/ Könige vnd Priester.</w:t>
      </w:r>
    </w:p>
    <w:p w14:paraId="4C6238D5" w14:textId="77777777" w:rsidR="00E63A1C" w:rsidRDefault="00E63A1C" w:rsidP="00E63A1C">
      <w:pPr>
        <w:pStyle w:val="StandardWeb"/>
      </w:pPr>
      <w:r>
        <w:rPr>
          <w:rStyle w:val="Fett"/>
          <w:rFonts w:eastAsiaTheme="majorEastAsia"/>
        </w:rPr>
        <w:t>VNd diß ist das gezeugnus Johannis/ da die Juden sandten von Jerusalem/ Priester vnnd Leuiten/ das sie jn fragten: Wer bistu? Vnd er bekant/ vnd leugnet nicht. Vnd er bekant: Ich bin nicht Christus. Vnd sie fragten jn: Was denn? Bist du Elias? Er sprach: Ich bins nicht. Bist du ein Prophet? Vnd er antwort: Nein. Da sprachen sie zu jm: Was bist du denn/ das wir antwort geben denen/ die vns gesandt haben/ was sagst du von dir selbs? Er sprach: Ich bin ein rüffende stimm/ in der wüsten/ Richtet den weg des Herren/ wie der Prophet Esaias gesagt hat.</w:t>
      </w:r>
      <w:r>
        <w:t xml:space="preserve"> </w:t>
      </w:r>
    </w:p>
    <w:p w14:paraId="6F2B16D9" w14:textId="77777777" w:rsidR="00E63A1C" w:rsidRDefault="00E63A1C" w:rsidP="00E63A1C">
      <w:pPr>
        <w:pStyle w:val="StandardWeb"/>
      </w:pPr>
      <w:r>
        <w:rPr>
          <w:rStyle w:val="Fett"/>
          <w:rFonts w:eastAsiaTheme="majorEastAsia"/>
        </w:rPr>
        <w:t>Vnd die gesandt waren/ die waren von den Phariseern/ vnd fragten jn/ vnd sprachen zu jm: Warumb tauffest du dann/ so du nicht Christus bist/ noch Elias/ noch ein Prophet? Johannes antwort jhnen/ vnnd sprach: Ich tauffe mit wasser/ aber er ist mitten vnter euch getretten/ den jr nicht kennet/ der ists/ der nach mir kommen wirt/ welcher vor mir gewesen ist/ des ich nicht werd bin/ das ich seine schuchriemen aufflöse. Diß geschahe zu Beth Araba jhenseyt des Jordans/ da Johannes tauffet.</w:t>
      </w:r>
      <w:r>
        <w:t xml:space="preserve"> </w:t>
      </w:r>
    </w:p>
    <w:p w14:paraId="63186A02" w14:textId="77777777" w:rsidR="00E63A1C" w:rsidRDefault="00E63A1C" w:rsidP="00685EF5">
      <w:pPr>
        <w:pStyle w:val="berschrift2"/>
      </w:pPr>
      <w:r>
        <w:rPr>
          <w:rStyle w:val="Fett"/>
        </w:rPr>
        <w:t>Waruon lautet diß Euangelion?</w:t>
      </w:r>
      <w:r>
        <w:t xml:space="preserve"> </w:t>
      </w:r>
    </w:p>
    <w:p w14:paraId="3AA7AD36" w14:textId="77777777" w:rsidR="00E63A1C" w:rsidRDefault="00E63A1C" w:rsidP="00E63A1C">
      <w:pPr>
        <w:pStyle w:val="StandardWeb"/>
      </w:pPr>
      <w:r>
        <w:t xml:space="preserve">VON dem herrlichen vnnd tröstlichen zeugnus Sanct Johannis des Tauffers/ von welchem Esaias 40. vnd Malachias 3. zuuor geweyssaget/ Vnd das Sanct Johannes der Euangelist so hoch rhümet/ welches vns die Christenheyt jerlich erinnert neben der bekentnus Sanct Thome/ Stephani vnnd Sanct Johannis des Euangelisten/ auff das wir auß diesem auußschuß der Aposteln/ Euangelisten/ Mertterer vnnd Propheten/ vnnd auß jrem einhelligen zeugnus/ das newgeboren Kindlein recht erkennen lernen. </w:t>
      </w:r>
    </w:p>
    <w:p w14:paraId="4DACCC54" w14:textId="77777777" w:rsidR="00E63A1C" w:rsidRDefault="00E63A1C" w:rsidP="00685EF5">
      <w:pPr>
        <w:pStyle w:val="berschrift2"/>
      </w:pPr>
      <w:r>
        <w:rPr>
          <w:rStyle w:val="Fett"/>
        </w:rPr>
        <w:t>Was zeugen die theuren Heyligen Gottes/ von Jesu Christo?</w:t>
      </w:r>
      <w:r>
        <w:t xml:space="preserve"> </w:t>
      </w:r>
    </w:p>
    <w:p w14:paraId="792798F0" w14:textId="77777777" w:rsidR="00E63A1C" w:rsidRDefault="00E63A1C" w:rsidP="00E63A1C">
      <w:pPr>
        <w:pStyle w:val="StandardWeb"/>
      </w:pPr>
      <w:r>
        <w:t xml:space="preserve">Sanct Thomas bekennet ihn für seinen Gott vnd Herrn/ vnd wirdt selig weyl er an jn glaubet/ Johan. 20. </w:t>
      </w:r>
    </w:p>
    <w:p w14:paraId="7F233B00" w14:textId="77777777" w:rsidR="00E63A1C" w:rsidRDefault="00E63A1C" w:rsidP="00E63A1C">
      <w:pPr>
        <w:pStyle w:val="StandardWeb"/>
      </w:pPr>
      <w:r>
        <w:t xml:space="preserve">Sanct Stephan zeuget mit seinem munde vnd blute/ das diß kindlein der grosse Prophet ist/ Welchen Gott Deutero. am 18. durch Mosen verheissen hat/ vnd das er Gottes wort in seinem munde füre/ vnnd vns den rath vnd willen Gottes erklere/ Psalmo 2. Vnd sihet jhn stehen zu der rechten des Vatters/ vnd ruffet jn an/ vnd befilcht jm seinen Geyst/ Acto. 7. </w:t>
      </w:r>
    </w:p>
    <w:p w14:paraId="059B6D1C" w14:textId="77777777" w:rsidR="00E63A1C" w:rsidRDefault="00E63A1C" w:rsidP="00E63A1C">
      <w:pPr>
        <w:pStyle w:val="StandardWeb"/>
      </w:pPr>
      <w:r>
        <w:t xml:space="preserve">Sanct Johannes der Euangelist zeuget auß Mose/ das Christus das ewige wort/ vnnd eingeborner warer Son Gottes ist/ der von ewigkeyt bey dem Vatter gewesen/ durch welchen alles geschaffen und außgericht/ vnd das leben dem verlornen menschlichen geschlecht widerbracht ist/ vnd wir kinder vnnd erben Gottes werden/ wenn wir glauben an seinen namen vnd Euangelion. </w:t>
      </w:r>
    </w:p>
    <w:p w14:paraId="36B57342" w14:textId="77777777" w:rsidR="00E63A1C" w:rsidRDefault="00E63A1C" w:rsidP="00E63A1C">
      <w:pPr>
        <w:pStyle w:val="StandardWeb"/>
      </w:pPr>
      <w:r>
        <w:t xml:space="preserve">Sanct Johannes der Tauffer zeuget auß sonderlicher offenbarung Gottes/ das Christus für ihm gewesen sey/ vnd das auß Christi fülle/ alle menschen gnade vmb gnade nemen/ vnnd das er sey das Lamb Gottes/ welches vnser sünde treget. </w:t>
      </w:r>
    </w:p>
    <w:p w14:paraId="6A138BA2" w14:textId="77777777" w:rsidR="00E63A1C" w:rsidRDefault="00E63A1C" w:rsidP="00685EF5">
      <w:pPr>
        <w:pStyle w:val="berschrift2"/>
      </w:pPr>
      <w:r>
        <w:rPr>
          <w:rStyle w:val="Fett"/>
        </w:rPr>
        <w:t>Erklere mir das zeugnus Johannis.</w:t>
      </w:r>
      <w:r>
        <w:t xml:space="preserve"> </w:t>
      </w:r>
    </w:p>
    <w:p w14:paraId="0AE0ABD5" w14:textId="77777777" w:rsidR="00E63A1C" w:rsidRDefault="00E63A1C" w:rsidP="00E63A1C">
      <w:pPr>
        <w:pStyle w:val="StandardWeb"/>
      </w:pPr>
      <w:r>
        <w:t xml:space="preserve">Sanct Johannes deutet das priesterthumb vnd opffer des alten Testaments auff Jesum Christum/ vnd zeuget vnd bekennet/ das Christus jn weit vbertreffe/ vnd ein höher wesen/ ampt vnd beruff habe/ denn er vnd alle andere menschen. Denn der vom Himel kombt ist vber alle/ Johannis am 3. Dieweyl der eingeborne Son Gottes ist/ vnd ein heiliger mensch one sünde von einer reinen Junckfrawen auß Königlichem stamme/ durch den heiligen Geyst geboren/ vnnd ist von Gott gesetzet vnd verordnet zu einem ewigen Priester vnd mittler/ Psalm. 110. das er der rechte Aaron sey/ den Gott selbs mit seinem öle vnd Geyst gesalbet/ vnd versigelt/ Psalm. 45. vnt mit der Königlichen krone/ vnnd priesterlichem vnd heyligem schmucke/ Psal. 8. vnd mit ehre/ preyß vnd ewiger herrligkeit gezieret 2. Petri 1. Vnd zu einem lerer vnd Bischof vnser seelen geweihet vnd eingeweyset/ Psalm. 2. Vnd seine hende gefüllet/ vnd jm alles vntergeben vnd eingereumet hat/ Darmit wir alle auß seiner fülle vnd reichthumb seiner gnaden/ vnd himlischen schetzen/ gnade segen vnd allerley güter vnd gaben empfiengen/ Psalm. 68. Vnd des heyligen Balsams vnnd salbung/ so von dem haubte Christo auff seine glidmaß tröpfelt/ theylhafftig wurden/ Psalm. 133. Vber das alles/ so hat ihn Gott zum Lamb Gottes gemacht/ vnnd ihm alle vnsere schuld vnnd sünde auffgeleget/ das er durch sich selber/ vnd sein eigen thewer blut vnd todt/ das rechte schuld vnnd sündeopffer würde/ Esaie 53. 2. Corinth. 5. Vnd das krefftige lösegeldt vnnd ranzon/ Matth. 20. vnnd versünung vnd gnugthuung 1. Johan. 2. welches Gottes zorn stillete/ vnnd vnsere sünde truge bezalete vnnd wegneme/ vnd erarnete vnd erwürbe vns durch sein einiges vnnd volkommens opffer (Hebre. 10.) vergebung aller vnser angeborner vnd wircklicher sünde/ sampt einer newen gerechtigkeyt/ heyligem Geyste/ vnd dem ewigen leben/ Psalm. 22. Wenn wir glauben vnd vertrawen an seinen namen/ vnd ruffen jn an auß gutem gewissen. </w:t>
      </w:r>
    </w:p>
    <w:p w14:paraId="682CC605" w14:textId="77777777" w:rsidR="00E63A1C" w:rsidRDefault="00E63A1C" w:rsidP="00685EF5">
      <w:pPr>
        <w:pStyle w:val="berschrift2"/>
      </w:pPr>
      <w:r>
        <w:rPr>
          <w:rStyle w:val="Fett"/>
        </w:rPr>
        <w:t>Warzu dienen vns dise zeugnuß?</w:t>
      </w:r>
      <w:r>
        <w:t xml:space="preserve"> </w:t>
      </w:r>
    </w:p>
    <w:p w14:paraId="18B59E23" w14:textId="77777777" w:rsidR="00E63A1C" w:rsidRDefault="00E63A1C" w:rsidP="00E63A1C">
      <w:pPr>
        <w:pStyle w:val="StandardWeb"/>
      </w:pPr>
      <w:r>
        <w:t xml:space="preserve">Das wir Gott den Vater/ vnd den er gesandt hat JEsum/ für den rechten Christ vnd Messiam/ vnd vnsern Priester vnd König lernen erkennen/ Johan. 17. vnnd seinem namen trawen/ vnnd den in allen nöten anruffen/ damit wir durch ihn das ewige leben haben/ Vnd auff jm/ als auff der rechten leyter Jacobs/ inn den auffgeschlossen Hymel kommen können/ Johannis 1. Genesis 28. </w:t>
      </w:r>
    </w:p>
    <w:p w14:paraId="0A8062E9" w14:textId="77777777" w:rsidR="00E63A1C" w:rsidRDefault="00E63A1C" w:rsidP="00E63A1C">
      <w:pPr>
        <w:pStyle w:val="StandardWeb"/>
      </w:pPr>
      <w:r>
        <w:t xml:space="preserve">Vnd das wir vns vor allen andern falschen Christen vnd gesalbeten hüten/ die vns auff ander mitler vnd vorbitter/ oder auff andere priester vnd versüner/ oder auff andere opffer vnd bezalung für vnsere sünde/ weysen vnnd leyten wöllen. Denn es ist kein ander name/ opffer vnd werck/ dadurch wir können selig werden/ denn das thewre blut Jesu Christi/ ein mal am Creutz auffgeopffert/ für der gantzen Welt sünde/ Actorum am 4. </w:t>
      </w:r>
    </w:p>
    <w:p w14:paraId="5C2F5DA4" w14:textId="77777777" w:rsidR="00E63A1C" w:rsidRDefault="00E63A1C" w:rsidP="00E63A1C">
      <w:pPr>
        <w:pStyle w:val="berschrift1"/>
        <w:rPr>
          <w:sz w:val="48"/>
        </w:rPr>
      </w:pPr>
      <w:r>
        <w:t>Auf den Christtage</w:t>
      </w:r>
    </w:p>
    <w:p w14:paraId="20285391" w14:textId="77777777" w:rsidR="00E63A1C" w:rsidRDefault="00E63A1C" w:rsidP="00E63A1C">
      <w:pPr>
        <w:pStyle w:val="StandardWeb"/>
      </w:pPr>
      <w:r>
        <w:rPr>
          <w:rStyle w:val="Fett"/>
          <w:rFonts w:eastAsiaTheme="majorEastAsia"/>
        </w:rPr>
        <w:t>Vom ewigen wesen des Sons Gottes/ auß dem Euangelio Johannis. 1. Psalm.2. und 110.</w:t>
      </w:r>
      <w:r>
        <w:t xml:space="preserve"> </w:t>
      </w:r>
    </w:p>
    <w:p w14:paraId="461AA63C" w14:textId="77777777" w:rsidR="00E63A1C" w:rsidRDefault="00E63A1C" w:rsidP="00E63A1C">
      <w:pPr>
        <w:pStyle w:val="StandardWeb"/>
      </w:pPr>
      <w:r>
        <w:rPr>
          <w:rStyle w:val="Fett"/>
          <w:rFonts w:eastAsiaTheme="majorEastAsia"/>
        </w:rPr>
        <w:t>Ich glaube an Jesum Christum/ Gottes einigen Sone.</w:t>
      </w:r>
      <w:r>
        <w:t xml:space="preserve"> </w:t>
      </w:r>
    </w:p>
    <w:p w14:paraId="07682D5B" w14:textId="77777777" w:rsidR="00E63A1C" w:rsidRDefault="00E63A1C" w:rsidP="00E63A1C">
      <w:pPr>
        <w:pStyle w:val="berschrift2"/>
      </w:pPr>
      <w:r>
        <w:t>Die erst Predig.</w:t>
      </w:r>
    </w:p>
    <w:p w14:paraId="42A0C291" w14:textId="77777777" w:rsidR="00E63A1C" w:rsidRDefault="00E63A1C" w:rsidP="00E63A1C">
      <w:pPr>
        <w:pStyle w:val="StandardWeb"/>
      </w:pPr>
      <w:r>
        <w:t xml:space="preserve">IM anfang war das wort/ vnnd das wort war bey Gott/ vnnd Gott war das wort/ dasselbige war im anfang bey Gott. Alle ding sind durch das selbige gemacht/ vnnd one dz selbige ist nichts gemacht/ was gemacht ist. In ihm war das leben/ Vnnd das leben war das liecht der menschen/ vnnd das liecht scheinet inn der finsternus/ vnd die finsternus habens nicht begriffen. </w:t>
      </w:r>
    </w:p>
    <w:p w14:paraId="2C550B98" w14:textId="77777777" w:rsidR="00E63A1C" w:rsidRDefault="00E63A1C" w:rsidP="00E63A1C">
      <w:pPr>
        <w:pStyle w:val="StandardWeb"/>
      </w:pPr>
      <w:r>
        <w:t xml:space="preserve">Es ward ein Mensch von Gott gesandt, der hieß Johannes. Der selbige kam zum zeugnus/ das er von dem liecht zeugete/ auff das sie alle durch ihn glaubten. Er war nicht das liecht/ sonder das er zeugete von dem liecht. </w:t>
      </w:r>
    </w:p>
    <w:p w14:paraId="55AA94AB" w14:textId="77777777" w:rsidR="00E63A1C" w:rsidRDefault="00E63A1C" w:rsidP="00E63A1C">
      <w:pPr>
        <w:pStyle w:val="StandardWeb"/>
      </w:pPr>
      <w:r>
        <w:t xml:space="preserve">Das war das warhafftige liecht/ welchs alle Menschen erleuchtet die in dise welt kommen. Es war inn der welt/ vnnd die welt ist durch das selbige gemacht/ vnnd die welt kante es nicht. Er kam in sein eigenthumb/ vnd die seinen namen jn nicht auff/ wie vil jn aber auffnamen/ denen gab er macht Gottes kinder zu werden/ die an seinen namen glauben. Welche nicht von dem geblüt/ noch von dem willen des fleysches/ noch von dem willen eines Mannes/ sondern von Gott geboren sind. </w:t>
      </w:r>
    </w:p>
    <w:p w14:paraId="0C1644C8" w14:textId="77777777" w:rsidR="00E63A1C" w:rsidRDefault="00E63A1C" w:rsidP="00E63A1C">
      <w:pPr>
        <w:pStyle w:val="StandardWeb"/>
      </w:pPr>
      <w:r>
        <w:t xml:space="preserve">Vnd das wort ward fleisch/ vnd wonet vnter vns. Vnd wir sahen seine herrligkeit/ eine herrligkeyt als des eingebornen Sons vom Vater/ voller gnade vnnd warheyt. </w:t>
      </w:r>
    </w:p>
    <w:p w14:paraId="4D596C45" w14:textId="77777777" w:rsidR="00E63A1C" w:rsidRDefault="00E63A1C" w:rsidP="00685EF5">
      <w:pPr>
        <w:pStyle w:val="berschrift3"/>
      </w:pPr>
      <w:r>
        <w:rPr>
          <w:rStyle w:val="Fett"/>
        </w:rPr>
        <w:t>Sage mir ein stück auß disem Euangelio?</w:t>
      </w:r>
      <w:r>
        <w:t xml:space="preserve"> </w:t>
      </w:r>
    </w:p>
    <w:p w14:paraId="7A9B7512" w14:textId="77777777" w:rsidR="00E63A1C" w:rsidRDefault="00E63A1C" w:rsidP="00E63A1C">
      <w:pPr>
        <w:pStyle w:val="StandardWeb"/>
      </w:pPr>
      <w:r>
        <w:t xml:space="preserve">Im anfang war das wort/ vnnd das wort war bey Gott/ vnd Gott war das wort/ das selbige war im anfang bey Gott. </w:t>
      </w:r>
    </w:p>
    <w:p w14:paraId="38E723DB" w14:textId="77777777" w:rsidR="00E63A1C" w:rsidRDefault="00E63A1C" w:rsidP="00685EF5">
      <w:pPr>
        <w:pStyle w:val="berschrift3"/>
      </w:pPr>
      <w:r>
        <w:rPr>
          <w:rStyle w:val="Fett"/>
        </w:rPr>
        <w:t>Von wem lautet diser Text?</w:t>
      </w:r>
      <w:r>
        <w:t xml:space="preserve"> </w:t>
      </w:r>
    </w:p>
    <w:p w14:paraId="16576D31" w14:textId="77777777" w:rsidR="00E63A1C" w:rsidRDefault="00E63A1C" w:rsidP="00E63A1C">
      <w:pPr>
        <w:pStyle w:val="StandardWeb"/>
      </w:pPr>
      <w:r>
        <w:t xml:space="preserve">VON Gottes eingebornen Sone vnserm lieben Herren Jesu Christo/ welcher vnser fleisch an sich genommen hat/ nach anfang der welt 3962. jar. </w:t>
      </w:r>
    </w:p>
    <w:p w14:paraId="3304A21B" w14:textId="77777777" w:rsidR="00E63A1C" w:rsidRDefault="00E63A1C" w:rsidP="00685EF5">
      <w:pPr>
        <w:pStyle w:val="berschrift3"/>
      </w:pPr>
      <w:r>
        <w:rPr>
          <w:rStyle w:val="Fett"/>
        </w:rPr>
        <w:t>Warumb nennet der Euangelist den Son Gottes/ ein wort?</w:t>
      </w:r>
      <w:r>
        <w:t xml:space="preserve"> </w:t>
      </w:r>
    </w:p>
    <w:p w14:paraId="53CBAD37" w14:textId="77777777" w:rsidR="00E63A1C" w:rsidRDefault="00E63A1C" w:rsidP="00E63A1C">
      <w:pPr>
        <w:pStyle w:val="StandardWeb"/>
      </w:pPr>
      <w:r>
        <w:t xml:space="preserve">Damit er rede wie die schrifft redet/ Denn Moses schreibet auch Genesis am 1. das gott alles durchs sprechen geschaffen hat. Vnd der 33. Psalm singet: Durchs wort des Herrn sind die Himel gemacht. </w:t>
      </w:r>
    </w:p>
    <w:p w14:paraId="47C0F4CA" w14:textId="77777777" w:rsidR="00E63A1C" w:rsidRDefault="00E63A1C" w:rsidP="00E63A1C">
      <w:pPr>
        <w:pStyle w:val="StandardWeb"/>
      </w:pPr>
      <w:r>
        <w:t xml:space="preserve">Zum andern/ weyl diser Sone auß des Vatters hertzen liecht vnd glantz/ zu einer eigenen person geborn/ vnnd hat des Vattern wort vnd beuelch/ als ein einiger Dolmetscher vnd Legat der heyligen Dreyfaltigkeyt gefüret/ nennet er den son Gottes/ das ewige wort des lebens/ Zu vnterscheid des mündtlichen vnd gepredigten wortes. </w:t>
      </w:r>
    </w:p>
    <w:p w14:paraId="507BD31B" w14:textId="77777777" w:rsidR="00E63A1C" w:rsidRDefault="00E63A1C" w:rsidP="00685EF5">
      <w:pPr>
        <w:pStyle w:val="berschrift3"/>
      </w:pPr>
      <w:r>
        <w:rPr>
          <w:rStyle w:val="Fett"/>
        </w:rPr>
        <w:t>Erklere mir die wort im Text/ fein richtig vnd einfeltig?</w:t>
      </w:r>
      <w:r>
        <w:t xml:space="preserve"> </w:t>
      </w:r>
    </w:p>
    <w:p w14:paraId="395E97F6" w14:textId="77777777" w:rsidR="00E63A1C" w:rsidRDefault="00E63A1C" w:rsidP="00E63A1C">
      <w:pPr>
        <w:pStyle w:val="StandardWeb"/>
      </w:pPr>
      <w:r>
        <w:t xml:space="preserve">Im anfang) Da alle creaturen geschaffen wurden/ da war schon das wort/ der Son Gottes/ Denn er hat seine herrligkeyt vnd person gehabt/ ehe der welt grund geleget wardt/ Johan.17. Psalmo 68. vnd von ewigkeyt. </w:t>
      </w:r>
    </w:p>
    <w:p w14:paraId="7CF89A72" w14:textId="77777777" w:rsidR="00E63A1C" w:rsidRDefault="00E63A1C" w:rsidP="00685EF5">
      <w:pPr>
        <w:pStyle w:val="berschrift3"/>
      </w:pPr>
      <w:r>
        <w:rPr>
          <w:rStyle w:val="Fett"/>
        </w:rPr>
        <w:t>Vnd das wort war bey Gott.</w:t>
      </w:r>
      <w:r>
        <w:t xml:space="preserve"> </w:t>
      </w:r>
    </w:p>
    <w:p w14:paraId="6849FEB3" w14:textId="77777777" w:rsidR="00E63A1C" w:rsidRDefault="00E63A1C" w:rsidP="00E63A1C">
      <w:pPr>
        <w:pStyle w:val="StandardWeb"/>
      </w:pPr>
      <w:r>
        <w:t xml:space="preserve">Das ist/ Der Vatter hat sich mit seinem lieben Sone besprochen vnd berathschlaget/ in dem verborgenen rath der heyligen Dreyfaltigkeyt/ von der erschaffung vnd erhaltung aller creaturen/ vnd von dem höchsten vnd wunderbarlichsten wercke Gottes/ der menschwerdung vnd erlösung des menschlichen geschlechtes/ Psalom 2. vnnd 110. Johan. 16. Gene. 1. </w:t>
      </w:r>
    </w:p>
    <w:p w14:paraId="79BCF975" w14:textId="77777777" w:rsidR="00E63A1C" w:rsidRDefault="00E63A1C" w:rsidP="00685EF5">
      <w:pPr>
        <w:pStyle w:val="berschrift3"/>
      </w:pPr>
      <w:r>
        <w:rPr>
          <w:rStyle w:val="Fett"/>
        </w:rPr>
        <w:t>Vnd Gott war das wort.</w:t>
      </w:r>
      <w:r>
        <w:t xml:space="preserve"> </w:t>
      </w:r>
    </w:p>
    <w:p w14:paraId="61BAF4F0" w14:textId="77777777" w:rsidR="00E63A1C" w:rsidRDefault="00E63A1C" w:rsidP="00E63A1C">
      <w:pPr>
        <w:pStyle w:val="StandardWeb"/>
      </w:pPr>
      <w:r>
        <w:t xml:space="preserve">Das ist/ Das wort (denn also sol der Text geordnet werden) war Gott, das ist/ der Sone Gottes/ welchen der Vatter auß dem einigen Göttlichen wesen gezeuget hatte/ der war auch warer vnd natürlicher Gott/ eben der natur vnnd substantz/ welcher der Vatter ist/ ob der Son wol ein andere vnd eigene person war. </w:t>
      </w:r>
    </w:p>
    <w:p w14:paraId="5C5389B5" w14:textId="77777777" w:rsidR="00E63A1C" w:rsidRDefault="00E63A1C" w:rsidP="00685EF5">
      <w:pPr>
        <w:pStyle w:val="berschrift3"/>
      </w:pPr>
      <w:r>
        <w:rPr>
          <w:rStyle w:val="Fett"/>
        </w:rPr>
        <w:t>Vnd das selbige war im anfang bey Gott.</w:t>
      </w:r>
      <w:r>
        <w:t xml:space="preserve"> </w:t>
      </w:r>
    </w:p>
    <w:p w14:paraId="0BD6BB86" w14:textId="77777777" w:rsidR="00E63A1C" w:rsidRDefault="00E63A1C" w:rsidP="00E63A1C">
      <w:pPr>
        <w:pStyle w:val="StandardWeb"/>
      </w:pPr>
      <w:r>
        <w:t xml:space="preserve">Das ist/ diser Sone hat ein eygene person/ Darumb wirt er seines persönlichen wesens (das selbige) genennet/ vnnd ist keine erschaffene person/ vor allen Creaturen auß nichts gemacht/ Sondern er war von ewigkeyt der eingeborne vnnd Göttliche Son Gottes. </w:t>
      </w:r>
    </w:p>
    <w:p w14:paraId="47E4C431" w14:textId="77777777" w:rsidR="00E63A1C" w:rsidRDefault="00E63A1C" w:rsidP="00685EF5">
      <w:pPr>
        <w:pStyle w:val="berschrift3"/>
      </w:pPr>
      <w:r>
        <w:rPr>
          <w:rStyle w:val="Fett"/>
        </w:rPr>
        <w:t>Warzu dienet mir dieser Artickel/ Das Jesus der ewige Son Gottes ist?</w:t>
      </w:r>
      <w:r>
        <w:t xml:space="preserve"> </w:t>
      </w:r>
    </w:p>
    <w:p w14:paraId="2E4774B4" w14:textId="77777777" w:rsidR="00E63A1C" w:rsidRDefault="00E63A1C" w:rsidP="00E63A1C">
      <w:pPr>
        <w:pStyle w:val="StandardWeb"/>
      </w:pPr>
      <w:r>
        <w:t xml:space="preserve">Damit ich seinem worte/ so er mir auß seines Vatern schoß/ vnd dem rath der heyligen Dreyfaltigkeyt hat herfür bracht/ deste gewisser glauben könne/ vnnd sein leyden vnnd sterben im fleysch deste höher achten/ vnd des gewiß sein/ das sein opffer/ fürbit vnnd schutz/ eine völlige genugthuung für alle meine sünde/ vnd krefftiges gebete vnd allmechtige hülffe sey/ wider welt/ tode vnd alle Teuffel/ vnd das ich in krafft dises Johannis Euangelion/ für aller Türckischer vnd Jüdischer zauberey/ verwaret sey. </w:t>
      </w:r>
    </w:p>
    <w:p w14:paraId="009292AB" w14:textId="4383A064" w:rsidR="00E63A1C" w:rsidRDefault="00E63A1C" w:rsidP="00685EF5">
      <w:pPr>
        <w:pStyle w:val="berschrift2"/>
      </w:pPr>
      <w:r>
        <w:t>Die ander Weynachtpredigt/.</w:t>
      </w:r>
      <w:r>
        <w:rPr>
          <w:rStyle w:val="Fett"/>
        </w:rPr>
        <w:t>ausz dem Euangelio Johan. 1. Von den zweyen grossen wercken des Sons Gottes/ Der erschöpffung der Welt/ vnd erlösung Menschliches geschlechtes/ Johan. 1. Psalm. 33. vnd 78.</w:t>
      </w:r>
      <w:r>
        <w:t xml:space="preserve"> </w:t>
      </w:r>
    </w:p>
    <w:p w14:paraId="12115090" w14:textId="77777777" w:rsidR="00E63A1C" w:rsidRDefault="00E63A1C" w:rsidP="00E63A1C">
      <w:pPr>
        <w:pStyle w:val="StandardWeb"/>
      </w:pPr>
      <w:r>
        <w:rPr>
          <w:rStyle w:val="Fett"/>
          <w:rFonts w:eastAsiaTheme="majorEastAsia"/>
        </w:rPr>
        <w:t>Ich glaube an Jhesum Christum vnsern Herren/ schöpffer vnd erlöser.</w:t>
      </w:r>
      <w:r>
        <w:t xml:space="preserve"> </w:t>
      </w:r>
    </w:p>
    <w:p w14:paraId="3D4C5EC2" w14:textId="77777777" w:rsidR="00E63A1C" w:rsidRDefault="00E63A1C" w:rsidP="00685EF5">
      <w:pPr>
        <w:pStyle w:val="berschrift3"/>
      </w:pPr>
      <w:r>
        <w:rPr>
          <w:rStyle w:val="Fett"/>
        </w:rPr>
        <w:t>Wie lautet der Text ferner im Johanne?</w:t>
      </w:r>
      <w:r>
        <w:t xml:space="preserve"> </w:t>
      </w:r>
    </w:p>
    <w:p w14:paraId="35DC1188" w14:textId="77777777" w:rsidR="00E63A1C" w:rsidRDefault="00E63A1C" w:rsidP="00E63A1C">
      <w:pPr>
        <w:pStyle w:val="StandardWeb"/>
      </w:pPr>
      <w:r>
        <w:t xml:space="preserve">Alle ding sind durch das selbige gemacht/ vnnd one das selbige ist nichts gemacht/ das gemacht ist/ In jm war das leben/ vnnd das leben war das liecht der menschen/ vnd scheinet in die finsternus. </w:t>
      </w:r>
    </w:p>
    <w:p w14:paraId="5699507E" w14:textId="77777777" w:rsidR="00E63A1C" w:rsidRDefault="00E63A1C" w:rsidP="00685EF5">
      <w:pPr>
        <w:pStyle w:val="berschrift3"/>
      </w:pPr>
      <w:r>
        <w:rPr>
          <w:rStyle w:val="Fett"/>
        </w:rPr>
        <w:t>Waruon redet diser Text?</w:t>
      </w:r>
      <w:r>
        <w:t xml:space="preserve"> </w:t>
      </w:r>
    </w:p>
    <w:p w14:paraId="52B1D38E" w14:textId="77777777" w:rsidR="00E63A1C" w:rsidRDefault="00E63A1C" w:rsidP="00E63A1C">
      <w:pPr>
        <w:pStyle w:val="StandardWeb"/>
      </w:pPr>
      <w:r>
        <w:t xml:space="preserve">VOn dem amptpe vnnd den zweyen grösten wercken/ des eingebornen sons Gottes/ Nemlich/ das er sampt dem Vatter vnnd heyligen Geyste/ alle dinge erschaffen vnd erhalten/ vnnd wircke für vnd für mit dem Vatter/ vnd hat selber alles gethan vnd außgericht/ was im alten Testament wunderbarlich geschehen ist/ vnnd das er das leben/ dem armen menchlichen geschlechte durch sich selbs hat widerbracht/ vnd im mündtlichen worte/ welches da ist das liecht/ das inn der finstern welt leuchtet 2. Petri 1. vns newgeboren vnnd zu kindern Gottes gemacht. </w:t>
      </w:r>
    </w:p>
    <w:p w14:paraId="0B0DCA01" w14:textId="77777777" w:rsidR="00E63A1C" w:rsidRDefault="00E63A1C" w:rsidP="00685EF5">
      <w:pPr>
        <w:pStyle w:val="berschrift3"/>
      </w:pPr>
      <w:r>
        <w:rPr>
          <w:rStyle w:val="Fett"/>
        </w:rPr>
        <w:t>Erklere mir die Wort im Text fein deutlich.</w:t>
      </w:r>
      <w:r>
        <w:t xml:space="preserve"> </w:t>
      </w:r>
    </w:p>
    <w:p w14:paraId="2B0B2C8E" w14:textId="77777777" w:rsidR="00E63A1C" w:rsidRDefault="00E63A1C" w:rsidP="00E63A1C">
      <w:pPr>
        <w:pStyle w:val="StandardWeb"/>
      </w:pPr>
      <w:r>
        <w:rPr>
          <w:rStyle w:val="Hervorhebung"/>
        </w:rPr>
        <w:t>Alle ding</w:t>
      </w:r>
      <w:r>
        <w:br/>
        <w:t xml:space="preserve">Das ist/ alle Creaturen in Himel vnd Erden/ sichtig vnnd vnsichtig/ sind durchs wort des Herrn gemacht/ vnd werden ierlich in krafft dises Sons Gottes geschaffen vnd erhalten/ vnnd alle wunderthaten im alten Testament sind auch durch den Son gemacht. </w:t>
      </w:r>
    </w:p>
    <w:p w14:paraId="66B91328" w14:textId="77777777" w:rsidR="00E63A1C" w:rsidRDefault="00E63A1C" w:rsidP="00E63A1C">
      <w:pPr>
        <w:pStyle w:val="StandardWeb"/>
      </w:pPr>
      <w:r>
        <w:t xml:space="preserve">Denn eben das selbige wort/ hat Enoch inn das ewige leben versetzet/ Noah den Regenbogen gegeben/ Mosen in seinem körblein erhalten/ die Israeliten durchs rote Meere gefüret/ 1. Corint. 10. Josua beschützet/ Samson gestercket/ Dauid in seinem elende/ Daniel in der lebengruben bewaret. </w:t>
      </w:r>
    </w:p>
    <w:p w14:paraId="6520E1FC" w14:textId="77777777" w:rsidR="00E63A1C" w:rsidRDefault="00E63A1C" w:rsidP="00E63A1C">
      <w:pPr>
        <w:pStyle w:val="StandardWeb"/>
      </w:pPr>
      <w:r>
        <w:rPr>
          <w:rStyle w:val="Hervorhebung"/>
        </w:rPr>
        <w:t>In im war das leben.</w:t>
      </w:r>
      <w:r>
        <w:br/>
        <w:t xml:space="preserve">Das ist/ da Adam durch sein ungehorsam den ewigen todt/ vber das menschliche geschlecht/ wie ein sündflut fürete/ hat diser Sone/ in welchem das leben wesentlich war/ den tode verschlungen/ vnd das leben/ dem armen menschlichen geschlechte widerbracht/ vnd auß gnaden geschencket. </w:t>
      </w:r>
    </w:p>
    <w:p w14:paraId="398A7570" w14:textId="77777777" w:rsidR="00E63A1C" w:rsidRDefault="00E63A1C" w:rsidP="00E63A1C">
      <w:pPr>
        <w:pStyle w:val="StandardWeb"/>
      </w:pPr>
      <w:r>
        <w:rPr>
          <w:rStyle w:val="Hervorhebung"/>
        </w:rPr>
        <w:t>Vnnd das leben war das liecht der Menschen.</w:t>
      </w:r>
      <w:r>
        <w:br/>
        <w:t xml:space="preserve">Das ist/ Da alle welt ovm Teuffel geschendet, vnd verblendet warn/ vnd hette in ewiger finsternus vnd schatten des todes wandeln müssen/ hat diser Son Gottes ein liecht angezündet/ vnnd auff den rechten leuchter gestecket/ wie im tabernackel vorgebildet/ damit wir ein liecht hetten für vnsere füß/ vnd könden Gottes genedigen willen in seinem Sone erkennen/ vnnd in solchem liechte wandeln vnd ewig selig werden 2. Petri. 1. </w:t>
      </w:r>
    </w:p>
    <w:p w14:paraId="0FC80AF4" w14:textId="77777777" w:rsidR="00E63A1C" w:rsidRDefault="00E63A1C" w:rsidP="00685EF5">
      <w:pPr>
        <w:pStyle w:val="berschrift3"/>
      </w:pPr>
      <w:r>
        <w:rPr>
          <w:rStyle w:val="Fett"/>
        </w:rPr>
        <w:t>Warzu dienet mir solcher Artickel?</w:t>
      </w:r>
      <w:r>
        <w:t xml:space="preserve"> </w:t>
      </w:r>
    </w:p>
    <w:p w14:paraId="0858EE23" w14:textId="77777777" w:rsidR="00E63A1C" w:rsidRDefault="00E63A1C" w:rsidP="00E63A1C">
      <w:pPr>
        <w:pStyle w:val="StandardWeb"/>
      </w:pPr>
      <w:r>
        <w:t xml:space="preserve">Das mein glaube auß solchen texten gestercket vnd ich vergewisset werde/ das mein Herre Christus ein allmechtiger Son Gottes ist/ vnd der seligmacher der gantzen welt/ vnnd das brennende liecht des Euangelii mit hertzlicher zuuersicht ergreiffe vnd anneme. </w:t>
      </w:r>
    </w:p>
    <w:p w14:paraId="56B470BB" w14:textId="77777777" w:rsidR="00E63A1C" w:rsidRDefault="00E63A1C" w:rsidP="00E63A1C">
      <w:pPr>
        <w:pStyle w:val="StandardWeb"/>
      </w:pPr>
      <w:r>
        <w:t xml:space="preserve">Denn alle die an dises wort/ Son/ leben vnnd liecht von hertzen glauben/ die sind kinder vnd erben Gottes brüder vnd miterben Jesu Christi/tempel des heyligen Geystes/ vnnd haben das ewige leben/ Johan. 17. </w:t>
      </w:r>
    </w:p>
    <w:p w14:paraId="6750AFE1" w14:textId="0F41AA40" w:rsidR="00E63A1C" w:rsidRDefault="00E63A1C" w:rsidP="00685EF5">
      <w:pPr>
        <w:pStyle w:val="berschrift2"/>
      </w:pPr>
      <w:r>
        <w:t xml:space="preserve">Die dritte Weynachtpredigt </w:t>
      </w:r>
      <w:r>
        <w:rPr>
          <w:rStyle w:val="Fett"/>
        </w:rPr>
        <w:t>Von der menschwerdung vnd herrlicher beywonung Jesu Christi/ Johan. 1. Psal. 45. vnd 110.</w:t>
      </w:r>
      <w:r>
        <w:t xml:space="preserve"> </w:t>
      </w:r>
    </w:p>
    <w:p w14:paraId="1D7843AD" w14:textId="77777777" w:rsidR="00E63A1C" w:rsidRDefault="00E63A1C" w:rsidP="00E63A1C">
      <w:pPr>
        <w:pStyle w:val="StandardWeb"/>
      </w:pPr>
      <w:r>
        <w:t xml:space="preserve">Ich glaube an Jhesum Christum/ geborn ausz Maria der Junckfrawen. </w:t>
      </w:r>
    </w:p>
    <w:p w14:paraId="29C8FDC5" w14:textId="77777777" w:rsidR="00E63A1C" w:rsidRDefault="00E63A1C" w:rsidP="00685EF5">
      <w:pPr>
        <w:pStyle w:val="berschrift3"/>
      </w:pPr>
      <w:r>
        <w:rPr>
          <w:rStyle w:val="Fett"/>
        </w:rPr>
        <w:t>Wie heyst der Text ferner im Johannes 1. cap.</w:t>
      </w:r>
      <w:r>
        <w:t xml:space="preserve"> </w:t>
      </w:r>
    </w:p>
    <w:p w14:paraId="1EBC31B4" w14:textId="77777777" w:rsidR="00E63A1C" w:rsidRDefault="00E63A1C" w:rsidP="00E63A1C">
      <w:pPr>
        <w:pStyle w:val="StandardWeb"/>
      </w:pPr>
      <w:r>
        <w:t xml:space="preserve">Vnd das wort war fleisch/ vnnd wonet vnter vns/ vnd wir sahen seine herrligkeit/ als des eingebornen Sons vom Vater/ voller gnaden vnd wareyt. </w:t>
      </w:r>
    </w:p>
    <w:p w14:paraId="34CB96A4" w14:textId="77777777" w:rsidR="00E63A1C" w:rsidRDefault="00E63A1C" w:rsidP="00685EF5">
      <w:pPr>
        <w:pStyle w:val="berschrift3"/>
      </w:pPr>
      <w:r>
        <w:rPr>
          <w:rStyle w:val="Fett"/>
        </w:rPr>
        <w:t>Waruon lautet diser Text?</w:t>
      </w:r>
      <w:r>
        <w:t xml:space="preserve"> </w:t>
      </w:r>
    </w:p>
    <w:p w14:paraId="015ED9AA" w14:textId="77777777" w:rsidR="00E63A1C" w:rsidRDefault="00E63A1C" w:rsidP="00E63A1C">
      <w:pPr>
        <w:pStyle w:val="StandardWeb"/>
      </w:pPr>
      <w:r>
        <w:t xml:space="preserve">VOn dem vnaußsprechlichen werck Gottes/ darüber sich alle Engel heutiges tages verwundern/ von der menschwerdung des Sons Gottes/ vnd das er als ein warer Immanuel vnter vns sichtiglich vnd leiblich gewonet/ vnnd hat seine Göttliche ehre vnnd mayestet sehen/ vnnd seine reiche grosse genade vnd gabe/ vns zukommen lassen. </w:t>
      </w:r>
    </w:p>
    <w:p w14:paraId="2ED0F832" w14:textId="77777777" w:rsidR="00E63A1C" w:rsidRDefault="00E63A1C" w:rsidP="00685EF5">
      <w:pPr>
        <w:pStyle w:val="berschrift3"/>
      </w:pPr>
      <w:r>
        <w:rPr>
          <w:rStyle w:val="Fett"/>
        </w:rPr>
        <w:t>Erklere mir dise wort auffs einfeltigste.</w:t>
      </w:r>
      <w:r>
        <w:t xml:space="preserve"> </w:t>
      </w:r>
    </w:p>
    <w:p w14:paraId="21CE5ACD" w14:textId="77777777" w:rsidR="00E63A1C" w:rsidRDefault="00E63A1C" w:rsidP="00E63A1C">
      <w:pPr>
        <w:pStyle w:val="StandardWeb"/>
      </w:pPr>
      <w:r>
        <w:t xml:space="preserve">Das wort) Das ist/ der ewige Son Gottes/ der von ewigkeyt auß Vatters wesen gezelet war/ der wardt fleisch/ das ist/ Er hat vnsere warhafftige menschliche natur an sich genommen/ da er vom heyligen Geyst empfangen/ vnd auß dem reinen Junckfrewlichen geblüte vnnd samen ein Mensch geboren ist. Denn diser einige Jesus Christus/ ist zugleych nach seiner empfengnus/ warer Gott vndwarer Mensch/ in einer vnzertrenten person/ nicht das die Gottheyt inn die Menscheyt/ oder die Menscheyt inn die Gottheyt verwandelt/ oder die zwo naturen vermenget sein/ Sondern es ist ein einiger Christus/ von ewigkeyt vom Vater geboren/ in der fülle der zeyt fleysch worden/ eine rechte natürliche leibes frucht Marie der werden Junckfrawen vnd Mutter Gottes/ doch one Mannes samen/ vnd one sünde gantz heilig vnd rein/ Vnd wonet vnter vns Leiblich vnnd sichtigklich/ denn er hat sich sehen/ hören vnd angreiffen lassen. Darumb ist er der rechte Immanuel/ vnd Gott mit vns/ der vor seiner Menschwerdung/ vnnd nach seiner Auffart vnsichtigklich vnter vns wonet/ Aber inn den tagen seines Fleysches/ ist er vnter vns gewesen inn Knechtes gestalt. </w:t>
      </w:r>
    </w:p>
    <w:p w14:paraId="047E3824" w14:textId="77777777" w:rsidR="00E63A1C" w:rsidRDefault="00E63A1C" w:rsidP="00685EF5">
      <w:pPr>
        <w:pStyle w:val="berschrift3"/>
      </w:pPr>
      <w:r>
        <w:rPr>
          <w:rStyle w:val="Fett"/>
        </w:rPr>
        <w:t>Vnd wir sahen seine herrligkeyt.</w:t>
      </w:r>
      <w:r>
        <w:t xml:space="preserve"> </w:t>
      </w:r>
    </w:p>
    <w:p w14:paraId="793C67BF" w14:textId="77777777" w:rsidR="00E63A1C" w:rsidRDefault="00E63A1C" w:rsidP="00E63A1C">
      <w:pPr>
        <w:pStyle w:val="StandardWeb"/>
      </w:pPr>
      <w:r>
        <w:t xml:space="preserve">Das ist/ Wiewol er mit vnserm fleysch/ alle vnsere gebrechligkeyt vnnd elende an sich name/ doch one sünde/ vnd gieng in knechtes gestalt/ vnd eusserte vnd verziehe sich eine zeytlang seiner Göttlichen ehre vnd Mayestet/ Philippen. 2. Psalm. 8. So ließ er doch seine ewige Göttliche macht vnd herrligkeyt blicken auff Erden/ inn seinen wunderthaten auff dem berge Thabor/ vnd nach seiner aufferstehung/ da er vns seine genade/ Wort vnnd heyligen Geyst sichtigklich zu Pfingsten mittheylet. </w:t>
      </w:r>
    </w:p>
    <w:p w14:paraId="1D650875" w14:textId="77777777" w:rsidR="00E63A1C" w:rsidRDefault="00E63A1C" w:rsidP="00685EF5">
      <w:pPr>
        <w:pStyle w:val="berschrift3"/>
      </w:pPr>
      <w:r>
        <w:rPr>
          <w:rStyle w:val="Fett"/>
        </w:rPr>
        <w:t>Warumb ist Gottes Sone fleysch worden?</w:t>
      </w:r>
      <w:r>
        <w:t xml:space="preserve"> </w:t>
      </w:r>
    </w:p>
    <w:p w14:paraId="48022853" w14:textId="77777777" w:rsidR="00E63A1C" w:rsidRDefault="00E63A1C" w:rsidP="00E63A1C">
      <w:pPr>
        <w:pStyle w:val="StandardWeb"/>
      </w:pPr>
      <w:r>
        <w:t xml:space="preserve">Damit er in annemung vnser natur vns beweyset/ das Gott mit Menschlichem geschlechte versünet/ vnnd vns zum ewigen erbteil annemen wolte/ Vnd das er im fleisch/ als ein schlachtlemblein Gottes leiden/ sterben/ vnd alle vnsere Sünde vnnd schulde bezalen künde/ vnnd erwürbe vnserm sterblichen/ elenden vnd schendtlichen fleisch/ die ewige vnsterbligkeyt krafft vnnd ehre 1. Corinth. 15. </w:t>
      </w:r>
    </w:p>
    <w:p w14:paraId="15D1DE5C" w14:textId="77777777" w:rsidR="00E63A1C" w:rsidRDefault="00E63A1C" w:rsidP="00685EF5">
      <w:pPr>
        <w:pStyle w:val="berschrift3"/>
      </w:pPr>
      <w:r>
        <w:rPr>
          <w:rStyle w:val="Fett"/>
        </w:rPr>
        <w:t>Was fodert der Herr Jesus Christus von vns Menschen?</w:t>
      </w:r>
      <w:r>
        <w:t xml:space="preserve"> </w:t>
      </w:r>
    </w:p>
    <w:p w14:paraId="2F4C199C" w14:textId="77777777" w:rsidR="00E63A1C" w:rsidRDefault="00E63A1C" w:rsidP="00E63A1C">
      <w:pPr>
        <w:pStyle w:val="StandardWeb"/>
      </w:pPr>
      <w:r>
        <w:t xml:space="preserve">Wir sollen durch das wort der aposteln an jn glauben/ vnnd das liecht annemen/ vnd das wort nicht verachten wie die Juden/ Vnd sollen vns seiner allmechtigkeyt vnnd menschwerdung trösten/ vnnd auff seinen namen Gott anruffen/ jme dancken/ vnd seine ehre vnd wolthat rhümen vnnd außpreyten helffen/ damit seine krafft vnd wolthat erkant/ vnd vil leute selig werden/ Vnd sollen vmb seinet willen yederman dienen/ wie er vns gedienet hat. </w:t>
      </w:r>
    </w:p>
    <w:p w14:paraId="4514F4F1" w14:textId="77777777" w:rsidR="00E63A1C" w:rsidRDefault="00E63A1C" w:rsidP="00E63A1C">
      <w:pPr>
        <w:pStyle w:val="berschrift1"/>
        <w:rPr>
          <w:sz w:val="48"/>
        </w:rPr>
      </w:pPr>
      <w:r>
        <w:t>Auff den Sontage nach dem Christage/</w:t>
      </w:r>
    </w:p>
    <w:p w14:paraId="500598C4" w14:textId="77777777" w:rsidR="00E63A1C" w:rsidRDefault="00E63A1C" w:rsidP="00E63A1C">
      <w:pPr>
        <w:pStyle w:val="StandardWeb"/>
      </w:pPr>
      <w:r>
        <w:rPr>
          <w:rStyle w:val="Fett"/>
          <w:rFonts w:eastAsiaTheme="majorEastAsia"/>
        </w:rPr>
        <w:t>Vom zeugnus vnd gedult Simeonis und Hanne/ Luc. 2. Esa. 28. vnd 8. Psalm. 118.</w:t>
      </w:r>
      <w:r>
        <w:t xml:space="preserve"> </w:t>
      </w:r>
    </w:p>
    <w:p w14:paraId="01C28188" w14:textId="77777777" w:rsidR="00E63A1C" w:rsidRDefault="00E63A1C" w:rsidP="00E63A1C">
      <w:pPr>
        <w:pStyle w:val="StandardWeb"/>
      </w:pPr>
      <w:r>
        <w:rPr>
          <w:rStyle w:val="Fett"/>
          <w:rFonts w:eastAsiaTheme="majorEastAsia"/>
        </w:rPr>
        <w:t>Ich glaube an Jhesum Christum vnsern Herren/ vnd felsen.</w:t>
      </w:r>
      <w:r>
        <w:t xml:space="preserve"> </w:t>
      </w:r>
    </w:p>
    <w:p w14:paraId="1DEFE838" w14:textId="77777777" w:rsidR="00E63A1C" w:rsidRDefault="00E63A1C" w:rsidP="00E63A1C">
      <w:pPr>
        <w:pStyle w:val="StandardWeb"/>
      </w:pPr>
      <w:r>
        <w:t xml:space="preserve">VND sein Vatter vnnd Mutter wunderten sich des/ das von jm geredt ward. Vnd Simeon segenet sie/ vnd sprach zu Maria seiner mutter: Sihe/ diser wirdt gesetzt zu einem fall/ vnnd aufferstehen viler inn Israel/ vnd zu einem zeychen/ dem widersprochen wirdt. Vnd es wirdt ein Schwerdt durch dein seel dringen/ auff das viler hertzen gedancken offenbar werden. </w:t>
      </w:r>
    </w:p>
    <w:p w14:paraId="17AC6D76" w14:textId="77777777" w:rsidR="00E63A1C" w:rsidRDefault="00E63A1C" w:rsidP="00E63A1C">
      <w:pPr>
        <w:pStyle w:val="StandardWeb"/>
      </w:pPr>
      <w:r>
        <w:t xml:space="preserve">Vnd es war ein Prophetin/ Hanna/ ein Tochter Phanuel/ vom geschlecht Aser/ die war wol betaget/ vnnd hette gelebt siben Jar mit ihrem manne/ nach jrer Junckfrawschafft/ vnnd war ein Witwe/ bey vier vnnd achtzig Jaren/ die kam nimmer vom Tempel/ dienet Gott mit fasten vnnd betten/ tag vnd nacht. Die selbige trag auch hinzu/ zu der selbigen stunde/ vnd preyset den Herrn/ vnd redet von jm/ zu allen die da auff die erlösung zu Jerusalem warteten. </w:t>
      </w:r>
    </w:p>
    <w:p w14:paraId="4CF00C6D" w14:textId="77777777" w:rsidR="00E63A1C" w:rsidRDefault="00E63A1C" w:rsidP="00E63A1C">
      <w:pPr>
        <w:pStyle w:val="StandardWeb"/>
      </w:pPr>
      <w:r>
        <w:t xml:space="preserve">Vnnd da sie alles volendet hetten nach dem gesetz des Herrn/ kereten sie wider in Galileam/ zu irer Stat Nazareth. Aber das Kind wuchs/ vnnd ward starck im Geyst/ voller weyßheyt/ vnd Gottes gnade war bey jm. </w:t>
      </w:r>
    </w:p>
    <w:p w14:paraId="30199328" w14:textId="77777777" w:rsidR="00E63A1C" w:rsidRDefault="00E63A1C" w:rsidP="00685EF5">
      <w:pPr>
        <w:pStyle w:val="berschrift2"/>
      </w:pPr>
      <w:r>
        <w:rPr>
          <w:rStyle w:val="Fett"/>
        </w:rPr>
        <w:t>Sage mir die summa dises Euangelii?</w:t>
      </w:r>
      <w:r>
        <w:t xml:space="preserve"> </w:t>
      </w:r>
    </w:p>
    <w:p w14:paraId="602F2C0A" w14:textId="77777777" w:rsidR="00E63A1C" w:rsidRDefault="00E63A1C" w:rsidP="00E63A1C">
      <w:pPr>
        <w:pStyle w:val="StandardWeb"/>
      </w:pPr>
      <w:r>
        <w:t xml:space="preserve">DA Maria die Junckfraw jr Sönlein in tempel opffert/ vnd der fromme Simeon fasset es auff seine arme/ fehet er an auß dem heyligen Geyste zupredigen vnd weißzusagen/ wie es dem Kindlein seiner Muter vnnd der Christenheyt gehen werde. </w:t>
      </w:r>
    </w:p>
    <w:p w14:paraId="0CB9528E" w14:textId="77777777" w:rsidR="00E63A1C" w:rsidRDefault="00E63A1C" w:rsidP="00E63A1C">
      <w:pPr>
        <w:pStyle w:val="StandardWeb"/>
      </w:pPr>
      <w:r>
        <w:t xml:space="preserve">Dergleychen die Mutter Anna dancket Gott für das newgeborne kindlein/ vnnd zeuget das es der erlöser Israelis sey. </w:t>
      </w:r>
    </w:p>
    <w:p w14:paraId="3CA0B9AC" w14:textId="77777777" w:rsidR="00E63A1C" w:rsidRDefault="00E63A1C" w:rsidP="00685EF5">
      <w:pPr>
        <w:pStyle w:val="berschrift2"/>
      </w:pPr>
      <w:r>
        <w:rPr>
          <w:rStyle w:val="Fett"/>
        </w:rPr>
        <w:t>Was ist Simeonis Weyssagung?</w:t>
      </w:r>
      <w:r>
        <w:t xml:space="preserve"> </w:t>
      </w:r>
    </w:p>
    <w:p w14:paraId="7CFFDC23" w14:textId="77777777" w:rsidR="00E63A1C" w:rsidRDefault="00E63A1C" w:rsidP="00E63A1C">
      <w:pPr>
        <w:pStyle w:val="StandardWeb"/>
      </w:pPr>
      <w:r>
        <w:t xml:space="preserve">Ob wol Jesus Christus der heyland der Welt/ vnnd liecht der Heyden ist/ gleychwol werden ihm vil leute widersprechen vnnd entgegen sein/ vnnd die Bawleut vnnd Bischoffe/ werden jhn verwerffen/ Psalm. 118. vnnd vil leut werden sich an jhm vnnd seinem wort (1. Pet. 2.) stossen/ ergern vnnd fallen/ als an dem stein des anstossens/ vnnd felß der ergernus/ Esaie 8. </w:t>
      </w:r>
    </w:p>
    <w:p w14:paraId="7EAD370D" w14:textId="77777777" w:rsidR="00E63A1C" w:rsidRDefault="00E63A1C" w:rsidP="00E63A1C">
      <w:pPr>
        <w:pStyle w:val="StandardWeb"/>
      </w:pPr>
      <w:r>
        <w:t xml:space="preserve">Auch werden sich viel auff disen köstlichen eckstein/ welcher one hende gemacht ist/ gründen/ vnd an diesem rechten helffestein/ hort vnd felsen auff ziehen/ vnd mit glaubigem hertzen an jhn halten/ damit sie für Todte vnd Teuffel nicht erschrecken/ vnnd durch diß kindlein selig werden/ Esaie 28. </w:t>
      </w:r>
    </w:p>
    <w:p w14:paraId="5625F62B" w14:textId="77777777" w:rsidR="00E63A1C" w:rsidRDefault="00E63A1C" w:rsidP="00E63A1C">
      <w:pPr>
        <w:pStyle w:val="StandardWeb"/>
      </w:pPr>
      <w:r>
        <w:t xml:space="preserve">Maria aber vnnd die liebe Christenheyt/ werden grosse angst/ trübnus vnnd hertzenleid haben/ Darumb das die welt sich mit gewalt wider Jesum Christum wirt rotten vnd aufflehnen/ Psalm. 2. </w:t>
      </w:r>
    </w:p>
    <w:p w14:paraId="0961A09F" w14:textId="77777777" w:rsidR="00E63A1C" w:rsidRDefault="00E63A1C" w:rsidP="00685EF5">
      <w:pPr>
        <w:pStyle w:val="berschrift2"/>
      </w:pPr>
      <w:r>
        <w:rPr>
          <w:rStyle w:val="Fett"/>
        </w:rPr>
        <w:t>Was ist der Mutter Hanne zeugnus vnd leben?</w:t>
      </w:r>
      <w:r>
        <w:t xml:space="preserve"> </w:t>
      </w:r>
    </w:p>
    <w:p w14:paraId="015BB4CE" w14:textId="77777777" w:rsidR="00E63A1C" w:rsidRDefault="00E63A1C" w:rsidP="00E63A1C">
      <w:pPr>
        <w:pStyle w:val="StandardWeb"/>
      </w:pPr>
      <w:r>
        <w:t xml:space="preserve">Sie bekennet frey vor yederman/ das der ware Messias geboren/ vnnd das diß kind/ der Herr vnd ewige Gott/ vnd der rechte erlöser Israelis sey/ der sie auß der geystlichen gefengnus des Teuffels durch sein blut vnd tode erlösen werde/ vnd harret auff disen Messiam biß in hundert iar/ in gedult vnd vnterthenigkeyt/ vnnd wartet neben andern Gottseligen/ des Tempels vnd jres gebetes/ Wie eine fromme Witwin/ eben in den geschwinden zeytten/ da das Lande voller krieg/ auffrhur/ vnd newer Regenten/ vnd grosser Tyrannen war. </w:t>
      </w:r>
    </w:p>
    <w:p w14:paraId="3633E96D" w14:textId="77777777" w:rsidR="00E63A1C" w:rsidRDefault="00E63A1C" w:rsidP="00685EF5">
      <w:pPr>
        <w:pStyle w:val="berschrift2"/>
      </w:pPr>
      <w:r>
        <w:rPr>
          <w:rStyle w:val="Fett"/>
        </w:rPr>
        <w:t>Was sollen wir hierauß lernen?</w:t>
      </w:r>
      <w:r>
        <w:t xml:space="preserve"> </w:t>
      </w:r>
    </w:p>
    <w:p w14:paraId="008EC2FC" w14:textId="77777777" w:rsidR="00E63A1C" w:rsidRDefault="00E63A1C" w:rsidP="00E63A1C">
      <w:pPr>
        <w:pStyle w:val="StandardWeb"/>
      </w:pPr>
      <w:r>
        <w:t xml:space="preserve">Wir sollen JEsum Christum vnnd sein geystlich reych erkennen lernen/ vnnd vns an seinem schwachen reych vnd wort nicht ergern/ vnnd vns zum creutze vnd gedult schicken/ vnnd mit langkmut hoffen auff seine frölich zukunfft vnd entliche erlösung vom hymel/ vnnd sollen vnsers beruffs/ lehrampts vnd gebete in vnterthenigkeyt außwarten. Vnnd da die Regiment vmb vnser sünde willen/ zurrüttet vnd verendert würden/ vnd es erhüben sich krieg oder auffruren/ sollen wir bey vnserm beruff/ vnd betten bleiben/ vnnd vns nicht in der Welt hader vnd zwispalt einmengen/ Wie der fromme Onias thete. So können wir mit gutem gewissen/ bey vnserm Christenthumb bleiben/ vnd wunderbalrich zwischen thür vnnd angel/ auch vnter den Tyrannen vnnd auffrürern erhalten werden/ Wie Maria/ Elisabeth/ Zacharias/ Simeon/ Hanna/ vnd andere/ die sich zu Herodes zeyten vnparteisch hielten/ vnd liessen die grossen heubter vnd vnruhige leute sich vntereinander auffreumen/ Denn wer lust zu friede hat/ vnd jaget jm nach/ der wirdt gute tage haben/ Psalm. 34. Vnd wirdt zur zeyt der versuchung/ Wie der Gottselige Loth erlöset werden 2. Petri. 2. Wer aber lust zu vnruhe vnnd krieg hat/ wirdt zerstrewet werden/ vnnd vmbkommen/ Psalm. 68. </w:t>
      </w:r>
    </w:p>
    <w:p w14:paraId="0B2A1EB8" w14:textId="77777777" w:rsidR="00E63A1C" w:rsidRDefault="00E63A1C" w:rsidP="00E63A1C">
      <w:pPr>
        <w:pStyle w:val="berschrift1"/>
        <w:rPr>
          <w:sz w:val="48"/>
        </w:rPr>
      </w:pPr>
      <w:r>
        <w:t>Auff den newen Jarsztage/ von der Beschneidung vnd völligem gehorsam Jesu Christi/ Luc. 2. Psal. 40.</w:t>
      </w:r>
    </w:p>
    <w:p w14:paraId="69E91E28" w14:textId="77777777" w:rsidR="00E63A1C" w:rsidRDefault="00E63A1C" w:rsidP="00E63A1C">
      <w:pPr>
        <w:pStyle w:val="StandardWeb"/>
      </w:pPr>
      <w:r>
        <w:rPr>
          <w:rStyle w:val="Fett"/>
          <w:rFonts w:eastAsiaTheme="majorEastAsia"/>
        </w:rPr>
        <w:t>Ich glaube an Jesum Christum/ gelitten.</w:t>
      </w:r>
      <w:r>
        <w:t xml:space="preserve"> </w:t>
      </w:r>
    </w:p>
    <w:p w14:paraId="2F36CFE8" w14:textId="77777777" w:rsidR="00E63A1C" w:rsidRDefault="00E63A1C" w:rsidP="00E63A1C">
      <w:pPr>
        <w:pStyle w:val="StandardWeb"/>
      </w:pPr>
      <w:r>
        <w:t xml:space="preserve">DA die zeyt erfüllet war/ sandte Gott seinen Son/ geboren von eim Weybe/ vnd vnter das Gesetz gethon/ auff das er die/ so vnter dem Gesetz waren/ erlösete/ das wir die kindschafft empfiengen. </w:t>
      </w:r>
    </w:p>
    <w:p w14:paraId="64D2B5EB" w14:textId="77777777" w:rsidR="00E63A1C" w:rsidRDefault="00E63A1C" w:rsidP="00685EF5">
      <w:pPr>
        <w:pStyle w:val="berschrift2"/>
      </w:pPr>
      <w:r>
        <w:rPr>
          <w:rStyle w:val="Fett"/>
        </w:rPr>
        <w:t>Was sol man an disem Feste bedencken?</w:t>
      </w:r>
      <w:r>
        <w:t xml:space="preserve"> </w:t>
      </w:r>
    </w:p>
    <w:p w14:paraId="0299F2E2" w14:textId="77777777" w:rsidR="00E63A1C" w:rsidRDefault="00E63A1C" w:rsidP="00E63A1C">
      <w:pPr>
        <w:pStyle w:val="StandardWeb"/>
      </w:pPr>
      <w:r>
        <w:t xml:space="preserve">DAs Gottes vnnd Marien Son am achten tage nach Jüdischer weyse beschnitten ist/ vnd hat sein erstes blutströpflein für vnns vergossen/ vnnd seinen heyligen vnnd tröstlichen namen Jesus bekommen. </w:t>
      </w:r>
    </w:p>
    <w:p w14:paraId="67077AE7" w14:textId="77777777" w:rsidR="00E63A1C" w:rsidRDefault="00E63A1C" w:rsidP="00685EF5">
      <w:pPr>
        <w:pStyle w:val="berschrift2"/>
      </w:pPr>
      <w:r>
        <w:rPr>
          <w:rStyle w:val="Fett"/>
        </w:rPr>
        <w:t>Warumb sind die Jüdischen Kindlein beschnitten?</w:t>
      </w:r>
      <w:r>
        <w:t xml:space="preserve"> </w:t>
      </w:r>
    </w:p>
    <w:p w14:paraId="2502CF9B" w14:textId="77777777" w:rsidR="00E63A1C" w:rsidRDefault="00E63A1C" w:rsidP="00E63A1C">
      <w:pPr>
        <w:pStyle w:val="StandardWeb"/>
      </w:pPr>
      <w:r>
        <w:t xml:space="preserve">Das sie durch diß Sacrament vnd glaubenszeychen/ an jhrem leybe vergwisset würden/ das sie in die gemeine Gottes weren angenommen/ vnnd einen gnedigen Gott hetten/ vmb des verheissenen Weibes samen willen/ des sie Gott mit diesem zeychen hat erinnern wöllen/ Vnnd das sie wüsten/ das ire erste geburt gantz vnd gar verderbet were. </w:t>
      </w:r>
    </w:p>
    <w:p w14:paraId="77E33610" w14:textId="77777777" w:rsidR="00E63A1C" w:rsidRDefault="00E63A1C" w:rsidP="00685EF5">
      <w:pPr>
        <w:pStyle w:val="berschrift2"/>
      </w:pPr>
      <w:r>
        <w:rPr>
          <w:rStyle w:val="Fett"/>
        </w:rPr>
        <w:t>Warumb hat sich denn diß liebe Sönlein Gottes/ vnd heyliges kindlein beschneiden lassen?</w:t>
      </w:r>
      <w:r>
        <w:t xml:space="preserve"> </w:t>
      </w:r>
    </w:p>
    <w:p w14:paraId="629DEBF6" w14:textId="77777777" w:rsidR="00E63A1C" w:rsidRDefault="00E63A1C" w:rsidP="00E63A1C">
      <w:pPr>
        <w:pStyle w:val="StandardWeb"/>
      </w:pPr>
      <w:r>
        <w:t xml:space="preserve">Das er alle gerechtigkeyt erfüllet/ Matth. 3. vnd thete den willen Gottes gerne/ Psalm 40. vnnd richtet vns zu durch seinen willigen vnd volkommenen gehorsam/ eine gantze gerechtigkeyt/ welche für Gott gülte/ dieweyl er seinem Vater in allen stücken mit thun vnd vnschuldigem leyden/ auch biß in den tode freywillig gehorsam war. </w:t>
      </w:r>
    </w:p>
    <w:p w14:paraId="5F7228C9" w14:textId="77777777" w:rsidR="00E63A1C" w:rsidRDefault="00E63A1C" w:rsidP="00E63A1C">
      <w:pPr>
        <w:pStyle w:val="StandardWeb"/>
      </w:pPr>
      <w:r>
        <w:t xml:space="preserve">Denn wie durch Adams vngehorsam die sünde/ todt vnnd Gottes zorn/ alle menschen vberfallen hat/ Also sind alle die es glauben/ durch des Herren Christi gehorsam/ wider zu gnaden/ gerechtigkeyt vnd ewigem leben kommen/ zun Röömern am 5. Johan. 1. </w:t>
      </w:r>
    </w:p>
    <w:p w14:paraId="3993A0DB" w14:textId="77777777" w:rsidR="00E63A1C" w:rsidRDefault="00E63A1C" w:rsidP="00685EF5">
      <w:pPr>
        <w:pStyle w:val="berschrift2"/>
      </w:pPr>
      <w:r>
        <w:rPr>
          <w:rStyle w:val="Fett"/>
        </w:rPr>
        <w:t>Wie sollen wir vns disen gehorsam Christi nutz machen?</w:t>
      </w:r>
      <w:r>
        <w:t xml:space="preserve"> </w:t>
      </w:r>
    </w:p>
    <w:p w14:paraId="6F8EB25E" w14:textId="77777777" w:rsidR="00E63A1C" w:rsidRDefault="00E63A1C" w:rsidP="00E63A1C">
      <w:pPr>
        <w:pStyle w:val="StandardWeb"/>
      </w:pPr>
      <w:r>
        <w:t xml:space="preserve">Wir sollen vmb der anererbten vnd eigner schuld willen/ nicht verzagen/ sondern auffs aller gewiste glauben/ das Christus sich vnserthalben vnter das Gesetze gethan/ vnnd den fluch daruon genommen/ vnnd vns seine erfüllung vnd gerechtigkeyt zu eigen geschencket/ sampt dem heyligen Geyste vnd ewigen leben. Darumb sollen wir auch anfangen/ nach dem willen Gottes gehorsamlich zu leben/ vnd gedultiglich zu leyden. </w:t>
      </w:r>
    </w:p>
    <w:p w14:paraId="3D9AA2BB" w14:textId="1B3A7231" w:rsidR="00E63A1C" w:rsidRDefault="00E63A1C" w:rsidP="00685EF5">
      <w:pPr>
        <w:pStyle w:val="berschrift1"/>
      </w:pPr>
      <w:r>
        <w:t>Auff den andern Sontage nach dem Christage/ Von der Tauffe Christi vnd rechtem versüne Fest</w:t>
      </w:r>
      <w:r w:rsidR="00685EF5">
        <w:t xml:space="preserve"> M</w:t>
      </w:r>
      <w:r>
        <w:t xml:space="preserve">atth. 3. Leui. 16. vnd 23. Psal. 110. </w:t>
      </w:r>
    </w:p>
    <w:p w14:paraId="7061ABC2" w14:textId="77777777" w:rsidR="00E63A1C" w:rsidRDefault="00E63A1C" w:rsidP="00E63A1C">
      <w:pPr>
        <w:pStyle w:val="StandardWeb"/>
      </w:pPr>
      <w:r>
        <w:rPr>
          <w:rStyle w:val="Fett"/>
          <w:rFonts w:eastAsiaTheme="majorEastAsia"/>
        </w:rPr>
        <w:t>Ich glaube an Jhesum Christum vnsern Herren/ vnd versüner.</w:t>
      </w:r>
      <w:r>
        <w:t xml:space="preserve"> </w:t>
      </w:r>
    </w:p>
    <w:p w14:paraId="6E072AC8" w14:textId="77777777" w:rsidR="00E63A1C" w:rsidRDefault="00E63A1C" w:rsidP="00E63A1C">
      <w:pPr>
        <w:pStyle w:val="StandardWeb"/>
      </w:pPr>
      <w:r>
        <w:t xml:space="preserve">ZU der zeyt kam JEsus auß Galilea an den Jordan zu Johanne/ das er sich von jhm tauffen liesse. Aber Johannes weret jm/ vnd sprach: Ich bedarffe wol/ das ich von dir getaufft werde/ vnd du kommest zu mir? JEsus aber antwort vnd sprach: Laß yetzt also sein/ also gebürt es vns alle gerechtigkeyt zuerfüllen. Da ließ ers jm zu. Vnd da Jesus getaufft war/ steyg er bald herauff/ auß dem wasser. Vnd sihe/ da thet sich der Hymel auff vber jm/ vnnd Johannes sahe den Geyst Gottes/ gleych als ein Taube herab faren/ vnd vber jn kommen. Vnd sihe/ ein stymm vom Hymel herab sprach: Diß ist mein lieber Son/ an welchem ich wolgefallen hab. </w:t>
      </w:r>
    </w:p>
    <w:p w14:paraId="24013DDC" w14:textId="77777777" w:rsidR="00E63A1C" w:rsidRDefault="00E63A1C" w:rsidP="00685EF5">
      <w:pPr>
        <w:pStyle w:val="berschrift2"/>
      </w:pPr>
      <w:r>
        <w:rPr>
          <w:rStyle w:val="Fett"/>
        </w:rPr>
        <w:t>Sage mir von der Tauffe Christi.</w:t>
      </w:r>
      <w:r>
        <w:t xml:space="preserve"> </w:t>
      </w:r>
    </w:p>
    <w:p w14:paraId="5EAED67E" w14:textId="77777777" w:rsidR="00E63A1C" w:rsidRDefault="00E63A1C" w:rsidP="00E63A1C">
      <w:pPr>
        <w:pStyle w:val="StandardWeb"/>
      </w:pPr>
      <w:r>
        <w:t xml:space="preserve">DA der Herre Jhesus schier 30. jar alt war/ kam er am 10. tage des sibenden mondens an den Jordan/ eben an den furt/ do die Lade Gottes gestanden/ vnd die Israeliten trocken durch den Jordan gangen waren. Wie aber Christus/ als der rechte hohe Priester/ inn sein ampt tretten wolte/ ließ er sich im Jordan tauffen/ da thete sich der Hymel vber ihm auff/ vnnd man sahe die klarheyt des Vatters/ vnd den heyligen Geyst in Tauben gestalt/ vnd höret die stimme vnnd zeugnus Gottes vom hymel: Diß ist mein lieber Son/ durch den ich versünet bin/ der sol der rechte Bischoff vnd Hohepriester sein. </w:t>
      </w:r>
    </w:p>
    <w:p w14:paraId="74679B1A" w14:textId="77777777" w:rsidR="00E63A1C" w:rsidRDefault="00E63A1C" w:rsidP="00685EF5">
      <w:pPr>
        <w:pStyle w:val="berschrift2"/>
      </w:pPr>
      <w:r>
        <w:rPr>
          <w:rStyle w:val="Fett"/>
        </w:rPr>
        <w:t>Was meinet die heylige Tryfaltigkeyt mit diser offenbarung bey der Tauffe Christi?</w:t>
      </w:r>
      <w:r>
        <w:t xml:space="preserve"> </w:t>
      </w:r>
    </w:p>
    <w:p w14:paraId="45B633E6" w14:textId="77777777" w:rsidR="00E63A1C" w:rsidRDefault="00E63A1C" w:rsidP="00E63A1C">
      <w:pPr>
        <w:pStyle w:val="StandardWeb"/>
      </w:pPr>
      <w:r>
        <w:t xml:space="preserve">Der Herr Jesus hat an diesem tage das rechte versüne Feste halten wollen/ welches im Leuitischen versüne Fest vorgebildet war/ Denn eben mitten in der 70. wochen/ hat er die missethat versünen/ vnnd die Leuitischen opffer auffheben wöllen/ Wie Daniel am 9. zuuor gesaget hat. Darumb lest er sich im Jordan Tauffen/ mit dem heyligen Geyst salben/ vnd mit der herrligkeyt Gottes zieren/ vnd in sein ewiges Priesterampt inuestirn vnd einweysen/ damit er inn der letzten halben wochen durch sein eigen blut/ der gantzen Welt sünde/ welche der Vatter auff jn leget/ auff ein mal versüne/ Darumb er auch fluchs in die Wüsten gefüret/ vnnd die rechte versünfasten gehalten hat. </w:t>
      </w:r>
    </w:p>
    <w:p w14:paraId="79F1D757" w14:textId="77777777" w:rsidR="00E63A1C" w:rsidRDefault="00E63A1C" w:rsidP="00E63A1C">
      <w:pPr>
        <w:pStyle w:val="StandardWeb"/>
      </w:pPr>
      <w:r>
        <w:t xml:space="preserve">Denn die figuren vnd schatten im Gesetze/ welche Moses nach dem vorbilde gemacht/ das er auff dem berge gesehen/ werden alle in Christo erfüllet vnd auffgehaben. </w:t>
      </w:r>
    </w:p>
    <w:p w14:paraId="4DDF2E2C" w14:textId="77777777" w:rsidR="00E63A1C" w:rsidRDefault="00E63A1C" w:rsidP="00685EF5">
      <w:pPr>
        <w:pStyle w:val="berschrift2"/>
      </w:pPr>
      <w:r>
        <w:rPr>
          <w:rStyle w:val="Fett"/>
        </w:rPr>
        <w:t>Was bedeutet denn/ das sich der Herr JEsus eben im furt zu Bethabara Tauffen lest?</w:t>
      </w:r>
      <w:r>
        <w:t xml:space="preserve"> </w:t>
      </w:r>
    </w:p>
    <w:p w14:paraId="05FB3AB6" w14:textId="77777777" w:rsidR="00E63A1C" w:rsidRDefault="00E63A1C" w:rsidP="00E63A1C">
      <w:pPr>
        <w:pStyle w:val="StandardWeb"/>
      </w:pPr>
      <w:r>
        <w:t xml:space="preserve">An dem ort ist die lade Gottes gestanden/ vnd der Jordan vertrucknet/ biß die Israeliten in dz verheissene lande kamen. </w:t>
      </w:r>
    </w:p>
    <w:p w14:paraId="1207FABD" w14:textId="77777777" w:rsidR="00E63A1C" w:rsidRDefault="00E63A1C" w:rsidP="00E63A1C">
      <w:pPr>
        <w:pStyle w:val="StandardWeb"/>
      </w:pPr>
      <w:r>
        <w:t xml:space="preserve">Darumb wil Christus hiemit vns erinnern/ das er der rechte gnadenthron vnd versünung ist/ Rom. 3. welcher den grossen strom des zorns Gottes auff sich geleytet/ vnd vns einen furt vnd weg gemacht hat/ in das ewige leben/ vnd das er der rechte Noah kasten sey/ darinnen wir alle für der sündflut des grimmigen zorns Gottes/ zur andern vnd newen Welt erhalten werden. Denn wie die Taube bey dem Kasten den friden Gottes dem Noah verkündiget/ Also offenbaret sich hie vber disem bundeskasten/ der heilige Geyst in Tauben gestalt/ vnd bezeuget mit dem rechten ölzweiglein dem heiligen Euangelio offentlich in aller Welt/ auch in aller Christen hertzen/ das die wolckenbrüche des grimmigen zorn Gottes verstopffet sein/ vnd das nun wider die liebe Sonne vnd klarheyt des gnedigen willen Gottes leuchtet. </w:t>
      </w:r>
    </w:p>
    <w:p w14:paraId="572AD4FD" w14:textId="77777777" w:rsidR="00E63A1C" w:rsidRDefault="00E63A1C" w:rsidP="00685EF5">
      <w:pPr>
        <w:pStyle w:val="berschrift2"/>
      </w:pPr>
      <w:r>
        <w:rPr>
          <w:rStyle w:val="Fett"/>
        </w:rPr>
        <w:t>Wie sollen wir vns dises alles nutze machen?</w:t>
      </w:r>
      <w:r>
        <w:t xml:space="preserve"> </w:t>
      </w:r>
    </w:p>
    <w:p w14:paraId="2139CDD2" w14:textId="77777777" w:rsidR="00E63A1C" w:rsidRDefault="00E63A1C" w:rsidP="00E63A1C">
      <w:pPr>
        <w:pStyle w:val="StandardWeb"/>
      </w:pPr>
      <w:r>
        <w:t xml:space="preserve">Glauben sollen wir/ das Christus der rechte einige Hohepriester ist/ vnnd das rechte lamb Gottes/ welcher durch sein eygen vnd vnschuldig blut/ die vngnade Gottes versünnet/ vnnd sollen vns zu disem einigen gnadenstul halten/ vnnd vns in disen gnadenkasten einschliessen/ durch hertzliche zuuersicht/ Vnnd sollen an disem waren versün Fest/ vns vnser arbeyt enthalten/ wie Moses gebeut/ das ist/ vnsere vnd ander leut Sünde mit vnserm eigen thun vnd wercken nicht versünen/ damit diß heylige versüne Fest Jesu Christi nicht verunheyliget/ vnnd Christo seine Priesterliche ehre nicht geraubet werde. Darumb sollen wir auch keinen andern hören/ denn disen einigen Bischoff/ wie des Vatters stimme vom Hymel vns beuolhen hat. </w:t>
      </w:r>
    </w:p>
    <w:p w14:paraId="0872F9D5" w14:textId="77777777" w:rsidR="00E63A1C" w:rsidRDefault="00E63A1C" w:rsidP="00E63A1C">
      <w:pPr>
        <w:pStyle w:val="berschrift1"/>
        <w:rPr>
          <w:sz w:val="48"/>
        </w:rPr>
      </w:pPr>
      <w:r>
        <w:t>Auff den ersten Sontag nach Epiphanie/ Von des Herrn Christi kindheyt vnnd kinderzucht/ Luce 2. Ephe. 6. Psalm. 127.</w:t>
      </w:r>
    </w:p>
    <w:p w14:paraId="3DE7155B" w14:textId="77777777" w:rsidR="00E63A1C" w:rsidRDefault="00E63A1C" w:rsidP="00E63A1C">
      <w:pPr>
        <w:pStyle w:val="StandardWeb"/>
      </w:pPr>
      <w:r>
        <w:rPr>
          <w:rStyle w:val="Fett"/>
          <w:rFonts w:eastAsiaTheme="majorEastAsia"/>
        </w:rPr>
        <w:t>Du solt Vater vnd Mutter ehren.</w:t>
      </w:r>
      <w:r>
        <w:t xml:space="preserve"> </w:t>
      </w:r>
    </w:p>
    <w:p w14:paraId="652B07A4" w14:textId="77777777" w:rsidR="00E63A1C" w:rsidRDefault="00E63A1C" w:rsidP="00E63A1C">
      <w:pPr>
        <w:pStyle w:val="StandardWeb"/>
      </w:pPr>
      <w:r>
        <w:t xml:space="preserve">Vnd seine Eltern giengen alle Jar gen Jerusalem/ auff das Osterfest. Vnnd da er zwölff Jar als war/ giengen sie hinauff gen Jerusalem/ nach gewonheyt des Festes. Vnd da die tage volendet waren/ vnnd sie wider zu hause giengen/ bleyb das kind Jesus zu Jerusalem/ vnnd seine Eltern wustens nicht/ sie meineten aber/ er were vnter den geferten/ vnnd kamen ein tagreyse/ vnd suchten jn vnter den gefreundten vnd bekandten. </w:t>
      </w:r>
    </w:p>
    <w:p w14:paraId="3ED118A3" w14:textId="77777777" w:rsidR="00E63A1C" w:rsidRDefault="00E63A1C" w:rsidP="00E63A1C">
      <w:pPr>
        <w:pStyle w:val="StandardWeb"/>
      </w:pPr>
      <w:r>
        <w:t xml:space="preserve">Vnd da sie jn nicht funden/ giengen sie widerumb gen Jerusalem/ vnd suchten ihn. Vnnd es begab sich nach dreyen tagen/ funden sie ihn im Tempel sitzen/ mitten vnter den Lerern/ das er ihn zuhörete/ vnnd sie fragete. Vnd alle die ihm zuhöreten/ verwunderten sich seines verstands/ vnd seiner antwort. </w:t>
      </w:r>
    </w:p>
    <w:p w14:paraId="76AAFAEE" w14:textId="77777777" w:rsidR="00E63A1C" w:rsidRDefault="00E63A1C" w:rsidP="00E63A1C">
      <w:pPr>
        <w:pStyle w:val="StandardWeb"/>
      </w:pPr>
      <w:r>
        <w:t xml:space="preserve">Vnd da sie jn sahen/ entsatzten sie sich/ vnnd sein Mutter sprach zu ihm: Mein Son/ warumb hast du vns das gethon? Sihe/ dein Vater vnd ich/ haben dich mit schmertzen gesucht. Vnd er sprach zu jnen: Was ists/ das jr mich gesucht habt? Wisset jhr nicht/ das ich sein muß/ in dem das meines Vatters ist? Vnd sie verstunden das wort nit/ das er mit jn redet. Vnnd er gieng mit jn hinab/ vnd kam gen Nazareth/ vnd war jn vnterthan. Vnd sein Mutter behielt alle dise wort inn jrem hertzen. Vnnd Jhesus nam zu/ an weyßheut/ alter/ vnd gnade/ bey Gott vnnd den menschen. </w:t>
      </w:r>
    </w:p>
    <w:p w14:paraId="186974E0" w14:textId="77777777" w:rsidR="00E63A1C" w:rsidRDefault="00E63A1C" w:rsidP="00685EF5">
      <w:pPr>
        <w:pStyle w:val="berschrift2"/>
      </w:pPr>
      <w:r>
        <w:rPr>
          <w:rStyle w:val="Fett"/>
        </w:rPr>
        <w:t>Was stehet in disem Euangelio?</w:t>
      </w:r>
      <w:r>
        <w:t xml:space="preserve"> </w:t>
      </w:r>
    </w:p>
    <w:p w14:paraId="20B564F5" w14:textId="77777777" w:rsidR="00E63A1C" w:rsidRDefault="00E63A1C" w:rsidP="00E63A1C">
      <w:pPr>
        <w:pStyle w:val="StandardWeb"/>
      </w:pPr>
      <w:r>
        <w:t xml:space="preserve">DEr heylige Geyst beschreibet der eltern Christi fleyß vnd sorge/ gegen dem kindlein Jesu/ vnd wie es seine Göttliche vnnd wunderbare weißheyt im zwölfften iar hat sehen vnnd hören lassen/ inn kindlichem gehorsam gegen seinen eltern. </w:t>
      </w:r>
    </w:p>
    <w:p w14:paraId="69EECB97" w14:textId="77777777" w:rsidR="00E63A1C" w:rsidRDefault="00E63A1C" w:rsidP="00685EF5">
      <w:pPr>
        <w:pStyle w:val="berschrift2"/>
      </w:pPr>
      <w:r>
        <w:rPr>
          <w:rStyle w:val="Fett"/>
        </w:rPr>
        <w:t>Wie erzeucht die werde Mutter jr liebes Jesulein?</w:t>
      </w:r>
      <w:r>
        <w:t xml:space="preserve"> </w:t>
      </w:r>
    </w:p>
    <w:p w14:paraId="09054FBA" w14:textId="77777777" w:rsidR="00E63A1C" w:rsidRDefault="00E63A1C" w:rsidP="00E63A1C">
      <w:pPr>
        <w:pStyle w:val="StandardWeb"/>
      </w:pPr>
      <w:r>
        <w:t xml:space="preserve">Sie pfleget ssein wol/ vnd beweyst jm Mütterliche trewe/ vnnd nimpt es mit zu Kirchen im 12. Jare/ so ein fernen wege/ vnd helt es zu Gottes wort/ vnd gewehnet es zur arbeyt/ vnd sorget hertzlich für es jr lebenlang. </w:t>
      </w:r>
    </w:p>
    <w:p w14:paraId="2BD04D51" w14:textId="77777777" w:rsidR="00E63A1C" w:rsidRDefault="00E63A1C" w:rsidP="00685EF5">
      <w:pPr>
        <w:pStyle w:val="berschrift2"/>
      </w:pPr>
      <w:r>
        <w:rPr>
          <w:rStyle w:val="Fett"/>
        </w:rPr>
        <w:t>Sage mir die Historien/ von des Herrn Christi Kindtheyt?</w:t>
      </w:r>
      <w:r>
        <w:t xml:space="preserve"> </w:t>
      </w:r>
    </w:p>
    <w:p w14:paraId="7132DF7C" w14:textId="77777777" w:rsidR="00E63A1C" w:rsidRDefault="00E63A1C" w:rsidP="00E63A1C">
      <w:pPr>
        <w:pStyle w:val="StandardWeb"/>
      </w:pPr>
      <w:r>
        <w:t xml:space="preserve">Wie er zu Bethlehem geborn/ vnd am 40. tage hernach inn Tempel gebracht wirdt/ muß er in Egypten fliehen/ dieweyl jhm Herodes nachstellet/ Bald aber nach des Tyrannen tode/ kumbt er gen Nazareth/ da gehet er mit seinen Eltern zu Kirchen vnd höret die predigt mit allem fleyß/ vnnd fraget nach der heiligen Schrifft/ vnd hilfft seines hymlischen Vatters ehre fürdern. Im hause ist er seiner Mutter gehorsam/ vnd liset spene auff/ vnd gehet in knechtes gestalt/ vnd wirt ein Zimmerman vnnd burger zu Capernaum/ vnd hilfft seine mutter ernehren/ welche er am heyligen Creutz seinem lieben jünger Johanni befilcht. </w:t>
      </w:r>
    </w:p>
    <w:p w14:paraId="47B487B1" w14:textId="77777777" w:rsidR="00E63A1C" w:rsidRDefault="00E63A1C" w:rsidP="00685EF5">
      <w:pPr>
        <w:pStyle w:val="berschrift2"/>
      </w:pPr>
      <w:r>
        <w:rPr>
          <w:rStyle w:val="Fett"/>
        </w:rPr>
        <w:t>Was sollen wir auß disem Euangelio lernen?</w:t>
      </w:r>
      <w:r>
        <w:t xml:space="preserve"> </w:t>
      </w:r>
    </w:p>
    <w:p w14:paraId="73C65DA6" w14:textId="77777777" w:rsidR="00E63A1C" w:rsidRDefault="00E63A1C" w:rsidP="00E63A1C">
      <w:pPr>
        <w:pStyle w:val="StandardWeb"/>
      </w:pPr>
      <w:r>
        <w:t xml:space="preserve">Die Eltern sollen ihre kinderlein Christo zubringen/ inn der heyligen Tauffe/ vnnd darnach sie vnterrichten im heyligen Catechismo/ vnnd mit sich zu kirchen füren/ vnd mit Gottes wort (Psalm. 119.) zimlicher straffe vnd gutem Exempel zur Gottseligkeyt/ ehrlichen künsten/ oder arbeyt/ vnnd zu tugent gewehnen/ vnd für sie Vetterlich sorgen/ vnnd hertzlich beten/ damit sie jre Kinder in zucht vnnd vermanung des Herren auffziehen/ vnd mit sich für das angesicht Gottes bringen/ als den höchsten vnd besten schatz/ welchen jnen Gott vertrawet hat. Denn vnser Herre Gott gibet seinen segen darzu/ wenn die Eltern jre kinder in der forcht Gottes erziehen/ das sie ehre vnd freude an jhnen erleben/ Wie Jacob an seinem Sone Joseph/ Wenn sich aber die Eltern der kinder nicht annemen/ leren vnnd straffen sie nicht/ so wil Gott Eltern vnd kinder schwerlich heimsuchen/ wie er solches im Priester Heli dem nachlessigen kinder Vatter/ vnd seinen vngehorsamen kindern beweyst hat/ 2. Samuelis. 3. </w:t>
      </w:r>
    </w:p>
    <w:p w14:paraId="1C03AD08" w14:textId="77777777" w:rsidR="00E63A1C" w:rsidRDefault="00E63A1C" w:rsidP="00685EF5">
      <w:pPr>
        <w:pStyle w:val="berschrift2"/>
      </w:pPr>
      <w:r>
        <w:rPr>
          <w:rStyle w:val="Fett"/>
        </w:rPr>
        <w:t>Was sollen die Kinder hierauß lernen?</w:t>
      </w:r>
      <w:r>
        <w:t xml:space="preserve"> </w:t>
      </w:r>
    </w:p>
    <w:p w14:paraId="5411CBF8" w14:textId="77777777" w:rsidR="00E63A1C" w:rsidRDefault="00E63A1C" w:rsidP="00E63A1C">
      <w:pPr>
        <w:pStyle w:val="StandardWeb"/>
      </w:pPr>
      <w:r>
        <w:t xml:space="preserve">Sie sollen sich dises heyligen kindleins vnd seines wortes in allen nöten hertzlich trösten lernen/ vnnd seinem Exempel jhr lebenlang volgen/ gerne betten/ Gott dancken/ zur predigt gehen/ die Kirchendiener inn ehren halten/ jren Eltern vnd Schulmeystern im Herren gehorsam sein/ vnnd sie inn jrem alter ernehren vnd versorgen helffen/ vnnd sollen gerne studieren oder arbeytten/ yederman dienen/ willig/ züchtig/ trew/ warhafftig/ redlich vnd verschwigen sein/ So werden sie gunst vnnd gnade bey Gott vnnd dem menschen finden/ langes leben/ glück vnnd fürderung auff erden haben/ Wie der fromme Son Joseph/ vnd das arme waißlein die Esther/ welche Gott zu einer Königin machte. </w:t>
      </w:r>
    </w:p>
    <w:p w14:paraId="30C1B32E" w14:textId="77777777" w:rsidR="00E63A1C" w:rsidRDefault="00E63A1C" w:rsidP="00E63A1C">
      <w:pPr>
        <w:pStyle w:val="berschrift1"/>
        <w:rPr>
          <w:sz w:val="48"/>
        </w:rPr>
      </w:pPr>
      <w:r>
        <w:t>Am II. Sontage nach Epiphanie/ Vom heiligen Ehestand/ Johan. 2, Gene. 2, Psalmo 128</w:t>
      </w:r>
    </w:p>
    <w:p w14:paraId="1203C627" w14:textId="77777777" w:rsidR="00E63A1C" w:rsidRDefault="00E63A1C" w:rsidP="00E63A1C">
      <w:pPr>
        <w:pStyle w:val="StandardWeb"/>
      </w:pPr>
      <w:r>
        <w:rPr>
          <w:rStyle w:val="Fett"/>
          <w:rFonts w:eastAsiaTheme="majorEastAsia"/>
        </w:rPr>
        <w:t>Du solt nit Ehebrechen/ sondern dein weib lieb haben.</w:t>
      </w:r>
      <w:r>
        <w:t xml:space="preserve"> </w:t>
      </w:r>
    </w:p>
    <w:p w14:paraId="35D582DC" w14:textId="77777777" w:rsidR="00E63A1C" w:rsidRDefault="00E63A1C" w:rsidP="00E63A1C">
      <w:pPr>
        <w:pStyle w:val="StandardWeb"/>
      </w:pPr>
      <w:r>
        <w:t xml:space="preserve">VND am dritten tage ward ein Hochzeyt zu Cana inn Galilea/ vnnd die Mutter Jesu war da. Jesus aber vnd seine Jünger wurden auch auff die Hochzeyt geladen. Vnd da es an Wein gebrach/ spricht die mutter Jesu zu jm: Sie haben nicht wein. Jesus spricht zu jr: Weyb/ was hab ich mit dir zuschaffen/ mein stund ist noch nicht kommen. Sein Mutter spricht zu den Dienern: Was er euch saget/ das thut. Es waren aber alda sechs steinern wasserkrüge/ gesetzt nach der weyse der Jüdischen reynigung/ Vnd gieng ye inn einen zwey oder drey maß. </w:t>
      </w:r>
    </w:p>
    <w:p w14:paraId="5B0A10B4" w14:textId="77777777" w:rsidR="00E63A1C" w:rsidRDefault="00E63A1C" w:rsidP="00E63A1C">
      <w:pPr>
        <w:pStyle w:val="StandardWeb"/>
      </w:pPr>
      <w:r>
        <w:t xml:space="preserve">Jesus spricht zu jn/ Füllet die wasserkrüge mit wasser. Vnd sie fülleten sie biß oben an. Vnd er spricht zu jnen: Schöpffet nun/ vnnd bringets dem Speyßmeyster. Vnn sie brachtens. Als aber der Speißmeyster kostet den Wein/ der wasser gewesen war/ vnd wuste nicht von wannen er kam/ die Diener aber wustens/ die das wasser geschöpfft hetten/ ruffet der Speyßmeyster dem Breutigam/ vnnd spricht zu jm: Yerderman gibt zum ersten guten wein/ vnd wenn sie truncken worden sind/ als denn den geringern. Du hast den guten wein bißher behalten. </w:t>
      </w:r>
    </w:p>
    <w:p w14:paraId="2C2FC0FA" w14:textId="77777777" w:rsidR="00E63A1C" w:rsidRDefault="00E63A1C" w:rsidP="00E63A1C">
      <w:pPr>
        <w:pStyle w:val="StandardWeb"/>
      </w:pPr>
      <w:r>
        <w:t xml:space="preserve">Das ist das erste zeychen/ das Jesus thet/ geschehen zu Cana in Galilea/ vnnd offenbarte sein herrligkeyt/ vnnd seine Jünger glaubten an jn. </w:t>
      </w:r>
    </w:p>
    <w:p w14:paraId="3F0B0CC3" w14:textId="77777777" w:rsidR="00E63A1C" w:rsidRDefault="00E63A1C" w:rsidP="00685EF5">
      <w:pPr>
        <w:pStyle w:val="berschrift2"/>
      </w:pPr>
      <w:r>
        <w:rPr>
          <w:rStyle w:val="Fett"/>
        </w:rPr>
        <w:t>Was stehet in disem Euangelio?</w:t>
      </w:r>
      <w:r>
        <w:t xml:space="preserve"> </w:t>
      </w:r>
    </w:p>
    <w:p w14:paraId="25F57BCB" w14:textId="77777777" w:rsidR="00E63A1C" w:rsidRDefault="00E63A1C" w:rsidP="00E63A1C">
      <w:pPr>
        <w:pStyle w:val="StandardWeb"/>
      </w:pPr>
      <w:r>
        <w:t xml:space="preserve">DEr Herr Jesus gehet mit seiner Mutter vnd seinen Jüngern/ auff eine Hochzeyt gen Cana/ vnnd da Weyn mangelte/ thut er dem ehestand zu ehren sein erstes wunderwerck/ vnnd machet auß wasser einen guten Win/ vnd schencket jn Brau vnd Breutigam. </w:t>
      </w:r>
    </w:p>
    <w:p w14:paraId="559AE440" w14:textId="77777777" w:rsidR="00E63A1C" w:rsidRDefault="00E63A1C" w:rsidP="00685EF5">
      <w:pPr>
        <w:pStyle w:val="berschrift2"/>
      </w:pPr>
      <w:r>
        <w:rPr>
          <w:rStyle w:val="Fett"/>
        </w:rPr>
        <w:t>Was sollen wir hierauß lernen?</w:t>
      </w:r>
      <w:r>
        <w:t xml:space="preserve"> </w:t>
      </w:r>
    </w:p>
    <w:p w14:paraId="32334C5C" w14:textId="77777777" w:rsidR="00E63A1C" w:rsidRDefault="00E63A1C" w:rsidP="00E63A1C">
      <w:pPr>
        <w:pStyle w:val="StandardWeb"/>
      </w:pPr>
      <w:r>
        <w:t xml:space="preserve">Dieweyl Gott selber den Ehestand im Paradeyß verordnet/ vnnd gibet dem ersten Breutigam dem Adam seine Braut an die hand/ vnnd segnet sie/ vnnd prediget selber auff dieser hochzeyt/ vnd schenket Braut vnd Breutigam den gantzen Erdenkreiß/ vnd der Son Gottes zieret mit seiner gegenwart vnd wunderwerck den Ehestande/ Vnnd alle heylige Ertzueter vnnd Propheten sind eheleut gewesen/ sollen wir disen eltesten orden in allen ehren halten/ vnnd vns gerne drein begeben. </w:t>
      </w:r>
    </w:p>
    <w:p w14:paraId="7505287B" w14:textId="77777777" w:rsidR="00E63A1C" w:rsidRDefault="00E63A1C" w:rsidP="00685EF5">
      <w:pPr>
        <w:pStyle w:val="berschrift2"/>
      </w:pPr>
      <w:r>
        <w:rPr>
          <w:rStyle w:val="Fett"/>
        </w:rPr>
        <w:t>Was ist der Ehestand?</w:t>
      </w:r>
      <w:r>
        <w:t xml:space="preserve"> </w:t>
      </w:r>
    </w:p>
    <w:p w14:paraId="61EEE653" w14:textId="77777777" w:rsidR="00E63A1C" w:rsidRDefault="00E63A1C" w:rsidP="00E63A1C">
      <w:pPr>
        <w:pStyle w:val="StandardWeb"/>
      </w:pPr>
      <w:r>
        <w:t xml:space="preserve">Es ist eine Göttlich ordnung vnd lieblichs wesen/ da ein Mann vnd ein Weyb ordentlich durch Gottes wort zusamen verbunden/ ein fleysch vnnd ein hertz sein/ die einander ir lebenlang in lieb vnd leid/ ehrliche liebe vnnd stere trew von hertzen leysten/ in aller zucht/ einigkeyt vnd Gottseligkeyt. </w:t>
      </w:r>
    </w:p>
    <w:p w14:paraId="2506F0DF" w14:textId="77777777" w:rsidR="00E63A1C" w:rsidRDefault="00E63A1C" w:rsidP="00685EF5">
      <w:pPr>
        <w:pStyle w:val="berschrift2"/>
      </w:pPr>
      <w:r>
        <w:rPr>
          <w:rStyle w:val="Fett"/>
        </w:rPr>
        <w:t>Warumb hat Gott disen stand eingesetzt?</w:t>
      </w:r>
      <w:r>
        <w:t xml:space="preserve"> </w:t>
      </w:r>
    </w:p>
    <w:p w14:paraId="16535203" w14:textId="77777777" w:rsidR="00E63A1C" w:rsidRDefault="00E63A1C" w:rsidP="00E63A1C">
      <w:pPr>
        <w:pStyle w:val="StandardWeb"/>
      </w:pPr>
      <w:r>
        <w:t xml:space="preserve">Damit der mensch ein bestendigen freund/ vnd getrewen gehülffen/ vnnd einen guten schatz vmb sich hette/ Prouerb. 18. vnd eine seule der er sich trösten könne/ Syrach 37. Vnnd die erde vnd das reych Christi erfüllet/ Gene. 2. Vnd aller vnzucht vnd vnordentlicher lust vnnd schentlicher lieb gesteuret/ 2. Corinth. 7. Vnd die liebe vnd freundligkeyt vnsers Breutigams des Herrn Jesu Christi/ gegen seiner lieben Braut der Christenheyt/ im keuschen ehebette erkennet würde/ Ephes. 6. </w:t>
      </w:r>
    </w:p>
    <w:p w14:paraId="157DFD02" w14:textId="77777777" w:rsidR="00E63A1C" w:rsidRDefault="00E63A1C" w:rsidP="00685EF5">
      <w:pPr>
        <w:pStyle w:val="berschrift2"/>
      </w:pPr>
      <w:r>
        <w:rPr>
          <w:rStyle w:val="Fett"/>
        </w:rPr>
        <w:t>Wie kan man ein selige ehe besitzen?</w:t>
      </w:r>
      <w:r>
        <w:t xml:space="preserve"> </w:t>
      </w:r>
    </w:p>
    <w:p w14:paraId="1D5FE6E2" w14:textId="77777777" w:rsidR="00E63A1C" w:rsidRDefault="00E63A1C" w:rsidP="00E63A1C">
      <w:pPr>
        <w:pStyle w:val="StandardWeb"/>
      </w:pPr>
      <w:r>
        <w:t xml:space="preserve">Wenn man in der forcht Gottes sich inn Ehestand begibt/ Psalm. 127. vnd bittet Gott von hertzen/ er wölle einen frommen ehegenossen bescheren/ Prouerb. 19. Vnnd so man in gehorsam vnd vorwissen der Eltern/ vnd an gebürlichen/ ehrlichen vnnd Christlichen orten freyet/ Wie Abraham seinem son freyet/ Gene. 24. </w:t>
      </w:r>
    </w:p>
    <w:p w14:paraId="03292593" w14:textId="77777777" w:rsidR="00E63A1C" w:rsidRDefault="00E63A1C" w:rsidP="00685EF5">
      <w:pPr>
        <w:pStyle w:val="berschrift2"/>
      </w:pPr>
      <w:r>
        <w:rPr>
          <w:rStyle w:val="Fett"/>
        </w:rPr>
        <w:t>Wie sol sich ein frommer Mann gegen seinem Weibe halten?</w:t>
      </w:r>
      <w:r>
        <w:t xml:space="preserve"> </w:t>
      </w:r>
    </w:p>
    <w:p w14:paraId="5C933817" w14:textId="77777777" w:rsidR="00E63A1C" w:rsidRDefault="00E63A1C" w:rsidP="00E63A1C">
      <w:pPr>
        <w:pStyle w:val="StandardWeb"/>
      </w:pPr>
      <w:r>
        <w:t xml:space="preserve">Er sol glauben/ das er sein Weyb vom Herrn habe/ vnd Gott für solches kleinod dancken/ vnd sie lieb haben/ wie Christus seine Christenheyt/ vnnd mit vernunfft vnnd bescheidenheyt bey ihr wonen/ vnd jr als dem schwachen werckzeug jre ehre geben 1. Petri. 3. vnd jr gebrechen zu gut halten/ Wie Abraham seiner Sara/ vnd sol alleine an jr hangen/ vnd sie in lieb vnnd leyd trewlich meinen/ vnnd für sie trewlich sorgen/ sein lebenlang. </w:t>
      </w:r>
    </w:p>
    <w:p w14:paraId="16DBB356" w14:textId="77777777" w:rsidR="00E63A1C" w:rsidRDefault="00E63A1C" w:rsidP="00685EF5">
      <w:pPr>
        <w:pStyle w:val="berschrift2"/>
      </w:pPr>
      <w:r>
        <w:rPr>
          <w:rStyle w:val="Fett"/>
        </w:rPr>
        <w:t>Wie sol ein frommes Eheweyb sich gegen jrem Mann halten?</w:t>
      </w:r>
      <w:r>
        <w:t xml:space="preserve"> </w:t>
      </w:r>
    </w:p>
    <w:p w14:paraId="057BA0B8" w14:textId="77777777" w:rsidR="00E63A1C" w:rsidRDefault="00E63A1C" w:rsidP="00E63A1C">
      <w:pPr>
        <w:pStyle w:val="StandardWeb"/>
      </w:pPr>
      <w:r>
        <w:t xml:space="preserve">Sie sol jn für Gottes bild vnd ehre/ vnd für jr haubt vnd Herrn erkennen/ 1. Corinth. 11. vnnd sich für jhm tücken/ Vnd jm in allen billichen sachen vnterthenig vnd gehorsam sein/ Gene. 3. Wie Sara jrem Herrn/ Vnnd mit sanfftem vnd stillen Geyst/ die oberhand dulden vnd vertragen/ Wie die Abigail 1. Samuelis 25. vnnd sich nach jres Mannes hertz vnnd willen richten/ wie die liebe Esther/ vnnd sol ein züchtigen wandel füren/ vnd jrer kinderlein im glauben/ liebe heyligung fleyssig warten 1. Timoth. 2. vnnd in der zucht des Herren auffziehen/ vnd sol sich also zieren/ das sie jres Mannes freude vnnd wonne sey/ vnd sol radsam sein/ fein zusamen halten/ was der Mann erwirbet/ Syrach 37. vnd in lieb vnd leyd jm bestendige trewe vnnd freuntschafft leysten/ als ein miterbe der genaden des lebens/ die jre hoffnung auff Gott setzt/ vnd gedencket mit allen heyligen Weybern in ewigkeyt selig zu werden. </w:t>
      </w:r>
    </w:p>
    <w:p w14:paraId="14DC478A" w14:textId="77777777" w:rsidR="00D5637A" w:rsidRDefault="00D5637A" w:rsidP="00D5637A">
      <w:pPr>
        <w:pStyle w:val="berschrift1"/>
        <w:rPr>
          <w:sz w:val="48"/>
        </w:rPr>
      </w:pPr>
      <w:r>
        <w:t>Auf den dritten Sontag nach Epiphanie/ Von frummen Haußvettern vnnd trewem gesinde/ MAtth. 8. Ephe. 6. Psalm. 127. Genesis 41.</w:t>
      </w:r>
    </w:p>
    <w:p w14:paraId="61B12D82" w14:textId="77777777" w:rsidR="00D5637A" w:rsidRDefault="00D5637A" w:rsidP="00D5637A">
      <w:pPr>
        <w:pStyle w:val="StandardWeb"/>
      </w:pPr>
      <w:r>
        <w:rPr>
          <w:rStyle w:val="Fett"/>
          <w:rFonts w:eastAsiaTheme="majorEastAsia"/>
        </w:rPr>
        <w:t>Du solt dein Vatter vnd Mutter ehren/ vnd deinem Herrn getrew sein.</w:t>
      </w:r>
      <w:r>
        <w:t xml:space="preserve"> </w:t>
      </w:r>
    </w:p>
    <w:p w14:paraId="652BACCA" w14:textId="77777777" w:rsidR="00D5637A" w:rsidRDefault="00D5637A" w:rsidP="00D5637A">
      <w:pPr>
        <w:pStyle w:val="StandardWeb"/>
      </w:pPr>
      <w:r>
        <w:t xml:space="preserve">DA er aber vom berg herab gieng/ volgete jm vil volcks nach/ Vnd sihe/ ein Außsetziger kam/ vnnd bettet jhn an/ vnd sprach: Herr/ so du wilt/ kanst du mich wol reynigen. Vnnd Jhesus streckt sein hand auß/ rürt jn an/ vnd sprach: Ich wils thun/ sey gereyniget. Vnnd als bald war er von seinem außsatz reyn. Vnd Jesus sprach zu jm: Sihe zu/ sags niemandt/ sonder gehe hin/ vnnd zeyg dich dem Priester/ vnd opffere die gabe/ die Moses/ befolhen hat/ zu einem zeugnus vber sie. </w:t>
      </w:r>
    </w:p>
    <w:p w14:paraId="5790B60C" w14:textId="77777777" w:rsidR="00D5637A" w:rsidRDefault="00D5637A" w:rsidP="00D5637A">
      <w:pPr>
        <w:pStyle w:val="StandardWeb"/>
      </w:pPr>
      <w:r>
        <w:t xml:space="preserve">Da aber Jhesus eingieng zu Capernaum/ trat ein Haubtman zu jm/ der bat jhn/ vnnd sprach: Herr/ mein Knecht ligt zu hauß/ vnnd ist gichtprüchtig/ vnnd hat grosse qual. JEsus sprach zu jm: Ich wil kommen/ vnd jn gesund machen. Der Haubtman antwort/ vnnd sprach: Herr/ ich bin nicht wert/ das du vnter mein tach gehest/ sonder sprich nur ein wort/ so wirdt mein knecht gesund. Denn ich bin ein Mensch/ Dazu der Oberkeyt vnterthon/ vnnd hab vnter mir Kriegßknechte/ doch wenn ich sag zu einem: Gehe hin/ so gehet er. Vnnd zum andern: Komm her/ so kombt er. Vnd zu meinem knecht: Thu das/ so thut ers. Da das Jesus höret/ verwundert er sich/ vnd sprach zu denen/ die jm nachfolgeten: Warlich ich sage euch/ solchen glauben hab ich in Israel nicht funden. Aber ich sage euch/ vil werden kommen vom morgen vnnd vom abent/ vnd mit Abraham vnd Isaac/ vnnd JAcob im Hymelreych sitzen. Aber die kinder des Reychs werden außgestossen in das finsternuß hinauß/ da wirt sein weynen vnd zeenklappen. Vnd Jesus sprach zu dem Haubtman: Gehe hin/ dir geschehe wie du geglaubet hast. Vnd sein Knecht ward gesund zu der selbigen stund. </w:t>
      </w:r>
    </w:p>
    <w:p w14:paraId="65A4BD14" w14:textId="77777777" w:rsidR="00D5637A" w:rsidRDefault="00D5637A" w:rsidP="00685EF5">
      <w:pPr>
        <w:pStyle w:val="berschrift2"/>
      </w:pPr>
      <w:r>
        <w:rPr>
          <w:rStyle w:val="Fett"/>
        </w:rPr>
        <w:t>Waruon lautet diß Euangelion?</w:t>
      </w:r>
      <w:r>
        <w:t xml:space="preserve"> </w:t>
      </w:r>
    </w:p>
    <w:p w14:paraId="7BF6967B" w14:textId="77777777" w:rsidR="00D5637A" w:rsidRDefault="00D5637A" w:rsidP="00D5637A">
      <w:pPr>
        <w:pStyle w:val="StandardWeb"/>
      </w:pPr>
      <w:r>
        <w:t xml:space="preserve">DEr Herr Jesus heylet einen glaubigen außsetzigen/ Vnd machet mit eim wort gesund den gehorsam krancken knecht des Christlichen Haubtmans vnd frommen Haußvatters zu Capernaum/ welcher/ ob er wol ein Heyde vnnd Kriegßman war/ erkennet vnnd ruffet er doch an den waren Messiam/ auß einem grossen vnnd trefflichen glauben/ vnd hilfft von seiner eigen besoldung die rechte Religion ehren vnd fördern/ vnnd schulen erbawen im Jüdischen lande/ vnd füret ein fein regiment vnnd haußzucht vnter seinem gesinde/ vnd nimmet sich seines krancken knechtes hertzlich vnd Veterlich an/ als seines eigen kindes. </w:t>
      </w:r>
    </w:p>
    <w:p w14:paraId="3DF7F44E" w14:textId="77777777" w:rsidR="00D5637A" w:rsidRDefault="00D5637A" w:rsidP="00685EF5">
      <w:pPr>
        <w:pStyle w:val="berschrift2"/>
      </w:pPr>
      <w:r>
        <w:rPr>
          <w:rStyle w:val="Fett"/>
        </w:rPr>
        <w:t>Was sollen wir auß disem Christlichen Exempel lernen?</w:t>
      </w:r>
      <w:r>
        <w:t xml:space="preserve"> </w:t>
      </w:r>
    </w:p>
    <w:p w14:paraId="6C64257B" w14:textId="77777777" w:rsidR="00D5637A" w:rsidRDefault="00D5637A" w:rsidP="00D5637A">
      <w:pPr>
        <w:pStyle w:val="StandardWeb"/>
      </w:pPr>
      <w:r>
        <w:t xml:space="preserve">Das ein frommer Haußvatter/ vor allen dingen Gott vnd seinen Son sol lieben/ förchten vnd vertrawen/ vnd in warer anruffung seine narung vnd gesinde jm teglich befehlen/ Psalm. 127. vnd Gottes ehre vnd wort mit seinem eigen gute helffen fördern vnd vnterhalten/ Prouerb. 3. </w:t>
      </w:r>
    </w:p>
    <w:p w14:paraId="58FED505" w14:textId="77777777" w:rsidR="00D5637A" w:rsidRDefault="00D5637A" w:rsidP="00D5637A">
      <w:pPr>
        <w:pStyle w:val="StandardWeb"/>
      </w:pPr>
      <w:r>
        <w:t xml:space="preserve">Darnach sol er seinem hause fleissig vorstehen/ vnd die seinigen zu Gottes forcht halten/ Wie der Königische thut zu Capernaum/ vnnd sein gesinde nicht mit drowen vnd vngestümigkeyt wie ein Tyram regieren/ Ephe. 6. Sondern sie halten als miterben der genaden Gottes/ vnd Christliche brüder/ vnd da sie/ wie menschen bißweilen irreten/ oder etwas verwarlasten/ sie mit glimpff vnnd gelindigkeyt züchtigen/ vnd wider zu gnaden nemen/ Wie Philemon den Onesimum. </w:t>
      </w:r>
    </w:p>
    <w:p w14:paraId="58953E6D" w14:textId="77777777" w:rsidR="00D5637A" w:rsidRDefault="00D5637A" w:rsidP="00D5637A">
      <w:pPr>
        <w:pStyle w:val="berschrift1"/>
        <w:rPr>
          <w:sz w:val="48"/>
        </w:rPr>
      </w:pPr>
      <w:r>
        <w:t>Auff den vierdten Sontage nach Epiphanie/ Von des Herrn Christi schifflein der Christenheyt/ Matth. 8. Psalmo 46. Esaie 54.</w:t>
      </w:r>
    </w:p>
    <w:p w14:paraId="7088B0A3" w14:textId="77777777" w:rsidR="00D5637A" w:rsidRDefault="00D5637A" w:rsidP="00D5637A">
      <w:pPr>
        <w:pStyle w:val="StandardWeb"/>
      </w:pPr>
      <w:r>
        <w:rPr>
          <w:rStyle w:val="Fett"/>
          <w:rFonts w:eastAsiaTheme="majorEastAsia"/>
        </w:rPr>
        <w:t>Ich glaub eine Christliche kirch/ welche alle pforten der hellen nicht vberweltigen werden.4</w:t>
      </w:r>
      <w:r>
        <w:t xml:space="preserve"> </w:t>
      </w:r>
    </w:p>
    <w:p w14:paraId="46ED63A3" w14:textId="77777777" w:rsidR="00D5637A" w:rsidRDefault="00D5637A" w:rsidP="00D5637A">
      <w:pPr>
        <w:pStyle w:val="StandardWeb"/>
      </w:pPr>
      <w:r>
        <w:t xml:space="preserve">JEsus trat in ein Schiff/ vnd seine Jünger volgeten ihm. Vnnd sihe/ da erhub sich ein groß vngestüme im Meer/ also/ das auch das Schifflein mit wellen bedecket ward/ vnd er schlieff. Vnd die Jünger tratten zu jm/ vnd wecketen jn auff/ vnd sprachen: Herr/ hilff vns/ wir verderben. Da sagt er zu jn: Jr kleinglaubigen/ warumb seydt jhr so forchtsam? Vnd stund auff/ vnnd bedrowete den Wind vnnd das Meer/ Da ward es gantz still. Die Menschen aber verwunderten sich/ vnd sprachen: Was ist das für ein Mann/ das ihm Wind vnd Meer gehorsam ist? </w:t>
      </w:r>
    </w:p>
    <w:p w14:paraId="1C1438F6" w14:textId="77777777" w:rsidR="00D5637A" w:rsidRDefault="00D5637A" w:rsidP="00685EF5">
      <w:pPr>
        <w:pStyle w:val="berschrift2"/>
      </w:pPr>
      <w:r>
        <w:rPr>
          <w:rStyle w:val="Fett"/>
        </w:rPr>
        <w:t>Waruon lautet diß Euangelion?</w:t>
      </w:r>
      <w:r>
        <w:t xml:space="preserve"> </w:t>
      </w:r>
    </w:p>
    <w:p w14:paraId="4ED9F98D" w14:textId="77777777" w:rsidR="00D5637A" w:rsidRDefault="00D5637A" w:rsidP="00D5637A">
      <w:pPr>
        <w:pStyle w:val="StandardWeb"/>
      </w:pPr>
      <w:r>
        <w:t xml:space="preserve">DEr Herre Christus feret mit seinen Jüngern vber See/ weyl er aber schlefft im schifflein/ erhebt sich ein windprauß/ das die wellen das Schifflein bedecken/ das es sincken vnd vntergehen wil/ Als bald jn aber seine Jünger anschreyen vnnd auffwecken/ schilt er die winde vnd das mehr/ vnd machet ein grosse stille. </w:t>
      </w:r>
    </w:p>
    <w:p w14:paraId="1B477B4E" w14:textId="77777777" w:rsidR="00D5637A" w:rsidRDefault="00D5637A" w:rsidP="00685EF5">
      <w:pPr>
        <w:pStyle w:val="berschrift2"/>
      </w:pPr>
      <w:r>
        <w:rPr>
          <w:rStyle w:val="Fett"/>
        </w:rPr>
        <w:t>Was bedeutet diß Schifflein?</w:t>
      </w:r>
      <w:r>
        <w:t xml:space="preserve"> </w:t>
      </w:r>
    </w:p>
    <w:p w14:paraId="20521416" w14:textId="77777777" w:rsidR="00D5637A" w:rsidRDefault="00D5637A" w:rsidP="00D5637A">
      <w:pPr>
        <w:pStyle w:val="StandardWeb"/>
      </w:pPr>
      <w:r>
        <w:t xml:space="preserve">Es ist die liebe Christenheyt/ darauff Christus mit seiner gemeine feret durch die vngestümme welt/ Weyl aber der Herr in schwachheyt regieret/ vnd stellet sich als schlieff er/ so erregen sich alle pforten der Hellen wider jn vnnd seine Kirchen/ das es sich alle augenblick ansehen lest/ als werde die kirche sincken vnd vntergehen. Weyl aber der Sone Gottes mit vns im Schifflein ist/ vnd schlummert vnd schleffet nicht/ vnd wir fliehen in nöten zu jhm/ als zu einem festen ancker/ vnd ruffen jn an/ so wil er vns inn der geferligkeyt nicht lassen/ vnnd mitten in grossen wassern bey vns sein/ vnnd bleiben/ das vns die wasserstrame vnnd wolckenprüche nit sollen erseuffen/ Esaie 43. Vnd wil vns auffs drucken helffen/ vnd solt auch das schiff zu trümmern gehen/ wie Sanct Pauli schiff/ Acto. 27. </w:t>
      </w:r>
    </w:p>
    <w:p w14:paraId="07D9650A" w14:textId="77777777" w:rsidR="00D5637A" w:rsidRDefault="00D5637A" w:rsidP="00685EF5">
      <w:pPr>
        <w:pStyle w:val="berschrift2"/>
      </w:pPr>
      <w:r>
        <w:rPr>
          <w:rStyle w:val="Fett"/>
        </w:rPr>
        <w:t>Was sol die elende Christenheyt hierauß lernen?</w:t>
      </w:r>
      <w:r>
        <w:t xml:space="preserve"> </w:t>
      </w:r>
    </w:p>
    <w:p w14:paraId="3A05EA54" w14:textId="77777777" w:rsidR="00D5637A" w:rsidRDefault="00D5637A" w:rsidP="00D5637A">
      <w:pPr>
        <w:pStyle w:val="StandardWeb"/>
      </w:pPr>
      <w:r>
        <w:t xml:space="preserve">Sie solle gewißlich glauben/ das sie des ewigen Sons Gottes hertzliche Braut ist/ Johannis am 3. daran er allzeit seinen lust vnnd gefallen hat/ Psalmo am 16. Vnnd seine liebe Hephziba vnd schöne krone/ Esaie am 62. die er als lieb hat/ als sein eigene seele/ Hieremie am 12. Dieweyl er sie mit seinem thewern blut erkaufft hat/ Actorum am 20. Vnd sol des gewiß sein/ das er sie nicht lassen/ sondern in jr wonen vnnd bleiben wil/ biß an der Welt ende/ vnd sie von allen feinden vnnd vnglück erretten/ da auch die Welt voller Teuffel vnd Tyrannen stecket/ wütet vnnd tobet/ sauset vnnd brauset/ wie das vngestüme Meere/ Psalmo 46. Denn er frewet sich seiner gemeine/ Wie ein Breutigam vber seiner Braut/ vnnd hat sie gegründet vnnd erbawet auff einen starcken felß/ Matth. am 16. vnd füret sie in seiner hand/ wie den kasten Noah/ vnd kan den winden vnd meere gebieten/ das sie sich legen müssen vnd stille sein. Wie er seinen gewaltigen arm an Pharao/ Exodi am 14. Vnnd Sennacherib 2. Reg. 19. Vnd an allen Tyrannen beweyst hat/ die jhm sein volck vnd Stat haben verstören vnnd außrotten wöllen. </w:t>
      </w:r>
    </w:p>
    <w:p w14:paraId="0FFB6D1D" w14:textId="77777777" w:rsidR="00D5637A" w:rsidRDefault="00D5637A" w:rsidP="00685EF5">
      <w:pPr>
        <w:pStyle w:val="berschrift2"/>
      </w:pPr>
      <w:r>
        <w:rPr>
          <w:rStyle w:val="Fett"/>
        </w:rPr>
        <w:t>Sage mir etliche trostsprüche.</w:t>
      </w:r>
      <w:r>
        <w:t xml:space="preserve"> </w:t>
      </w:r>
    </w:p>
    <w:p w14:paraId="3B95A7C9" w14:textId="77777777" w:rsidR="00D5637A" w:rsidRDefault="00D5637A" w:rsidP="00D5637A">
      <w:pPr>
        <w:pStyle w:val="StandardWeb"/>
      </w:pPr>
      <w:r>
        <w:t xml:space="preserve">Luce 12. Förchte dich nicht du kleines herdlein/ denn es ist ewers Vatters wolgefallen/ euch das reych zu geben. Esaie am 46. Spricht Gottes Son zu seiner Kirchen: Höret jr Christen/ die ich inn meinem leybe trage/ vnnd die ihr mir inn der Mutter liget/ Ich will euch tragen biß ins alter/ vnnd biß ihr graw werdet/ vnnd will euch erretten. Esaie am 49. Zion die gemeine Gottes spricht/ Der Herr hat mich verlassen/ der Herr hat mein vergessen/ Kan auch ein Weyb jres kindleins vergessen/ das sie sich nicht erbarme vber den Son jres leibes? vnd ob sie des selbigen vergesse/ so wil ich doch dein nicht vergessen/ sihe in die hende habe ich dich gezeichnet. </w:t>
      </w:r>
    </w:p>
    <w:p w14:paraId="775290F9" w14:textId="77777777" w:rsidR="00D5637A" w:rsidRDefault="00D5637A" w:rsidP="00D5637A">
      <w:pPr>
        <w:pStyle w:val="StandardWeb"/>
      </w:pPr>
      <w:r>
        <w:t xml:space="preserve">Esaie am 54. ICh hab dich einen kleinen augenblick verlassen/ aber mit grosser barmhertzigkeyt will ich dich samlen/ Ich hab mein angesicht im augenblick des zorns ein wenig vor dir verborgen/ aber mit ewiger gnade/ wil ich mich dein erbarmen/ spricht der Herr dein erlöser. </w:t>
      </w:r>
    </w:p>
    <w:p w14:paraId="0D22FC88" w14:textId="77777777" w:rsidR="00D5637A" w:rsidRDefault="00D5637A" w:rsidP="00D5637A">
      <w:pPr>
        <w:pStyle w:val="berschrift1"/>
        <w:rPr>
          <w:sz w:val="48"/>
        </w:rPr>
      </w:pPr>
      <w:r>
        <w:t>Auff den fünfften Sontage nach Epiphanie/ vom unkraut vnd maulchristen/ Matth. 13. Johan. 15. Psalm. 1..</w:t>
      </w:r>
    </w:p>
    <w:p w14:paraId="123E9D5D" w14:textId="77777777" w:rsidR="00D5637A" w:rsidRDefault="00D5637A" w:rsidP="00D5637A">
      <w:pPr>
        <w:pStyle w:val="StandardWeb"/>
      </w:pPr>
      <w:r>
        <w:rPr>
          <w:rStyle w:val="Fett"/>
          <w:rFonts w:eastAsiaTheme="majorEastAsia"/>
        </w:rPr>
        <w:t>Ich glaub eine heylige Christliche kirch/ in welcher auff erden vil heuchler sein.</w:t>
      </w:r>
      <w:r>
        <w:t xml:space="preserve"> </w:t>
      </w:r>
    </w:p>
    <w:p w14:paraId="0727B5DB" w14:textId="77777777" w:rsidR="00D5637A" w:rsidRDefault="00D5637A" w:rsidP="00D5637A">
      <w:pPr>
        <w:pStyle w:val="StandardWeb"/>
      </w:pPr>
      <w:r>
        <w:t xml:space="preserve">Das hymelreych ist gleych einem menschen/ der guten samen auff seinen Acker seet. Da aber die leut schlieffen/ kam sein feind/ vnnd seet vnkraut zwischen den Weytzen/ vnnd gieng dauon. Da nun das krautwuchs/ vnnd frucht bracht/ da fand sich auch das vnkraut. Da tratten die Knecht zu dem Haußvatter/ vnnd sprachen: Herr/ hast du nicht guten samen auff deinen Acker geseet? woher hat er denn das vnkraut? Er sprach zu jn: Das hat der feind gethon. Da sprachen die knechte: Wilt du denn das wir hingehen/ vnd es außgetten? Er sprach: Nein/ Auff das jhr nicht zu gleych den Weytzen mit außrauffet/ so ihr das vnkraut außgettet/ Lassets beyde mi9t einander wachsen/ biß zu der erndte. Vnnd vmb der erndte zeyt/ wil ich zu den Schnittern sagen: Samlet zuuor das vnkraut/ vnd bindet es inn bündlein/ das man es verbrenne. Aber den Weytzen samlet mir in meine Scheuren. </w:t>
      </w:r>
    </w:p>
    <w:p w14:paraId="19784776" w14:textId="77777777" w:rsidR="00D5637A" w:rsidRDefault="00D5637A" w:rsidP="00685EF5">
      <w:pPr>
        <w:pStyle w:val="berschrift2"/>
      </w:pPr>
      <w:r>
        <w:rPr>
          <w:rStyle w:val="Fett"/>
        </w:rPr>
        <w:t>Sage mir die gleychnus vom vnkraut mit jrer außlegung?</w:t>
      </w:r>
      <w:r>
        <w:t xml:space="preserve"> </w:t>
      </w:r>
    </w:p>
    <w:p w14:paraId="365A367C" w14:textId="77777777" w:rsidR="00D5637A" w:rsidRDefault="00D5637A" w:rsidP="00D5637A">
      <w:pPr>
        <w:pStyle w:val="StandardWeb"/>
      </w:pPr>
      <w:r>
        <w:t xml:space="preserve">DIe welt ist der Acker Gottes/ darauff seet der Herr Christus einen guten samen/ die kinder des Reichs die liebe Christenheyt. Der Sathan seet sein vnkraut/ dorn vnnd distel drunder/ das sind die bösen kinder vnd heuchler/ die sich vnter die Christen mengen/ wie Meuse mist oder gebeluhe vntern pfeffer. Am ende der welt wirdt der schnit angehen/ da werden die Engel vnd Prediger Gottes/ die Christen durchs wort auffsamlen in Gottes schewre/ vnnd die Gottlosen durchs Gessetze vnd in krafft der schlussel auß dem Acker Gottes werffen/ vnd in den ewigen fewerofen verbannen. </w:t>
      </w:r>
    </w:p>
    <w:p w14:paraId="3DE90ADD" w14:textId="77777777" w:rsidR="00D5637A" w:rsidRDefault="00D5637A" w:rsidP="00685EF5">
      <w:pPr>
        <w:pStyle w:val="berschrift2"/>
      </w:pPr>
      <w:r>
        <w:rPr>
          <w:rStyle w:val="Fett"/>
        </w:rPr>
        <w:t>Was sollen wir auß disem gleychnus lernen?</w:t>
      </w:r>
      <w:r>
        <w:t xml:space="preserve"> </w:t>
      </w:r>
    </w:p>
    <w:p w14:paraId="305295A1" w14:textId="77777777" w:rsidR="00D5637A" w:rsidRDefault="00D5637A" w:rsidP="00D5637A">
      <w:pPr>
        <w:pStyle w:val="StandardWeb"/>
      </w:pPr>
      <w:r>
        <w:t xml:space="preserve">Ob wol der vnrhuige vnnd böse Geyst nicht feyret/ vnnd vberstrewet die felder Gottes mit erglichen leuten/ vnd zuwület die Kirchen/ wie ein andere saw/ Dennoch wil Gott einen heiligen samen allezyt inn seiner kirchen erhalten/ biß an der welt ende/ Esai. 6. Wie er in der Sündflut Noah vnd seine zwen Söne erhielte/ Vnnd zu Elie zeyten 7000. haußwirte/ vnnd vor Christi geburt Zachariam vnnd Simeonem. </w:t>
      </w:r>
    </w:p>
    <w:p w14:paraId="6B43170E" w14:textId="77777777" w:rsidR="00D5637A" w:rsidRDefault="00D5637A" w:rsidP="00D5637A">
      <w:pPr>
        <w:pStyle w:val="StandardWeb"/>
      </w:pPr>
      <w:r>
        <w:t xml:space="preserve">Zum andern/ weyl wir hören/ das der Sathan vnmüssig ist/ vnddencket die kirche Gottes vmbzukeren/ sollen wir nicht schlaffen vnd schlummern wie die tollen Junckfrawen Matth. 26. Oder wie die bösen haußhalter/ sondern sollen wachen vnd sorgfeltig sein/ vnd der herde vnd ackers Christi/ als trewe diener fleissig warten/ vnd teglich pflantzen/ begiessen/ geten/ reutern/ zeunen vnd weren 1. Corinth. 3. vnd Gott vmb das gedeyen bitten. </w:t>
      </w:r>
    </w:p>
    <w:p w14:paraId="07D85E90" w14:textId="77777777" w:rsidR="00D5637A" w:rsidRDefault="00D5637A" w:rsidP="00D5637A">
      <w:pPr>
        <w:pStyle w:val="StandardWeb"/>
      </w:pPr>
      <w:r>
        <w:t xml:space="preserve">Vnd so wir das vnkraut durch die predigt gestraffet/ vnd offentliche sünder in krafft der schlüssel gebannet haben/ sollen wir prediger nit das schwert wider die vnchristen zucken/ vnd sie selber außrotten wöllen/ wie die Widertauffer theten/ sonder der ordentlichen rach vnnd jüngsten gericht Gottes befelhen/ Der wirt den trepsen vnd tolgret/ vnd alles was die gewissen jrret vnnd verwirret/ zu seiner zeyt wissen außzurotten/ Wie er solches an Bileam Hophni vnd Pniehas 1. Samu. 3. vnd an Chreintho vnd Arrio/ vnnd zu vnsern zeiten an vilen ketzern/ mit grewlischer straff beweiset hat. </w:t>
      </w:r>
    </w:p>
    <w:p w14:paraId="12B07223" w14:textId="77777777" w:rsidR="00D5637A" w:rsidRDefault="00D5637A" w:rsidP="00685EF5">
      <w:pPr>
        <w:pStyle w:val="berschrift2"/>
      </w:pPr>
      <w:r>
        <w:rPr>
          <w:rStyle w:val="Fett"/>
        </w:rPr>
        <w:t>Woran kennet man ein Heuchler vnnd falschen Christen?</w:t>
      </w:r>
      <w:r>
        <w:t xml:space="preserve"> </w:t>
      </w:r>
    </w:p>
    <w:p w14:paraId="1617688E" w14:textId="77777777" w:rsidR="00D5637A" w:rsidRDefault="00D5637A" w:rsidP="00D5637A">
      <w:pPr>
        <w:pStyle w:val="StandardWeb"/>
      </w:pPr>
      <w:r>
        <w:t xml:space="preserve">Ein Maulchristen/ der nur mit in der zal ist/ vnd füret den Christen namen/ vnd lebet bey jnen in eusserlicher gemeinschafft der Sacramenten/ doch one rewe/ glauben/ vnnd gutem vorsatze/ der ist am leibe Christi wie ein wasserreben am weynstock Johan.. 15. vnd wie trepsen vnd ratten vnter dem getreyde/ vnd wie sprew vnd hülsen auff der tennen/ Psal. 1. vnd wie ein faul geliedmaß an einem gesunden leibe 1. Cor. 12. Ein solcher heuchler bringet nimmermehr gute früchte/ Johan. 15. vnd bleibet nit bey den rechten körnern Christi/ sonder zusteubet vnd zufleugt vom wind/ wie andere sprew/ vnd gibt kein mehl/ darauß man danekopffer vnnd schaubrot backen könne/ vnd sauget vnd wuchert die andern glidmaß auß/ vnd beschweret ander leute/ vnd macht das der gantze leib Christi seines stanks halber gelestert wirdt/ wie ein ander ölschenckel. </w:t>
      </w:r>
    </w:p>
    <w:p w14:paraId="1B12E023" w14:textId="77777777" w:rsidR="00D5637A" w:rsidRDefault="00D5637A" w:rsidP="00D5637A">
      <w:pPr>
        <w:pStyle w:val="StandardWeb"/>
      </w:pPr>
      <w:r>
        <w:t xml:space="preserve">Darumb wil Christus die vnfruchtbarn reben abhawen/ vnd die klafft vnd disteln inn das hellische fewer samlen/ vnd die faulen glidmaß abstossen/ vnd in die eusserste finsternuß werffen lassen/ wie den/ der kein hochzeytkleyd anhatte/ MAtth. 22. </w:t>
      </w:r>
    </w:p>
    <w:p w14:paraId="62000592" w14:textId="77777777" w:rsidR="00D5637A" w:rsidRDefault="00D5637A" w:rsidP="00D5637A">
      <w:pPr>
        <w:pStyle w:val="berschrift1"/>
        <w:rPr>
          <w:sz w:val="48"/>
        </w:rPr>
      </w:pPr>
      <w:r>
        <w:t>Auff den sechsten Sontag nach crunn Regum/ Ein lehr vnd trost für betrübte vnd trawrige hertzen/ die ins teuffels reder sitzen/ Matth. 11. Luce.22. Psal. 42.</w:t>
      </w:r>
    </w:p>
    <w:p w14:paraId="35E2AAD3" w14:textId="77777777" w:rsidR="00D5637A" w:rsidRDefault="00D5637A" w:rsidP="00D5637A">
      <w:pPr>
        <w:pStyle w:val="StandardWeb"/>
      </w:pPr>
      <w:r>
        <w:rPr>
          <w:rStyle w:val="Fett"/>
          <w:rFonts w:eastAsiaTheme="majorEastAsia"/>
        </w:rPr>
        <w:t>Ich glaub an Jesum Christum/ der vns allein trösten vnnd erquicken kan.</w:t>
      </w:r>
      <w:r>
        <w:t xml:space="preserve"> </w:t>
      </w:r>
    </w:p>
    <w:p w14:paraId="53C032FF" w14:textId="77777777" w:rsidR="00D5637A" w:rsidRDefault="00D5637A" w:rsidP="00D5637A">
      <w:pPr>
        <w:pStyle w:val="StandardWeb"/>
      </w:pPr>
      <w:r>
        <w:t xml:space="preserve">Zu derselbigen zeit antwortet Jesus/ vnd sprach: Ich preise dich Vater vnd Herr himels vnd der erden/ das du solchs den weisen vnd klugen verborgen hast/ vnnd hast es den vnmündigen offenbaret. Ja Vatter/ denn es ist also wolgefellig gewesen für dir. Alle ding sindt mir vbergeben von meinem Vatter/ Vnd niemandt kennet den Son/ denn nur der Vatter. Vnd niemand kennet den Vatter/ denn nur der Son/ vnd wem es der Son wil offenbaren. </w:t>
      </w:r>
    </w:p>
    <w:p w14:paraId="0F715262" w14:textId="77777777" w:rsidR="00D5637A" w:rsidRDefault="00D5637A" w:rsidP="00D5637A">
      <w:pPr>
        <w:pStyle w:val="StandardWeb"/>
      </w:pPr>
      <w:r>
        <w:t xml:space="preserve">Kompt her zu mir alle/ die jr müheselig vnnd beladen seyd/ ich wil euch erquicken. Nemet auff euch mein joch/ vnd lernet von mir/ denn ich bin senfftmütig/ vnnd von hertzen demütig/ so werdet jhr ruhe finden für ewre seele/ Denn mein joch ist sanfft/ vnnd mein last ist leycht. </w:t>
      </w:r>
    </w:p>
    <w:p w14:paraId="097222BE" w14:textId="77777777" w:rsidR="00D5637A" w:rsidRDefault="00D5637A" w:rsidP="00685EF5">
      <w:pPr>
        <w:pStyle w:val="berschrift2"/>
      </w:pPr>
      <w:r>
        <w:rPr>
          <w:rStyle w:val="Fett"/>
        </w:rPr>
        <w:t>Sage mir die summa dises Euangelii.</w:t>
      </w:r>
      <w:r>
        <w:t xml:space="preserve"> </w:t>
      </w:r>
    </w:p>
    <w:p w14:paraId="7AAB7BC8" w14:textId="77777777" w:rsidR="00D5637A" w:rsidRDefault="00D5637A" w:rsidP="00D5637A">
      <w:pPr>
        <w:pStyle w:val="StandardWeb"/>
      </w:pPr>
      <w:r>
        <w:t xml:space="preserve">DEr HErre Jesus dancket mit freuden seinem vater/ das er den grossen schatz/ vnd hertzlichen trost/ vnd krefftige labung des heiligen Euangelii/ den vnmündigen seuglingen offenbaret. Vnd lehret darneben/ das sein wort vnd predigt nit Mose ioch/ Acto. 15. oder der Propheten last sey/ damit sie die sichern vnd Gottlosen hertzen betrowen vnd schrecken/ vnd zur buß jechen vnd nötigen/ wenn sie von Gottes zoren vnnd künfftigen straffen predigen. Sonder das es eine selige/ liebliche/ tröstliche/ süsse vnd sanffte lehr sey/ die ein hertz könne erquicken/ laben/ lebendig machen/ vnd zufrieden stellen/ vnd ein matten/ engstlichen vnd betrübten geyst außtreyben/ vnnd bestendige freude vnd wonne im hertzen anrichten. </w:t>
      </w:r>
    </w:p>
    <w:p w14:paraId="1FB8A0AB" w14:textId="77777777" w:rsidR="00D5637A" w:rsidRDefault="00D5637A" w:rsidP="00685EF5">
      <w:pPr>
        <w:pStyle w:val="berschrift2"/>
      </w:pPr>
      <w:r>
        <w:rPr>
          <w:rStyle w:val="Fett"/>
        </w:rPr>
        <w:t>Was sollen wir hierauß lernen?</w:t>
      </w:r>
      <w:r>
        <w:t xml:space="preserve"> </w:t>
      </w:r>
    </w:p>
    <w:p w14:paraId="08F88116" w14:textId="77777777" w:rsidR="00D5637A" w:rsidRDefault="00D5637A" w:rsidP="00D5637A">
      <w:pPr>
        <w:pStyle w:val="StandardWeb"/>
      </w:pPr>
      <w:r>
        <w:t xml:space="preserve">Wer etwas gewisses/ standthafftiges vnd festes lernen wil/ der solle nit auß allen alten cistern vnd pfützen Hierem. 2. trincken/ Sonder zu diesem seligen brünlein vnd lebendigen quel/ vnd frischem wasser (wie ein hirsch Psalm. 42.) eilen/ vnd disen glimpflichen vnd demütigen Doctor hören/ So wird er seine hitz vnd durst in dem lebendigen Gott/ vnd bey disem himlischen brunquel leschen/ vnd new krafft vnd safft bekommen. </w:t>
      </w:r>
    </w:p>
    <w:p w14:paraId="407CEEFA" w14:textId="77777777" w:rsidR="00D5637A" w:rsidRDefault="00D5637A" w:rsidP="00D5637A">
      <w:pPr>
        <w:pStyle w:val="StandardWeb"/>
      </w:pPr>
      <w:r>
        <w:t xml:space="preserve">Vnd so iemand vom teuffel/ welt/ vnnd seinem eygen fleysch bedrenget/ vnd mit dem geyst der trawrigkeit geengstiget/ vnd in seinem hertzen lauter trübniß vnnd trawrigkeyt fület/ Vnd von der flut vnd wellen des zorn Gottes erschrecket/ vnd von seinen feynden teglich geplaget vnd verspottet wirt/ vnd muß hören es sey kein Gott/ der sich sein annemen vnd helfen wölle/ vnnd gereth in solchen harm vnd vnruhe/ das jn verdreust zuleben vnd zubeten/ vnd frist vnnd krencket sich selber/ das jhm das marck in beinen verschwindet/ vnd sein hertz im leibe webet vnd zaget/ vnd wie ein espen laub zittert/ oder wie ein scherb außtrocknet vnd verschmachet/ so sol es sich biß Euangelii vnd des 42. Psalms erinnern/ welche der Son Gottes vns zu gut/ durch seinen geist vnd Dauids hand hat aufschreiben lassen/ damit wir auß solchen Schrifften trost vnd gedult fassen Ro. 15. vnd dem teuffelischen vnmut vnd bangigkeit begegnen können. Denn was könden wirr freuntlichers vnd lieblichers hören/ denn das der son Gottes alle müselige vnd beschwerte seelen zu sich heisset kommen/ vnd nennet sich selber den aller glimpflichsten vnd demütigsten lerer/ vnnd frewet sich in seinem geist/ das Gott solchen heilamen trost vnd krefftige labung auff erden hat kommen lassen/ vnd verspricht mit waren vnd klaren worten/ das alle/ sie sein arm oder reich/ jung oder alt/ ruhe, frid/ freud/ erquickung/ linderung/ hilff vnd beistand bey jm gewißlich finden/ vnnd inn iren seelen sollen getröst vnd lebendig gemacht werden. </w:t>
      </w:r>
    </w:p>
    <w:p w14:paraId="13E8B953" w14:textId="77777777" w:rsidR="00D5637A" w:rsidRDefault="00D5637A" w:rsidP="00D5637A">
      <w:pPr>
        <w:pStyle w:val="StandardWeb"/>
      </w:pPr>
      <w:r>
        <w:t xml:space="preserve">Ja/ er wil nicht allein die durstige/ matte vnnd lechtzende seele erfrischen vnd külen/ mit dem seligen strome seines Geystes/ Sonder es sollen auch lebendige wasserflüß/ auß einem solchen dürren vnd verschmachten hertzen fliessen/ Johan. 7. Damit vil andere betrübete hertzen sollen befeuchtet vnnd getröstet werden. </w:t>
      </w:r>
    </w:p>
    <w:p w14:paraId="621A6A16" w14:textId="77777777" w:rsidR="00D5637A" w:rsidRDefault="00D5637A" w:rsidP="00685EF5">
      <w:pPr>
        <w:pStyle w:val="berschrift2"/>
      </w:pPr>
      <w:r>
        <w:rPr>
          <w:rStyle w:val="Fett"/>
        </w:rPr>
        <w:t>Wie sol sich ein betrübtes hertz drein schicken/ das es also erquicket wirt?</w:t>
      </w:r>
      <w:r>
        <w:t xml:space="preserve"> </w:t>
      </w:r>
    </w:p>
    <w:p w14:paraId="2A64AC07" w14:textId="77777777" w:rsidR="00D5637A" w:rsidRDefault="00D5637A" w:rsidP="00D5637A">
      <w:pPr>
        <w:pStyle w:val="StandardWeb"/>
      </w:pPr>
      <w:r>
        <w:t xml:space="preserve">Wenn einer das hertzbetrübte leid fület/ vnnd vor vnmuth schier gar bestürtzt vnd vertrönt ist/ der sol nicht zu winckel kriechen/ vnd von leuten lauffen/ wie Adam Gen. 3. Sonder sol zum Herrn Christo vnd seinem wort lauffen/ welches er findet im hauß Gottes/ bey seinem angesicht/ oder da Gott seines namens gedechtnuß hin gestifftet hat/ nemlich bey der predigt vnnd heyligen Sacramenten/ vnd in der Propheten vnd Aposteln schrifften. Denn als baldt man nur Christum suchet/ wil er vns begegnen/ wie Marie Magdalene/ Johan. 20. </w:t>
      </w:r>
    </w:p>
    <w:p w14:paraId="732860CE" w14:textId="77777777" w:rsidR="00D5637A" w:rsidRDefault="00D5637A" w:rsidP="00D5637A">
      <w:pPr>
        <w:pStyle w:val="StandardWeb"/>
      </w:pPr>
      <w:r>
        <w:t xml:space="preserve">Zum andern sol einer sein heimlich anligen vnd kümmerniß nit verhelen/ oder verschweigen/ Psal. 32. Sonder einem Kirchendiener vnd vertrawtem freunde vertrawen. Denn ein hertz kan solche trübniß allein nit ertragen. So weiß der satan/ der jmmer zu winckel treibet/ das/ wo zwen von Christo reden/ dz Chrisstus mitten vnter jnen ist/ wie zwischen Luca vnd Cleopha/ Luc. 24. </w:t>
      </w:r>
    </w:p>
    <w:p w14:paraId="6F16BDFD" w14:textId="77777777" w:rsidR="00D5637A" w:rsidRDefault="00D5637A" w:rsidP="00D5637A">
      <w:pPr>
        <w:pStyle w:val="StandardWeb"/>
      </w:pPr>
      <w:r>
        <w:t xml:space="preserve">Zum dritten sol man zur kirchen gehen/ der Sacrament gebrauchen/ vnd nit warten/ biß die trawrigkeit vnd vnlust auffhöre/ Vnd darneben Gott alle sachen durch ein hertzlich gebet klagen/ vnd offt für sich ander leut beten lassen/ Vnd von Got mit andern reden/ geistliche lieder singen. </w:t>
      </w:r>
    </w:p>
    <w:p w14:paraId="56837630" w14:textId="77777777" w:rsidR="00D5637A" w:rsidRDefault="00D5637A" w:rsidP="00D5637A">
      <w:pPr>
        <w:pStyle w:val="StandardWeb"/>
      </w:pPr>
      <w:r>
        <w:t xml:space="preserve">Zu letzt sol einer den vnmuth auß dem hertzen schlagen/ vnd der trawrigkeit nit nachhengen/ sonder darwider streben vnnd streyten/ wie vns der betrübte vnd trawrige Dauid in seinem 42. Psalm lehret: Was betrübstu dich meine seele? (sol einer dencken, wenn er nit reden kan) wie bistu so vnruwig in mir? wilstu an Gott gar verzagen? Harre auff deinen Gott/ welcher ein Gott ist alles trosts/ freude vnd leben/ der seinen Son zu dir sendet mit himlischer labsal/ welcher alle dein jammer vnd kummer im hertzen siehet/ mit seinen Götlichen augen/ vnd hat alle vnsere trübniß vnd trawrigkeyt gekostet Hebre. 5. da er biß in tode des creutzes betrübet war/ Derselbige ruffet dir/ vnd spricht dir freuntlich zu/ vnd beut dir seinen Geist an/ vnd treget dich in seinem leibe/ Esa. 46. Vnd ob dein hertz so voller angst vnd not stecket/ das kein seufftzer herauß/ vnd kein trost hinein wil/ so lebet er dennoch in deinem hertzen/ vnd betet für dich wie für Petrum im siebe/ Vnd sein geyst stönet inn dir mit vnaussprechlichen seufftzen/ vnnd hilfft deiner schwacheit auff. </w:t>
      </w:r>
    </w:p>
    <w:p w14:paraId="0C5A0335" w14:textId="77777777" w:rsidR="00D5637A" w:rsidRDefault="00D5637A" w:rsidP="00D5637A">
      <w:pPr>
        <w:pStyle w:val="StandardWeb"/>
      </w:pPr>
      <w:r>
        <w:t xml:space="preserve">Darumb liebe seele/ gib dich zu fride/ harre doch ein wenig/ vnd halt jm auß/ biß das augenblicklein vergehet/ so wird dich Gott mit grossen genaden heimsuchen/ vnd mit vberschwencklicher gnaden trösten. </w:t>
      </w:r>
    </w:p>
    <w:p w14:paraId="7439ADB7" w14:textId="77777777" w:rsidR="00D5637A" w:rsidRDefault="00D5637A" w:rsidP="00D5637A">
      <w:pPr>
        <w:pStyle w:val="StandardWeb"/>
      </w:pPr>
      <w:r>
        <w:t xml:space="preserve">Wer jm also thut/ der wirdt wie ein hirsch im frischen wasser erquicket/ vnd auß des teuffels sieb errettet/ vnd wie Dauid inn seinem Psalm singet/ reichlich getröstet werden. </w:t>
      </w:r>
    </w:p>
    <w:p w14:paraId="63CA3ECA" w14:textId="77777777" w:rsidR="00D5637A" w:rsidRDefault="00D5637A" w:rsidP="00685EF5">
      <w:pPr>
        <w:pStyle w:val="berschrift2"/>
      </w:pPr>
      <w:r>
        <w:rPr>
          <w:rStyle w:val="Fett"/>
        </w:rPr>
        <w:t>Wie sol ein Christ thun/ wenn er wider trost fület?</w:t>
      </w:r>
      <w:r>
        <w:t xml:space="preserve"> </w:t>
      </w:r>
    </w:p>
    <w:p w14:paraId="60D7A838" w14:textId="77777777" w:rsidR="00D5637A" w:rsidRDefault="00D5637A" w:rsidP="00D5637A">
      <w:pPr>
        <w:pStyle w:val="StandardWeb"/>
      </w:pPr>
      <w:r>
        <w:t xml:space="preserve">Gott dem Vatter alles trostes sol er mit freuden lobsingen/ vnnd seines Sones vnd wortes krafft vnd hilff bey jederman rhümen vnnd predigen/ wie Dauid auff seiner harpffen thut/ vnd solle mit anderen betrübten betrübet sein/ vnd jnen jr last vnnd beschwerdt mit Christlichem hertzen tragen/ vnnd für sie hertzlich bitten vnnd seufftzen/ vnnd sie wider trösten vnnd stercken helffen/ wie der HERRE Christus Sanct Peter befilcht/ Er solle seine Brüder trösten/ vnnd yederman zu diesem himlischen Artzt vnd aller welt Heylandt weisen/ der allen dürftigen vmbonst (Esa. 55.) willig vnd mit freuden/ in allen nöten leibs vnd der seele/ zu allen zeiten helffen kan/ vnd rathen wil/ wie er solches mit seinem wort vnd eyd betheuret/ vnd mit seinem Geist in vns versiegelt/ vnnd vns vil betrübter leut exempel lest fürschreyben/ das wir glauben/ er wölle nit den tod vnd ewiges zagen des sünders/ sonder das man sich bekere/ vnd zu jm komme/ vnd vnser seele in wollust fro werde vnd lebe/ vnd werde frölich im Herren/ Ezech. 18. vnd frolocke/ vnd springe vnd singe von hertzlicher wonne/ welches Gott ein angenem Opffer ist/ Psdalmo 32. </w:t>
      </w:r>
    </w:p>
    <w:p w14:paraId="7291A096" w14:textId="77777777" w:rsidR="00D5637A" w:rsidRDefault="00D5637A" w:rsidP="00D5637A">
      <w:pPr>
        <w:pStyle w:val="berschrift1"/>
        <w:rPr>
          <w:sz w:val="48"/>
        </w:rPr>
      </w:pPr>
      <w:r>
        <w:t>Auff den Sontag Septuagesimae/ Vom Weynberge/ vnd vnwilligen Predigern/ Mat. 20. Psalm. 50.</w:t>
      </w:r>
    </w:p>
    <w:p w14:paraId="57CA8DE1" w14:textId="77777777" w:rsidR="00D5637A" w:rsidRDefault="00D5637A" w:rsidP="00D5637A">
      <w:pPr>
        <w:pStyle w:val="StandardWeb"/>
      </w:pPr>
      <w:r>
        <w:rPr>
          <w:rStyle w:val="Fett"/>
          <w:rFonts w:eastAsiaTheme="majorEastAsia"/>
        </w:rPr>
        <w:t>Du solst den namen Gottes nit miszbrauchen.</w:t>
      </w:r>
      <w:r>
        <w:t xml:space="preserve"> </w:t>
      </w:r>
    </w:p>
    <w:p w14:paraId="10B1E674" w14:textId="77777777" w:rsidR="00D5637A" w:rsidRDefault="00D5637A" w:rsidP="00D5637A">
      <w:pPr>
        <w:pStyle w:val="StandardWeb"/>
      </w:pPr>
      <w:r>
        <w:t xml:space="preserve">DAs Himelreych ist gleych einem Haußuater/ der am morgen außgieng/ arbeyter zu mieten inn seinen Weinberg. Vnd da er mit den arbeytern eins ward/ vmb einen groschen zum taglon/ sandte er sie in seinen weinberg. Vnd gieng auß vmb die dritten stund/ vnd sahe andere an dem Marckte müssig stehen/ vnd sprach zu jhn: Gehet jr auch hin inn den Weynberg/ ich wil euch geben was recht ist. Vnd sie giengen hin. Abermal gieng er auß/ vmb die sechste vnnd neundte stund/ vnnd thet gleich also. Vmb die eylffte stund aber gieng er auß/ vnd fand andere müssig stehen/ vnd sprach zu ihn: Was stehet jr hie den gantzen tag müssig? Sie sprachen zu jm: Es hat vns niemandt gedinget. Er sprach zu jhn: Gehet jr auch hin in den Weynberg/ vnd was recht sein wirt/ sol euch werden. </w:t>
      </w:r>
    </w:p>
    <w:p w14:paraId="13E2B155" w14:textId="77777777" w:rsidR="00D5637A" w:rsidRDefault="00D5637A" w:rsidP="00D5637A">
      <w:pPr>
        <w:pStyle w:val="StandardWeb"/>
      </w:pPr>
      <w:r>
        <w:t xml:space="preserve">Da es nun abent ward/ sprach der Herr des weinbergs zu seinem Schafner: Ruffe den arbeytern/ vnd gib jhn den lon/ vnd heb an/ an den letzten/ biß zu den ersten. Da kamen die vmb die eylfften stund gedingt waren/ vnd empfieng ein jeglicher seinen groschen. Da aber die ersten kamen/ meyneten sie/ sie würden mehr empfahen. Vnd sie empfiengen auch ein jegklicher seinen groschen. Vnd da sie den empfiengen/ murreten sie wider den Haußuatter/ vnd sprachen: Diese letzten haben nur ein stunde gearbeitet/ vnd du hast sie vns gleich gemacht/ die wir des tages last/ vnd die hitze getragen haben. </w:t>
      </w:r>
    </w:p>
    <w:p w14:paraId="7AB9BE66" w14:textId="77777777" w:rsidR="00D5637A" w:rsidRDefault="00D5637A" w:rsidP="00D5637A">
      <w:pPr>
        <w:pStyle w:val="StandardWeb"/>
      </w:pPr>
      <w:r>
        <w:t xml:space="preserve">Er antwortet aber/ vnd saget zu einem vnter jhn: Mein freundt/ ich thu dir nicht vnrecht/ bist du nicht mit mir eyns worden vmb ein groschen? Nimm was dein ist/ vnd gehe hin/ Ich wil aber disem letzten geben gleich wie dir. Oder hab ich nicht macht zuthun was ich will mit dem meinen?? Sihestu darumb scheel/ das ich so gütig bin? Also werden die letzten die ersten/ vnd die ersten die letzten sein. Denn vil sind beruffen/ aber wenig sind außerwehlt. </w:t>
      </w:r>
    </w:p>
    <w:p w14:paraId="42CA5BEC" w14:textId="77777777" w:rsidR="00D5637A" w:rsidRDefault="00D5637A" w:rsidP="00685EF5">
      <w:pPr>
        <w:pStyle w:val="berschrift2"/>
      </w:pPr>
      <w:r>
        <w:rPr>
          <w:rStyle w:val="Fett"/>
        </w:rPr>
        <w:t>Was lehret der Herr in disem gleichniß?</w:t>
      </w:r>
      <w:r>
        <w:t xml:space="preserve"> </w:t>
      </w:r>
    </w:p>
    <w:p w14:paraId="683532CA" w14:textId="77777777" w:rsidR="00D5637A" w:rsidRDefault="00D5637A" w:rsidP="00D5637A">
      <w:pPr>
        <w:pStyle w:val="StandardWeb"/>
      </w:pPr>
      <w:r>
        <w:t xml:space="preserve">DAs Gott von anbegin der welt arbeyter vnnd prediger inn seinen Weynberg/ welches ist die liebe Christenheyt/ gesandt hat/ vnd ob es wol manchem blutsawer ist worden in seinem predig vnd regier ampt/ das gleichwol vil grosser Prediger/ die auch künfftige ding geweissaget haben/ wie Bileam/ vnd die wunderthaten gethan haben/ Matth. 7. vnd trewe Regenten/ die grosse sieg erhalten haben/ wie Saul vnnd Alexander/ sind verdampt worden/ weil sie mer auff jre arbeit/ ampt/ beruff/ lohn vnd gaben/ denn auff Gottes gnedige güte vnd verheissung gesehen/ vnd hie entweder haben wöllen reich werden/ oder auff jre gaben stoltzieret/ oder Gott jre mühe vnd fleiß verhaben/ oder wider Gott gemurret/ oder ander fromme lerer vnd arme Christen veracht haben. </w:t>
      </w:r>
    </w:p>
    <w:p w14:paraId="5BEA6937" w14:textId="77777777" w:rsidR="00D5637A" w:rsidRDefault="00D5637A" w:rsidP="00685EF5">
      <w:pPr>
        <w:pStyle w:val="berschrift2"/>
      </w:pPr>
      <w:r>
        <w:rPr>
          <w:rStyle w:val="Fett"/>
        </w:rPr>
        <w:t>Wie kommet der Herr Christus auff dise Predig?</w:t>
      </w:r>
      <w:r>
        <w:t xml:space="preserve"> </w:t>
      </w:r>
    </w:p>
    <w:p w14:paraId="4AD34A28" w14:textId="77777777" w:rsidR="00D5637A" w:rsidRDefault="00D5637A" w:rsidP="00D5637A">
      <w:pPr>
        <w:pStyle w:val="StandardWeb"/>
      </w:pPr>
      <w:r>
        <w:t xml:space="preserve">Es verdreust S. Peter auch/ wie den Jonam/ das die reichen vnd heiden neben jnen können selig werden/ vnd S. Peter verhebet dem Herrn Christo/ daz er das seinige verlassen/ vnd jm gefolget habe/ vnd fraget was sein lohn sein solle. Darumb saget Christus S. Petro vnd allen vnwilligen vnd vermessenen Predigern dise scharpffe gleichniß/ darinnen er war allen trewen/ willigen/ vnd fleissigen Predigern hundertfeltige wolthat/ vnd vil zeitlicher gaben/ neben der vnuerwelcklichen krone vnnd himlischen ehrenkranz/ zusaget. Er warnet aber auch alle stoltze vnd vngedultige/ das sie nicht auff ire kunst/ arbeyt/ gaben/ vnnd pfawenschwantz/ wie ein pfawe trotzen vnnd stoltzieren sollen/ oder wider Gott murren vnd kurren/ wie Jeremias/ vnd vmb boßheit vnd vndanck der argen welt/ das predigampt faren lassen/ Jere. 20. Sonder das sie auff Gottes güte vnd die gerechtigkeit Christi trawen/ vnnd auff jren beruff vnd der leute besserung sehen vnd trachten sollen. Denn durch predigen grosse gaben vnd wunderthaten wirt niemand selig/ sonder auß genaden durch den gelauben an Jesum Christum. </w:t>
      </w:r>
    </w:p>
    <w:p w14:paraId="26D0BEF1" w14:textId="77777777" w:rsidR="00D5637A" w:rsidRDefault="00D5637A" w:rsidP="00685EF5">
      <w:pPr>
        <w:pStyle w:val="berschrift2"/>
      </w:pPr>
      <w:r>
        <w:rPr>
          <w:rStyle w:val="Fett"/>
        </w:rPr>
        <w:t>Wie sollen wir vns dise Gleychnuß nütze machen?</w:t>
      </w:r>
      <w:r>
        <w:t xml:space="preserve"> </w:t>
      </w:r>
    </w:p>
    <w:p w14:paraId="3139F84C" w14:textId="77777777" w:rsidR="00D5637A" w:rsidRDefault="00D5637A" w:rsidP="00D5637A">
      <w:pPr>
        <w:pStyle w:val="StandardWeb"/>
      </w:pPr>
      <w:r>
        <w:t xml:space="preserve">Wem Gott das predigampt vertrawet/ der sol embsig vnd trewlich arbeyten/ vnd die hitze vnnd schwere last seines dienstes in demut/ wilfertigkeit vnd gedult sein lebenlang tragen/ wie der prediger Noah/ vnd des gewiß sein/ das Gott trewe dienst hie zeitlich/ vnd dort ewig mit grossen gaben vnd herrligkeyt belohnen wirt/ 1. Pet. 5. </w:t>
      </w:r>
    </w:p>
    <w:p w14:paraId="17F73FCC" w14:textId="77777777" w:rsidR="00D5637A" w:rsidRDefault="00D5637A" w:rsidP="00D5637A">
      <w:pPr>
        <w:pStyle w:val="StandardWeb"/>
      </w:pPr>
      <w:r>
        <w:t xml:space="preserve">Darneben sol niemand wundern/ vnnd vnserm Herren Gott die Schlüssel für die füsse werffen/ wie Jeremias/ oder Gott verheben/ das er mehr gearbeytet denn die andern/ oder sich rhümen/ das er vil wunderthaten vnd gutes gestifftet hat/ wie die sibentzig jünger thun Lu. 10. oder andern mißgünnen/ was jnen Gott auß gnaden schencket/ wie dise arbeiter. Denn Christus hat den stoltzen Sathanam/ der auch auff seine schöne vnd weißheyt stoltzieret/ vom himel fallen sehen/ Lu. 10. vnd was sich vber ander leut hat brechen wöllen/ das ist mit schande zu grunde gangen/ wie Arrins. Vnd es haben fast alle grosse lehrer gröblich gestrauchelt/ vnnd jren pfabenfuß/ oder sonst einen pfal in irem fleiscch tragen müssen/ wie S. Pauluus 2. Cor. 12. damit sie sich jrer hohen gaben nit vberhuben/ vnd vergebung der sünden auß gnaden im namen Jesu Christi bekennen. </w:t>
      </w:r>
    </w:p>
    <w:p w14:paraId="53C58CA0" w14:textId="77777777" w:rsidR="00D5637A" w:rsidRDefault="00D5637A" w:rsidP="00D5637A">
      <w:pPr>
        <w:pStyle w:val="berschrift1"/>
        <w:rPr>
          <w:sz w:val="48"/>
        </w:rPr>
      </w:pPr>
      <w:r>
        <w:t>Auff den Sontage Sexagesima/ vom Samen des worts Gottes/ vnnd weßhalben so wenig leute selig werden/ Luce 8. Psalm. 19.</w:t>
      </w:r>
    </w:p>
    <w:p w14:paraId="5CB0A7A5" w14:textId="77777777" w:rsidR="00D5637A" w:rsidRDefault="00D5637A" w:rsidP="00D5637A">
      <w:pPr>
        <w:pStyle w:val="StandardWeb"/>
      </w:pPr>
      <w:r>
        <w:rPr>
          <w:rStyle w:val="Fett"/>
          <w:rFonts w:eastAsiaTheme="majorEastAsia"/>
        </w:rPr>
        <w:t>Du solst den Feyertag heiligen/ vnd das Euangelion annemen vnd bewaren.</w:t>
      </w:r>
      <w:r>
        <w:t xml:space="preserve"> </w:t>
      </w:r>
    </w:p>
    <w:p w14:paraId="001C56C3" w14:textId="77777777" w:rsidR="00D5637A" w:rsidRDefault="00D5637A" w:rsidP="00D5637A">
      <w:pPr>
        <w:pStyle w:val="StandardWeb"/>
      </w:pPr>
      <w:r>
        <w:t xml:space="preserve">ALs nun viel volcks bey einander war/ vnnd auß den Stetten zu jm eyleten/ sprach er durch ein geleychnusse: Es gieng ein Seeman auß zu seen seinen Samen/ Vnd in dem er seet/ fiel etlichs an den weg/ vnd ward vertretten/ vnd die vögel vnter dem himel frassens auff. Vnnd etlichs fiel auff den Felp/ vnnd da es auffgieng/ verdorret es/ darumb/ das es nit safft hette. Vnd etlichs fiel mitten vnter die Dörnen/ vnd die Dörnen giengen mit auff/ vnd ersticktens. Vnnd etlichs fiel auff ein gut Land/ vnd es gieng auff/ vnd trug hundertfeltige frucht. Da er das saget/ rüffet er: Wer ohren hat zu hören/ der höre. </w:t>
      </w:r>
    </w:p>
    <w:p w14:paraId="5A3926F1" w14:textId="77777777" w:rsidR="00D5637A" w:rsidRDefault="00D5637A" w:rsidP="00D5637A">
      <w:pPr>
        <w:pStyle w:val="StandardWeb"/>
      </w:pPr>
      <w:r>
        <w:t xml:space="preserve">Es fragten ihn aber seine Jünger/ vnd sprachen: Was dise gleychmuß were? Er aber sprach: Euch ists gegeben zu wissen das geheymnuß des Reychs Gottes/ Den andern aber in gleychnussen/ Das sie es nit sehen/ ob sie es schon sehen/ vnd nicht verstehen/ ob sie es schon hören. </w:t>
      </w:r>
    </w:p>
    <w:p w14:paraId="5D97DCEB" w14:textId="77777777" w:rsidR="00D5637A" w:rsidRDefault="00D5637A" w:rsidP="00D5637A">
      <w:pPr>
        <w:pStyle w:val="StandardWeb"/>
      </w:pPr>
      <w:r>
        <w:t xml:space="preserve">Das ist aber die gleychnuß: Der same ist dz wort Gottes. Die aber an dem wege sind, das sind die es hören/ Darnach komppt der Teuffel/ vnnd nimmbt das wort von ihrem hertzen/ auff das sie nicht glauben vnnd selig werden. Die aber auff dem Felß/ sind die/ wenn sie es hören/ nemen sie das wort mit freuden an/ vnnd die haben nicht nicht wurtzel/ Ein zeytlang glauben sie/ vnd zu der zeit der anfechtung fallen sie ab. Das aber vnter die Dörnen fiel/ sind die/ so es hören/ vnd gehen hin vnter den sorgen/ reychthumb/ vnnd wollust dises lebens/ vnd ersticken/ vnd bringen keine frücht. Das aber auff dem guten land/ sind/ die das wort hören vnd behalten/ in einem feynen guten hertzen/ vnnd bringen frucht inn gedult. </w:t>
      </w:r>
    </w:p>
    <w:p w14:paraId="260304C8" w14:textId="77777777" w:rsidR="00D5637A" w:rsidRDefault="00D5637A" w:rsidP="00685EF5">
      <w:pPr>
        <w:pStyle w:val="berschrift2"/>
      </w:pPr>
      <w:r>
        <w:rPr>
          <w:rStyle w:val="Fett"/>
        </w:rPr>
        <w:t>Sag mir die summa dises gleychniß?</w:t>
      </w:r>
      <w:r>
        <w:t xml:space="preserve"> </w:t>
      </w:r>
    </w:p>
    <w:p w14:paraId="5CDB253A" w14:textId="77777777" w:rsidR="00D5637A" w:rsidRDefault="00D5637A" w:rsidP="00D5637A">
      <w:pPr>
        <w:pStyle w:val="StandardWeb"/>
      </w:pPr>
      <w:r>
        <w:t xml:space="preserve">DEr Herr Jesus lehret/ das das lebendig wort Gottes der vnuergengkliche Same ist/ vnd das rechte liecht welches Gott von anbegin der welt ausseen/ predigen/ vnd offentlich auff den leuchter hat auffstecken lassen/ darmit die welt/ so in finsterniß vnd schatten des todes wandelt/ durch die Krafft des mündtlichen wortes an den Son Gottes glaubete/ newgeborn vnd selig würde. Seht wenig aber haben diß himlische liecht angenommen/ Johan. 1. Denn die menschen haben die lügen vnd finsterniß mehr geliebet/ vnd mit grösserm ernst die abgötterey vertheidiget/ denn dise Götliche warheit/ Johan.3. </w:t>
      </w:r>
    </w:p>
    <w:p w14:paraId="5E30013A" w14:textId="77777777" w:rsidR="00D5637A" w:rsidRDefault="00D5637A" w:rsidP="00D5637A">
      <w:pPr>
        <w:pStyle w:val="StandardWeb"/>
      </w:pPr>
      <w:r>
        <w:t xml:space="preserve">Vnnd wenn Gott die welt mit gnaden heimgesucht, vnd sie zu diesem Abentmal hat laden lassen/ haben die leut jr hertz selbs verhertet vnd verstocket/ wie die Juden zu Meriba/ Psal. 95. vnd haben sich nit wöllen vnter die flügel des Sons Gottes samlen lassen/ Mat. 23. vnd haben dem heiligen geist widerstrebet/ Act. 7. vnd die gesandten Gottes verhönet/ verjaget/ vnnd vmbgebracht/ Luce 14. Vnd die diesen schatz vnd edles perlein haben ergriffen/ vnd mit glaubigem hertzen gefasset/ die sind vnachtsam gewesen/ vnnd dieses himelbrots vberdrüssig worden/ oder haben vmb forcht oder gunst willen diser welt/ die erkante warheit wider faren/ vnd den Samen entweder vom teuffel auffressen/ verdorren/ oder in dörnen ersticken lassen. </w:t>
      </w:r>
    </w:p>
    <w:p w14:paraId="72AC0222" w14:textId="77777777" w:rsidR="00D5637A" w:rsidRDefault="00D5637A" w:rsidP="00685EF5">
      <w:pPr>
        <w:pStyle w:val="berschrift2"/>
      </w:pPr>
      <w:r>
        <w:rPr>
          <w:rStyle w:val="Fett"/>
        </w:rPr>
        <w:t>Was sollen wir hierauß lernen?</w:t>
      </w:r>
      <w:r>
        <w:t xml:space="preserve"> </w:t>
      </w:r>
    </w:p>
    <w:p w14:paraId="4BDABA0D" w14:textId="77777777" w:rsidR="00D5637A" w:rsidRDefault="00D5637A" w:rsidP="00D5637A">
      <w:pPr>
        <w:pStyle w:val="StandardWeb"/>
      </w:pPr>
      <w:r>
        <w:t xml:space="preserve">Das man vnserm Herrn Gott nit die schuld geben solle/ sondern der argen vnd bösen welt/ wenn so wenig leute selig werden. Denn Gott hat dise selige verheissung von des weibes samen Ade/ vnnd allen seinen erben gegeben/ Gene. 3. Vnd wenn der teuffel diß ware liecht hat zudecken oder verdunckeln wöllen/ hat es Gott wider anzünden/ vnnd allezeit an offentlichen örten/ neben grossen wunderzeichen offenbaren vnd vernewen lassen. Denn durch Seth/ Enoch vnd Noah hat Gott seinen namen lassen predigen/ vnnd Japhet hat von dem waren Messia vnnd ewigen Jehoua vnter den Heiden geprediget/ daruon dern name Joue beyn den Heyden blieben ist. Abraham hat dises liecht in MEsopotanien vnd im lande Canaan auffgestecket/ vnd Joseph in Egypten. Sonderlich aber hat Gott seine hoheschule vnd hauptkirche/ sampt trefflichen leuten vnd herrlichen wunderthaten vnter seinem volck Israel erhalten/ welche dises güldenen leuchters vnd liechtes haben warten/ schüren vnd putzen müssen/ vnd diß schaubrot teglich verrichten/ Leuit. 25. </w:t>
      </w:r>
    </w:p>
    <w:p w14:paraId="21206D8D" w14:textId="77777777" w:rsidR="00D5637A" w:rsidRDefault="00D5637A" w:rsidP="00D5637A">
      <w:pPr>
        <w:pStyle w:val="StandardWeb"/>
      </w:pPr>
      <w:r>
        <w:t xml:space="preserve">Darnach hat Gott auß sonderem rath die zehen geschlecht inn die Heydenschafft gestrewet/ vnnd seine liebe seele/ die Israeliten/ in das Babilonische/ Medische/ vnd Persische reich gefengklich füren/ vnnd drinnen wonen lassen/ damit der name des ewigen Messie durch die gefangenen/ vnnd durch die mandat der größten Keiser in aller welt bekandt würde/ wie auch Jonah das gantze keyserthumb Niniue zu der waren erkentniß Gottes beruffen hat. </w:t>
      </w:r>
    </w:p>
    <w:p w14:paraId="7417721E" w14:textId="77777777" w:rsidR="00D5637A" w:rsidRDefault="00D5637A" w:rsidP="00D5637A">
      <w:pPr>
        <w:pStyle w:val="StandardWeb"/>
      </w:pPr>
      <w:r>
        <w:t xml:space="preserve">Vnd da das land Juda von Antiocho/ vnd volgend von den ehrgeytzigen pfaffen vnd Herode geengstiget/ vnd hart bedrenget ward/ sind vil Juden in frembde lande kommen/ die vil Judegenossen vnd Gotsförchtige leut bekeret haben/ Act. 2. Entlich hat Got Johannem den Tauffer/ vnnd seinen eingebornen Sone ins fleisch gesandt/ von welchem die weisen auß Morgenlande geprediget/ vnd er solber vom himel geboten/ das man ihn hören solle/ als den lieben Sone Gottes/ vnd ewigen Bischoff der gantzen welt. </w:t>
      </w:r>
    </w:p>
    <w:p w14:paraId="4281D612" w14:textId="77777777" w:rsidR="00D5637A" w:rsidRDefault="00D5637A" w:rsidP="00D5637A">
      <w:pPr>
        <w:pStyle w:val="StandardWeb"/>
      </w:pPr>
      <w:r>
        <w:t xml:space="preserve">Dieser hat die wort des lebens offentlich geprediget/ vnd seinen 82. jüngern befolhen/ das Euangelion in alle welt zuüren/ wie denn S. Paulus biß in die Windische marckt mit dem Euangelio von Jesu Christo kommen ist. Diese haben die himlische lehr mit vnaussprechlichen wunderwercken bestettiget/ vnd biß an der welt ende gebracht/ das auch zu Keiser Valentis zeiten die Bibel in deutsche sprach kommen ist. </w:t>
      </w:r>
    </w:p>
    <w:p w14:paraId="09FE3D0B" w14:textId="77777777" w:rsidR="00D5637A" w:rsidRDefault="00D5637A" w:rsidP="00D5637A">
      <w:pPr>
        <w:pStyle w:val="StandardWeb"/>
      </w:pPr>
      <w:r>
        <w:t xml:space="preserve">Als aber der Antichrist dises liecht schier gar verdustert/ hat Gott zuletzt den Druck/ sampt allen Künsten vnd sprachen widergeben/ vnnd durch den rechten Enoch und eliam/ Apoca. 12. das heilige Euangelion offentlich inn den grösten versamlungen/ vnd in allen sprachen vnd reden/ Psal. 19. predigen lassen/ zum zeugnuß der gantzen welt/ damit sich niemandt zu entschuldigen hette/ als were das Euangeliion verborgen gewest/ vnd das die heilige dreifaltigkeit entschuldiget vnd gerechtfertiget müste werden/ wenn man sie richten/ vnd ir die schuld der verdamniß geben wolte/ Psal. 51. </w:t>
      </w:r>
    </w:p>
    <w:p w14:paraId="797893ED" w14:textId="77777777" w:rsidR="00D5637A" w:rsidRDefault="00D5637A" w:rsidP="00D5637A">
      <w:pPr>
        <w:pStyle w:val="StandardWeb"/>
      </w:pPr>
      <w:r>
        <w:t xml:space="preserve">Denn weil Gott seinen Son für die gantze welt in den tod gibet/ Joan. 3. vnd sendet das euangelion von dem tode vnd aufferstehung Christi zu allen Creaturen/ Mar. 16. vnd hat diß liecht in der Propheten vnd Apostel schrifften/ in der finstern welt so krefftig biß auff dise letzte zeit erhalten/ So beweiset er/ das er alle menschen wil selig haben/ vnd das die leute mutwillig in jrer blindheyt verharren/ vnnd durch sich selbst verderben/ Ose. 13. </w:t>
      </w:r>
    </w:p>
    <w:p w14:paraId="21CFEF80" w14:textId="77777777" w:rsidR="00D5637A" w:rsidRDefault="00D5637A" w:rsidP="00685EF5">
      <w:pPr>
        <w:pStyle w:val="berschrift2"/>
      </w:pPr>
      <w:r>
        <w:rPr>
          <w:rStyle w:val="Fett"/>
        </w:rPr>
        <w:t>Wie das denn so wenig bey dem Euangelio vnd erkanter warheit bestendig bleiben/ vnd verharren?</w:t>
      </w:r>
      <w:r>
        <w:t xml:space="preserve"> </w:t>
      </w:r>
    </w:p>
    <w:p w14:paraId="4123B37A" w14:textId="77777777" w:rsidR="00D5637A" w:rsidRDefault="00D5637A" w:rsidP="00D5637A">
      <w:pPr>
        <w:pStyle w:val="StandardWeb"/>
      </w:pPr>
      <w:r>
        <w:t xml:space="preserve">Die heilige schrifft gibet dise vrsachen: Etlichen ist es nit ernst mit dem Euangelio/ vnd nemen es nit warhafftig an/ Denn da sie gleych getauffet/ vnd mit den erstlingen des geistes versiegelt werden/ vnd erkennen das wort der gnaden/ so sind sie doch sicher vnnd forchtloß/ vnd wöllen nicht folgen dem antreiben des geystes/ welcher sich inn den getaufften reget/ sonder betrüben vnd vertreiben ihn/dieweil sie seinem anhalten widerstreben/ vnnd in sünde vnd schand fallen/ vnd wissentlich drinnen verharren. </w:t>
      </w:r>
    </w:p>
    <w:p w14:paraId="11A92F15" w14:textId="77777777" w:rsidR="00D5637A" w:rsidRDefault="00D5637A" w:rsidP="00D5637A">
      <w:pPr>
        <w:pStyle w:val="StandardWeb"/>
      </w:pPr>
      <w:r>
        <w:t xml:space="preserve">Etliche dencken vnd trachten nit darauff/ wie sie dieses zartes perlein/ Mat. 13. welches sie in jrrdischen gefessen tragen/ mit höchstem fleiß in gutem gewissen und vorsatze/ heiliglich in ihr hertz einschliessen vnd verwaren/ wachen/ beten/ seufftzen nicht/ werden der Predig sat vnd vberdrüssig/ wie die Israeliten des himelbrots/ halten nit an mit lesen vnd studieren/ vnd beteuben vnd zemen jren leib nit/ wie S. Paulus 1. Cor. 9. vnd wachsen vnnd nemen nit zu im glauben vnnd liebe/ so kompt denn der teuffel mit siben ergern geystern/ vnd reisset inen das wort auß dem hertzen mit wurtzel mit al/ vnd wonet wider im gereinigten hause/ Luce 11. </w:t>
      </w:r>
    </w:p>
    <w:p w14:paraId="227FF15A" w14:textId="77777777" w:rsidR="00D5637A" w:rsidRDefault="00D5637A" w:rsidP="00D5637A">
      <w:pPr>
        <w:pStyle w:val="StandardWeb"/>
      </w:pPr>
      <w:r>
        <w:t xml:space="preserve">Die andern aber/ ob sie wol diese himlische stimme mit freuden annemen/ vnd fangen an zu glauben/ so wöllen sie nichts bey dem wort des creutzes wagen oder zusetzen/ Darumb so bald ein trübes wetter auffgehet/ oder der teuffel in der kirchen ergerniß vnd anstösse anrichtet/ Mar. 4. so prallen sie in der verfolgung zurucke/ vnnd fallen vom creutze/ Vnd weil sie mit dem Herren Christo nit gelten vnd leiden wöllen/ so können sie mit jm auch nit erben noch regieren/ Rom. 8. </w:t>
      </w:r>
    </w:p>
    <w:p w14:paraId="215AD06E" w14:textId="77777777" w:rsidR="00D5637A" w:rsidRDefault="00D5637A" w:rsidP="00D5637A">
      <w:pPr>
        <w:pStyle w:val="StandardWeb"/>
      </w:pPr>
      <w:r>
        <w:t xml:space="preserve">Die letzten wöllen sich an Christo vnd seinem seligmachenden wort nit genügen lassen/ Sonder wöllen auch an der welt reichthumb/ ehre vnd wollust dises lebens/ mit jrem hertzen hangen/ Darumb ersticket der gute samen sampt dem glauben/ vnter jren dörnern/ vnd behencken in des teuffels stricken/ 1. Tim. 6. vnd in dem tieffen schlamm jrer schetze/ Abac. 3. das sie nit können selig werden. </w:t>
      </w:r>
    </w:p>
    <w:p w14:paraId="33FAD16C" w14:textId="77777777" w:rsidR="00D5637A" w:rsidRDefault="00D5637A" w:rsidP="00685EF5">
      <w:pPr>
        <w:pStyle w:val="berschrift2"/>
      </w:pPr>
      <w:r>
        <w:rPr>
          <w:rStyle w:val="Fett"/>
        </w:rPr>
        <w:t>Wie sol man denn diß wort hören vnd bewaren?</w:t>
      </w:r>
      <w:r>
        <w:t xml:space="preserve"> </w:t>
      </w:r>
    </w:p>
    <w:p w14:paraId="3840DE52" w14:textId="77777777" w:rsidR="00D5637A" w:rsidRDefault="00D5637A" w:rsidP="00D5637A">
      <w:pPr>
        <w:pStyle w:val="StandardWeb"/>
      </w:pPr>
      <w:r>
        <w:t xml:space="preserve">Wenn vns Gott freuntlich grüsset/ vnd beutet vns seiner gnaden hande an/ vnnd geust in vnsere hertzen die erstling des geystes/ durch die tauff vnd predig des heiligen Euangelii/ Gal. 3. Vnd er zeucht vns zu sich mit seinen genaden/ vnd fehet an vnsere hertzen zu öffnen vnd reinigen/ wie der purpurkremerin Actor. 16. So sollen wir angreiffen/ Phil. 3. vnd von gantzem hertzen/ vnd allen vnsern krefften dem Euangelio vnd antreiben des geistes williglich gehorchen vnd volgen/ vnd von stund an in der krafft Gottes anheben zu seufftzen vnd beten/ Gott wölle durch Christum disen seinen Samen in vnseren hertzen bekleiben vnd gedeyen lassen/ vnd denselben mit seinem geist erwermen/ vnd in vns versiegeln/ Esa. 8. damit er fasele vnd wachse/ vnd viel frucht bringe. </w:t>
      </w:r>
    </w:p>
    <w:p w14:paraId="2B9DD192" w14:textId="77777777" w:rsidR="00D5637A" w:rsidRDefault="00D5637A" w:rsidP="00D5637A">
      <w:pPr>
        <w:pStyle w:val="StandardWeb"/>
      </w:pPr>
      <w:r>
        <w:t xml:space="preserve">Darnach sollen wir mit zittern vnd forcht in vnserm beruff wandeln/ vnd teglich fort faren/ vnnd mit höchstem ernst vnd fleiß Gottes wort hören vnd lesen/ vnd vns zum creutz vnd gedult teglich schicken/ vnd Gott für seine wolthat dancken vnd dasselbige bey andern leuten rhümen/ Psal. 106. </w:t>
      </w:r>
    </w:p>
    <w:p w14:paraId="607DA973" w14:textId="77777777" w:rsidR="00D5637A" w:rsidRDefault="00D5637A" w:rsidP="00D5637A">
      <w:pPr>
        <w:pStyle w:val="StandardWeb"/>
      </w:pPr>
      <w:r>
        <w:t xml:space="preserve">Solchen vnsern warhafftigen ernst vnd teglichs seufftzen/ wil Gott helffen fördern/ vnd vns wie die jugent leyten vnd gengeln/ Psalm,. 48. vnd einen guten vnd gewissen geist geben/ Luce 6. vnd sein werck das er in vns auß lauter gnaden angefangen/ selber stercken vnd bestettigen/ Psalm. 68. vnd vns in seiner warheit heiligen vnd erhalten/ vmb des gebete seines lieben Sons/ Johan. 17. Denn Christus saget deutlich in disem Euangelio (Euch) das ist/ solchen die zum wort eilen/ vnd sich darzu dringen/ vnd die dürstet nach der gerechtigkeit/ vnnd die Christum suchen/ ist gegeben zuwissen/ das geheimniß des reychs Gottes/ Luce 7. Denn wer da hat/ dem wirt gegeben/ wer aber nicht hat/ von dem wirt genommen auch das er vermeinet zu haben. </w:t>
      </w:r>
    </w:p>
    <w:p w14:paraId="5F45559A" w14:textId="77777777" w:rsidR="00D5637A" w:rsidRDefault="00D5637A" w:rsidP="00D5637A">
      <w:pPr>
        <w:pStyle w:val="berschrift1"/>
        <w:rPr>
          <w:sz w:val="48"/>
        </w:rPr>
      </w:pPr>
      <w:r>
        <w:t>Auff den Sontag Esto mihi/ Ein trost vnd vermanung/ für arme vnnd brechenhaffte leut/ Luce 18. Psalm 112.</w:t>
      </w:r>
    </w:p>
    <w:p w14:paraId="01F1EF02" w14:textId="77777777" w:rsidR="00D5637A" w:rsidRDefault="00D5637A" w:rsidP="00D5637A">
      <w:pPr>
        <w:pStyle w:val="StandardWeb"/>
      </w:pPr>
      <w:r>
        <w:rPr>
          <w:rStyle w:val="Fett"/>
          <w:rFonts w:eastAsiaTheme="majorEastAsia"/>
        </w:rPr>
        <w:t>Du solst nicht stelen/ sondern arbeyten/ vnnd armen leuten geben.</w:t>
      </w:r>
      <w:r>
        <w:t xml:space="preserve"> </w:t>
      </w:r>
    </w:p>
    <w:p w14:paraId="396ACF15" w14:textId="77777777" w:rsidR="00D5637A" w:rsidRDefault="00D5637A" w:rsidP="00D5637A">
      <w:pPr>
        <w:pStyle w:val="StandardWeb"/>
      </w:pPr>
      <w:r>
        <w:t xml:space="preserve">DEr Herr Jesus nam die zwölffe zu sich/ vnd sprach zu jnen: Sehet/ wir gehen hinauff gen Jerusalem/ vnnd es wirdt alles volendet/ das geschrieben ist durch die Propheten/ von des menschen Son. Denn er wird vberantwortet werden den Heyden/ vnnd er wirdt verspottet/ vnd geschmecht/ vnnd verspeyet werden/ vnd sie werden jhn geysseln vnnd tödten/ vnnd am dritten tage wirdt er wider auffersteheb. Sie aber vernamen der keines/ vnd die rede war jnen verborgen/ vnnd wusten nicht/ was das gesagt war. </w:t>
      </w:r>
    </w:p>
    <w:p w14:paraId="51972AAD" w14:textId="77777777" w:rsidR="00D5637A" w:rsidRDefault="00D5637A" w:rsidP="00D5637A">
      <w:pPr>
        <w:pStyle w:val="StandardWeb"/>
      </w:pPr>
      <w:r>
        <w:t xml:space="preserve">Es geschach aber/ da er nahe zu Jericho kam/ saß ein Blinder am wege/ vnnd bettelt. Da er aber höret das volck/ das durch hin gieng/ forschet er/ was das were. Da verkündigeten sie ihm/ Jhesus von Nazareth gieng fur vber. Vnd er rieff/ vnd sprach: Jesu du Son Dauid/ erbarme dich mein. Die aber forne an giengen/ bedraweten jn/ er solt schweygen. Er aber schrey vil mehr/ Du Son Dauid/ erbarme dich mein. Jesus aber stund still/ vnnd hieß jn zu sich füren. Da sie ihn aklber nahe bey jhn brachten/ fraget er jhn/ vnnd sprach: Was wilt du/ das ich dir thun sol? Er sprach: Herr/ das ich sehen möge. Vnd Jesus sprach zu ihm/ Sey sehend/ dein glaube hat dir geholffen. Vnd also baldt ward er sehen/ vnnd folget ihm nach/ nnd preiset Gott. Vnnd alles volck/ das solches sahe/ lobet Gott. </w:t>
      </w:r>
    </w:p>
    <w:p w14:paraId="2F4D1BB8" w14:textId="77777777" w:rsidR="00D5637A" w:rsidRDefault="00D5637A" w:rsidP="00685EF5">
      <w:pPr>
        <w:pStyle w:val="berschrift2"/>
      </w:pPr>
      <w:r>
        <w:rPr>
          <w:rStyle w:val="Fett"/>
        </w:rPr>
        <w:t>Waruon lautet diß Euangelion?</w:t>
      </w:r>
      <w:r>
        <w:t xml:space="preserve"> </w:t>
      </w:r>
    </w:p>
    <w:p w14:paraId="3C2D38C3" w14:textId="77777777" w:rsidR="00D5637A" w:rsidRDefault="00D5637A" w:rsidP="00D5637A">
      <w:pPr>
        <w:pStyle w:val="StandardWeb"/>
      </w:pPr>
      <w:r>
        <w:t xml:space="preserve">DEr Herr Jesus verkündiget seinen Jüngern/ das er leyden/ sterben/ vnnd am dritten tage aufferstehen würde. </w:t>
      </w:r>
    </w:p>
    <w:p w14:paraId="2DE75F4B" w14:textId="77777777" w:rsidR="00D5637A" w:rsidRDefault="00D5637A" w:rsidP="00D5637A">
      <w:pPr>
        <w:pStyle w:val="StandardWeb"/>
      </w:pPr>
      <w:r>
        <w:t xml:space="preserve">Sie vernamens aber nit/ wie denn fleisch vnd blut/ Matth. 16. vnd der natürlich mensch nichts vernimmet vom geyst Gottes/ 1. Corinth. 2. vnd machet einen blinden der am wege bettelt/ vnd vmb hülffe im waren glauben anrufft/ wider sehendt. </w:t>
      </w:r>
    </w:p>
    <w:p w14:paraId="203F7A8B" w14:textId="77777777" w:rsidR="00D5637A" w:rsidRDefault="00D5637A" w:rsidP="00685EF5">
      <w:pPr>
        <w:pStyle w:val="berschrift2"/>
      </w:pPr>
      <w:r>
        <w:rPr>
          <w:rStyle w:val="Fett"/>
        </w:rPr>
        <w:t>Was sollen wir auß disem Euangelio lernen?</w:t>
      </w:r>
      <w:r>
        <w:t xml:space="preserve"> </w:t>
      </w:r>
    </w:p>
    <w:p w14:paraId="3E4CE61C" w14:textId="77777777" w:rsidR="00D5637A" w:rsidRDefault="00D5637A" w:rsidP="00D5637A">
      <w:pPr>
        <w:pStyle w:val="StandardWeb"/>
      </w:pPr>
      <w:r>
        <w:t xml:space="preserve">Das wir vns arme vnd elende leute vmb Christi willen lassen befolhen sein/ vnd theilen jnen gerne vnser milde hand mit/ vnd beweisen vnsern glauben an jnen/ durch Christliche liebe/ wie vns der Herr durch sein wort befilhet/ vnd mit seinem exempel vnterweyset. </w:t>
      </w:r>
    </w:p>
    <w:p w14:paraId="2724A22E" w14:textId="77777777" w:rsidR="00D5637A" w:rsidRDefault="00D5637A" w:rsidP="00D5637A">
      <w:pPr>
        <w:pStyle w:val="StandardWeb"/>
      </w:pPr>
      <w:r>
        <w:t xml:space="preserve">Vnd die armen Betler vnd Stitaler sollen hierauß einen trost fassen/ ob sie wol am leyb elend vnnd geplaget sind/ das sie dennoch Gott wil annemen/ vnd selig machen/ wo sie jre sünde erkennen/ vnd im glauben/ wie dieser blinder verharren/ vnnd das allmosen seligklich brauchen. </w:t>
      </w:r>
    </w:p>
    <w:p w14:paraId="436E88AA" w14:textId="77777777" w:rsidR="00D5637A" w:rsidRDefault="00D5637A" w:rsidP="00685EF5">
      <w:pPr>
        <w:pStyle w:val="berschrift2"/>
      </w:pPr>
      <w:r>
        <w:rPr>
          <w:rStyle w:val="Fett"/>
        </w:rPr>
        <w:t>Was ist eines armen betlers trost?</w:t>
      </w:r>
      <w:r>
        <w:t xml:space="preserve"> </w:t>
      </w:r>
    </w:p>
    <w:p w14:paraId="027DC651" w14:textId="77777777" w:rsidR="00D5637A" w:rsidRDefault="00D5637A" w:rsidP="00D5637A">
      <w:pPr>
        <w:pStyle w:val="StandardWeb"/>
      </w:pPr>
      <w:r>
        <w:t xml:space="preserve">1. Das Gott alle menschen wil annemen/ sie sind lahm/ blind/ aussetzig oder gesund/ wenn sie nur Jesum Christum im waren glauben anruffen/ vnd mit gedult jr creutz vnd elend tragen/ wie der arme Lazarus/ vnd der bettrise am teich Siloach/ vnnd der blinde geboren war/ Johan. 9. vnd der lame Acto. 3. </w:t>
      </w:r>
    </w:p>
    <w:p w14:paraId="2E2DBBC3" w14:textId="77777777" w:rsidR="00D5637A" w:rsidRDefault="00D5637A" w:rsidP="00D5637A">
      <w:pPr>
        <w:pStyle w:val="StandardWeb"/>
      </w:pPr>
      <w:r>
        <w:t xml:space="preserve">2. Vnd das Gott die elenden Lazaros/ seiner lieben Christenheyt/ vnd aller Oberkeyt vnd Predigern so treulich befilhet/ das sie sich der armen sollen hertzlich annemen/ Vnd der Herre Jesus wil es so tewer achten/ was man einem armen in seinem namen gibt/ als het man es jm selber geben/ Matth. 25. </w:t>
      </w:r>
    </w:p>
    <w:p w14:paraId="2B88F35F" w14:textId="77777777" w:rsidR="00D5637A" w:rsidRDefault="00D5637A" w:rsidP="00D5637A">
      <w:pPr>
        <w:pStyle w:val="StandardWeb"/>
      </w:pPr>
      <w:r>
        <w:t xml:space="preserve">3. Vnd das die lieben Engelein auch auff Lazari seele warten/ vnnd tragen dieselbige/ in die ewige freude. </w:t>
      </w:r>
    </w:p>
    <w:p w14:paraId="3FED5196" w14:textId="77777777" w:rsidR="00D5637A" w:rsidRDefault="00D5637A" w:rsidP="00685EF5">
      <w:pPr>
        <w:pStyle w:val="berschrift2"/>
      </w:pPr>
      <w:r>
        <w:rPr>
          <w:rStyle w:val="Fett"/>
        </w:rPr>
        <w:t>Kan einer auch one beschwerde des gewissens allmosen nemen?</w:t>
      </w:r>
      <w:r>
        <w:t xml:space="preserve"> </w:t>
      </w:r>
    </w:p>
    <w:p w14:paraId="0E5FCBAD" w14:textId="77777777" w:rsidR="00D5637A" w:rsidRDefault="00D5637A" w:rsidP="00D5637A">
      <w:pPr>
        <w:pStyle w:val="StandardWeb"/>
      </w:pPr>
      <w:r>
        <w:t xml:space="preserve">Ja/ wenn ers bedarff/ vnnd kan sein brot nit selber erwerben. Er muß sich aber an den brosamen/ vnd was im Gott bescheret/ gnügen lassen/ wie Lazarus/ vnnd Gott für seine partecken teglich dancken/ vnd für die hertzlich bitten/ die jn erhalten helffen/ vnd das almosen nit vnnützlich onwerden vnd verschlemmen/ wie die Landstreycher vnd Gottlosen betler thun. Denn es muß ein betler dem HErren Jesu Christo eine schwere rechnung thun/ wenn er den namen Jesu Christi mißbrauchet/ vnnd auff die wunden Christi gebetlet/ vnnd dasselbige vbel vnd schentlich verzeret hat/ wie denn die erfarung zeuget/ das vil betler geredert vnd verbrent werden/ das sie des namen Jesu Christi/ gleich wie ein Vogler seines kreutzleins gebrauchet haben. </w:t>
      </w:r>
    </w:p>
    <w:p w14:paraId="0C1559B5" w14:textId="77777777" w:rsidR="00D5637A" w:rsidRDefault="00D5637A" w:rsidP="00685EF5">
      <w:pPr>
        <w:pStyle w:val="berschrift2"/>
      </w:pPr>
      <w:r>
        <w:rPr>
          <w:rStyle w:val="Fett"/>
        </w:rPr>
        <w:t>Was verheisset der Herre Christus denen/ die gern vmb Gottes willen geben?</w:t>
      </w:r>
      <w:r>
        <w:t xml:space="preserve"> </w:t>
      </w:r>
    </w:p>
    <w:p w14:paraId="2A1F2E86" w14:textId="77777777" w:rsidR="00D5637A" w:rsidRDefault="00D5637A" w:rsidP="00D5637A">
      <w:pPr>
        <w:pStyle w:val="StandardWeb"/>
      </w:pPr>
      <w:r>
        <w:t xml:space="preserve">Er wil jre liebe vnd almosen am jüngsten tage/ für allen heyligen rhümen/ vnd reichlich bezalen/ vnd einen kalten trunck wasser in seinem namen gegeben/ nicht vnuergolten lassen/ vnd des milden hande auff erden segnen/ vnnd des barmhertzigen erben/ für schendelicher armut/ vnnd dem bettelstab behüten/ Luc. 6. Psalm. 112. </w:t>
      </w:r>
    </w:p>
    <w:p w14:paraId="1A79ED0C" w14:textId="77777777" w:rsidR="00D5637A" w:rsidRDefault="00D5637A" w:rsidP="00D5637A">
      <w:pPr>
        <w:pStyle w:val="berschrift1"/>
        <w:rPr>
          <w:sz w:val="48"/>
        </w:rPr>
      </w:pPr>
      <w:r>
        <w:t>Auff den Sontag Inuocauit/ Von der versuchung Christi/ vnd rüstung wider den Teuffel/ Matth. IIII. Psalm.. . vnd 91.</w:t>
      </w:r>
    </w:p>
    <w:p w14:paraId="5287A1AD" w14:textId="77777777" w:rsidR="00D5637A" w:rsidRDefault="00D5637A" w:rsidP="00D5637A">
      <w:pPr>
        <w:pStyle w:val="StandardWeb"/>
      </w:pPr>
      <w:r>
        <w:rPr>
          <w:rStyle w:val="Fett"/>
          <w:rFonts w:eastAsiaTheme="majorEastAsia"/>
        </w:rPr>
        <w:t>Ich glaube an Jesum Christum den Herrn Zebaoth/ vnd vnsern Felthaubtman.</w:t>
      </w:r>
      <w:r>
        <w:t xml:space="preserve"> </w:t>
      </w:r>
    </w:p>
    <w:p w14:paraId="38524C28" w14:textId="77777777" w:rsidR="00D5637A" w:rsidRDefault="00D5637A" w:rsidP="00D5637A">
      <w:pPr>
        <w:pStyle w:val="StandardWeb"/>
      </w:pPr>
      <w:r>
        <w:t xml:space="preserve">Da ward Jesus vom Geist in die wüsten gefürt/ auff das er vom Teuffel versucht würde. Vnd da er viertzig tag/ vnnd viertzig nacht gefastet hette/ hungert jn. Vnd der versucher trat zu jm/ vnd sprach: Bist du Gottes son/ so sprich/ das diese steine brod werden. Vnd er antwortet/ vnd sprach: Es stehet geschrieben: Der mensch lebet nicht vom brodt allein/ Sondern von einem jeglichen wort/ das durch den mund Gottes gehet. </w:t>
      </w:r>
    </w:p>
    <w:p w14:paraId="484059FF" w14:textId="77777777" w:rsidR="00D5637A" w:rsidRDefault="00D5637A" w:rsidP="00D5637A">
      <w:pPr>
        <w:pStyle w:val="StandardWeb"/>
      </w:pPr>
      <w:r>
        <w:t xml:space="preserve">Da füret jn der Teuffel mit sich/ in die heylige Stat/ vnd stellet jn auff die Zinnen des Tempels/ vnnd sprach zu jm: Bist du Gottes Son/ so laß dich hinab. Denn es stehet geschriben/ Er wirdt seinen Engeln vber dir befelh thun/ vnd sie werden dich auff den henden tragen/ auff das du deinen fuß nit an einen stein stossest. Da sprach Jesus zu ihm: Widerumb stehet auch geschriben: Du solt Gott deinen Herren nicht versuchen. </w:t>
      </w:r>
    </w:p>
    <w:p w14:paraId="67C95FB4" w14:textId="77777777" w:rsidR="00D5637A" w:rsidRDefault="00D5637A" w:rsidP="00D5637A">
      <w:pPr>
        <w:pStyle w:val="StandardWeb"/>
      </w:pPr>
      <w:r>
        <w:t xml:space="preserve">Widerumb füret jn der Teuffel mit sich auff einen sehr hohen Berg/ vnnd zeyget jm alle Reich der welt/ vnd jre herrligkeyt/ Vnd sprach zu jm: Das alles wil ich dir geben/ so du niderfellest/ vnd mich anbetest. Da sprach Jesus zu ihm: Hebe dich weg von mir Sathan/ Denn es stehet geschrieben: Du solt anbeten Gott deinen Herrn/ vnd jhm allein dienen. Da verließ ihn der Teuffel. Vnd sihe/ da tratten die Engel zu jm/ vnd dieneten jm. </w:t>
      </w:r>
    </w:p>
    <w:p w14:paraId="336974F4" w14:textId="77777777" w:rsidR="00D5637A" w:rsidRDefault="00D5637A" w:rsidP="00685EF5">
      <w:pPr>
        <w:pStyle w:val="berschrift2"/>
      </w:pPr>
      <w:r>
        <w:rPr>
          <w:rStyle w:val="Fett"/>
        </w:rPr>
        <w:t>Waruon lautet diß Euangelion?</w:t>
      </w:r>
      <w:r>
        <w:t xml:space="preserve"> </w:t>
      </w:r>
    </w:p>
    <w:p w14:paraId="6FB87214" w14:textId="77777777" w:rsidR="00D5637A" w:rsidRDefault="00D5637A" w:rsidP="00D5637A">
      <w:pPr>
        <w:pStyle w:val="StandardWeb"/>
      </w:pPr>
      <w:r>
        <w:t xml:space="preserve">DEr Herr Jesus hat viertzig tag vnd nacht gefastet/ wie Moses vnd Elias/ damit er für vns die rechte verson fasten hielte/ vnd ist in der wüsteney/ Wie der rechte versön Bock/ Leuitici am 16. vnter den wilden thieren vom bösen geyst versucht/ vnnd sehr kranck gewesen/ damit er den schatten des gesetzes erfüllet/ vnd den Teuffel vberwinde/ vnd all vnser elende versuchte/ als ein trewer Bischoff/ Hebr. 5. vnd vns seinen sieg schenckete/ vnd lehrete vns/ wie wir vns vor dem Teuffel auff halten solten. </w:t>
      </w:r>
    </w:p>
    <w:p w14:paraId="11FD6760" w14:textId="77777777" w:rsidR="00D5637A" w:rsidRDefault="00D5637A" w:rsidP="00685EF5">
      <w:pPr>
        <w:pStyle w:val="berschrift2"/>
      </w:pPr>
      <w:r>
        <w:rPr>
          <w:rStyle w:val="Fett"/>
        </w:rPr>
        <w:t>Wie versucht der böse Geyst den Herrn Christum?</w:t>
      </w:r>
      <w:r>
        <w:t xml:space="preserve"> </w:t>
      </w:r>
    </w:p>
    <w:p w14:paraId="417375F6" w14:textId="77777777" w:rsidR="00D5637A" w:rsidRDefault="00D5637A" w:rsidP="00D5637A">
      <w:pPr>
        <w:pStyle w:val="StandardWeb"/>
      </w:pPr>
      <w:r>
        <w:t xml:space="preserve">Erstlich wil er Christum von seinem weg vnd beruff treiben/ mit hunger/ kummer/ not/ armut/ vndanck vnd vngedult. Darnach raumet er jm ein/ das er Gott versuche/ Actor. 15. vnnd etwas newes/ one vnnd wider Gottes wort auß vermessenheyt vnd eytler ehre fürneme/ vnd das er sich one noth vnd klarem befelh Gottes/ in gefahr vnnd frembde wege begebe/ vnnd verachte die mittel/ so Gott geordnet/ damit er einen grossen namen vnd rhum vnter den leuten erjage. </w:t>
      </w:r>
    </w:p>
    <w:p w14:paraId="05813F07" w14:textId="77777777" w:rsidR="00D5637A" w:rsidRDefault="00D5637A" w:rsidP="00D5637A">
      <w:pPr>
        <w:pStyle w:val="StandardWeb"/>
      </w:pPr>
      <w:r>
        <w:t xml:space="preserve">Letzlich verkleydet sich der Sathan in Engels vnnd Gottes gestalt/ vnd beutet dem Herrn Jesu/ gelt/ gut/ vnd der welt reich vnd herrligkeyt an/ das er vom rechten Goottesdienste/ vnd anruffung des eynigen Gottes abfalle/ den Teuffel vnd sein abgötterey anbette. </w:t>
      </w:r>
    </w:p>
    <w:p w14:paraId="4A5BAF28" w14:textId="77777777" w:rsidR="00D5637A" w:rsidRDefault="00D5637A" w:rsidP="00685EF5">
      <w:pPr>
        <w:pStyle w:val="berschrift2"/>
      </w:pPr>
      <w:r>
        <w:rPr>
          <w:rStyle w:val="Fett"/>
        </w:rPr>
        <w:t>Wie widerstehet vnd vberwindet der Herr Christus den Teuffel?</w:t>
      </w:r>
      <w:r>
        <w:t xml:space="preserve"> </w:t>
      </w:r>
    </w:p>
    <w:p w14:paraId="3A5B738A" w14:textId="77777777" w:rsidR="00D5637A" w:rsidRDefault="00D5637A" w:rsidP="00D5637A">
      <w:pPr>
        <w:pStyle w:val="StandardWeb"/>
      </w:pPr>
      <w:r>
        <w:t xml:space="preserve">Er leidet seinen hunger vnd armut mit grosser gedult/ vnd helt sich steiff an das wort Gottes/ vnd wil seinen beruff nit faren lassen/ vnd auff frembde wege tretten/ oder etwas newes anheben vber den befelh den er einmal von Gott bekommen/ Joh. 14. vnd lest jm an seines himlischen vaters ehre vnd gunst genügen/ vnd liebet vnd ehret seinen vatter vber alle gaben vnd creaturn/ vnd dienet vnd ruffet jn an bestendig nach dem wort Gottes/ in welchem vns Gott seinen willen/ vnnd die rechten Gottesdienst offenbaret hat/ vnnd weyset den Teuffel mit gewalt in krafft des worts Gottes abe. </w:t>
      </w:r>
    </w:p>
    <w:p w14:paraId="616C3F16" w14:textId="77777777" w:rsidR="00D5637A" w:rsidRDefault="00D5637A" w:rsidP="00685EF5">
      <w:pPr>
        <w:pStyle w:val="berschrift2"/>
      </w:pPr>
      <w:r>
        <w:rPr>
          <w:rStyle w:val="Fett"/>
        </w:rPr>
        <w:t>Was sollen wir hierauß lernen?</w:t>
      </w:r>
      <w:r>
        <w:t xml:space="preserve"> </w:t>
      </w:r>
    </w:p>
    <w:p w14:paraId="10BD138D" w14:textId="77777777" w:rsidR="00D5637A" w:rsidRDefault="00D5637A" w:rsidP="00D5637A">
      <w:pPr>
        <w:pStyle w:val="StandardWeb"/>
      </w:pPr>
      <w:r>
        <w:t xml:space="preserve">Das zwischen dem Herrn Christo vnd der schlange/ eine ewige feindschafft ist/ Genesis 3. Vnnd das dise zwen Helden mit jren heerscharen stetgs zu feld wider einander ligen/ Psalm 68. Der Sathan wil dem Herren Christo seine ehre/ erbtheil vnd braut entfüren/ Wie ihm die schantze auff eine zeyt mit der Eua geriete/ darumb sticht er christum in die ferschen/ vnd richtet sich mit morden vnd liegen an die Christenheyt/ das er sie entweder mit armut/ elend/ creutz vnd leyden/ als ein schwarzer Teuffel/ vnd gewaltiger Fürst dieser Welt/ oder mit heyligem schein/ eyteler ehre vnd vorwitz/ als ein schöner Engel des liechtes/ oder mit lust/ ehre/ pracht dises lebens/ wie ein gekrönter vnd göttlicher Teuffel/ 2. Corin. 4. von Christo/ seinem wort/ vnd auß der rechten ban/ vnd waren Gottesdiensten wegreisse. </w:t>
      </w:r>
    </w:p>
    <w:p w14:paraId="40A3B28F" w14:textId="77777777" w:rsidR="00D5637A" w:rsidRDefault="00D5637A" w:rsidP="00D5637A">
      <w:pPr>
        <w:pStyle w:val="StandardWeb"/>
      </w:pPr>
      <w:r>
        <w:t xml:space="preserve">Der Herre Jesus aber streytet für seine braut/ wie ein hirsch auff seiner pfaltz/ vnnd zustöret dem feinde seine macht/ durch das schwache wort der seuglingen/Psalm. 8. Vnd das sehnlich seufftzen seiner Christenheit/ vnd nimpt jm sein harnisch vnd wehr/ Luc. 11. Wie der Hirt Dauid den Goliath zu tode schleudert vnd bettet/ vnd errettet den rechten zeug vnd heer Gottes/ von des Teuffels lesterung/ vnnd schencket vns seinen sieg/ 1. Corinth. 15. vnd lehret vns wie wir den Teuffel auch vberwinden vnd verjagen können. </w:t>
      </w:r>
    </w:p>
    <w:p w14:paraId="6305E37A" w14:textId="77777777" w:rsidR="00D5637A" w:rsidRDefault="00D5637A" w:rsidP="00685EF5">
      <w:pPr>
        <w:pStyle w:val="berschrift2"/>
      </w:pPr>
      <w:r>
        <w:rPr>
          <w:rStyle w:val="Fett"/>
        </w:rPr>
        <w:t>Wie sollen wir vns wider den Teuffel rüsten?</w:t>
      </w:r>
      <w:r>
        <w:t xml:space="preserve"> </w:t>
      </w:r>
    </w:p>
    <w:p w14:paraId="73F49CC1" w14:textId="77777777" w:rsidR="00D5637A" w:rsidRDefault="00D5637A" w:rsidP="00D5637A">
      <w:pPr>
        <w:pStyle w:val="StandardWeb"/>
      </w:pPr>
      <w:r>
        <w:t xml:space="preserve">Wir sollen in vnserm beruff/ vnnd auff vnserm wege bleiben/ vnd vns fest an das wort halten/ vnnd alles weltlichen prachts willig verzeyhen/ vnd nit vergessen/ das wir in der heiligen Taufe/ dem Teuffel vnd seinem wesen abgesaget/ vnd jn vnd alle seine helfers helffer auff vns geladen haben/ vnd sollen als Ritter vnd geistliche Kriegßleut/ für allen dingen feste behalten den schilt des glaubens/ vnnd den helm des heyls/ vnd den krebs der gerechtigkeyt Christi/ damit wir in der heiligen Tauf angethan vnnd verwaret sein/ da wir Christum angezogen haben/ Roma. 13. Vnd nachmals vns mit dem Euangelio stiffeln vnnd verwaren/ wenn wir auff die schlange tretten sollen / Luc. 10. vnd das schwert des geistes/ welches ist das wort Gottes/ vnd Dauidis schleuder stein/ welches ist die ware anruffung/ gebrauchen/ vnd stetigs in guter bereitschafft sitzen/ wachen/ sorgen/ vnd nüchtern sein/ vnd getrost vnd freidig in dem lager Jesu Christi verharren/ damit der Teuffel nicht heimllich in vns breche/ vnd vns vnuersehens vberfalle/ Wie denn S. Paulus beyde der feinde macht/ vnd der Christen rüstung/ Eohes. 6. vns zur warnung anzeyget. </w:t>
      </w:r>
    </w:p>
    <w:p w14:paraId="02BCC0BD" w14:textId="77777777" w:rsidR="00D5637A" w:rsidRDefault="00D5637A" w:rsidP="00D5637A">
      <w:pPr>
        <w:pStyle w:val="berschrift1"/>
        <w:rPr>
          <w:sz w:val="48"/>
        </w:rPr>
      </w:pPr>
      <w:r>
        <w:t>Auff Reminiscere/ von steter hoffnung vnd verharrung im gebete/ Matths. 15. Psalm 4. Genesis 32.</w:t>
      </w:r>
    </w:p>
    <w:p w14:paraId="1E3AB308" w14:textId="77777777" w:rsidR="00D5637A" w:rsidRDefault="00D5637A" w:rsidP="00D5637A">
      <w:pPr>
        <w:pStyle w:val="StandardWeb"/>
      </w:pPr>
      <w:r>
        <w:rPr>
          <w:rStyle w:val="Fett"/>
          <w:rFonts w:eastAsiaTheme="majorEastAsia"/>
        </w:rPr>
        <w:t>Füre vns nicht in versuchung.</w:t>
      </w:r>
      <w:r>
        <w:t xml:space="preserve"> </w:t>
      </w:r>
    </w:p>
    <w:p w14:paraId="4CF2FF5E" w14:textId="77777777" w:rsidR="00D5637A" w:rsidRDefault="00D5637A" w:rsidP="00D5637A">
      <w:pPr>
        <w:pStyle w:val="StandardWeb"/>
      </w:pPr>
      <w:r>
        <w:t xml:space="preserve">DEr HErr Jesus gieng auß von dannen/ vnd entweich in die gegend Tyro vnd Sidon. Vnd sihe/ ein Cananeisch weyb gieng auß der selbigen grentze/ vnnd schrey jm nach/ vnd sprach: Ach herr/ du Son Dauid/ erbarme dich mein/ Mein Tochter wirt vom Teuffel vbel geplagt. Vnnd er antwortet jr kein wort. Da tratten zu jm seine Jünger/ batten jn/ vnd sprachen: LAß sie doch von dir/ denn sie schreyet vns nach. Er antwortet aber/ vnd sprach: Ich bin nicht gesandt/ denn nur zu den verlornen Schaffen/ von dem hauß Israel. Sie kam aber/ vnd fiel vor jm nider/ vnnd sprach: HErr/ hilff mir. Er antwortet vnnd sprach: Es ist nicht fein/ das man den kindern jr brodt neme/ vnnd werffe es für die hunde. Sie sprach: Ja HERR/ aber doch essen die hündlein von den brosamen/ die da von jrer Herren tische fallen. Da antwortet Jesus/ vnd sprach zu jr: O weyb/ dein glaub ist groß/ dir geschehe wie du wilt. Vnd jre tochter ward gesund/ zu derselbigen stund. </w:t>
      </w:r>
    </w:p>
    <w:p w14:paraId="213B923E" w14:textId="77777777" w:rsidR="00D5637A" w:rsidRDefault="00D5637A" w:rsidP="00D5637A">
      <w:pPr>
        <w:pStyle w:val="berschrift2"/>
      </w:pPr>
      <w:r>
        <w:t>Waruon lautet diß Euangelion?</w:t>
      </w:r>
    </w:p>
    <w:p w14:paraId="056606E1" w14:textId="77777777" w:rsidR="00D5637A" w:rsidRDefault="00D5637A" w:rsidP="00D5637A">
      <w:pPr>
        <w:pStyle w:val="StandardWeb"/>
      </w:pPr>
      <w:r>
        <w:t xml:space="preserve">EIn Cananeisch WEyblein schreyt zum Herrn/ für jr töchterlein/ das vom Teufel hart geplaget war. Der Herr aber erhöret sie nicht so balde/ damit er jren glauben probiere/ vnnd vns zum anhalten im gebete vermane/ Da aber das weyblein nicht nachlest/ vnd suchet/ klopfet vnd rumpelt one zorn vnd zweyffel/ 1. Timot. 2 geweret sie Christus jrer bitt/ vnnd preyset jren grossen glauben. </w:t>
      </w:r>
    </w:p>
    <w:p w14:paraId="36229B9D" w14:textId="77777777" w:rsidR="00D5637A" w:rsidRDefault="00D5637A" w:rsidP="00D5637A">
      <w:pPr>
        <w:pStyle w:val="berschrift2"/>
      </w:pPr>
      <w:r>
        <w:t>Wie probieret Christus dieses weibleins glauben?</w:t>
      </w:r>
    </w:p>
    <w:p w14:paraId="68B8A083" w14:textId="77777777" w:rsidR="00D5637A" w:rsidRDefault="00D5637A" w:rsidP="00D5637A">
      <w:pPr>
        <w:pStyle w:val="StandardWeb"/>
      </w:pPr>
      <w:r>
        <w:t xml:space="preserve">Erstlich gibt er jr gar keine antwort/ darnach saget er/ Er sey nit vmb jrer vnnd der andern Heyden willen kommen. Zu letzt feret er sie hart an/ vnd heysset sie einen hunde. Das weyblein helt getrost an/ vnnd wirdt nicht schwach vnd zweyffelhafftig im glauben/ Sondern feret fort/ vnnd glaubet auffs aller gewisseste/ wie Abraham/ Roman. 4. Das diß der rechte Messias sey/ inn welchem alle geschlecht auff erden sollen gesegnetwerden/ vnd beharret bestendiglich inn jrem gebete/ vnnd wil Christum vnnd seine verheissung nicht faren lassen/ biß sie ihn gewinnet vnd vberwindet/ wie der Ertzvatter Jacob/ Genesis am 32. daruon heute die Christenheyt singet. </w:t>
      </w:r>
    </w:p>
    <w:p w14:paraId="0DF2B090" w14:textId="77777777" w:rsidR="00D5637A" w:rsidRDefault="00D5637A" w:rsidP="00D5637A">
      <w:pPr>
        <w:pStyle w:val="berschrift2"/>
      </w:pPr>
      <w:r>
        <w:t>Was sollen wir hierauß lernen?</w:t>
      </w:r>
    </w:p>
    <w:p w14:paraId="326C382A" w14:textId="77777777" w:rsidR="00D5637A" w:rsidRDefault="00D5637A" w:rsidP="00D5637A">
      <w:pPr>
        <w:pStyle w:val="StandardWeb"/>
      </w:pPr>
      <w:r>
        <w:t xml:space="preserve">Wenn vns eine not angehet/ oder so wir in des Teuffels sieb oder reder sitzen/ sie Sanct Petrus/ sollen wir gestracks zum Herrn Jesu Christo schreien/ vnd bey jm alleine hülff vnnd rettung suchen/ wider den Teuffel vnd allerley vnglück. </w:t>
      </w:r>
    </w:p>
    <w:p w14:paraId="7CB37168" w14:textId="77777777" w:rsidR="00D5637A" w:rsidRDefault="00D5637A" w:rsidP="00D5637A">
      <w:pPr>
        <w:pStyle w:val="StandardWeb"/>
      </w:pPr>
      <w:r>
        <w:t xml:space="preserve">Da er aber mit seiner Hülff eine weyle auffzeucht/ vnd verlesset vns einen kleinen augenblick/ Esaie 54. Sollen wir nicht murren/ zürnen vnd vngedultig werden/ oder vom betten ablassen/ sondern mit seufftzen vnd flehen anhalten/ Wie die Witwe Luce 118. vnd des gewiß sein/ da wir auch jetzt nimmer seufftzen können/ das er als vnser Priester/ für vns bitte/ wie für Petrum im siebe/ Luce. 22. vnnd wil vns mit grosser barmhertzigkeit samlen/ vnd seine hande bieten/ vnd weyt mehr vnd drüber geben/ vnd herrlicher vns erretten/ als wir hetten dencken vnnd begeren können/ Roman. 8. </w:t>
      </w:r>
    </w:p>
    <w:p w14:paraId="0B128DEF" w14:textId="77777777" w:rsidR="00D5637A" w:rsidRDefault="00D5637A" w:rsidP="00D5637A">
      <w:pPr>
        <w:pStyle w:val="berschrift2"/>
      </w:pPr>
      <w:r>
        <w:t>Warumb verzeucht der Herre die Hülffe so lange?</w:t>
      </w:r>
    </w:p>
    <w:p w14:paraId="61DBB3B5" w14:textId="77777777" w:rsidR="00D5637A" w:rsidRDefault="00D5637A" w:rsidP="00D5637A">
      <w:pPr>
        <w:pStyle w:val="StandardWeb"/>
      </w:pPr>
      <w:r>
        <w:t xml:space="preserve">Das er vnsern glauben vnd hoffnung vnter dem creutze bewere/ wie das golt im fewer/ vnd wir in trübsal/ gedult/ vnnd in gedult erfarung/ vnnd durch eygene erfarung/ inn eine satarcke vnnd feste hoffnung kommen/ die vns nicht lest zu schanden werden/ Roman. 5. Vnnd das wir ander betrübte leut in jren engsten/ deste freydiger lenen/ trösten/ vnd stercken können/ wie der Herr zu Sanct Peter sagt: WEnn du der mal eines bekeret vnd errettet bist/ so stercke vnd tröste deine brüder/ vnd bezeuge sie/ das ich alleine außnöten erretten kan/ Luce. am 22. </w:t>
      </w:r>
    </w:p>
    <w:p w14:paraId="0DF4F240" w14:textId="77777777" w:rsidR="00D5637A" w:rsidRDefault="00D5637A" w:rsidP="00D5637A">
      <w:pPr>
        <w:pStyle w:val="berschrift1"/>
        <w:rPr>
          <w:sz w:val="48"/>
        </w:rPr>
      </w:pPr>
      <w:r>
        <w:t>Auff den Sontag Oculi/ Von der sünde in den heyligen Geyst/ auß dem Euangelio Luce. am 11 vnnd Psalm. 109.</w:t>
      </w:r>
    </w:p>
    <w:p w14:paraId="08FE35A1" w14:textId="77777777" w:rsidR="00D5637A" w:rsidRDefault="00D5637A" w:rsidP="00D5637A">
      <w:pPr>
        <w:pStyle w:val="StandardWeb"/>
      </w:pPr>
      <w:r>
        <w:rPr>
          <w:rStyle w:val="Fett"/>
          <w:rFonts w:eastAsiaTheme="majorEastAsia"/>
        </w:rPr>
        <w:t>Du solst den namen deines Gottes nicht mißbrauchen.</w:t>
      </w:r>
      <w:r>
        <w:t xml:space="preserve"> </w:t>
      </w:r>
    </w:p>
    <w:p w14:paraId="1B5C13B1" w14:textId="77777777" w:rsidR="00D5637A" w:rsidRDefault="00D5637A" w:rsidP="00D5637A">
      <w:pPr>
        <w:pStyle w:val="StandardWeb"/>
      </w:pPr>
      <w:r>
        <w:t xml:space="preserve">DEr Herr JEsus treib einen Teufel auß/ der war stumm/ Vnnd es geschach/ da der Teuffel außfuhr/ da redete der Stumme/ vnd das volck verwunderte sich. Etlich aber vnter jhnen/ sprachen: Er treybt die Teuffel auß durch Beelzebub/ den Obersten der Teuffel. Die anderen aber versuchten jn/ vnnd begerten ein zeychen von jhm/ vom Himel. Er aber vernam jre gedancken/ vnd sprach zu jnen: Ein jeglich Reich/ so es mit jm selbs vneins wirt/ das wirt wüst/ vnnd ein hauß fellet vber das ander. Ist denn der Sathanas auch mit ihm selb vneins/ wie wil sein reich bestehn? Dieweil jr saget/ ich treybe die Teuffel auß durch Beelzebub. So aber ich die Teuffel durch Beelzebub außtreybe/ durch wen treiben sie ewre kinder auß/ Darumb werden sie ewre Richterr sein. So ich aber durch Gottes finger die Teuffel außtreybe/ so kombt je das Reich Gottes zu euch. </w:t>
      </w:r>
    </w:p>
    <w:p w14:paraId="366C3B9A" w14:textId="77777777" w:rsidR="00D5637A" w:rsidRDefault="00D5637A" w:rsidP="00D5637A">
      <w:pPr>
        <w:pStyle w:val="StandardWeb"/>
      </w:pPr>
      <w:r>
        <w:t xml:space="preserve">Wenn ein starcker gewapneter sein pallast bewaret/ so bleibetdas seine mit frieden. Wenn aber ein stercker vber jn kombt/ vnnd vberwindet jn/ so nimbt er jm seinen harnisch/ darauff er sich verließ/ vnnd theylet den raubauß. Wer nicht mit mir ist/ der ist wider mich/ Vnd wer nicht mit mir samlet/ der zerstrewet. </w:t>
      </w:r>
    </w:p>
    <w:p w14:paraId="713755AA" w14:textId="77777777" w:rsidR="00D5637A" w:rsidRDefault="00D5637A" w:rsidP="00D5637A">
      <w:pPr>
        <w:pStyle w:val="StandardWeb"/>
      </w:pPr>
      <w:r>
        <w:t xml:space="preserve">Wenn der vnsauber geyst von dem menschen außferet/ so durchwandelt er dürre stett/ sucht ruhe/ findet jr nit. So spricht er: Ich wil wider vmbkeren in mein hauß/ darauß ich gegangen bin. Vnd wenn er kombt/ so findet ers mit besemen gekeret vnd geschmucket. Denn gehet er hin/ vnd nimbt siben geyster zu sich/ die erger sind denn er selbs. Vnd wenn sie hinein kommen/ wonen sie da/ vnd wirt hernach mit bemselbigen menschen erger/ denn vorhin. </w:t>
      </w:r>
    </w:p>
    <w:p w14:paraId="72DE48F9" w14:textId="77777777" w:rsidR="00D5637A" w:rsidRDefault="00D5637A" w:rsidP="00D5637A">
      <w:pPr>
        <w:pStyle w:val="StandardWeb"/>
      </w:pPr>
      <w:r>
        <w:t xml:space="preserve">Vnd es begab sich/ da er solchs redet/ erhub ein Weyb im volck die stimme/ vnnd sprach zu jhm: Selig ist der leyb/ der dich getragen hat/ vnnd die brust die du gesogen hast. Er aber sprach: Ja/ selig sind/ die das wort Gottes hören/ vnd bewaren. </w:t>
      </w:r>
    </w:p>
    <w:p w14:paraId="54A28027" w14:textId="77777777" w:rsidR="00D5637A" w:rsidRDefault="00D5637A" w:rsidP="00D5637A">
      <w:pPr>
        <w:pStyle w:val="berschrift2"/>
      </w:pPr>
      <w:r>
        <w:t>Waruon lautet diß Evangelion?</w:t>
      </w:r>
    </w:p>
    <w:p w14:paraId="791B3035" w14:textId="77777777" w:rsidR="00D5637A" w:rsidRDefault="00D5637A" w:rsidP="00D5637A">
      <w:pPr>
        <w:pStyle w:val="StandardWeb"/>
      </w:pPr>
      <w:r>
        <w:t xml:space="preserve">DEr Herre Christus prediget von seiner krafft vnnd herrlichem sieg/ wider den Sathan/ da er einen stummen Teuffel außtreibet/ vnd verdampt die sünde inn den heyligen Geist/ vnd warnet alle getauffte Christen/ das sie nit sicher sein/ ob schon der Teuffel in der Tauffe ist außgetrieben. </w:t>
      </w:r>
    </w:p>
    <w:p w14:paraId="23154B81" w14:textId="77777777" w:rsidR="00D5637A" w:rsidRDefault="00D5637A" w:rsidP="00D5637A">
      <w:pPr>
        <w:pStyle w:val="berschrift2"/>
      </w:pPr>
      <w:r>
        <w:t>Was sol ich herauß lernen?</w:t>
      </w:r>
    </w:p>
    <w:p w14:paraId="02FE5D39" w14:textId="77777777" w:rsidR="00D5637A" w:rsidRDefault="00D5637A" w:rsidP="00D5637A">
      <w:pPr>
        <w:pStyle w:val="StandardWeb"/>
      </w:pPr>
      <w:r>
        <w:t xml:space="preserve">Das der Herr Jesus des Weibes samen/ vnd der rechte schlangetretter ist/ Gene. am 3. vnd der sterckeste helt/ welcher dem Teuffel sein reich vnd werck zerstöret hat/ vnnd das wir vns hüten vor der sünden in den heyligen Geist/ vnnd das wir nit sicher sein nach vnser Tauffe/ Denn ob der Sathan gleich ein mal außgetrieben wirdt/ so kombt er doch wider vil gerüster/ vnnd macht letzlich vbel erger/ wie Christus saget. </w:t>
      </w:r>
    </w:p>
    <w:p w14:paraId="734B0083" w14:textId="77777777" w:rsidR="00D5637A" w:rsidRDefault="00D5637A" w:rsidP="00D5637A">
      <w:pPr>
        <w:pStyle w:val="berschrift2"/>
      </w:pPr>
      <w:r>
        <w:t>Was ist die sünde in den heiligen Geyst?</w:t>
      </w:r>
    </w:p>
    <w:p w14:paraId="1F5F9343" w14:textId="77777777" w:rsidR="00D5637A" w:rsidRDefault="00D5637A" w:rsidP="00D5637A">
      <w:pPr>
        <w:pStyle w:val="StandardWeb"/>
      </w:pPr>
      <w:r>
        <w:t xml:space="preserve">Wenn man im gewissen mit Gottes wort vberzeuget vnd vberweyset ist/ vnd man widerstrebet dem geyst Gottes/ vnd verdammet vnd lestert die erkante warheyt/ wissentlich vnd vorsetzlich/ wie dise Phariseer/ vnnd die Stephanum steynigen/ vnnd so man in solchem Teuffelischen vorsatz vnd mutwillen/ trotziglich vnd freuentlich verharret/ vnd darinnen verzweyffelt/ stirbet vnd verdirbet/ one alle buß vnd glauben/ wie Saul/ Judas vnd Julianus/ Solches ist eine ertzteuffelische todtsünde/ 1. Johan.5. wider welche Christus im 109. Psalm betet/ darfür auch nicht zu betten ist/ denn sie wird in ewigkeyt nicht vergeben. </w:t>
      </w:r>
    </w:p>
    <w:p w14:paraId="30A12A83" w14:textId="77777777" w:rsidR="00D5637A" w:rsidRDefault="00D5637A" w:rsidP="00D5637A">
      <w:pPr>
        <w:pStyle w:val="berschrift2"/>
      </w:pPr>
      <w:r>
        <w:t>Warumb prediget Christus von dieser grewlichen sünde?</w:t>
      </w:r>
    </w:p>
    <w:p w14:paraId="31E8ADC5" w14:textId="77777777" w:rsidR="00D5637A" w:rsidRDefault="00D5637A" w:rsidP="00D5637A">
      <w:pPr>
        <w:pStyle w:val="StandardWeb"/>
      </w:pPr>
      <w:r>
        <w:t xml:space="preserve">Damit sich alle menschen mit höchstem fleiß darfür hüten/ vnd die offentliche warheyt nicht widerfechten/ oder verdammen helffen/ vnnd da jemandt nicht allein auß schwachheyt Christum verlaugnet/ wie Petrus/ oder auß unwissenheyt Christum hette creutzigen helffen/ wie viel Jüden/ oder die Christen hette verfolgen vnd verjagen helffen/ wie Paulus/ Sondern da auch jemandt wissentlich/ seines genieß vnnd gunst halben/ das Euangelium hette verdammen/ vnd fromme Lerer vertreyben helffen/ wie Manasse vnnd Achab/ das er dennoch an Gottes grosser barmhertzigkeyt/ vnnd dem allmechtigen blute des sones Gottes nicht verzweyffele/ wie Cain/ sondern das er in der zeyt des Euangelij bey Christo vnd seinem wort/ gnade vnd vergebung aller sünde suche/ Denn in diser welt ist keine sünde so groß vnnd grewlich/ Gott wil sie vergeben/ wenn man nur Gottes güte/ vnd Christi todt/ grösser vnd krefftiger helt/ denn vnsere Sünde. </w:t>
      </w:r>
    </w:p>
    <w:p w14:paraId="1DAEC37D" w14:textId="77777777" w:rsidR="00D5637A" w:rsidRDefault="00D5637A" w:rsidP="00D5637A">
      <w:pPr>
        <w:pStyle w:val="berschrift1"/>
        <w:rPr>
          <w:sz w:val="48"/>
        </w:rPr>
      </w:pPr>
      <w:r>
        <w:t>Am Sontag Letare/ Von der vetterlichen vorsorge/ vnd milden hand Jesu Christi/ Johan. 6. vnnd Psalm. 145.</w:t>
      </w:r>
    </w:p>
    <w:p w14:paraId="548E5253" w14:textId="77777777" w:rsidR="00D5637A" w:rsidRDefault="00D5637A" w:rsidP="00D5637A">
      <w:pPr>
        <w:pStyle w:val="StandardWeb"/>
      </w:pPr>
      <w:r>
        <w:rPr>
          <w:rStyle w:val="Fett"/>
          <w:rFonts w:eastAsiaTheme="majorEastAsia"/>
        </w:rPr>
        <w:t>Gib vns vnser teglich brodt.</w:t>
      </w:r>
      <w:r>
        <w:t xml:space="preserve"> </w:t>
      </w:r>
    </w:p>
    <w:p w14:paraId="72F911AA" w14:textId="77777777" w:rsidR="00D5637A" w:rsidRDefault="00D5637A" w:rsidP="00D5637A">
      <w:pPr>
        <w:pStyle w:val="StandardWeb"/>
      </w:pPr>
      <w:r>
        <w:t xml:space="preserve">DArnach fuhr Jhesus vber das Meer weg/ an der Stat Tiberias in Galilea/ vnnd es zg jhm viel volcks nach/ darumb/ das sie die zeychen sahen/ die er an den krancken thet. Jesus aber gieng hinauff auff einen Berg/ vnd satzte sich daselbst mit seinen Jüngern. Es war aber nahe die Ostern/ der Jüden Fest. Da hub Jhesus seine augen auff/ vnnd sihet/ das viel volcks zu jhm kombt/ vnnd spricht zu Philippo: Wo kauffen wir brodt/ das sie essen? Das saget er aber jhn zuuersuchen/ denn er wusste wol/ was er thun wolt. </w:t>
      </w:r>
    </w:p>
    <w:p w14:paraId="5827ACF4" w14:textId="77777777" w:rsidR="00D5637A" w:rsidRDefault="00D5637A" w:rsidP="00D5637A">
      <w:pPr>
        <w:pStyle w:val="StandardWeb"/>
      </w:pPr>
      <w:r>
        <w:t xml:space="preserve">Philippus antworrtet jhm: Zwey hundert pfenning wert brodts ist nicht gnug vnter sie/ das ein jeglicher vnter jnen ein wenig neme. Spricht zu ihm einer seiner Jünger/ Andreas der bruder Simonis Petri/ Es ist ein knab hie/ der hat fünff gersten brodt/ vnnd zween fisch/ aber was ist das vnter so vil? Jesuss aber sprach: SChaffet/ das sich das volck lagere. Es war aber vil graß an dem ort. Da lagerten sich bey fünff tausent Mann. Jesus aber nam die brodt/ dancket/ vnnd gab sie den Jüngern/ die Jünger aber denen/ die sich gelagert hetten. Desselbigengleichen auch von den fischen/ wie viel er wolt. </w:t>
      </w:r>
    </w:p>
    <w:p w14:paraId="0522F2C6" w14:textId="77777777" w:rsidR="00D5637A" w:rsidRDefault="00D5637A" w:rsidP="00D5637A">
      <w:pPr>
        <w:pStyle w:val="StandardWeb"/>
      </w:pPr>
      <w:r>
        <w:t xml:space="preserve">Da sie aber satt waren/ sprach er zu seinen Jüngern: Samlet die vbrigen brocken/ das nichts vmbkomme. Da samleten sie/ vnnd fülleten zwölff körb mit brocken/ von den fünff gersten brodt/ die vberblieben/ denen/ die gespeyset wurden. Da nun die menschen das zeychen sahen/ das Jesus thet/ sprachen sie: Das ist warlich der Prophet7 der in die welt kommen soll. </w:t>
      </w:r>
    </w:p>
    <w:p w14:paraId="28C83926" w14:textId="77777777" w:rsidR="00D5637A" w:rsidRDefault="00D5637A" w:rsidP="00D5637A">
      <w:pPr>
        <w:pStyle w:val="StandardWeb"/>
      </w:pPr>
      <w:r>
        <w:t xml:space="preserve">Da Jesus nun mercket/ das sie kommen würden/ vnnd jn haschen/ das sie jn zum könig macheten/ entweich er abermall auff den berg/ er selbs allein. </w:t>
      </w:r>
    </w:p>
    <w:p w14:paraId="24452885" w14:textId="77777777" w:rsidR="00D5637A" w:rsidRDefault="00D5637A" w:rsidP="00D5637A">
      <w:pPr>
        <w:pStyle w:val="berschrift2"/>
      </w:pPr>
      <w:r>
        <w:t>Was stehet in disem Euangelio?</w:t>
      </w:r>
    </w:p>
    <w:p w14:paraId="0C303542" w14:textId="77777777" w:rsidR="00D5637A" w:rsidRDefault="00D5637A" w:rsidP="00D5637A">
      <w:pPr>
        <w:pStyle w:val="StandardWeb"/>
      </w:pPr>
      <w:r>
        <w:t xml:space="preserve">DEn Herren Christum jammert von hertzen/ das seine zuhörer nicht zu essen haben/ vnnd speyset 5000. menschen/ mit fünff broten vnd wenig fischen/ auß seiner allmechtigen handt. </w:t>
      </w:r>
    </w:p>
    <w:p w14:paraId="3077EEA2" w14:textId="77777777" w:rsidR="00D5637A" w:rsidRDefault="00D5637A" w:rsidP="00D5637A">
      <w:pPr>
        <w:pStyle w:val="berschrift2"/>
      </w:pPr>
      <w:r>
        <w:t>Was sollen wir hierauß lernen?</w:t>
      </w:r>
    </w:p>
    <w:p w14:paraId="040A8589" w14:textId="77777777" w:rsidR="00D5637A" w:rsidRDefault="00D5637A" w:rsidP="00D5637A">
      <w:pPr>
        <w:pStyle w:val="StandardWeb"/>
      </w:pPr>
      <w:r>
        <w:t xml:space="preserve">Der Herr Christus ist nicht allein vom vatter gesandt/ dass er vnser seele mit seinem blute erlöse zum ewigen leben/ Johan. 17. Sondern er sorget auch hertzlich vnnd vetterlich für vnser leyb vnd leben/ vnd wil vns auß seiner allmechtigen vnd milden handt/ vnser lebenlang speisen vnd ernehren/ mit freude vnnd wolgefallen/ wie die kinder im Benedicite sagen. </w:t>
      </w:r>
    </w:p>
    <w:p w14:paraId="22B19397" w14:textId="77777777" w:rsidR="00D5637A" w:rsidRDefault="00D5637A" w:rsidP="00D5637A">
      <w:pPr>
        <w:pStyle w:val="berschrift2"/>
      </w:pPr>
      <w:r>
        <w:t>Was hat der Herr Christus für eine handt?</w:t>
      </w:r>
    </w:p>
    <w:p w14:paraId="1177D1E3" w14:textId="77777777" w:rsidR="00D5637A" w:rsidRDefault="00D5637A" w:rsidP="00D5637A">
      <w:pPr>
        <w:pStyle w:val="StandardWeb"/>
      </w:pPr>
      <w:r>
        <w:t xml:space="preserve">Christus Gottes sones hand/ ist eine allmechtige hand/ die auß nichts etwas/ auß wenig vil schaffen kanä/ vnd kan auch die leute one brot ernehren/ wie Heliam vnd Mosen/ Vnnd ist ein reyche hand/ darein Gott alle himlische vnd jrdische gaben beschlossen hat/ wie Christus sagt aus dem 8. Psalm. Vnd ist ein rechte milde hand/ die an einem barmhertzigen vnnd trewen hertzen stehet/ vnd jerlich alles was da lebet/ mit freude vnd speyse settiget/ Acto. am 14. Vnd ist ein auffgethane/ redliche vnnd warhafftige hand/ die da helt vnnd leystet/ was Christus wort vnd munde zusaget. </w:t>
      </w:r>
    </w:p>
    <w:p w14:paraId="3CBBB6A0" w14:textId="77777777" w:rsidR="00D5637A" w:rsidRDefault="00D5637A" w:rsidP="00D5637A">
      <w:pPr>
        <w:pStyle w:val="berschrift2"/>
      </w:pPr>
      <w:r>
        <w:t>Welche menschen geniessen der milden hand?</w:t>
      </w:r>
    </w:p>
    <w:p w14:paraId="0859E4B5" w14:textId="77777777" w:rsidR="00D5637A" w:rsidRDefault="00D5637A" w:rsidP="00D5637A">
      <w:pPr>
        <w:pStyle w:val="StandardWeb"/>
      </w:pPr>
      <w:r>
        <w:t xml:space="preserve">Die Gottes gebot hören/ vnd schreibens in jr hertz/ wie in ein Büchlein/ Zu denen spricht Gott im 5. buch Mosi/ wie auch die Kirche heut zeuget/ wil ich ein land geben/ darinnen milch vnd honig fleust/ vnnd darinne brodt die fülle ist/ vnnd die steine eysen werden/ vnnd da man ertzt auß den bergen hawet/ wie die schrifft redet. </w:t>
      </w:r>
    </w:p>
    <w:p w14:paraId="7BA7994A" w14:textId="77777777" w:rsidR="00D5637A" w:rsidRDefault="00D5637A" w:rsidP="00D5637A">
      <w:pPr>
        <w:pStyle w:val="StandardWeb"/>
      </w:pPr>
      <w:r>
        <w:t xml:space="preserve">Darumb wer das teglich brodt begeret/ der muß Christo folgen/ Gottes reych suchen/ vnd Christi wort hören/ hertzlich beten/ trewlich arbeyten/ vnd da Christus mit seiner hand/ seinen segen tröpflen lest/ muß man Gott darfür dancken/ vernünfftig gebrauchen/ vnd das vbrigen auffheben vnd zu rath halten/ vnnd der dürfftigen auch nicht vergessen. Denn es heyst: höre mich/ so gebe ich dir/ saget Gott im 5. buch Mosi am 6. Cap. </w:t>
      </w:r>
    </w:p>
    <w:p w14:paraId="257428D0" w14:textId="77777777" w:rsidR="00D5637A" w:rsidRDefault="00D5637A" w:rsidP="00D5637A">
      <w:pPr>
        <w:pStyle w:val="berschrift1"/>
        <w:rPr>
          <w:sz w:val="48"/>
        </w:rPr>
      </w:pPr>
      <w:r>
        <w:t>Am Sontag Judica/ von der ewigen geburt vnd Göttlichen wesen/ des eingebornen Sones Gottes/ Joh. 8. Psalmo 2. vnd 72.</w:t>
      </w:r>
    </w:p>
    <w:p w14:paraId="744E8588" w14:textId="77777777" w:rsidR="00D5637A" w:rsidRDefault="00D5637A" w:rsidP="00D5637A">
      <w:pPr>
        <w:pStyle w:val="StandardWeb"/>
      </w:pPr>
      <w:r>
        <w:rPr>
          <w:rStyle w:val="Fett"/>
          <w:rFonts w:eastAsiaTheme="majorEastAsia"/>
        </w:rPr>
        <w:t>Ich glaub an Jesum Christum/ Gottes einigen Son.</w:t>
      </w:r>
      <w:r>
        <w:t xml:space="preserve"> </w:t>
      </w:r>
    </w:p>
    <w:p w14:paraId="0365A7AC" w14:textId="77777777" w:rsidR="00D5637A" w:rsidRDefault="00D5637A" w:rsidP="00D5637A">
      <w:pPr>
        <w:pStyle w:val="StandardWeb"/>
      </w:pPr>
      <w:r>
        <w:t xml:space="preserve">WElcher vnter euch kan mich einer sünde zeyhen? So ich euch aber die warheyt sage/ warumb glaubet jr mir nit? Wer von Gott ist/ der höret Gottes wort/ darumb höret jr nit/ denn jr seyd nit von Gott. </w:t>
      </w:r>
    </w:p>
    <w:p w14:paraId="6DDE2F4C" w14:textId="77777777" w:rsidR="00D5637A" w:rsidRDefault="00D5637A" w:rsidP="00D5637A">
      <w:pPr>
        <w:pStyle w:val="StandardWeb"/>
      </w:pPr>
      <w:r>
        <w:t xml:space="preserve">Da antworten die Jüden/ vnnd sprachen zu jm: Sagen wir nit recht/ das du ein Samariter bist/ vnnd hast den Teuffel. Jesus antwortet: Ich habe keinen Teuffel/ sonder ich ehre meinen Vatter/ vnnd jr vnehret mich. Ich suche nit meine ehre. Es ist aber einer/ der sie suchet vnd richtet. </w:t>
      </w:r>
    </w:p>
    <w:p w14:paraId="7FC97130" w14:textId="77777777" w:rsidR="00D5637A" w:rsidRDefault="00D5637A" w:rsidP="00D5637A">
      <w:pPr>
        <w:pStyle w:val="StandardWeb"/>
      </w:pPr>
      <w:r>
        <w:t xml:space="preserve">Warlich warlich ich sag euch/ So jemandt mein wort wirt halten/ der wirt den todt nit sehen ewiglich. Da sprachen die Jüden zu jm: Nun erkennen wir/ das du den Teufel hast/ Abraham ist gestorben/ vnd die Propheten/ vnnd du sprichst: So jemandt mein wort helt/ der wirdt den todt nicht schmecken ewiglich. Bist du denn mehr denn vnser Vatter Abraham, welcher gestorben ist/ vnnd die Propheten sind gestorben/ Was machst du auß dir selbs? </w:t>
      </w:r>
    </w:p>
    <w:p w14:paraId="6E0844EE" w14:textId="77777777" w:rsidR="00D5637A" w:rsidRDefault="00D5637A" w:rsidP="00D5637A">
      <w:pPr>
        <w:pStyle w:val="StandardWeb"/>
      </w:pPr>
      <w:r>
        <w:t xml:space="preserve">Jesus antwortet: So ich mich selber ehre/ so ist mein ehre nichts. Es ist aber mein Vatter/ der mich ehret/ welchen jr sprechet: Er sey ewer Gott/ vnd kennet jn nicht/ ich aber kenne jn. Vnd so ich würde sagen/ ich kenne sein nicht/ so würde ich ein lügner/ gleich wie jr seyd. Aber ich kenne jn/ vnd halte sein wort. </w:t>
      </w:r>
    </w:p>
    <w:p w14:paraId="4E496076" w14:textId="77777777" w:rsidR="00D5637A" w:rsidRDefault="00D5637A" w:rsidP="00D5637A">
      <w:pPr>
        <w:pStyle w:val="StandardWeb"/>
      </w:pPr>
      <w:r>
        <w:t xml:space="preserve">Abraham ewer Vater ward fro/ das er meinen tag sehen solt/ vnd er sahe jn/ vnd frewet sich. Da sprachen die Jüden zu jhm/ Du bist noch nit fünfftzig jar alt/ vnnd hast Abraham gesehen/ Jesus sprach zu jhn: Warlich warlich/ ich sage euch/ ehe denn Abraham ward/ bin ich. Da huben sie steine auff/ das sie auff jn wurffen. Aber Jesus verbarg sich/ vnnd gieng zum Tempel hinauß. </w:t>
      </w:r>
    </w:p>
    <w:p w14:paraId="70066E66" w14:textId="77777777" w:rsidR="00D5637A" w:rsidRDefault="00D5637A" w:rsidP="00D5637A">
      <w:pPr>
        <w:pStyle w:val="berschrift2"/>
      </w:pPr>
      <w:r>
        <w:t>Was stehet in disem Euangelio?</w:t>
      </w:r>
    </w:p>
    <w:p w14:paraId="41C62F99" w14:textId="77777777" w:rsidR="00D5637A" w:rsidRDefault="00D5637A" w:rsidP="00D5637A">
      <w:pPr>
        <w:pStyle w:val="StandardWeb"/>
      </w:pPr>
      <w:r>
        <w:t xml:space="preserve">DA sich die Juden mit vnwarheyt auff Gott vnnd Abraham beruffen/ heyst sie der Herre Christus lügner vnnd Teuffelskinder/ dieweyl sie das wort Gottes/ welches alleine freymachet/ vnnd auß dem tode errettet/ von ihm nicht hören wöllen/ Vnd leret/ das er ehe sey gewesen/ denn Abraham vnd alle creaturen. </w:t>
      </w:r>
    </w:p>
    <w:p w14:paraId="6B1CD3D3" w14:textId="77777777" w:rsidR="00D5637A" w:rsidRDefault="00D5637A" w:rsidP="00D5637A">
      <w:pPr>
        <w:pStyle w:val="berschrift2"/>
      </w:pPr>
      <w:r>
        <w:t>Was sollen wir hierauß lernen?</w:t>
      </w:r>
    </w:p>
    <w:p w14:paraId="4BF73E49" w14:textId="77777777" w:rsidR="00D5637A" w:rsidRDefault="00D5637A" w:rsidP="00D5637A">
      <w:pPr>
        <w:pStyle w:val="StandardWeb"/>
      </w:pPr>
      <w:r>
        <w:t xml:space="preserve">Weyl man vmb dise zeyt von derr empfengknuß vnd menschwerdung/ leyden vnd sterben Jesu Christi prediget/ sollen wir auß diesem klaren zeugnuß lernen/ das Christus/ welcher vnser fleisch vnnd blut an sich genommen/ der warhafftige/ wesentliche vnd natürliche Son Gottes ist/ vor allen creaturen/ vnd von ewigkeyt auß des vatters wesen/ vnnd liecht geboren/ durch welche andere person der heyligen Dreyfeltigkeyt/ Got alle ding erschaffen/ vnd folgendt gewirckt vnnd erhalten hat/ biß auff diesen tag/ welchen auch die Ertzvetter erkandt/ angeruffen/ unnd offtmals in Engel oder flammen gestalt gesehen/ gehöret vnnd geherberget haben. </w:t>
      </w:r>
    </w:p>
    <w:p w14:paraId="671D6171" w14:textId="77777777" w:rsidR="00D5637A" w:rsidRDefault="00D5637A" w:rsidP="00D5637A">
      <w:pPr>
        <w:pStyle w:val="berschrift2"/>
      </w:pPr>
      <w:r>
        <w:t>Beweyse mir dise stück mit klaren zeugnussen der Schrifft!</w:t>
      </w:r>
    </w:p>
    <w:p w14:paraId="6D300D9B" w14:textId="77777777" w:rsidR="00D5637A" w:rsidRDefault="00D5637A" w:rsidP="00D5637A">
      <w:pPr>
        <w:pStyle w:val="StandardWeb"/>
      </w:pPr>
      <w:r>
        <w:t xml:space="preserve">Von des sones Gottes ewiger geburt/ zeuget der 72. Psalm/ Sein name hat die kindschafft vor der Sonne/ Micheas am 5. Sein außgang ist von anfang vnnd von ewigkeyt her gewest/ Johan. 17. Verklere mich vater mit der klarheyt/ die ich bey dir hatte/ ehe die welt war/ Coloss. 1. Er ist der erstgeborne vor allen Creaturen. </w:t>
      </w:r>
    </w:p>
    <w:p w14:paraId="6786E02D" w14:textId="77777777" w:rsidR="00D5637A" w:rsidRDefault="00D5637A" w:rsidP="00D5637A">
      <w:pPr>
        <w:pStyle w:val="StandardWeb"/>
      </w:pPr>
      <w:r>
        <w:t xml:space="preserve">Weyl denn Christus vor allen creaturn geboren ist/ so muß er ewiger vnnd warer Gott sein/ wie er Esaie am 8. Jeremia am 23. Johan. 20. vnd 1. Gott vnd Jehoua genennet wirt. </w:t>
      </w:r>
    </w:p>
    <w:p w14:paraId="3C531BB4" w14:textId="77777777" w:rsidR="00D5637A" w:rsidRDefault="00D5637A" w:rsidP="00D5637A">
      <w:pPr>
        <w:pStyle w:val="StandardWeb"/>
      </w:pPr>
      <w:r>
        <w:t xml:space="preserve">Das er aber eines wesen mit Got/ vnd von des Vatern natur geborn sey/ stehet Coloss. 1. Er ist das ebenbilde des Vaters/ vnd Hebr. 1. Er ist der glantz seiner herrligkeyt/ vnd das ebenbilde seines wesens. </w:t>
      </w:r>
    </w:p>
    <w:p w14:paraId="5B5A9DCF" w14:textId="77777777" w:rsidR="00D5637A" w:rsidRDefault="00D5637A" w:rsidP="00D5637A">
      <w:pPr>
        <w:pStyle w:val="StandardWeb"/>
      </w:pPr>
      <w:r>
        <w:t xml:space="preserve">Darumb spricht der Vatter im 2. Psalm/ vnd Matth. am 3. Das ist mein Son/ heute hab ich jn gezeuget/ das ist mein einiger/ eingeborner vnd natürlicher sone/ in welchem die gantze gottheyt persönlich wonet/ Colos. 2. der auß des vatters wesen ist/ wie das Concilium Nicenum bekennet. </w:t>
      </w:r>
    </w:p>
    <w:p w14:paraId="3E64EABC" w14:textId="77777777" w:rsidR="00D5637A" w:rsidRDefault="00D5637A" w:rsidP="00D5637A">
      <w:pPr>
        <w:pStyle w:val="StandardWeb"/>
      </w:pPr>
      <w:r>
        <w:t xml:space="preserve">Das aber alles durch den Sone Gottes gemacht/ zeuget Mose Genesis am 1. vnd Joha. 1. Alle ding sind durch das wort gemacht/ durch welches er auch die welt gemacht hat/ Hebr. 1. Vnd der Herr zeuget selbst in diesem Text/ das er ehe gewesen ist/ denn Abraham/ vnd das Abraham seinen tag gesehen/ Genesis am 18. Wie auch Josua den Herrn gesehen/ Josue am 4. vnnd Gideon/ Judicum am 6. </w:t>
      </w:r>
    </w:p>
    <w:p w14:paraId="408E14A6" w14:textId="77777777" w:rsidR="00D5637A" w:rsidRDefault="00D5637A" w:rsidP="00D5637A">
      <w:pPr>
        <w:pStyle w:val="berschrift2"/>
      </w:pPr>
      <w:r>
        <w:t>Warzu nützet mir diser Artickel von Christo?</w:t>
      </w:r>
    </w:p>
    <w:p w14:paraId="25BB02CB" w14:textId="77777777" w:rsidR="00D5637A" w:rsidRDefault="00D5637A" w:rsidP="00D5637A">
      <w:pPr>
        <w:pStyle w:val="StandardWeb"/>
      </w:pPr>
      <w:r>
        <w:t xml:space="preserve">Das ich gewiß bin/ wer Jhesum Christum höret vnd anruffet/ der ehret vnd dienet dem rechten eynigen vnnd ewigen Gott/ vnnd bleibet in einerley glauben vnd Religion mit allen Ertzuettern/ Propheten/ Aposteln/ vnd allen Gottes heyligen/ Vnd das ich wider den Teuffel/ Juden/ Türcken/ Marran vnnd Epicurer/ mit solchen hellen sprüchen gerüstet bin/ vnnd könne den einigen Gott anruffen/ in erkentnuß dises einigen Mitlers vnd Fürsprechers. </w:t>
      </w:r>
    </w:p>
    <w:p w14:paraId="1E8BBFF5" w14:textId="77777777" w:rsidR="00D5637A" w:rsidRDefault="00D5637A" w:rsidP="00D5637A">
      <w:pPr>
        <w:pStyle w:val="berschrift1"/>
        <w:rPr>
          <w:sz w:val="48"/>
        </w:rPr>
      </w:pPr>
      <w:r>
        <w:t>Auff den Palmtage/ von dem geystlichen reyche Jesu Christi/ Matth. am 21. Psalmo 118.</w:t>
      </w:r>
    </w:p>
    <w:p w14:paraId="724FCE4D" w14:textId="77777777" w:rsidR="00D5637A" w:rsidRDefault="00D5637A" w:rsidP="00D5637A">
      <w:pPr>
        <w:pStyle w:val="StandardWeb"/>
      </w:pPr>
      <w:r>
        <w:rPr>
          <w:rStyle w:val="Fett"/>
          <w:rFonts w:eastAsiaTheme="majorEastAsia"/>
        </w:rPr>
        <w:t>Ich glaube an Jesum Christum vnsern Herrn</w:t>
      </w:r>
      <w:r>
        <w:t xml:space="preserve"> </w:t>
      </w:r>
    </w:p>
    <w:p w14:paraId="7AAA57EE" w14:textId="77777777" w:rsidR="00D5637A" w:rsidRDefault="00D5637A" w:rsidP="00D5637A">
      <w:pPr>
        <w:pStyle w:val="StandardWeb"/>
      </w:pPr>
      <w:r>
        <w:t xml:space="preserve">DA sie nun nahe bey Jerusalem kamen/ gen Bethphage/ an den Olberge/ sendet Jesus seiner Jünger zwen/ vnd sprach zu jn: Gehet hin in den flecken/ der für euch ligt/ vnnd balt werdet jr ein Eselin finden angebunden/ vnd ein Füllen bey jr/ Löset sie auff/ vnd füret sie zu mir. Vnnd so euch jemandt etwas wirdt sagen/ so sprecht: Der Herr bedarff jr/ So balt wirt er sie euch lassen. Das geschach aber alles/ auff das erfüllet würde/ das gesagt ist durch den Propheten/ der da spricht: Saget der Tochter Zion/ Sihe/ dein König kompt zu dir sanfftmütig/ vnd reyt auff einem Esel/ vnd auff einem füllen der lastbaren Eselin. Die Jünger giengen hin/ vnnd theten wie jnen Jesus befolhen hette/ vnnd brachten die Eselin/ vnnd das Füllen/ vnd legten jre kleider drauff/ vnd satzten jn darauff. Aber vil volcks breytet die kleyder auff den weg/ die andern hieben zweyge von den beumen/ vnd streweten sie auff den weg. Das volck aber das vorgieng vnd nachfolget/ schrey/ vnd sprach: Hosianna dem son Dauid/ Gelobet sey/ der da kompt in dem namen des Herrn/ Hosianna in der höhe. </w:t>
      </w:r>
    </w:p>
    <w:p w14:paraId="73FC3E51" w14:textId="77777777" w:rsidR="00D5637A" w:rsidRDefault="00D5637A" w:rsidP="00D5637A">
      <w:pPr>
        <w:pStyle w:val="berschrift2"/>
      </w:pPr>
      <w:r>
        <w:t>Was stehet in diesem Euangelio?</w:t>
      </w:r>
    </w:p>
    <w:p w14:paraId="2EEFA92E" w14:textId="77777777" w:rsidR="00D5637A" w:rsidRDefault="00D5637A" w:rsidP="00D5637A">
      <w:pPr>
        <w:pStyle w:val="StandardWeb"/>
      </w:pPr>
      <w:r>
        <w:t xml:space="preserve">VNser gerechter König der Herre Christus reitet ein zu Jerusalem/ arm vnd elend/ wie Zacharias verkündiget hat/ Vnd das volck gehet jm mit öle vnnd Palmzweyge entgegen/ vnd nimpt jn mit freuden an für jren König/ vnd strewet jm die kleyder vnter/ vnd wünschet jm glück vnd heyl zu seines Vaters Dauidis Reych/ auß dem 118. Psalm. </w:t>
      </w:r>
    </w:p>
    <w:p w14:paraId="3B3A1803" w14:textId="77777777" w:rsidR="00D5637A" w:rsidRDefault="00D5637A" w:rsidP="00D5637A">
      <w:pPr>
        <w:pStyle w:val="berschrift2"/>
      </w:pPr>
      <w:r>
        <w:t>Was ist der Herre Christus für ein König?</w:t>
      </w:r>
    </w:p>
    <w:p w14:paraId="3EB7FDD0" w14:textId="77777777" w:rsidR="00D5637A" w:rsidRDefault="00D5637A" w:rsidP="00D5637A">
      <w:pPr>
        <w:pStyle w:val="StandardWeb"/>
      </w:pPr>
      <w:r>
        <w:t xml:space="preserve">Sein reich ist nicht von diser welt/ darumb eussert er sich auff erden seiner Göttlichen maiestetischen ehren/ vnnd gieng in eines knechtes Philip. 2. vnnd elendes menschen gestalt/ Psal. 8. Damit er ein sündeopffer würde/ Es. 53. vnd Gottes zorn stillete/ vnd sein volck durch sein eygen blut/ auß des Teuffels gefengnuß außfürete/ Zacha. 9. Nun er aber alle seine Feinde erleget/ die welt vberwunden/ Johan. 16 den Teuffel gefangen/ Coloss. 2. den fluch vom gesetze genommen/ Galat. 3. die sünde versönet/ 1. Johan. 2. vnd mit sich ins grabe verschorren/ Romano. am .5. vnnd den todt gefressen/ Hosee am 13. vnnd die Helle zustöret/ Psalmo 68. vnnd jre pforten geplündert/ Colosse. am 2. cap. ist er wie ein Heldt/ vvnnd Siegßman erstanden/ vnnd herrschet mitten vnter seinen vnd vnsern feinden/ Psalm. 110. vnnd streytet für seine Christenheyt/ Danielis am 12. wider den alten Drachen/ Apocalip. 12. Vnd ligt mit seinen heerscharen für vns zu felde/ Psalmo 46. biß er in vns auch siege/ vnd triumphiere/ vnd alle vnsere feindet/ vns auch vnter die füsse lege/ Als denn wil er seinen Scepter vnd krone dem vatter vbergeben/ vnd mit vns seinen brüdern vnd schwestern/ in ewiger freuntligkeyt vnd wunne leben / 1. Cor. 15. </w:t>
      </w:r>
    </w:p>
    <w:p w14:paraId="3390DC6B" w14:textId="77777777" w:rsidR="00D5637A" w:rsidRDefault="00D5637A" w:rsidP="00D5637A">
      <w:pPr>
        <w:pStyle w:val="berschrift2"/>
      </w:pPr>
      <w:r>
        <w:t>Wie sollen wir vns dises vnsers Königes vnd Herrn trösten?</w:t>
      </w:r>
    </w:p>
    <w:p w14:paraId="5764D620" w14:textId="77777777" w:rsidR="00D5637A" w:rsidRDefault="00D5637A" w:rsidP="00D5637A">
      <w:pPr>
        <w:pStyle w:val="StandardWeb"/>
      </w:pPr>
      <w:r>
        <w:t xml:space="preserve">Wenn vns die welt mit jrer macht vnd weyßheyt nach leyb vnd leben stehet/ vnd vnser fleisch streytet vnd kempfet in vns/ wider den newen menschen/ vnd der Teuffel schleicht vns nach/ wie ein schlenglein/ oder wütet wie ein brüllender Löwe/ vnd das Gesetz vnnd die handtschrifft vnsers hertzen treybet vnd beklaget vns/ vnd der todt drenget vns mit seinem stachel vnd Goliaths spieß/ welches ist die sünde/ vnd wil vns fressen/ vnd der hellen pforten wollen vns verschlingen/ sollen wir vns mit hertzlicher vnd vngezweyffelter zuuersicht/ an disen König/ vnnd an seinen Scepter/ welches ist das heylige Euangelion/ halten/ vnnd vns seiner krafft/ sieges/ hülff vnd beystandes trösten/ dne des gewiß sein/ das wir in seiner hande beschlossen/ vnter seinem schutz vnnd schirm sitzen/ wie ein hünlein vnter der Glugkhennen flügel/ vnnd das vns niemandt auß seiner hande vnnd gewalt reissen könne/ Denn er wil durch seine macht/ in vnser schwachheit siegen/ vnd vns mitten im tode vnnd hellen angst erhalten/ wie Jonam im Walfisch/ vnd die drey knagen im fewrigen ofen/ vnd Daniel in der Löwengruben/ vnd Petrum im siebe/ vnd Ezechiam in seinem todes kampff/ vnd Dauid in seinem De profundis. </w:t>
      </w:r>
    </w:p>
    <w:p w14:paraId="527780FC" w14:textId="77777777" w:rsidR="00D5637A" w:rsidRDefault="00D5637A" w:rsidP="00D5637A">
      <w:pPr>
        <w:pStyle w:val="berschrift2"/>
      </w:pPr>
      <w:r>
        <w:t>Wie sollen wir disem Könige zu Sion dienen vnd dancken?</w:t>
      </w:r>
    </w:p>
    <w:p w14:paraId="4D9C2AF3" w14:textId="77777777" w:rsidR="00D5637A" w:rsidRDefault="00D5637A" w:rsidP="00D5637A">
      <w:pPr>
        <w:pStyle w:val="StandardWeb"/>
      </w:pPr>
      <w:r>
        <w:t xml:space="preserve">Wir sollen vertrawen/ hulden vnd vnterthenig sein/ jn anruffen vnnd bekennen/ sein lob außbreyten/ vnd jn rhümen/ das er einen ewigen friede gemacht hat/ zwischen Gott vnd den menschen/ vnd das er welt vnd alle Teuffel vnter seine füsse getretten hat/ darumb wir im billich ölezweyg vnnd palmenreyser fürtragen/ vnnd sollen jhm den Esel vnd vil leute zufüren/ vnd vnser leyb vnd leben/ wey vnnd kinde/ hauß vnd hoff jm vnterstrewen/ vnnd vmb seines namens willen faren lassen/ wie die pompa am Palmtage vns fürmalet/ vnnd Jacob der Ertzuatter/ von Christo geweissaget hat/ Genesis 49. </w:t>
      </w:r>
    </w:p>
    <w:p w14:paraId="7B28793A" w14:textId="77777777" w:rsidR="00D5637A" w:rsidRDefault="00D5637A" w:rsidP="00D5637A">
      <w:pPr>
        <w:pStyle w:val="berschrift2"/>
      </w:pPr>
      <w:r>
        <w:t>Erklere mir S. Jacobs Prophecey von Christo vnd seinem Reich?</w:t>
      </w:r>
    </w:p>
    <w:p w14:paraId="5ABF94D0" w14:textId="77777777" w:rsidR="00D5637A" w:rsidRDefault="00D5637A" w:rsidP="00D5637A">
      <w:pPr>
        <w:pStyle w:val="StandardWeb"/>
      </w:pPr>
      <w:r>
        <w:t xml:space="preserve">Wenn das Reigment von Juden genommen wirdt/ sprich Jacob/ durch den außlender Herodem/ sol Messias in einer Jungkfrawen leyb/ auß dem stamm Juda geboren werden/ demselben werden die leute willig zufallen/ vnnd er wirt Juden vnnd Heyden in seinen weinberge vnd kirche annemen/ vnnd sein volck heyligen/ vnd mit seinem blute/ von allen jren sünden waschen/ vnd wirrt durchs wort des creutzes/ vnd den mund der seuglingen vnnd vnmündigen sein reych befestigen. </w:t>
      </w:r>
    </w:p>
    <w:p w14:paraId="1A975946" w14:textId="77777777" w:rsidR="00D5637A" w:rsidRDefault="00D5637A" w:rsidP="00D5637A">
      <w:pPr>
        <w:pStyle w:val="berschrift1"/>
        <w:rPr>
          <w:sz w:val="48"/>
        </w:rPr>
      </w:pPr>
      <w:r>
        <w:t>Am guten Freytage/ Von der ewigen Messe/ vnd eynigen versönopffers/ vnsers Hohenpriesters Jesu Christi/ auß dem 110. Psalm. Hebre. 10. Esaie am 53.</w:t>
      </w:r>
    </w:p>
    <w:p w14:paraId="3B4894AB" w14:textId="77777777" w:rsidR="00D5637A" w:rsidRDefault="00D5637A" w:rsidP="00D5637A">
      <w:pPr>
        <w:pStyle w:val="StandardWeb"/>
      </w:pPr>
      <w:r>
        <w:rPr>
          <w:rStyle w:val="Fett"/>
          <w:rFonts w:eastAsiaTheme="majorEastAsia"/>
        </w:rPr>
        <w:t>Ich glaube an Jesum Christum/ gecreutziget vnd gestorben.</w:t>
      </w:r>
      <w:r>
        <w:t xml:space="preserve"> </w:t>
      </w:r>
    </w:p>
    <w:p w14:paraId="6A7C2D79" w14:textId="77777777" w:rsidR="00D5637A" w:rsidRDefault="00D5637A" w:rsidP="00D5637A">
      <w:pPr>
        <w:pStyle w:val="StandardWeb"/>
      </w:pPr>
      <w:r>
        <w:t xml:space="preserve">Psalm 110. </w:t>
      </w:r>
    </w:p>
    <w:p w14:paraId="38E9747E" w14:textId="77777777" w:rsidR="00D5637A" w:rsidRDefault="00D5637A" w:rsidP="00D5637A">
      <w:pPr>
        <w:pStyle w:val="StandardWeb"/>
      </w:pPr>
      <w:r>
        <w:rPr>
          <w:rStyle w:val="Fett"/>
          <w:rFonts w:eastAsiaTheme="majorEastAsia"/>
        </w:rPr>
        <w:t>Der Herr hat geschworen/ vnnd wirt jhn nicht gerewen. Du bist ein Priester ewigklich/ nach der weyse Melchisedeck.</w:t>
      </w:r>
      <w:r>
        <w:t xml:space="preserve"> </w:t>
      </w:r>
    </w:p>
    <w:p w14:paraId="6F26D113" w14:textId="77777777" w:rsidR="00D5637A" w:rsidRDefault="00D5637A" w:rsidP="00D5637A">
      <w:pPr>
        <w:pStyle w:val="berschrift2"/>
      </w:pPr>
      <w:r>
        <w:t>Was sol man an disem tage betrachten?</w:t>
      </w:r>
    </w:p>
    <w:p w14:paraId="3F2FB4CC" w14:textId="77777777" w:rsidR="00D5637A" w:rsidRDefault="00D5637A" w:rsidP="00D5637A">
      <w:pPr>
        <w:pStyle w:val="StandardWeb"/>
      </w:pPr>
      <w:r>
        <w:t xml:space="preserve">WEyl der HErr Jesus an diesem tage sich selbs für vnsere sünde am stamm des creutzes hat auffgeopffert/ sollen wir die krafft vnnd verdienst dieses einigen vnnd waren versönopffers/ erkennen lernen/ damit wir wissen/ wie doch vnsere sünde versönet vnd bezalet sind/ vnd das wir vns für allen andern erdichten Gottesdiensten/ opffern/ messen/ wercken/ hüten können/ dadurch man die sünde der lebendigen vnd der todten versönen/ vnd derselben pein bezalen oder lindern wil. </w:t>
      </w:r>
    </w:p>
    <w:p w14:paraId="2437C95B" w14:textId="77777777" w:rsidR="00D5637A" w:rsidRDefault="00D5637A" w:rsidP="00D5637A">
      <w:pPr>
        <w:pStyle w:val="berschrift2"/>
      </w:pPr>
      <w:r>
        <w:t>Was ist das rechte vnd eynige versönopffer/ meß oder werck/ darmit all vnsere sünde vnd schuldt gebüsset wirdt?</w:t>
      </w:r>
    </w:p>
    <w:p w14:paraId="0B347A55" w14:textId="77777777" w:rsidR="00D5637A" w:rsidRDefault="00D5637A" w:rsidP="00D5637A">
      <w:pPr>
        <w:pStyle w:val="StandardWeb"/>
      </w:pPr>
      <w:r>
        <w:t xml:space="preserve">Es ist das eynige opffer/ da der Herr Jesus sein leyb vnd leben/ vnnd rosinfarbes blut ein mal für vnsere sünde auffgeopffert hat/ ddarmit er eine ewige erlösung erworben/ vnd alle vnsere erbsünde/ vnd wirckliche schult/ auff ein mal volkömlich bezalet/ vnd hat vns darmit ein ewige versönung vnd gerechtigkeyt erworben/ sampt dem heyligen geyste/ vnd ewigem leben. </w:t>
      </w:r>
    </w:p>
    <w:p w14:paraId="7745D349" w14:textId="77777777" w:rsidR="00D5637A" w:rsidRDefault="00D5637A" w:rsidP="00D5637A">
      <w:pPr>
        <w:pStyle w:val="berschrift2"/>
      </w:pPr>
      <w:r>
        <w:t>Wo stehet solches geschrieben?</w:t>
      </w:r>
    </w:p>
    <w:p w14:paraId="4CC79181" w14:textId="77777777" w:rsidR="00D5637A" w:rsidRDefault="00D5637A" w:rsidP="00D5637A">
      <w:pPr>
        <w:pStyle w:val="StandardWeb"/>
      </w:pPr>
      <w:r>
        <w:t xml:space="preserve">Christus gibt sein leben zum schultopffer/ Esaie 53. vnd zum lösegelde/ Mathei am 20. vnd zu einer versönung für vnser vnd der welt sünde/ 1 Johan. 2. </w:t>
      </w:r>
    </w:p>
    <w:p w14:paraId="1F25D09E" w14:textId="77777777" w:rsidR="00D5637A" w:rsidRDefault="00D5637A" w:rsidP="00D5637A">
      <w:pPr>
        <w:pStyle w:val="StandardWeb"/>
      </w:pPr>
      <w:r>
        <w:t xml:space="preserve">Vnd Gott macht seinen Son zum sündeopffer/ auff das wir in jm die gerechtigkeyt würden/ die für jhm gilt/ 1. Corinth. 5. Vnd Christus ist durch sein eygen blut einmal in das heylige eingangen/ vnd hat eine ewige erlösung erworben/ Hebreo. 9. Vnnd hat ein opffer für die sünde auffgeopffert/ das ewigklich gilt/ Hebr. 10. </w:t>
      </w:r>
    </w:p>
    <w:p w14:paraId="08C0ED35" w14:textId="77777777" w:rsidR="00D5637A" w:rsidRDefault="00D5637A" w:rsidP="00D5637A">
      <w:pPr>
        <w:pStyle w:val="berschrift2"/>
      </w:pPr>
      <w:r>
        <w:t>Was haben die opffer im alten Testament bedeutet?</w:t>
      </w:r>
    </w:p>
    <w:p w14:paraId="6C58B962" w14:textId="77777777" w:rsidR="00D5637A" w:rsidRDefault="00D5637A" w:rsidP="00D5637A">
      <w:pPr>
        <w:pStyle w:val="StandardWeb"/>
      </w:pPr>
      <w:r>
        <w:t xml:space="preserve">Die schuld vnnd sündeopffer sindt fürbilde gewesen/ dises einigen opffers/ gleich wie auch das Osterlemblein/ vnd die besprengung des vihischen bluts. </w:t>
      </w:r>
    </w:p>
    <w:p w14:paraId="22CCC81C" w14:textId="77777777" w:rsidR="00D5637A" w:rsidRDefault="00D5637A" w:rsidP="00D5637A">
      <w:pPr>
        <w:pStyle w:val="StandardWeb"/>
      </w:pPr>
      <w:r>
        <w:t xml:space="preserve">Die speißopffer sind Fürbilde gewesen der predigte/ wie die lob vnnd danckopffer/ sampt dem reuchwerck/ das gebete/ bekentnuß vnd die dancksagung bedeutet haben. </w:t>
      </w:r>
    </w:p>
    <w:p w14:paraId="2525960B" w14:textId="77777777" w:rsidR="00D5637A" w:rsidRDefault="00D5637A" w:rsidP="00D5637A">
      <w:pPr>
        <w:pStyle w:val="StandardWeb"/>
      </w:pPr>
      <w:r>
        <w:t xml:space="preserve">Darumb haben sich die Ertzvetter auß jren opffern/ neben dem wort erinnert/ der opffer des newen Testamentes/ nemlich des einigen versüünopffers/ predigte vnd lobeopffers. </w:t>
      </w:r>
    </w:p>
    <w:p w14:paraId="2DF9DC7E" w14:textId="77777777" w:rsidR="00D5637A" w:rsidRDefault="00D5637A" w:rsidP="00D5637A">
      <w:pPr>
        <w:pStyle w:val="StandardWeb"/>
      </w:pPr>
      <w:r>
        <w:t xml:space="preserve">Nun aber Christus das werck der erlösung/ durch seinen todt volbracht/ hat er die schatten vnd figuren des alten Testaments erfüllet vnd abgethan/ vnnd wil das wir vns seines eynigen opffers trösten/ vnd darneben seinen todt verkündigen/ vnd jm dancken. </w:t>
      </w:r>
    </w:p>
    <w:p w14:paraId="658CA5F6" w14:textId="77777777" w:rsidR="00D5637A" w:rsidRDefault="00D5637A" w:rsidP="00D5637A">
      <w:pPr>
        <w:pStyle w:val="StandardWeb"/>
      </w:pPr>
      <w:r>
        <w:t xml:space="preserve">Solche lob vnnd danckopffer lest jm Gott gefallen/ sampt vnserm Christlichen leyden vnd wercken/ wenn es geschicht in der erkentnuß vnd vertrauwen dises eyniigen vnsers Hohenpriesters. </w:t>
      </w:r>
    </w:p>
    <w:p w14:paraId="5FC7C68D" w14:textId="77777777" w:rsidR="00D5637A" w:rsidRDefault="00D5637A" w:rsidP="00D5637A">
      <w:pPr>
        <w:pStyle w:val="berschrift2"/>
      </w:pPr>
      <w:r>
        <w:t>Wie sol ich mich dises opffers theylhafftig machen?</w:t>
      </w:r>
    </w:p>
    <w:p w14:paraId="0E18F68D" w14:textId="77777777" w:rsidR="00D5637A" w:rsidRDefault="00D5637A" w:rsidP="00D5637A">
      <w:pPr>
        <w:pStyle w:val="StandardWeb"/>
      </w:pPr>
      <w:r>
        <w:t xml:space="preserve">Dieweyl vns der Herr im wort vnd Sacrament/ den schatz vnd verdienst seines opffers/ vorstellet vnnd außteylet/ vnnd besprenget vns mit seinem blut/ 1. Pet. 1. So werden wir dises rechten ablaß/ auß der seyten Christi geflossen/ theylhafftig/ wenn wir disen vnsern gerechten fürsprecher erkennen vnnd annemen/ Denn durch sein erkentnuß werden wir gerecht/ Esaie 53. vnnd haben das ewige leben/ Johan. am 17. Die menschen aber können weder für vns opffern/ noch diß eynige opffer vns applicieren oder zueygenen/ durch jr werck vnd meß halten/ Denn der gerechte lebet seines eygenen glaubens/ Abacuc am 2. </w:t>
      </w:r>
    </w:p>
    <w:p w14:paraId="71A4BE1C" w14:textId="77777777" w:rsidR="00D5637A" w:rsidRDefault="00D5637A" w:rsidP="00D5637A">
      <w:pPr>
        <w:pStyle w:val="berschrift1"/>
        <w:rPr>
          <w:sz w:val="48"/>
        </w:rPr>
      </w:pPr>
      <w:r>
        <w:t>Am Ostertage/ Vom sieg vnnd Aufferstehung Christi/ Marci am letzten/ Psalmo 16. Esaie 49. Col. 2. Osee am 13. Cap.</w:t>
      </w:r>
    </w:p>
    <w:p w14:paraId="581E24AB" w14:textId="77777777" w:rsidR="00D5637A" w:rsidRDefault="00D5637A" w:rsidP="00D5637A">
      <w:pPr>
        <w:pStyle w:val="StandardWeb"/>
      </w:pPr>
      <w:r>
        <w:rPr>
          <w:rStyle w:val="Fett"/>
          <w:rFonts w:eastAsiaTheme="majorEastAsia"/>
        </w:rPr>
        <w:t>Ich glaub an Jesum Christum/ Aufferstanden von den todten.</w:t>
      </w:r>
      <w:r>
        <w:t xml:space="preserve"> </w:t>
      </w:r>
    </w:p>
    <w:p w14:paraId="17718E90" w14:textId="77777777" w:rsidR="00D5637A" w:rsidRDefault="00D5637A" w:rsidP="00D5637A">
      <w:pPr>
        <w:pStyle w:val="StandardWeb"/>
      </w:pPr>
      <w:r>
        <w:t xml:space="preserve">Am Ostertage. </w:t>
      </w:r>
    </w:p>
    <w:p w14:paraId="7A76E700" w14:textId="77777777" w:rsidR="00D5637A" w:rsidRDefault="00D5637A" w:rsidP="00D5637A">
      <w:pPr>
        <w:pStyle w:val="StandardWeb"/>
      </w:pPr>
      <w:r>
        <w:rPr>
          <w:rStyle w:val="Fett"/>
          <w:rFonts w:eastAsiaTheme="majorEastAsia"/>
        </w:rPr>
        <w:t>VNd da der Sabbath vergangen war/ kaufften Maria Magdalena/ vnd Maria Jacobi vnd Salome specery/ auff das sie kemen/ vnd salbeten ihn. Vnd sie kamen zum grabe an einem Sabbather sehr frü/ da die Sonne aufging/ Vnnd sie sprachen vntereinander/ Wer waltzet vns den stein von des grabes thür? Vnd sie sahen dahin/ vnnd wurden gewar/ das der stein abgeweltzet war/ denn er war sehr groß. Vnnd sie gingen hinein in das grab/ vnnd sahen einen Jüngling zur rechten hand sitzen/ der hatte ein lang weyß kleyd an/ vnd sie entsatzten sich.</w:t>
      </w:r>
      <w:r>
        <w:br/>
      </w:r>
      <w:r>
        <w:rPr>
          <w:rStyle w:val="Fett"/>
          <w:rFonts w:eastAsiaTheme="majorEastAsia"/>
        </w:rPr>
        <w:t>Er aber sprach zu jnen: Entsetzet euch nicht/ Jr suchet Jesum von Nazareth den gecreutzigten/ er ist aufferstanden/ vnd ist nicht hie/ Sihe da die stedte/ da sie jn hinlegten. Gehet aber hin/ vnd sagets seinen Jüngern/ vnnd Petro/ das er für euch hingehen wirdt in Galileam/ da werdet jr jhn sehen/ wie er euch gesagt hat.</w:t>
      </w:r>
      <w:r>
        <w:t xml:space="preserve"> </w:t>
      </w:r>
    </w:p>
    <w:p w14:paraId="3E88F026" w14:textId="77777777" w:rsidR="00D5637A" w:rsidRDefault="00D5637A" w:rsidP="00D5637A">
      <w:pPr>
        <w:pStyle w:val="berschrift2"/>
      </w:pPr>
      <w:r>
        <w:t>Sage mir die Oster Historien!</w:t>
      </w:r>
    </w:p>
    <w:p w14:paraId="2671B31B" w14:textId="77777777" w:rsidR="00D5637A" w:rsidRDefault="00D5637A" w:rsidP="00D5637A">
      <w:pPr>
        <w:pStyle w:val="StandardWeb"/>
      </w:pPr>
      <w:r>
        <w:t xml:space="preserve">DA der Herr biß an dritten tage im grabe lag/ ist er vom tode erstanden/ vnnd ein Herr worden in Himel vnd erden/ vnd zum zeugnuß ist er seinen Jüngern fünff mal an disem tage erschienen/ vnnd hat durch Mariam vnnd die lieben Engeln/ seinen sieg vnd vberwindung/ seinen brüdern verkündigen lassen/ Psalm 22. </w:t>
      </w:r>
    </w:p>
    <w:p w14:paraId="72F0C95B" w14:textId="77777777" w:rsidR="00D5637A" w:rsidRDefault="00D5637A" w:rsidP="00D5637A">
      <w:pPr>
        <w:pStyle w:val="berschrift2"/>
      </w:pPr>
      <w:r>
        <w:t>Wen hat der Herr Christus vberwunden in disem streyt?</w:t>
      </w:r>
    </w:p>
    <w:p w14:paraId="1A698AE4" w14:textId="77777777" w:rsidR="00D5637A" w:rsidRDefault="00D5637A" w:rsidP="00D5637A">
      <w:pPr>
        <w:pStyle w:val="StandardWeb"/>
      </w:pPr>
      <w:r>
        <w:t xml:space="preserve">Der schlangen dem leydigen Teufel hat er den kopff zutretten/ Gene. 3. vnnd hat dem Sathan seine wehre vnnd waffen genommen/ wie Dauid dem Goliath/ vnnd hat die pforten der hellen zubrochen/ wie Samson die thor zu Gaza/ vnd den raub außgetheylet/ vnd die gefangenen erlöset/ Esaie 49. wie Abraham Genesis am 14. vnd hat die gefengnuß gefangen/ Psal. 68. wie Cirus Babylon/ vnnd hat die welt vberwunden/ Johan. 16. vnd alle Tyrannen in seine ketten geschlagen/ wie die wilden thier/ vnnd hat die sünde in seinem blute erseufft/ vnd den fluch vom gesetze genommen/ Galat. 3 vnnd die handtschrifft/ so wider vns stunde/ an das Creutz gehefftet/ Coloss. 2. vnd Gottes zorn gestillet/ vnd den todt verschlungen/ Esaie 25. Osee am 13. vnd die hellischen pforten zubrochen/ vnnd hat von seinen feinden triumphieret/ auff seinem triumphwagen/ Ezech. am 1. vnd sie schaw getragen/ Colossen. 2. als der rechte Ritter auß Palestin/ welcher die schöne jungfrawe/ seine liebe Christenheyt vom Drachen errettet/ vnd jr an jren gürtel gebunden/ Wie man solches den kindern in S. georgen spiel/ hatwollen fürmalen. </w:t>
      </w:r>
    </w:p>
    <w:p w14:paraId="5E0216C8" w14:textId="77777777" w:rsidR="00D5637A" w:rsidRDefault="00D5637A" w:rsidP="00D5637A">
      <w:pPr>
        <w:pStyle w:val="berschrift2"/>
      </w:pPr>
      <w:r>
        <w:t>Was hat vns Christus durch seine aufferstehung erworben?</w:t>
      </w:r>
    </w:p>
    <w:p w14:paraId="1130DB37" w14:textId="77777777" w:rsidR="00D5637A" w:rsidRDefault="00D5637A" w:rsidP="00D5637A">
      <w:pPr>
        <w:pStyle w:val="StandardWeb"/>
      </w:pPr>
      <w:r>
        <w:t xml:space="preserve">Seinen sieg hat er vns geschencket/ 1. Corinth. 15. vnnd wil vnser ewiger schutz vnd schirm sein/ das vns alle Teufel vnnd Tyrannen/ one seinen willen/ nicht ein härlein krümmen sollen. Vnd hat vns eine ewige vnd feste gerechtigkeyt zu einem beudpfenning/ auß disem wunderlichen Krieg mitbracht/ Psal. 22. Roma. 4. welche wir der sünden/ gesetze/ vnserm nagenden wurm/ vnnd Gottes grimmigen zorn können fürhalten/ Vnd hat vns verdienet aufferstehung des fleisches/ vnd das ewige leben/ damit wir vns für dem tode/ grabe vnnd hellen nimmer mehr förchten dörffen. </w:t>
      </w:r>
    </w:p>
    <w:p w14:paraId="1A567751" w14:textId="77777777" w:rsidR="00D5637A" w:rsidRDefault="00D5637A" w:rsidP="00D5637A">
      <w:pPr>
        <w:pStyle w:val="berschrift2"/>
      </w:pPr>
      <w:r>
        <w:t>Wie sol ich mich der Aufferstehung Christi trösten?</w:t>
      </w:r>
    </w:p>
    <w:p w14:paraId="022C29F5" w14:textId="77777777" w:rsidR="00D5637A" w:rsidRDefault="00D5637A" w:rsidP="00D5637A">
      <w:pPr>
        <w:pStyle w:val="StandardWeb"/>
      </w:pPr>
      <w:r>
        <w:t xml:space="preserve">Du solst auffs aller gewisseste glauben/ das Christus dir zu gut/ den Sathan gerichtet/ die welt vberwunden/ die sünde bezalet/ den fluch vom gesetz wegkgenommen/ dich mit Gott versönet/ vnnd den todt gefressen/ dir dein grab geheyliget/ vnd die helle zerstöret hat/ vnd das er dein ewiger schutzherr/ gerechtigkeyt/ aufferstehung vnd leben sein wil/ der dich in seiner hand füre vnd schütze/ vnd deine feinde in seiner macht hat. </w:t>
      </w:r>
    </w:p>
    <w:p w14:paraId="73525313" w14:textId="77777777" w:rsidR="00D5637A" w:rsidRDefault="00D5637A" w:rsidP="00D5637A">
      <w:pPr>
        <w:pStyle w:val="StandardWeb"/>
      </w:pPr>
      <w:r>
        <w:t xml:space="preserve">Darumb solst du getrost sein/ Johan. 16. vnd dich nicht entsetzen/ wie die Engelein predigen/ sondern von hertzen fro sein/ vnd jn preisen/ denn er wil dein ewiger trost sein/ vnd deine feinde vnter deine füsse legen/ wie im Josua am 10. fürgebildet ist/ vnd wil dich von der hand deiner schinder erretten/ damit jederman erfare/ das er der mechtige Herr in Israel/ vnser Heylandt vnnd Erlöser sey/ Esaie am 49. </w:t>
      </w:r>
    </w:p>
    <w:p w14:paraId="351910A5" w14:textId="77777777" w:rsidR="00D5637A" w:rsidRDefault="00D5637A" w:rsidP="00D5637A">
      <w:pPr>
        <w:pStyle w:val="berschrift1"/>
        <w:rPr>
          <w:sz w:val="48"/>
        </w:rPr>
      </w:pPr>
      <w:r>
        <w:t>Am andern Ostertage. Vom inhalt vnd krafft der Propheten schrifften/ Psalmo 1. Luce 24.</w:t>
      </w:r>
    </w:p>
    <w:p w14:paraId="1DA06B20" w14:textId="77777777" w:rsidR="00D5637A" w:rsidRDefault="00D5637A" w:rsidP="00D5637A">
      <w:pPr>
        <w:pStyle w:val="StandardWeb"/>
      </w:pPr>
      <w:r>
        <w:rPr>
          <w:rStyle w:val="Fett"/>
          <w:rFonts w:eastAsiaTheme="majorEastAsia"/>
        </w:rPr>
        <w:t>Ich glaub an Jesum Christum/ vnsern Lerer.</w:t>
      </w:r>
      <w:r>
        <w:t xml:space="preserve"> </w:t>
      </w:r>
    </w:p>
    <w:p w14:paraId="2E3A74A8" w14:textId="77777777" w:rsidR="00D5637A" w:rsidRDefault="00D5637A" w:rsidP="00D5637A">
      <w:pPr>
        <w:pStyle w:val="StandardWeb"/>
      </w:pPr>
      <w:r>
        <w:t xml:space="preserve">Am andern Ostertage. </w:t>
      </w:r>
    </w:p>
    <w:p w14:paraId="139A1631" w14:textId="77777777" w:rsidR="00D5637A" w:rsidRDefault="00D5637A" w:rsidP="00D5637A">
      <w:pPr>
        <w:pStyle w:val="StandardWeb"/>
      </w:pPr>
      <w:r>
        <w:rPr>
          <w:rStyle w:val="Fett"/>
          <w:rFonts w:eastAsiaTheme="majorEastAsia"/>
        </w:rPr>
        <w:t>Vnd sihe/ zween auß jnen giengen an demselbigen tage in einen flecken/ der war von Jerusalem sechtzig felds wegs weyt/ des namen heyst Emmahus/ vnd sie redeten mit einander von allen disen geschichten. Vnd es geschach/ da sie so redeten/ vnd befragten sich mit einander/ nahet Jesus zu jnen/ vnnd wandlet mit jnen/ aber jre augen wurden behalten/ das sie jn nicht kandten. Er sprach zu jnen: Was sind das für rede/ die jr zwischen euch handelt vnter wegen/ vnnd seyd trawrig? Da antwortet einer/ mit namen Cleophas/ vnd sprach zu jm: Bistu allein vnder den frembdlingen zu Jerusalem/ der nicht wisse/ was in disen tagen drinnen geschehen ist?</w:t>
      </w:r>
      <w:r>
        <w:br/>
      </w:r>
      <w:r>
        <w:rPr>
          <w:rStyle w:val="Fett"/>
          <w:rFonts w:eastAsiaTheme="majorEastAsia"/>
        </w:rPr>
        <w:t>Vnnd er sprach zu jnen: Welchs? Sie aber sprachen zu jhm: Das/ von Jesu von Nazareth/ welcher war ein Prophet/ mechtig von thaten/ vnnd worten für Got vnd allem volck/ wie jn vnsere Hohenpriester vnd öbersten vberantwortet haben zum verdamnuß des todes/ vnd gecreutziget. Wir aber hoffeten/ er solte Israel erlösen. Vnd vber das alles ist heute der dritte tag/ das solches geschehen ist. Auch haben vns erschreckt etliche weiber der vnsern/ vnnd sind früe bey dem grabe gewesen/ haben seinen leyb nicht funden/ kommen vnd sagen/ sie haben ein gesichte der engel gesehen/ welche sagen/ er lebe. Vnd etliche vnter vns giengen hin zum grabe/ vnd fundens also/ wie die weyber sagten/ aber jn funden sie nicht.</w:t>
      </w:r>
      <w:r>
        <w:br/>
      </w:r>
      <w:r>
        <w:rPr>
          <w:rStyle w:val="Fett"/>
          <w:rFonts w:eastAsiaTheme="majorEastAsia"/>
        </w:rPr>
        <w:t>Vnd er sprach zu jnen: O jr thoren vnd tregs hertzen/ zu glauben alle dem/ das die Propheten geredt haben. Muste nicht Christus solches leyden/ vnd zu seiner herrligkeyg eingehen= Vnd fieng an von Mose vnnd allen Propheten/ vnd leget jnen alle schrifft auß/ die von jm gesagt waren.</w:t>
      </w:r>
      <w:r>
        <w:br/>
      </w:r>
      <w:r>
        <w:rPr>
          <w:rStyle w:val="Fett"/>
          <w:rFonts w:eastAsiaTheme="majorEastAsia"/>
        </w:rPr>
        <w:t>Vnd sie kamen nahe zum flecken/ da sie hingiengen. Vnd stellet sich/ als wolt er fürder gehen. Vnd sie nötigeten jn/ vnd sprachen: Bleib bey vns/ denn es wil abendt werden/ vnnd der tag hat sich geneyget. Vnd er gieng hinein bey jnen zu bleyben. Vnd es geschach/ da er mit jnen zu tische saß/ nam er das brot/ dancket/ brachs / vnd gabs jnen. Da wurden jre augen geöffnet/ vnd erkenneten jn. Vnd er verschwand für jnen.</w:t>
      </w:r>
      <w:r>
        <w:br/>
      </w:r>
      <w:r>
        <w:rPr>
          <w:rStyle w:val="Fett"/>
          <w:rFonts w:eastAsiaTheme="majorEastAsia"/>
        </w:rPr>
        <w:t>Vnd sie sprachen vnter einander/ Brandte nit vnser hertz in vns/ da er mit vns redet auff dem wege/ als er vns die schrifft öffenet? Vnnd sie stunden auff zu derselbige stunde/ kereten wider gen Jerusalem/ vnd funden die eilffe versamlet/ vnd die bey jnen waren/ welche sprachen: Der HErr ist warhafftig aufferstanden/ vnnd Simoni erschienen. Vnnd sie erzeleten jnen/ was auff dem wege geschehen war/ vnd wie er von jnen erkandt were an dem/ da er das brod brach.</w:t>
      </w:r>
      <w:r>
        <w:t xml:space="preserve"> </w:t>
      </w:r>
    </w:p>
    <w:p w14:paraId="19522261" w14:textId="77777777" w:rsidR="00D5637A" w:rsidRDefault="00D5637A" w:rsidP="00D5637A">
      <w:pPr>
        <w:pStyle w:val="berschrift2"/>
      </w:pPr>
      <w:r>
        <w:t>Was stehet in disem Euangelio?</w:t>
      </w:r>
    </w:p>
    <w:p w14:paraId="7EFDAF23" w14:textId="77777777" w:rsidR="00D5637A" w:rsidRDefault="00D5637A" w:rsidP="00D5637A">
      <w:pPr>
        <w:pStyle w:val="StandardWeb"/>
      </w:pPr>
      <w:r>
        <w:t xml:space="preserve">DA der HErr vom tode erstand/ offenbaret er sich zweyen Jüngeren/ die gen Emaus giengen/ inn Pilgrams gestalt/ vnnd öffnet vnd leget jnen Auß/ Mosen/ die Propheten vnnd Psalmen/ dardurch jre hertz branten/ vnnd durch die erscheinung/ vnnd die schrifft im glauben gestercket wurden. </w:t>
      </w:r>
    </w:p>
    <w:p w14:paraId="6534D1FD" w14:textId="77777777" w:rsidR="00D5637A" w:rsidRDefault="00D5637A" w:rsidP="00D5637A">
      <w:pPr>
        <w:pStyle w:val="berschrift2"/>
      </w:pPr>
      <w:r>
        <w:t>Waruon schreybet Moses vnd die Propheten?</w:t>
      </w:r>
    </w:p>
    <w:p w14:paraId="3668D5EA" w14:textId="77777777" w:rsidR="00D5637A" w:rsidRDefault="00D5637A" w:rsidP="00D5637A">
      <w:pPr>
        <w:pStyle w:val="StandardWeb"/>
      </w:pPr>
      <w:r>
        <w:t xml:space="preserve">Fürnemlich von Jesu Christo/ das er Gottes vnd Marien Sone/ für der welt sünde gestorben/ am dritten tage erstanden/ vnd in seine herrligkeyt eingangen sey/ vnnd hab ein ewigs reich auff erden/ darinnen man buß vnd vergebung der sünden prediget in seinem namen. Solches ist geschrieben in den verheissungen/ vnd wirdt vorgebildet in Aaronis Priesterthumb/ vnnd der Ertzuetter Historien/ vnd in den Helden vnd Königen/ die des Herrn krieg gefüret haben. </w:t>
      </w:r>
    </w:p>
    <w:p w14:paraId="6EE34746" w14:textId="77777777" w:rsidR="00D5637A" w:rsidRDefault="00D5637A" w:rsidP="00D5637A">
      <w:pPr>
        <w:pStyle w:val="StandardWeb"/>
      </w:pPr>
      <w:r>
        <w:t xml:space="preserve">Darneben schreybet Moses die schöpffung/ vnd prediget durchs gesetze die buß/ vnd durch Euangelion vergebung der sünden/ vnd ein künfftiges leben. </w:t>
      </w:r>
    </w:p>
    <w:p w14:paraId="20323D65" w14:textId="77777777" w:rsidR="00D5637A" w:rsidRDefault="00D5637A" w:rsidP="00D5637A">
      <w:pPr>
        <w:pStyle w:val="berschrift2"/>
      </w:pPr>
      <w:r>
        <w:t>Warumb sol man Mosen vnd dien Propheten glauben?</w:t>
      </w:r>
    </w:p>
    <w:p w14:paraId="426A13FF" w14:textId="77777777" w:rsidR="00D5637A" w:rsidRDefault="00D5637A" w:rsidP="00D5637A">
      <w:pPr>
        <w:pStyle w:val="StandardWeb"/>
      </w:pPr>
      <w:r>
        <w:t xml:space="preserve">Darumb/ das die heiligen Gottes/ nit auß menschliichen willen geschriben/ sondern sein durch Gott den heyligen geist getriben/ 2. Pe. 1. welcher durch Mosen/ Propheten vnd Aposteln gered hat/ Acto 4. Vnd das jre schrifften mit grossen wunderthaten im volck Israel befestiget/ vnd durch Christi munde/ vnd der Apostel zeugnuß bekrefftiget/ vnd mit der lieben Merterer blut bestetiget/ vnnd durch die gemeine Christenheyt sind angenommen vnd apporbieret worden. </w:t>
      </w:r>
    </w:p>
    <w:p w14:paraId="7A8E0256" w14:textId="77777777" w:rsidR="00D5637A" w:rsidRDefault="00D5637A" w:rsidP="00D5637A">
      <w:pPr>
        <w:pStyle w:val="berschrift2"/>
      </w:pPr>
      <w:r>
        <w:t>Wie kan man Mosen vnnd die Propheten verstehen?</w:t>
      </w:r>
    </w:p>
    <w:p w14:paraId="34FCA23E" w14:textId="77777777" w:rsidR="00D5637A" w:rsidRDefault="00D5637A" w:rsidP="00D5637A">
      <w:pPr>
        <w:pStyle w:val="StandardWeb"/>
      </w:pPr>
      <w:r>
        <w:t xml:space="preserve">Wenn man sie vor Gottes wort annimpt/ vnnd suchet Christum darinnen in aller demut/ vnd mit hertzlichem gebete/ das vns Christus durch seinen Geist die Schrifft eröffene vnnd auffschliesse/ vnd wenn man die sprachen lernet/ vnnd trachtet nach dem wort Gottes tag vnd nacht/ vnd hörets mit fleiß/ vnd helt in aller ehren die außleger der schrifft/ wie solches in Rachels brunnen vorgemalet ist. </w:t>
      </w:r>
    </w:p>
    <w:p w14:paraId="5AE8E7E2" w14:textId="77777777" w:rsidR="00D5637A" w:rsidRDefault="00D5637A" w:rsidP="00D5637A">
      <w:pPr>
        <w:pStyle w:val="berschrift2"/>
      </w:pPr>
      <w:r>
        <w:t>Was bedeutet der Rachel brunnen Genesis am 29.</w:t>
      </w:r>
    </w:p>
    <w:p w14:paraId="3414AE41" w14:textId="77777777" w:rsidR="00D5637A" w:rsidRDefault="00D5637A" w:rsidP="00D5637A">
      <w:pPr>
        <w:pStyle w:val="StandardWeb"/>
      </w:pPr>
      <w:r>
        <w:t xml:space="preserve">Das brünnlein ist die heylige schrift/welcge deb Huden vertrawet/ darfür man Got dancken sol/ Psal. 68. Da ligt ein großer Stein für/ das ist/ die schrifft ist versigelt/ verschlossen/ vnd leyt eine decke drüber/ 1. Cor. 3. die wirt erst gar wegk genommen/ wenn die herde zusammen kommen. Mitler zeyt kombt Jacob der Pilgram/ vnnd öffnet den brunnen/ damit Rachel vnd jre scheflin können gedrencket werden. </w:t>
      </w:r>
    </w:p>
    <w:p w14:paraId="186DD5B2" w14:textId="77777777" w:rsidR="00D5637A" w:rsidRDefault="00D5637A" w:rsidP="00D5637A">
      <w:pPr>
        <w:pStyle w:val="StandardWeb"/>
      </w:pPr>
      <w:r>
        <w:t xml:space="preserve">Also eröffenet Christus das versperte buch seinen Christen/ Apoc. 5. Wie er in disem Euangelio beweyset. </w:t>
      </w:r>
    </w:p>
    <w:p w14:paraId="48ABDE96" w14:textId="77777777" w:rsidR="00D5637A" w:rsidRDefault="00D5637A" w:rsidP="00D5637A">
      <w:pPr>
        <w:pStyle w:val="berschrift2"/>
      </w:pPr>
      <w:r>
        <w:t>Warzu dienet vnd die schrifft/ wenn wir sie mit glauben annemen?</w:t>
      </w:r>
    </w:p>
    <w:p w14:paraId="048700EE" w14:textId="77777777" w:rsidR="00D5637A" w:rsidRDefault="00D5637A" w:rsidP="00D5637A">
      <w:pPr>
        <w:pStyle w:val="StandardWeb"/>
      </w:pPr>
      <w:r>
        <w:t xml:space="preserve">Sie leret vns den willen Gottes/ vnd erkleret vns Jesum Christum/ vnd gibet vns darneben trost/ gedult vnnd das ewige leben/ vnnd erwermet vnd erfrewet vnsere hertzen/ Psal. 119. vnd hilfft das wir frucht bringen zu gelegener zeyt/ vnd nimmermehr verwelcken/ wie der erste Psalm saget. </w:t>
      </w:r>
    </w:p>
    <w:p w14:paraId="2483A6ED" w14:textId="77777777" w:rsidR="00D5637A" w:rsidRDefault="00D5637A" w:rsidP="00D5637A">
      <w:pPr>
        <w:pStyle w:val="berschrift1"/>
        <w:rPr>
          <w:sz w:val="48"/>
        </w:rPr>
      </w:pPr>
      <w:r>
        <w:t>Auff den dritten Ostertage/ Wie man busse vnd vergebung der sünden predigen solle/ Luce 24. Actor. 20. Ezechiel. 3. vnd 18. Psal. 19</w:t>
      </w:r>
    </w:p>
    <w:p w14:paraId="69A78E43" w14:textId="77777777" w:rsidR="00D5637A" w:rsidRDefault="00D5637A" w:rsidP="00D5637A">
      <w:pPr>
        <w:pStyle w:val="StandardWeb"/>
      </w:pPr>
      <w:r>
        <w:t xml:space="preserve">Du solst den namen deines Gottes nicht mißbrauchen. </w:t>
      </w:r>
    </w:p>
    <w:p w14:paraId="5C099B12" w14:textId="77777777" w:rsidR="00D5637A" w:rsidRDefault="00D5637A" w:rsidP="00D5637A">
      <w:pPr>
        <w:pStyle w:val="StandardWeb"/>
      </w:pPr>
      <w:r>
        <w:rPr>
          <w:rStyle w:val="Fett"/>
          <w:rFonts w:eastAsiaTheme="majorEastAsia"/>
        </w:rPr>
        <w:t>Da sie aber dauon redten/ trat er selbs Jesus mitten vnter sie/ vnd sprach zu jhn: Friede sey mit euch. Sie erschracken aber/ vnnd forchten sich/ meineten/ sie sehen einen Geyst. Vnd er sprach zu jn/ Was seyd jr so erschrocken? vnd warumb kommen soclhe gedancken in ewer hertz? Sehet meine hende/ vnd meine Füsse/ Ich bins selber. Fület mich vnnd sehet/ denn ein Geyst hat nicht fleisch vnnd beine/ wie jhr sehet/ das ich habe/ Vnnd da er das saget/ zeyget er jn hend vnnd füsse. Da sie aber noch nicht glaubten vor freuden/ vnnd sich verwunderten/ sprach er zu jhn: Habt jr hie etwas zu essen? Vnnd sie legten jm für/ ein stück vom gebraten fisch/ vnd hönigseims. Vnd er nams/ vnd aß vor jn.</w:t>
      </w:r>
    </w:p>
    <w:p w14:paraId="778EEF9B" w14:textId="77777777" w:rsidR="00D5637A" w:rsidRDefault="00D5637A" w:rsidP="00D5637A">
      <w:pPr>
        <w:pStyle w:val="StandardWeb"/>
      </w:pPr>
      <w:r>
        <w:rPr>
          <w:rStyle w:val="Fett"/>
          <w:rFonts w:eastAsiaTheme="majorEastAsia"/>
        </w:rPr>
        <w:t>Er aber sprach zu ihn: Das sind die rede/ die ich zu euch saget/ da ich noch bey euch war. Denn es muß alles erfüllet werden/ was von mir geschrieben ist im gesetz Mosi/ Inn den Propheten/ vnd in Psalmen.</w:t>
      </w:r>
      <w:r>
        <w:t xml:space="preserve"> </w:t>
      </w:r>
    </w:p>
    <w:p w14:paraId="418B06FE" w14:textId="77777777" w:rsidR="00D5637A" w:rsidRDefault="00D5637A" w:rsidP="00D5637A">
      <w:pPr>
        <w:pStyle w:val="StandardWeb"/>
      </w:pPr>
      <w:r>
        <w:t xml:space="preserve">Da öffnet er jhnen das verstentniß/ das sie die Schrifft verstunden/ vnd sprach zu jnen: Also ists geschrieben/ vnd also muste Christus leyden/ vnd aufferstehen von den todten/ am dritten tage/ vnd predigen lassen in seinem namen/ Busse/ vnd vergebung der sünde/ vnter allen völckern/ vnnd anheben zu Jerusalem. </w:t>
      </w:r>
    </w:p>
    <w:p w14:paraId="0D981784" w14:textId="77777777" w:rsidR="00D5637A" w:rsidRDefault="00D5637A" w:rsidP="00D5637A">
      <w:pPr>
        <w:pStyle w:val="berschrift2"/>
      </w:pPr>
      <w:r>
        <w:t>Was stehet in diesem Euangelio?</w:t>
      </w:r>
    </w:p>
    <w:p w14:paraId="1ECAE33E" w14:textId="77777777" w:rsidR="00D5637A" w:rsidRDefault="00D5637A" w:rsidP="00D5637A">
      <w:pPr>
        <w:pStyle w:val="StandardWeb"/>
      </w:pPr>
      <w:r>
        <w:t xml:space="preserve">DEr Herr Christus befilhet seinen Jüngern inn seinem namen zu predigen/ buß vnd vergebung der sünden vnter allen völckern/ vnd sollen zu Hierusalem anfahen/ wie Esaie am 1. Psalm 110. vnnd 22. Malachie 3. zuuor verkündiget war. </w:t>
      </w:r>
    </w:p>
    <w:p w14:paraId="687C9584" w14:textId="77777777" w:rsidR="00D5637A" w:rsidRDefault="00D5637A" w:rsidP="00D5637A">
      <w:pPr>
        <w:pStyle w:val="berschrift2"/>
      </w:pPr>
      <w:r>
        <w:t>Was heyst Buß predigen?</w:t>
      </w:r>
    </w:p>
    <w:p w14:paraId="0E80DA8C" w14:textId="77777777" w:rsidR="00D5637A" w:rsidRDefault="00D5637A" w:rsidP="00D5637A">
      <w:pPr>
        <w:pStyle w:val="StandardWeb"/>
      </w:pPr>
      <w:r>
        <w:t xml:space="preserve">Wenn man das gesetz Gottes scherpfet/ vnd straffet die welt vnnd jre gerechtigkeyt/ ernstlich mit den zehen gebotten/ vnnd drawet vnnd warnet zu rechter zeyt/ vnnd vnzeyt den Gottlosen für dem ewigen verderben/ damit eine feine zucht erhalten/ vnd die leute jre sünde erkennen/ vnd für Gottes gericht erschrecken/ vnd sich von jren bösen wegen/ wie die Niniuiter zu Gott bekeren/ vnnd nach Jesu Christo fragen/ vnd fahen an einen newen gehorsam/ nach Gottes willen in rechten guten wercken zu leben. </w:t>
      </w:r>
    </w:p>
    <w:p w14:paraId="004CEE6D" w14:textId="77777777" w:rsidR="00D5637A" w:rsidRDefault="00D5637A" w:rsidP="00D5637A">
      <w:pPr>
        <w:pStyle w:val="berschrift2"/>
      </w:pPr>
      <w:r>
        <w:t>Wie prediget man vergebung der sünden?</w:t>
      </w:r>
    </w:p>
    <w:p w14:paraId="22637C9A" w14:textId="77777777" w:rsidR="00D5637A" w:rsidRDefault="00D5637A" w:rsidP="00D5637A">
      <w:pPr>
        <w:pStyle w:val="StandardWeb"/>
      </w:pPr>
      <w:r>
        <w:t xml:space="preserve">Wenn man das Euangelion/ von der güte vnd barmhertzigkeyt Gottes prediget/ darinnen vns der Rath vnd gändiger wille vnsers Gottes offenbaret wirt/ Nemlich/ das wir haben vergebung aller vnser pein/ erbschuld vnd wirklicher sünde/ vnnd eine ewige gerechtigkeyt/ sampt dem heyligen geyst/ vnnd ewigen leben/ lauter auß gnaden vmb sonst/ one alle vnser verdienst/ Eph. 2. alleine durch den namen/ kraft vnnd verdienstt des blutes/ todes vnnd aufferstehung Jesu Christi/ welche selige predigt/ durch den glauben angenommen/ ergriffen/ gefast/ machet vns für Gott selig vnnd gerecht/ zun Römern am 1. Capitel/ vnd Actorum am 20. Capitel. </w:t>
      </w:r>
    </w:p>
    <w:p w14:paraId="5DAFF1D8" w14:textId="77777777" w:rsidR="00D5637A" w:rsidRDefault="00D5637A" w:rsidP="00D5637A">
      <w:pPr>
        <w:pStyle w:val="berschrift2"/>
      </w:pPr>
      <w:r>
        <w:t>Sol man denn Gesetz vnd Euangelium predigen?</w:t>
      </w:r>
    </w:p>
    <w:p w14:paraId="41DDC1C9" w14:textId="77777777" w:rsidR="00D5637A" w:rsidRDefault="00D5637A" w:rsidP="00D5637A">
      <w:pPr>
        <w:pStyle w:val="StandardWeb"/>
      </w:pPr>
      <w:r>
        <w:t xml:space="preserve">Ja traun/ denn das ist Christus ernstlicher vnd letzter beuelch/ das die Apostel die Welt mit dem Gesetze saltzen vnnd treyben/ vnnd mit dem liechte des Euangelii erleuchten vnnnd trösten sollen/ Wie solches der Sone Gottes Ezechieli geboten hat/ am 3. Capitel/ vnd er selbs vnd alle Proheten vnnd Aposteln/ den verwundten wein vnnd öle in die wunden gegossen haben. </w:t>
      </w:r>
    </w:p>
    <w:p w14:paraId="73601F72" w14:textId="77777777" w:rsidR="00D5637A" w:rsidRDefault="00D5637A" w:rsidP="00D5637A">
      <w:pPr>
        <w:pStyle w:val="berschrift2"/>
      </w:pPr>
      <w:r>
        <w:t>Was sollen wir hierauß lernen?</w:t>
      </w:r>
    </w:p>
    <w:p w14:paraId="49A35A0A" w14:textId="77777777" w:rsidR="00D5637A" w:rsidRDefault="00D5637A" w:rsidP="00D5637A">
      <w:pPr>
        <w:pStyle w:val="StandardWeb"/>
      </w:pPr>
      <w:r>
        <w:t xml:space="preserve">Die Prediger sollen das werck Gottes nicht lessig außrichten/ Jerem. am 48. vnd vmb forcht vnd jres nachteyls willen die straffe nicht vnterlassen/ vnd den leuten die ohren krawen/ vnd sanfft predigen. </w:t>
      </w:r>
    </w:p>
    <w:p w14:paraId="1AC214C4" w14:textId="77777777" w:rsidR="00D5637A" w:rsidRDefault="00D5637A" w:rsidP="00D5637A">
      <w:pPr>
        <w:pStyle w:val="StandardWeb"/>
      </w:pPr>
      <w:r>
        <w:t xml:space="preserve">Denn Got wil solche vbeltheter vnnd stumme hunde verfluchen/ vnnd das blut des Gottlosen von jren henden fordern/ Ezech. am 3. Sie sollen auch nicht stetigs donnern vnd blixen/ sondern die lechzeden seelen mit dem sanfften regen des Euangelii erquicken vnd laben. </w:t>
      </w:r>
    </w:p>
    <w:p w14:paraId="22A36298" w14:textId="77777777" w:rsidR="00D5637A" w:rsidRDefault="00D5637A" w:rsidP="00D5637A">
      <w:pPr>
        <w:pStyle w:val="StandardWeb"/>
      </w:pPr>
      <w:r>
        <w:t xml:space="preserve">Die zuhörer aber sollen nich vngedultig werden/ vnd mit den zeenen knirschen/ wie Sanct Stephanus zuhörer/ wenn man sie nach dem scherpffsten straffet/ Sonder sie sollen Gottes rath vnnd beuelch erkennen/ Denn wer sich mit Gottes worten nicht wil straffen vnnd warnen lassen/ der muß sich den Türcken vnd das hellissche fewer saltzen vnd rösten lassen. </w:t>
      </w:r>
    </w:p>
    <w:p w14:paraId="610207B5" w14:textId="77777777" w:rsidR="00D5637A" w:rsidRDefault="00D5637A" w:rsidP="00D5637A">
      <w:pPr>
        <w:pStyle w:val="berschrift1"/>
        <w:rPr>
          <w:sz w:val="48"/>
        </w:rPr>
      </w:pPr>
      <w:r>
        <w:t>Auff den Sontag Quasimodo geniti/ von der ewigen vnd leiblichen beywonung Jesu Christi bey seiner Christenheyt/ JOhan. am 20. Esaie 46. Psalmo 22. und 23.</w:t>
      </w:r>
    </w:p>
    <w:p w14:paraId="25EE9754" w14:textId="77777777" w:rsidR="00D5637A" w:rsidRDefault="00D5637A" w:rsidP="00D5637A">
      <w:pPr>
        <w:pStyle w:val="StandardWeb"/>
      </w:pPr>
      <w:r>
        <w:rPr>
          <w:rStyle w:val="Fett"/>
          <w:rFonts w:eastAsiaTheme="majorEastAsia"/>
        </w:rPr>
        <w:t>Ich der HERr dein Gott/ rc.</w:t>
      </w:r>
      <w:r>
        <w:t xml:space="preserve"> </w:t>
      </w:r>
    </w:p>
    <w:p w14:paraId="4D302C8F" w14:textId="77777777" w:rsidR="00D5637A" w:rsidRDefault="00D5637A" w:rsidP="00D5637A">
      <w:pPr>
        <w:pStyle w:val="StandardWeb"/>
      </w:pPr>
      <w:r>
        <w:t xml:space="preserve">AM abendt aber desselbigen SDabbaths/ da die Jünger versamlet/ vnd die thür verschlossen waren/ auß Forccht der J+den/ kam Jesus/ vnd trat mitten ein/ vnd spricht zu jnen: Friede sey mit euch. Vnnd als er das saget/ zeygeter jnen seine hende/ vnnd seine seyten. Da wurden die Jünger fro/ das sie den Herrn sahen. Da sprach Jesus abermal zu jnin: Frid sey mit euch/ gleich wie mich der Vatter gesandt hat/ so sende ich euch. Vnnd da er das saget/ bließ er dsie an/ vnnd spricht zu jnen: Nemet hin den heyligen Geyst/ Welchen jr die sünde erlasset/ den sind sie erlassen/ vnd welchen jr sie behaltet/ den sind sie behalten. </w:t>
      </w:r>
    </w:p>
    <w:p w14:paraId="4C2A48E2" w14:textId="77777777" w:rsidR="00D5637A" w:rsidRDefault="00D5637A" w:rsidP="00D5637A">
      <w:pPr>
        <w:pStyle w:val="StandardWeb"/>
      </w:pPr>
      <w:r>
        <w:t xml:space="preserve">Thomas aber der zwölffe einer/ der da heysset Zwilling/ war nicht bey jhnen/ da Jhesus kam. Da sagten die andern Jünger zu ihm: Wir haben den Herrn gesehen. Er aber sprach zu jnen: Es sey denn das ich in seinen Henden sehe die negelmal/ vnnd lege meine finger in die negelmal/ vnnd lege meine hand in seine seyten/ wil ichs nicht glauben. </w:t>
      </w:r>
    </w:p>
    <w:p w14:paraId="0D3AE544" w14:textId="77777777" w:rsidR="00D5637A" w:rsidRDefault="00D5637A" w:rsidP="00D5637A">
      <w:pPr>
        <w:pStyle w:val="StandardWeb"/>
      </w:pPr>
      <w:r>
        <w:t xml:space="preserve">Vnd vber acht tage/ waren abermal seine Jünger drinnen/ vnnd Thomas mit jnen. Kombt Jesus/ da die thür verschlossen waren/ vnd trit mitten ein/ vnd spricht: Fride sey mit euch. Darnach spricht er zu Thoma: Reyche deine finger her/ vnd sihe meine hende/ Vnd reyche deine hand her/ vnd lege sie in meine seyten/ vnd sey nicht vnglaubig/ sondern glaubig. Thomas antwortet/ vnnd sprach zu ihm: Mein Herr/ vnd mein Gott. Sprich Jesus zu ihm: Dieweil du mich gesehen hast Thoma/ so glaubesstu/ Selig sind, die nicht sehen/ vnd doch glauben. </w:t>
      </w:r>
    </w:p>
    <w:p w14:paraId="277A090B" w14:textId="77777777" w:rsidR="00D5637A" w:rsidRDefault="00D5637A" w:rsidP="00D5637A">
      <w:pPr>
        <w:pStyle w:val="StandardWeb"/>
      </w:pPr>
      <w:r>
        <w:t xml:space="preserve">Auch viel andere zeychen thet Jesus vor seinen Jüngern/ die nicht schrieben sind in disem Buch/ Dise aber sind geschrieben/ das ir glaubet/ Jesus sey Christ/ der Son Gottes/ vnd das jr durch den glauben das leben habet/ in seinem namen. </w:t>
      </w:r>
    </w:p>
    <w:p w14:paraId="0FB9AC56" w14:textId="77777777" w:rsidR="00D5637A" w:rsidRDefault="00D5637A" w:rsidP="00D5637A">
      <w:pPr>
        <w:pStyle w:val="berschrift2"/>
      </w:pPr>
      <w:r>
        <w:t>Was lehret diß Euangelion?</w:t>
      </w:r>
    </w:p>
    <w:p w14:paraId="611521B4" w14:textId="77777777" w:rsidR="00D5637A" w:rsidRDefault="00D5637A" w:rsidP="00D5637A">
      <w:pPr>
        <w:pStyle w:val="StandardWeb"/>
      </w:pPr>
      <w:r>
        <w:t xml:space="preserve">ALs der HErre Christus vom tode erstanden/ vnnd in die herrligkeit seines vaters ist eingangen/ hat er sich viertzig tage seinen jüngern offenbaret/ vnnd ist mit jnen sehr freundtlich vnnd lieblich vmbgangen/ mit jnen geredt von dem reich Gottes/ vnd hat mit jnen geessen vnd getrunken/ vnd sich sehen vnd greiffen lassen/ vnd jre schwachheyt vnd plödigkeyt zu gut gehalten. </w:t>
      </w:r>
    </w:p>
    <w:p w14:paraId="02BAD4A8" w14:textId="77777777" w:rsidR="00D5637A" w:rsidRDefault="00D5637A" w:rsidP="00D5637A">
      <w:pPr>
        <w:pStyle w:val="berschrift2"/>
      </w:pPr>
      <w:r>
        <w:t>Was soll ich hierauß lernen?</w:t>
      </w:r>
    </w:p>
    <w:p w14:paraId="547CD179" w14:textId="77777777" w:rsidR="00D5637A" w:rsidRDefault="00D5637A" w:rsidP="00D5637A">
      <w:pPr>
        <w:pStyle w:val="StandardWeb"/>
      </w:pPr>
      <w:r>
        <w:t xml:space="preserve">Die vnaußsprechliche freundligkeyt vnnd leutseligkeyt vnsers Herrn Jesu Christi/ welcher von anbegin der welt/ bey seiner kirchen gewonet/ vnd ist mit jr auffs glimpflichste vnd holdselichste vmbgangen/ Prouerb. 8. Sie getröstet vnd beschützet/ vnnd jr gebrechligkeyt zugedeckt/ vnd verglimpffet. </w:t>
      </w:r>
    </w:p>
    <w:p w14:paraId="537D01C0" w14:textId="77777777" w:rsidR="00D5637A" w:rsidRDefault="00D5637A" w:rsidP="00D5637A">
      <w:pPr>
        <w:pStyle w:val="berschrift2"/>
      </w:pPr>
      <w:r>
        <w:t>Hat denn der Son Gottes auch bey den Ertzuettern gewandelt?</w:t>
      </w:r>
    </w:p>
    <w:p w14:paraId="7DB8F7B7" w14:textId="77777777" w:rsidR="00D5637A" w:rsidRDefault="00D5637A" w:rsidP="00D5637A">
      <w:pPr>
        <w:pStyle w:val="StandardWeb"/>
      </w:pPr>
      <w:r>
        <w:t xml:space="preserve">Ja/ denn er ist ein ewiger freunde vnd schützer der seinigen/ drumb ist er in Engels vnnd flammen gestalt/ den Vettern erschienen/ mit Abraham hat er geredet vnd geessen/ Sein volck hater auß Egypten durchs rote Meer gefüret/ vnnd sie beleytet inn der fewerseulen. </w:t>
      </w:r>
    </w:p>
    <w:p w14:paraId="3C0426EF" w14:textId="77777777" w:rsidR="00D5637A" w:rsidRDefault="00D5637A" w:rsidP="00D5637A">
      <w:pPr>
        <w:pStyle w:val="StandardWeb"/>
      </w:pPr>
      <w:r>
        <w:t xml:space="preserve">Darnach im fleisch ist er auff das aller seuberlichste mit seinen Jüngern vnnd armen sündern vmbgangen, wie mit eim glimmenden döchtleinn oder newen ey. </w:t>
      </w:r>
    </w:p>
    <w:p w14:paraId="0656779E" w14:textId="77777777" w:rsidR="00D5637A" w:rsidRDefault="00D5637A" w:rsidP="00D5637A">
      <w:pPr>
        <w:pStyle w:val="StandardWeb"/>
      </w:pPr>
      <w:r>
        <w:t xml:space="preserve">Nach der Aufferstehung hat er viertzig tage/ sampt denen so er mit sich erwecket/ bey seinen brüdern vnd Jüngern gewandelt/ sie vom Reich Gottes gelehret/ getröstet/ vnnd jre schwachheyt vnnd gebrechligkey mit grosser gelindigkeyt vnnd sanfftmut geduldet vnd auffgenommen/ wie er denn noch heutiges tages bey vns ist/ biß an der welt ende/ vnd lagert sich vmb vns mit seinen heerscharen. Vnnd wenn er dem Vatter das Reich vbergeben wirt/ will er in ewigkeit vnter vns/ wie einer auß vns leben/ vnnd wandeln in brüderlicher freundtschafft/ wie in der ersten zun Corinthern am fünfftzehenden geschrieben ist. </w:t>
      </w:r>
    </w:p>
    <w:p w14:paraId="3E37A53E" w14:textId="77777777" w:rsidR="00D5637A" w:rsidRDefault="00D5637A" w:rsidP="00D5637A">
      <w:pPr>
        <w:pStyle w:val="berschrift2"/>
      </w:pPr>
      <w:r>
        <w:t>Wie sol ich mich dieser viererley beywonung trösten?</w:t>
      </w:r>
    </w:p>
    <w:p w14:paraId="77CB01E1" w14:textId="77777777" w:rsidR="00D5637A" w:rsidRDefault="00D5637A" w:rsidP="00D5637A">
      <w:pPr>
        <w:pStyle w:val="StandardWeb"/>
      </w:pPr>
      <w:r>
        <w:t xml:space="preserve">Wenn dih die welt erschrecket/ oder die blödigkeyt deines hertzen will dich verzagt machen/ solst du gewiß sein/ CHRISTUS sey bey dir/ vnnd trage dich in seinem leybe/ biß in das alter / Esaie 46. vnd füre dich in seiner krefftigen hand/ vnnd sey eine fewrige mauren vmb dich/ vnd wölle dich erhalten/ wider alle pforten der hellen/ So wil er dich auch/ wie die seuglingnen gengeln/ Psalm 48. vnnd das glimmende töchtlein in dir nicht außleschen/ Sondern deine gebrechligkeyt zudecken/ vnd mit dir seuberlich vnd fein leyse vmb gehen/ wie mit dem vnglaubigen Thoma/ vndf schüchtern Jüngern. </w:t>
      </w:r>
    </w:p>
    <w:p w14:paraId="2AB49EBD" w14:textId="77777777" w:rsidR="00D5637A" w:rsidRDefault="00D5637A" w:rsidP="00D5637A">
      <w:pPr>
        <w:pStyle w:val="berschrift1"/>
        <w:rPr>
          <w:sz w:val="48"/>
        </w:rPr>
      </w:pPr>
      <w:r>
        <w:t>Am Sontage Misericordias Domini/ Vom eynigen Ertzhirten vnser seelen/ Johan. 10. Psalm. 23. Ezechielis 34.</w:t>
      </w:r>
    </w:p>
    <w:p w14:paraId="6E3A7B1E" w14:textId="77777777" w:rsidR="00D5637A" w:rsidRDefault="00D5637A" w:rsidP="00D5637A">
      <w:pPr>
        <w:pStyle w:val="StandardWeb"/>
      </w:pPr>
      <w:r>
        <w:rPr>
          <w:rStyle w:val="Fett"/>
          <w:rFonts w:eastAsiaTheme="majorEastAsia"/>
        </w:rPr>
        <w:t>Ich glaub an Jesum Christum/ vnsern Herrn.</w:t>
      </w:r>
      <w:r>
        <w:t xml:space="preserve"> </w:t>
      </w:r>
    </w:p>
    <w:p w14:paraId="54923285" w14:textId="77777777" w:rsidR="00D5637A" w:rsidRDefault="00D5637A" w:rsidP="00D5637A">
      <w:pPr>
        <w:pStyle w:val="StandardWeb"/>
      </w:pPr>
      <w:r>
        <w:rPr>
          <w:rStyle w:val="Fett"/>
          <w:rFonts w:eastAsiaTheme="majorEastAsia"/>
        </w:rPr>
        <w:t>ICh bin ein guter Hirt/ Ein guter Hirte lesset sein leben für die Schaff. Ein Mietling aber/ der nit Hirte ist/ des die Schaffe nit eigen sind/ sihet den Wolff kommen/ vnnd verlesset die Schaffe/ vnd fleucht. Vnd der Wolff erhaschet vnnd zustrewet die Schaff. Der Mietling aber fleuhet/ Denn er ist ein Mietling/ vnd achtet der Schaff nicht. Ich bin ein guter Hirte/ vnnd erkenne die meinen/ vnnd bin bekandt den meinen. Wie mich mein Vater kennet/ vnd ich kenne den Vater/ vnd ich lasse mein leben für die Schaffe. Vnd ich hab noch andere Schaff/ die sind nicht auß disem Stalle/ vnnd dieselbigen muß ich auch füren/ vnnd sie werden mein stimm hören/ vnd wird ein Herd/ vnd ein Hirte werden.</w:t>
      </w:r>
      <w:r>
        <w:t xml:space="preserve"> </w:t>
      </w:r>
    </w:p>
    <w:p w14:paraId="07A905A4" w14:textId="77777777" w:rsidR="00D5637A" w:rsidRDefault="00D5637A" w:rsidP="00D5637A">
      <w:pPr>
        <w:pStyle w:val="berschrift2"/>
      </w:pPr>
      <w:r>
        <w:t>Was leret Christus in disem Euangelio?</w:t>
      </w:r>
    </w:p>
    <w:p w14:paraId="7A4A1893" w14:textId="77777777" w:rsidR="00D5637A" w:rsidRDefault="00D5637A" w:rsidP="00D5637A">
      <w:pPr>
        <w:pStyle w:val="StandardWeb"/>
      </w:pPr>
      <w:r>
        <w:t xml:space="preserve">Da die Phariseer dem blinden fluchen/ straffet Christus die falschen Hirten vnd Lerer, vnnd warnet seine Christen/ für den wölffen/ dieben/ mördern/ Mietlingen vnd stummen hunden/ vnd weyset vns verirrete Scheflein/ zu dem rechten Pastor vnd Bischoff vnser seelen. </w:t>
      </w:r>
    </w:p>
    <w:p w14:paraId="079DC1DB" w14:textId="77777777" w:rsidR="00D5637A" w:rsidRDefault="00D5637A" w:rsidP="00D5637A">
      <w:pPr>
        <w:pStyle w:val="StandardWeb"/>
      </w:pPr>
      <w:r>
        <w:t xml:space="preserve">Er nimpt aber die gleichnuß vom Schaffstal vnnd Scheferey/ damit er vns die Propheten vnd Psalmen außlege/ vnd bilde sich vns für/ in der Ertzvetter legende/ welche Schaffhirten gewest sind/ Genesis 47. </w:t>
      </w:r>
    </w:p>
    <w:p w14:paraId="4A22AB2D" w14:textId="77777777" w:rsidR="00D5637A" w:rsidRDefault="00D5637A" w:rsidP="00D5637A">
      <w:pPr>
        <w:pStyle w:val="berschrift2"/>
      </w:pPr>
      <w:r>
        <w:t>Wer ist denn der rechte Hirt/ vnd Bischoff vnser seelen?</w:t>
      </w:r>
    </w:p>
    <w:p w14:paraId="2F0DB52A" w14:textId="77777777" w:rsidR="00D5637A" w:rsidRDefault="00D5637A" w:rsidP="00D5637A">
      <w:pPr>
        <w:pStyle w:val="StandardWeb"/>
      </w:pPr>
      <w:r>
        <w:t xml:space="preserve">Der Herre Jesus, wie er selber saget/ Ich bin eben der gute Hirt/ welcher Ezechielis am 34. verheissen ist/ vnd der Joseph weydet wie ein Scheflein/ Psalmo 80. </w:t>
      </w:r>
    </w:p>
    <w:p w14:paraId="3BEBE19A" w14:textId="77777777" w:rsidR="00D5637A" w:rsidRDefault="00D5637A" w:rsidP="00D5637A">
      <w:pPr>
        <w:pStyle w:val="StandardWeb"/>
      </w:pPr>
      <w:r>
        <w:t xml:space="preserve">Denn er hat vns arme scheflein gemacht vnd erschaffen/ Psalm. 100. vnd da wir in Adam gefangen/ hat er vns mit seinem eygen blut erworben/ Actorum 20. zu einem ewigen erbtheyl vnd eygenthumb/ vnd hat vns als der rechte Dauid/ auß des Löwens rachen errettet/ vnnd vns verirte schefflein gesucht/ vnd auff seinem rucken/ inn seine hütte vnd kirche getragen/ da heylet er vnsere scheden/ vnd hütet vnd bewaret selber seine herde/ welche er inn seiner hand füret/ vnnd gibet seinen schefflein das ewige leben. </w:t>
      </w:r>
    </w:p>
    <w:p w14:paraId="633AA683" w14:textId="77777777" w:rsidR="00D5637A" w:rsidRDefault="00D5637A" w:rsidP="00D5637A">
      <w:pPr>
        <w:pStyle w:val="berschrift2"/>
      </w:pPr>
      <w:r>
        <w:t>Was ist die rechte weyde der herde Christi?</w:t>
      </w:r>
    </w:p>
    <w:p w14:paraId="5C12DA10" w14:textId="77777777" w:rsidR="00D5637A" w:rsidRDefault="00D5637A" w:rsidP="00D5637A">
      <w:pPr>
        <w:pStyle w:val="StandardWeb"/>
      </w:pPr>
      <w:r>
        <w:t xml:space="preserve">Das heylige Euangelion/ die liebliche stimme des Herrn Christi/ das ist die schöne awe/ vnnd der lustige anger/ vnnd der lebendige qual/ vnnd frische wasser/ damit die schefflein Christi geweydet vnd getrencket werden/ wie er spricht: Meine schefflein hören meine stimme/ vnd ich gebe jnen das ewige leben/ Psalmo 23. </w:t>
      </w:r>
    </w:p>
    <w:p w14:paraId="5A4475EC" w14:textId="77777777" w:rsidR="00D5637A" w:rsidRDefault="00D5637A" w:rsidP="00D5637A">
      <w:pPr>
        <w:pStyle w:val="berschrift2"/>
      </w:pPr>
      <w:r>
        <w:t>Welches sein die Schefflein Jesu Christi?</w:t>
      </w:r>
    </w:p>
    <w:p w14:paraId="0F6CBDF9" w14:textId="77777777" w:rsidR="00D5637A" w:rsidRDefault="00D5637A" w:rsidP="00D5637A">
      <w:pPr>
        <w:pStyle w:val="StandardWeb"/>
      </w:pPr>
      <w:r>
        <w:t xml:space="preserve">Welche disen eynigen Ertzhirten vnd trewen Bischoff jrer seelen erkennen/ seine stimme hören vnd annemen/ vnnd folgenn jm alleine/ vnd die bey der herdt vnd hürden Christi in eynigkeyt der waren Kirchen verharrfen/ vnnd plöcken vnd ruffen zu jrem hirten in allen nöten/ vnnd die jre tegliche milch/ vnd jerliche woolle jrem Hirten/ vnd zu vnterhaltung der hürden/ willig vnnd gern geben/ vnd dienen jederman/ vnd schaden niemandt/ wie ein frommes scheflein/ vnd die sich jrem Hirten zugefallen in gedult vnd gehorsam schlachten vnd auffopffern lassen. </w:t>
      </w:r>
    </w:p>
    <w:p w14:paraId="59C0A7C3" w14:textId="77777777" w:rsidR="00D5637A" w:rsidRDefault="00D5637A" w:rsidP="00D5637A">
      <w:pPr>
        <w:pStyle w:val="berschrift2"/>
      </w:pPr>
      <w:r>
        <w:t>Wie sol sich ein schefflein seines Hirten trösten?</w:t>
      </w:r>
    </w:p>
    <w:p w14:paraId="4EF0C76B" w14:textId="77777777" w:rsidR="00D5637A" w:rsidRDefault="00D5637A" w:rsidP="00D5637A">
      <w:pPr>
        <w:pStyle w:val="StandardWeb"/>
      </w:pPr>
      <w:r>
        <w:t xml:space="preserve">Es sol gewiß sein/ das es Christus inn seiner handt habe/ vnnd das es niemand auß seinen henden reissen könne/ vnnd das der Hirt bey seinen scheflein ist/ vnd wil des behüten/ auch da es mitten in des Löwen rachen vnd tode stecket/ Psalmo 23. vnnd wil jm am jungsten tage/ das ewige leben geben/ wenn der die Böcke/ so von der herde weglaufen/ vnd auff die steinfelsen geklettert/ vnd sich derzanckt vnd gestirn stösset haben/ außsonder vnd außmertzen wirt/ in das ewige hellische fewer/ Matth. am. 25. </w:t>
      </w:r>
    </w:p>
    <w:p w14:paraId="5DB92294" w14:textId="77777777" w:rsidR="00D5637A" w:rsidRDefault="00D5637A" w:rsidP="00D5637A">
      <w:pPr>
        <w:pStyle w:val="berschrift1"/>
        <w:rPr>
          <w:sz w:val="48"/>
        </w:rPr>
      </w:pPr>
      <w:r>
        <w:t>Am Sontage Jubilate/ Von der Christen trewen/ vnd künfftiger freude/ Johan. am 16. Psalm. 56. vnd 126. Apocal. am 7. vnd 21.</w:t>
      </w:r>
    </w:p>
    <w:p w14:paraId="22706E6B" w14:textId="77777777" w:rsidR="00D5637A" w:rsidRDefault="00D5637A" w:rsidP="00D5637A">
      <w:pPr>
        <w:pStyle w:val="StandardWeb"/>
      </w:pPr>
      <w:r>
        <w:rPr>
          <w:rStyle w:val="Fett"/>
          <w:rFonts w:eastAsiaTheme="majorEastAsia"/>
        </w:rPr>
        <w:t>Zukomme dein Reich/ dein wille geschehe.</w:t>
      </w:r>
      <w:r>
        <w:t xml:space="preserve"> </w:t>
      </w:r>
    </w:p>
    <w:p w14:paraId="4E48D2DD" w14:textId="77777777" w:rsidR="00D5637A" w:rsidRDefault="00D5637A" w:rsidP="00D5637A">
      <w:pPr>
        <w:pStyle w:val="StandardWeb"/>
      </w:pPr>
      <w:r>
        <w:t xml:space="preserve">Vber ein kleines/ so werdet jr mich nicht sehen/ vnd aber vber ein kleines/ so werdet jr mich sehen/ denn ich gehe zum Vatter. Da sprachen etliche vnter seinen Jüngern vnter einander/ Was ist das/ das er saget zu vns/ Vber ein kleines/ so werdet jr mich nicht sehen/ vnnd aber vber ein kleines/ so werdet jhr mich sehen/ vnd das ich zum Vater gehe? Da sprachen sie: Was ist das/ das er saget/ vber ein kleines? Wir wissen nicht was er redet./ Da mercket Jesus/ das sie jn fragen wolten/ vnd sprach zu jnen: Dauon fraget jr vnter einander/ das ich gesagt hab/ vber ein kleines/ so werdet jr mich nicht sehen/ vnnd aber vber ein kleines/ werdet jr mich sehen. Warlich warlich ich sage euch/ jr werdet weynen vnnd heulen/ aber die welt wirdt sich frewen/ jr aber werdet trawrig sein/ doch ewer trawrigkeyt sol zur freude werden. </w:t>
      </w:r>
    </w:p>
    <w:p w14:paraId="5ACE59E0" w14:textId="77777777" w:rsidR="00D5637A" w:rsidRDefault="00D5637A" w:rsidP="00D5637A">
      <w:pPr>
        <w:pStyle w:val="StandardWeb"/>
      </w:pPr>
      <w:r>
        <w:t xml:space="preserve">Ein weib/ wenn sie gebirt/ so hat sie trawrigkeyt/ denn jr stunde ist kommen. Wenn sie aber das kind geboren hat/ dencket sie nicht mehr an die angst/ vmb der freude willen/ das der mensch zur welt geboren ist. Vnd jr habt auch nu traurigkeit/ aber ich wil euch wider sehen/ vnd ewer hertz sol sich frewen/ vnd ewer freude sol niemand von euch nemen/ vnd an dem selbigen tage/ wserdet jr mich nichts fragen. </w:t>
      </w:r>
    </w:p>
    <w:p w14:paraId="395ACE4D" w14:textId="77777777" w:rsidR="00D5637A" w:rsidRDefault="00D5637A" w:rsidP="00D5637A">
      <w:pPr>
        <w:pStyle w:val="berschrift2"/>
      </w:pPr>
      <w:r>
        <w:t>Was stehet in disem Euangelio?</w:t>
      </w:r>
    </w:p>
    <w:p w14:paraId="6BA93756" w14:textId="77777777" w:rsidR="00D5637A" w:rsidRDefault="00D5637A" w:rsidP="00D5637A">
      <w:pPr>
        <w:pStyle w:val="StandardWeb"/>
      </w:pPr>
      <w:r>
        <w:t xml:space="preserve">Der HErre Christus verkündiget seinen Jüngern/ vnd allen Christen/ wie es inen in diser vnd jener welt gehen werde/ vnnd tröstet sie auffs aller freuntlichste. </w:t>
      </w:r>
    </w:p>
    <w:p w14:paraId="55BCD680" w14:textId="77777777" w:rsidR="00D5637A" w:rsidRDefault="00D5637A" w:rsidP="00D5637A">
      <w:pPr>
        <w:pStyle w:val="berschrift2"/>
      </w:pPr>
      <w:r>
        <w:t>Wie wirt es den Christen auff erden gehen?</w:t>
      </w:r>
    </w:p>
    <w:p w14:paraId="487DDADF" w14:textId="77777777" w:rsidR="00D5637A" w:rsidRDefault="00D5637A" w:rsidP="00D5637A">
      <w:pPr>
        <w:pStyle w:val="StandardWeb"/>
      </w:pPr>
      <w:r>
        <w:t xml:space="preserve">Sie werden vnschuldigklich vmb des Euangelii vnnd gerechtigkeyt willen gelestert/ verbannet vnd verfolget werden/ vnd werden heulen vnd weynen/ vnd in grossen engsten vnd trawrigkeyt sein/ wie ein weyb das zur geburt arbeyt. </w:t>
      </w:r>
    </w:p>
    <w:p w14:paraId="1F4265D8" w14:textId="77777777" w:rsidR="00D5637A" w:rsidRDefault="00D5637A" w:rsidP="00D5637A">
      <w:pPr>
        <w:pStyle w:val="berschrift2"/>
      </w:pPr>
      <w:r>
        <w:t>Was haben denn die armen Christen für ein trost?</w:t>
      </w:r>
    </w:p>
    <w:p w14:paraId="5149D839" w14:textId="77777777" w:rsidR="00D5637A" w:rsidRDefault="00D5637A" w:rsidP="00D5637A">
      <w:pPr>
        <w:pStyle w:val="StandardWeb"/>
      </w:pPr>
      <w:r>
        <w:t xml:space="preserve">Der Herr verheisset jnen den rechten tröster/ den heyligen geist/ vnd das jr trübnuß vnnd schmertzen sol nur ein kleines/ vnd ein augenblick weren/ darnach sol jre trawrigkeyt/ in eine ewige vnd himlische freude verwandelt werden. </w:t>
      </w:r>
    </w:p>
    <w:p w14:paraId="18F8EADC" w14:textId="77777777" w:rsidR="00D5637A" w:rsidRDefault="00D5637A" w:rsidP="00D5637A">
      <w:pPr>
        <w:pStyle w:val="StandardWeb"/>
      </w:pPr>
      <w:r>
        <w:t xml:space="preserve">Denn er fasset der Christen zeheren in seinen sack/ wie Balsams tröpflein/ vnnd wil der elenden threnen/ die vber sich schreyen/ Syrach 35. seinen elenden Christen am Jüngsten tage abwischen/ wie eine mutter die zehrlein jrem lieben kindlein weckstreichet/ vnnd wil jnen/ auß jrem weinen/ so sie inn gedult außstehen/ einen edlen samen/ vnd hunderfeltige garben wachsen lassen/ welche sie mit freuden auffsamlen/ vnd für Gottes angesicht tragen sollen/ Psalmo 126. </w:t>
      </w:r>
    </w:p>
    <w:p w14:paraId="2056BFD5" w14:textId="77777777" w:rsidR="00D5637A" w:rsidRDefault="00D5637A" w:rsidP="00D5637A">
      <w:pPr>
        <w:pStyle w:val="berschrift2"/>
      </w:pPr>
      <w:r>
        <w:t>Wie sollen wir vns disen trost nutz machen?</w:t>
      </w:r>
    </w:p>
    <w:p w14:paraId="3B0A13EA" w14:textId="77777777" w:rsidR="00D5637A" w:rsidRDefault="00D5637A" w:rsidP="00D5637A">
      <w:pPr>
        <w:pStyle w:val="StandardWeb"/>
      </w:pPr>
      <w:r>
        <w:t xml:space="preserve">Wenn die welt vns die zeher herauß zwenget/ vnd spottet vnser darzu/ welches bitter vnnd schmertzlich wehe thut/ sollen wir vns an diß tröstlich wort Christi/ vnd der Psallmen halten/ vnnd gewißlich glauben/ der Dauids trenen in seinen schlauch/ wie ein ölzar gefasset/ vnnd ein jedes tröpflein gezelet/ vnd auffgeschrieben hat/ der sey bey vns mit seinem geiste/ vnd habe ein hertzlichs vnnd brüderlichs mitleyden mit vns/ als ein trewer Bischoff/ vnd wil vns wider erfrewen/ wie ein Kindelbetterin/ an jemem frölichen tage/ wenn vnser leyd ein ende nemen/ vnnd den Gottlosen jr gelechter in den busen rinnen wirt. </w:t>
      </w:r>
    </w:p>
    <w:p w14:paraId="54779EAA" w14:textId="77777777" w:rsidR="0022039F" w:rsidRDefault="0022039F" w:rsidP="0022039F"/>
    <w:p w14:paraId="0C0ECF54" w14:textId="77777777" w:rsidR="00D5498D" w:rsidRPr="00D5498D" w:rsidRDefault="007166CE" w:rsidP="008E63BE">
      <w:pPr>
        <w:pStyle w:val="berschrift1"/>
      </w:pPr>
      <w:r>
        <w:br w:type="page"/>
      </w:r>
      <w:r w:rsidR="00D5498D" w:rsidRPr="00D5498D">
        <w:t>Quellen:</w:t>
      </w:r>
    </w:p>
    <w:p w14:paraId="2F348EC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E552F4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5043E6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EDA5C9E"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5A1FEE97"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61104DA"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5F3EB8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19A0373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3273459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0B42BC4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A3DCFA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5053132D" w14:textId="01808C9D"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41A8"/>
    <w:rsid w:val="00082307"/>
    <w:rsid w:val="000C66E5"/>
    <w:rsid w:val="001F54C4"/>
    <w:rsid w:val="0022039F"/>
    <w:rsid w:val="00272484"/>
    <w:rsid w:val="00297F83"/>
    <w:rsid w:val="002E6D11"/>
    <w:rsid w:val="00381C0C"/>
    <w:rsid w:val="00537F59"/>
    <w:rsid w:val="005F5F2C"/>
    <w:rsid w:val="00685EF5"/>
    <w:rsid w:val="007166CE"/>
    <w:rsid w:val="007A2C87"/>
    <w:rsid w:val="007E1779"/>
    <w:rsid w:val="0083667B"/>
    <w:rsid w:val="008D7463"/>
    <w:rsid w:val="008E417E"/>
    <w:rsid w:val="008E63BE"/>
    <w:rsid w:val="00C35859"/>
    <w:rsid w:val="00CC4EAC"/>
    <w:rsid w:val="00D14D4F"/>
    <w:rsid w:val="00D5498D"/>
    <w:rsid w:val="00D5637A"/>
    <w:rsid w:val="00E441A8"/>
    <w:rsid w:val="00E63A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69677A"/>
  <w15:chartTrackingRefBased/>
  <w15:docId w15:val="{0FD3A113-04DB-4B41-B4B9-77153EA35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685EF5"/>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E63A1C"/>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E63A1C"/>
    <w:rPr>
      <w:i/>
      <w:iCs/>
    </w:rPr>
  </w:style>
  <w:style w:type="character" w:customStyle="1" w:styleId="berschrift3Zchn">
    <w:name w:val="Überschrift 3 Zchn"/>
    <w:basedOn w:val="Absatz-Standardschriftart"/>
    <w:link w:val="berschrift3"/>
    <w:uiPriority w:val="9"/>
    <w:rsid w:val="00685EF5"/>
    <w:rPr>
      <w:rFonts w:asciiTheme="majorHAnsi" w:eastAsiaTheme="majorEastAsia" w:hAnsiTheme="majorHAnsi" w:cstheme="majorBidi"/>
      <w:color w:val="1F4D78"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605899">
      <w:bodyDiv w:val="1"/>
      <w:marLeft w:val="0"/>
      <w:marRight w:val="0"/>
      <w:marTop w:val="0"/>
      <w:marBottom w:val="0"/>
      <w:divBdr>
        <w:top w:val="none" w:sz="0" w:space="0" w:color="auto"/>
        <w:left w:val="none" w:sz="0" w:space="0" w:color="auto"/>
        <w:bottom w:val="none" w:sz="0" w:space="0" w:color="auto"/>
        <w:right w:val="none" w:sz="0" w:space="0" w:color="auto"/>
      </w:divBdr>
      <w:divsChild>
        <w:div w:id="452868438">
          <w:marLeft w:val="0"/>
          <w:marRight w:val="0"/>
          <w:marTop w:val="0"/>
          <w:marBottom w:val="0"/>
          <w:divBdr>
            <w:top w:val="none" w:sz="0" w:space="0" w:color="auto"/>
            <w:left w:val="none" w:sz="0" w:space="0" w:color="auto"/>
            <w:bottom w:val="none" w:sz="0" w:space="0" w:color="auto"/>
            <w:right w:val="none" w:sz="0" w:space="0" w:color="auto"/>
          </w:divBdr>
        </w:div>
        <w:div w:id="570122627">
          <w:marLeft w:val="0"/>
          <w:marRight w:val="0"/>
          <w:marTop w:val="0"/>
          <w:marBottom w:val="0"/>
          <w:divBdr>
            <w:top w:val="none" w:sz="0" w:space="0" w:color="auto"/>
            <w:left w:val="none" w:sz="0" w:space="0" w:color="auto"/>
            <w:bottom w:val="none" w:sz="0" w:space="0" w:color="auto"/>
            <w:right w:val="none" w:sz="0" w:space="0" w:color="auto"/>
          </w:divBdr>
        </w:div>
      </w:divsChild>
    </w:div>
    <w:div w:id="81530154">
      <w:bodyDiv w:val="1"/>
      <w:marLeft w:val="0"/>
      <w:marRight w:val="0"/>
      <w:marTop w:val="0"/>
      <w:marBottom w:val="0"/>
      <w:divBdr>
        <w:top w:val="none" w:sz="0" w:space="0" w:color="auto"/>
        <w:left w:val="none" w:sz="0" w:space="0" w:color="auto"/>
        <w:bottom w:val="none" w:sz="0" w:space="0" w:color="auto"/>
        <w:right w:val="none" w:sz="0" w:space="0" w:color="auto"/>
      </w:divBdr>
      <w:divsChild>
        <w:div w:id="271548135">
          <w:marLeft w:val="0"/>
          <w:marRight w:val="0"/>
          <w:marTop w:val="0"/>
          <w:marBottom w:val="0"/>
          <w:divBdr>
            <w:top w:val="none" w:sz="0" w:space="0" w:color="auto"/>
            <w:left w:val="none" w:sz="0" w:space="0" w:color="auto"/>
            <w:bottom w:val="none" w:sz="0" w:space="0" w:color="auto"/>
            <w:right w:val="none" w:sz="0" w:space="0" w:color="auto"/>
          </w:divBdr>
        </w:div>
      </w:divsChild>
    </w:div>
    <w:div w:id="106512186">
      <w:bodyDiv w:val="1"/>
      <w:marLeft w:val="0"/>
      <w:marRight w:val="0"/>
      <w:marTop w:val="0"/>
      <w:marBottom w:val="0"/>
      <w:divBdr>
        <w:top w:val="none" w:sz="0" w:space="0" w:color="auto"/>
        <w:left w:val="none" w:sz="0" w:space="0" w:color="auto"/>
        <w:bottom w:val="none" w:sz="0" w:space="0" w:color="auto"/>
        <w:right w:val="none" w:sz="0" w:space="0" w:color="auto"/>
      </w:divBdr>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351953057">
      <w:bodyDiv w:val="1"/>
      <w:marLeft w:val="0"/>
      <w:marRight w:val="0"/>
      <w:marTop w:val="0"/>
      <w:marBottom w:val="0"/>
      <w:divBdr>
        <w:top w:val="none" w:sz="0" w:space="0" w:color="auto"/>
        <w:left w:val="none" w:sz="0" w:space="0" w:color="auto"/>
        <w:bottom w:val="none" w:sz="0" w:space="0" w:color="auto"/>
        <w:right w:val="none" w:sz="0" w:space="0" w:color="auto"/>
      </w:divBdr>
      <w:divsChild>
        <w:div w:id="1994405680">
          <w:marLeft w:val="0"/>
          <w:marRight w:val="0"/>
          <w:marTop w:val="0"/>
          <w:marBottom w:val="0"/>
          <w:divBdr>
            <w:top w:val="none" w:sz="0" w:space="0" w:color="auto"/>
            <w:left w:val="none" w:sz="0" w:space="0" w:color="auto"/>
            <w:bottom w:val="none" w:sz="0" w:space="0" w:color="auto"/>
            <w:right w:val="none" w:sz="0" w:space="0" w:color="auto"/>
          </w:divBdr>
        </w:div>
        <w:div w:id="1332563177">
          <w:marLeft w:val="0"/>
          <w:marRight w:val="0"/>
          <w:marTop w:val="0"/>
          <w:marBottom w:val="0"/>
          <w:divBdr>
            <w:top w:val="none" w:sz="0" w:space="0" w:color="auto"/>
            <w:left w:val="none" w:sz="0" w:space="0" w:color="auto"/>
            <w:bottom w:val="none" w:sz="0" w:space="0" w:color="auto"/>
            <w:right w:val="none" w:sz="0" w:space="0" w:color="auto"/>
          </w:divBdr>
        </w:div>
        <w:div w:id="587157937">
          <w:marLeft w:val="0"/>
          <w:marRight w:val="0"/>
          <w:marTop w:val="0"/>
          <w:marBottom w:val="0"/>
          <w:divBdr>
            <w:top w:val="none" w:sz="0" w:space="0" w:color="auto"/>
            <w:left w:val="none" w:sz="0" w:space="0" w:color="auto"/>
            <w:bottom w:val="none" w:sz="0" w:space="0" w:color="auto"/>
            <w:right w:val="none" w:sz="0" w:space="0" w:color="auto"/>
          </w:divBdr>
        </w:div>
        <w:div w:id="495996720">
          <w:marLeft w:val="0"/>
          <w:marRight w:val="0"/>
          <w:marTop w:val="0"/>
          <w:marBottom w:val="0"/>
          <w:divBdr>
            <w:top w:val="none" w:sz="0" w:space="0" w:color="auto"/>
            <w:left w:val="none" w:sz="0" w:space="0" w:color="auto"/>
            <w:bottom w:val="none" w:sz="0" w:space="0" w:color="auto"/>
            <w:right w:val="none" w:sz="0" w:space="0" w:color="auto"/>
          </w:divBdr>
        </w:div>
      </w:divsChild>
    </w:div>
    <w:div w:id="380979847">
      <w:bodyDiv w:val="1"/>
      <w:marLeft w:val="0"/>
      <w:marRight w:val="0"/>
      <w:marTop w:val="0"/>
      <w:marBottom w:val="0"/>
      <w:divBdr>
        <w:top w:val="none" w:sz="0" w:space="0" w:color="auto"/>
        <w:left w:val="none" w:sz="0" w:space="0" w:color="auto"/>
        <w:bottom w:val="none" w:sz="0" w:space="0" w:color="auto"/>
        <w:right w:val="none" w:sz="0" w:space="0" w:color="auto"/>
      </w:divBdr>
      <w:divsChild>
        <w:div w:id="1704745565">
          <w:marLeft w:val="0"/>
          <w:marRight w:val="0"/>
          <w:marTop w:val="0"/>
          <w:marBottom w:val="0"/>
          <w:divBdr>
            <w:top w:val="none" w:sz="0" w:space="0" w:color="auto"/>
            <w:left w:val="none" w:sz="0" w:space="0" w:color="auto"/>
            <w:bottom w:val="none" w:sz="0" w:space="0" w:color="auto"/>
            <w:right w:val="none" w:sz="0" w:space="0" w:color="auto"/>
          </w:divBdr>
        </w:div>
        <w:div w:id="926428583">
          <w:marLeft w:val="0"/>
          <w:marRight w:val="0"/>
          <w:marTop w:val="0"/>
          <w:marBottom w:val="0"/>
          <w:divBdr>
            <w:top w:val="none" w:sz="0" w:space="0" w:color="auto"/>
            <w:left w:val="none" w:sz="0" w:space="0" w:color="auto"/>
            <w:bottom w:val="none" w:sz="0" w:space="0" w:color="auto"/>
            <w:right w:val="none" w:sz="0" w:space="0" w:color="auto"/>
          </w:divBdr>
        </w:div>
        <w:div w:id="2002847167">
          <w:marLeft w:val="0"/>
          <w:marRight w:val="0"/>
          <w:marTop w:val="0"/>
          <w:marBottom w:val="0"/>
          <w:divBdr>
            <w:top w:val="none" w:sz="0" w:space="0" w:color="auto"/>
            <w:left w:val="none" w:sz="0" w:space="0" w:color="auto"/>
            <w:bottom w:val="none" w:sz="0" w:space="0" w:color="auto"/>
            <w:right w:val="none" w:sz="0" w:space="0" w:color="auto"/>
          </w:divBdr>
        </w:div>
        <w:div w:id="181362118">
          <w:marLeft w:val="0"/>
          <w:marRight w:val="0"/>
          <w:marTop w:val="0"/>
          <w:marBottom w:val="0"/>
          <w:divBdr>
            <w:top w:val="none" w:sz="0" w:space="0" w:color="auto"/>
            <w:left w:val="none" w:sz="0" w:space="0" w:color="auto"/>
            <w:bottom w:val="none" w:sz="0" w:space="0" w:color="auto"/>
            <w:right w:val="none" w:sz="0" w:space="0" w:color="auto"/>
          </w:divBdr>
        </w:div>
        <w:div w:id="435291220">
          <w:marLeft w:val="0"/>
          <w:marRight w:val="0"/>
          <w:marTop w:val="0"/>
          <w:marBottom w:val="0"/>
          <w:divBdr>
            <w:top w:val="none" w:sz="0" w:space="0" w:color="auto"/>
            <w:left w:val="none" w:sz="0" w:space="0" w:color="auto"/>
            <w:bottom w:val="none" w:sz="0" w:space="0" w:color="auto"/>
            <w:right w:val="none" w:sz="0" w:space="0" w:color="auto"/>
          </w:divBdr>
        </w:div>
      </w:divsChild>
    </w:div>
    <w:div w:id="382098585">
      <w:bodyDiv w:val="1"/>
      <w:marLeft w:val="0"/>
      <w:marRight w:val="0"/>
      <w:marTop w:val="0"/>
      <w:marBottom w:val="0"/>
      <w:divBdr>
        <w:top w:val="none" w:sz="0" w:space="0" w:color="auto"/>
        <w:left w:val="none" w:sz="0" w:space="0" w:color="auto"/>
        <w:bottom w:val="none" w:sz="0" w:space="0" w:color="auto"/>
        <w:right w:val="none" w:sz="0" w:space="0" w:color="auto"/>
      </w:divBdr>
      <w:divsChild>
        <w:div w:id="492726273">
          <w:marLeft w:val="0"/>
          <w:marRight w:val="0"/>
          <w:marTop w:val="0"/>
          <w:marBottom w:val="0"/>
          <w:divBdr>
            <w:top w:val="none" w:sz="0" w:space="0" w:color="auto"/>
            <w:left w:val="none" w:sz="0" w:space="0" w:color="auto"/>
            <w:bottom w:val="none" w:sz="0" w:space="0" w:color="auto"/>
            <w:right w:val="none" w:sz="0" w:space="0" w:color="auto"/>
          </w:divBdr>
        </w:div>
      </w:divsChild>
    </w:div>
    <w:div w:id="383649283">
      <w:bodyDiv w:val="1"/>
      <w:marLeft w:val="0"/>
      <w:marRight w:val="0"/>
      <w:marTop w:val="0"/>
      <w:marBottom w:val="0"/>
      <w:divBdr>
        <w:top w:val="none" w:sz="0" w:space="0" w:color="auto"/>
        <w:left w:val="none" w:sz="0" w:space="0" w:color="auto"/>
        <w:bottom w:val="none" w:sz="0" w:space="0" w:color="auto"/>
        <w:right w:val="none" w:sz="0" w:space="0" w:color="auto"/>
      </w:divBdr>
      <w:divsChild>
        <w:div w:id="900409464">
          <w:marLeft w:val="0"/>
          <w:marRight w:val="0"/>
          <w:marTop w:val="0"/>
          <w:marBottom w:val="0"/>
          <w:divBdr>
            <w:top w:val="none" w:sz="0" w:space="0" w:color="auto"/>
            <w:left w:val="none" w:sz="0" w:space="0" w:color="auto"/>
            <w:bottom w:val="none" w:sz="0" w:space="0" w:color="auto"/>
            <w:right w:val="none" w:sz="0" w:space="0" w:color="auto"/>
          </w:divBdr>
        </w:div>
      </w:divsChild>
    </w:div>
    <w:div w:id="390350145">
      <w:bodyDiv w:val="1"/>
      <w:marLeft w:val="0"/>
      <w:marRight w:val="0"/>
      <w:marTop w:val="0"/>
      <w:marBottom w:val="0"/>
      <w:divBdr>
        <w:top w:val="none" w:sz="0" w:space="0" w:color="auto"/>
        <w:left w:val="none" w:sz="0" w:space="0" w:color="auto"/>
        <w:bottom w:val="none" w:sz="0" w:space="0" w:color="auto"/>
        <w:right w:val="none" w:sz="0" w:space="0" w:color="auto"/>
      </w:divBdr>
      <w:divsChild>
        <w:div w:id="338582775">
          <w:marLeft w:val="0"/>
          <w:marRight w:val="0"/>
          <w:marTop w:val="0"/>
          <w:marBottom w:val="0"/>
          <w:divBdr>
            <w:top w:val="none" w:sz="0" w:space="0" w:color="auto"/>
            <w:left w:val="none" w:sz="0" w:space="0" w:color="auto"/>
            <w:bottom w:val="none" w:sz="0" w:space="0" w:color="auto"/>
            <w:right w:val="none" w:sz="0" w:space="0" w:color="auto"/>
          </w:divBdr>
        </w:div>
        <w:div w:id="284122129">
          <w:marLeft w:val="0"/>
          <w:marRight w:val="0"/>
          <w:marTop w:val="0"/>
          <w:marBottom w:val="0"/>
          <w:divBdr>
            <w:top w:val="none" w:sz="0" w:space="0" w:color="auto"/>
            <w:left w:val="none" w:sz="0" w:space="0" w:color="auto"/>
            <w:bottom w:val="none" w:sz="0" w:space="0" w:color="auto"/>
            <w:right w:val="none" w:sz="0" w:space="0" w:color="auto"/>
          </w:divBdr>
        </w:div>
        <w:div w:id="626207746">
          <w:marLeft w:val="0"/>
          <w:marRight w:val="0"/>
          <w:marTop w:val="0"/>
          <w:marBottom w:val="0"/>
          <w:divBdr>
            <w:top w:val="none" w:sz="0" w:space="0" w:color="auto"/>
            <w:left w:val="none" w:sz="0" w:space="0" w:color="auto"/>
            <w:bottom w:val="none" w:sz="0" w:space="0" w:color="auto"/>
            <w:right w:val="none" w:sz="0" w:space="0" w:color="auto"/>
          </w:divBdr>
        </w:div>
        <w:div w:id="1304428568">
          <w:marLeft w:val="0"/>
          <w:marRight w:val="0"/>
          <w:marTop w:val="0"/>
          <w:marBottom w:val="0"/>
          <w:divBdr>
            <w:top w:val="none" w:sz="0" w:space="0" w:color="auto"/>
            <w:left w:val="none" w:sz="0" w:space="0" w:color="auto"/>
            <w:bottom w:val="none" w:sz="0" w:space="0" w:color="auto"/>
            <w:right w:val="none" w:sz="0" w:space="0" w:color="auto"/>
          </w:divBdr>
        </w:div>
        <w:div w:id="242834426">
          <w:marLeft w:val="0"/>
          <w:marRight w:val="0"/>
          <w:marTop w:val="0"/>
          <w:marBottom w:val="0"/>
          <w:divBdr>
            <w:top w:val="none" w:sz="0" w:space="0" w:color="auto"/>
            <w:left w:val="none" w:sz="0" w:space="0" w:color="auto"/>
            <w:bottom w:val="none" w:sz="0" w:space="0" w:color="auto"/>
            <w:right w:val="none" w:sz="0" w:space="0" w:color="auto"/>
          </w:divBdr>
        </w:div>
        <w:div w:id="559630809">
          <w:marLeft w:val="0"/>
          <w:marRight w:val="0"/>
          <w:marTop w:val="0"/>
          <w:marBottom w:val="0"/>
          <w:divBdr>
            <w:top w:val="none" w:sz="0" w:space="0" w:color="auto"/>
            <w:left w:val="none" w:sz="0" w:space="0" w:color="auto"/>
            <w:bottom w:val="none" w:sz="0" w:space="0" w:color="auto"/>
            <w:right w:val="none" w:sz="0" w:space="0" w:color="auto"/>
          </w:divBdr>
        </w:div>
      </w:divsChild>
    </w:div>
    <w:div w:id="472019578">
      <w:bodyDiv w:val="1"/>
      <w:marLeft w:val="0"/>
      <w:marRight w:val="0"/>
      <w:marTop w:val="0"/>
      <w:marBottom w:val="0"/>
      <w:divBdr>
        <w:top w:val="none" w:sz="0" w:space="0" w:color="auto"/>
        <w:left w:val="none" w:sz="0" w:space="0" w:color="auto"/>
        <w:bottom w:val="none" w:sz="0" w:space="0" w:color="auto"/>
        <w:right w:val="none" w:sz="0" w:space="0" w:color="auto"/>
      </w:divBdr>
      <w:divsChild>
        <w:div w:id="479465741">
          <w:marLeft w:val="0"/>
          <w:marRight w:val="0"/>
          <w:marTop w:val="0"/>
          <w:marBottom w:val="0"/>
          <w:divBdr>
            <w:top w:val="none" w:sz="0" w:space="0" w:color="auto"/>
            <w:left w:val="none" w:sz="0" w:space="0" w:color="auto"/>
            <w:bottom w:val="none" w:sz="0" w:space="0" w:color="auto"/>
            <w:right w:val="none" w:sz="0" w:space="0" w:color="auto"/>
          </w:divBdr>
        </w:div>
      </w:divsChild>
    </w:div>
    <w:div w:id="502748320">
      <w:bodyDiv w:val="1"/>
      <w:marLeft w:val="0"/>
      <w:marRight w:val="0"/>
      <w:marTop w:val="0"/>
      <w:marBottom w:val="0"/>
      <w:divBdr>
        <w:top w:val="none" w:sz="0" w:space="0" w:color="auto"/>
        <w:left w:val="none" w:sz="0" w:space="0" w:color="auto"/>
        <w:bottom w:val="none" w:sz="0" w:space="0" w:color="auto"/>
        <w:right w:val="none" w:sz="0" w:space="0" w:color="auto"/>
      </w:divBdr>
      <w:divsChild>
        <w:div w:id="133640371">
          <w:marLeft w:val="0"/>
          <w:marRight w:val="0"/>
          <w:marTop w:val="0"/>
          <w:marBottom w:val="0"/>
          <w:divBdr>
            <w:top w:val="none" w:sz="0" w:space="0" w:color="auto"/>
            <w:left w:val="none" w:sz="0" w:space="0" w:color="auto"/>
            <w:bottom w:val="none" w:sz="0" w:space="0" w:color="auto"/>
            <w:right w:val="none" w:sz="0" w:space="0" w:color="auto"/>
          </w:divBdr>
        </w:div>
        <w:div w:id="1673558315">
          <w:marLeft w:val="0"/>
          <w:marRight w:val="0"/>
          <w:marTop w:val="0"/>
          <w:marBottom w:val="0"/>
          <w:divBdr>
            <w:top w:val="none" w:sz="0" w:space="0" w:color="auto"/>
            <w:left w:val="none" w:sz="0" w:space="0" w:color="auto"/>
            <w:bottom w:val="none" w:sz="0" w:space="0" w:color="auto"/>
            <w:right w:val="none" w:sz="0" w:space="0" w:color="auto"/>
          </w:divBdr>
        </w:div>
        <w:div w:id="569538343">
          <w:marLeft w:val="0"/>
          <w:marRight w:val="0"/>
          <w:marTop w:val="0"/>
          <w:marBottom w:val="0"/>
          <w:divBdr>
            <w:top w:val="none" w:sz="0" w:space="0" w:color="auto"/>
            <w:left w:val="none" w:sz="0" w:space="0" w:color="auto"/>
            <w:bottom w:val="none" w:sz="0" w:space="0" w:color="auto"/>
            <w:right w:val="none" w:sz="0" w:space="0" w:color="auto"/>
          </w:divBdr>
        </w:div>
        <w:div w:id="1317220030">
          <w:marLeft w:val="0"/>
          <w:marRight w:val="0"/>
          <w:marTop w:val="0"/>
          <w:marBottom w:val="0"/>
          <w:divBdr>
            <w:top w:val="none" w:sz="0" w:space="0" w:color="auto"/>
            <w:left w:val="none" w:sz="0" w:space="0" w:color="auto"/>
            <w:bottom w:val="none" w:sz="0" w:space="0" w:color="auto"/>
            <w:right w:val="none" w:sz="0" w:space="0" w:color="auto"/>
          </w:divBdr>
        </w:div>
        <w:div w:id="1030884875">
          <w:marLeft w:val="0"/>
          <w:marRight w:val="0"/>
          <w:marTop w:val="0"/>
          <w:marBottom w:val="0"/>
          <w:divBdr>
            <w:top w:val="none" w:sz="0" w:space="0" w:color="auto"/>
            <w:left w:val="none" w:sz="0" w:space="0" w:color="auto"/>
            <w:bottom w:val="none" w:sz="0" w:space="0" w:color="auto"/>
            <w:right w:val="none" w:sz="0" w:space="0" w:color="auto"/>
          </w:divBdr>
        </w:div>
        <w:div w:id="1470130024">
          <w:marLeft w:val="0"/>
          <w:marRight w:val="0"/>
          <w:marTop w:val="0"/>
          <w:marBottom w:val="0"/>
          <w:divBdr>
            <w:top w:val="none" w:sz="0" w:space="0" w:color="auto"/>
            <w:left w:val="none" w:sz="0" w:space="0" w:color="auto"/>
            <w:bottom w:val="none" w:sz="0" w:space="0" w:color="auto"/>
            <w:right w:val="none" w:sz="0" w:space="0" w:color="auto"/>
          </w:divBdr>
        </w:div>
      </w:divsChild>
    </w:div>
    <w:div w:id="510292293">
      <w:bodyDiv w:val="1"/>
      <w:marLeft w:val="0"/>
      <w:marRight w:val="0"/>
      <w:marTop w:val="0"/>
      <w:marBottom w:val="0"/>
      <w:divBdr>
        <w:top w:val="none" w:sz="0" w:space="0" w:color="auto"/>
        <w:left w:val="none" w:sz="0" w:space="0" w:color="auto"/>
        <w:bottom w:val="none" w:sz="0" w:space="0" w:color="auto"/>
        <w:right w:val="none" w:sz="0" w:space="0" w:color="auto"/>
      </w:divBdr>
      <w:divsChild>
        <w:div w:id="1927685911">
          <w:marLeft w:val="0"/>
          <w:marRight w:val="0"/>
          <w:marTop w:val="0"/>
          <w:marBottom w:val="0"/>
          <w:divBdr>
            <w:top w:val="none" w:sz="0" w:space="0" w:color="auto"/>
            <w:left w:val="none" w:sz="0" w:space="0" w:color="auto"/>
            <w:bottom w:val="none" w:sz="0" w:space="0" w:color="auto"/>
            <w:right w:val="none" w:sz="0" w:space="0" w:color="auto"/>
          </w:divBdr>
        </w:div>
      </w:divsChild>
    </w:div>
    <w:div w:id="529150782">
      <w:bodyDiv w:val="1"/>
      <w:marLeft w:val="0"/>
      <w:marRight w:val="0"/>
      <w:marTop w:val="0"/>
      <w:marBottom w:val="0"/>
      <w:divBdr>
        <w:top w:val="none" w:sz="0" w:space="0" w:color="auto"/>
        <w:left w:val="none" w:sz="0" w:space="0" w:color="auto"/>
        <w:bottom w:val="none" w:sz="0" w:space="0" w:color="auto"/>
        <w:right w:val="none" w:sz="0" w:space="0" w:color="auto"/>
      </w:divBdr>
      <w:divsChild>
        <w:div w:id="496530731">
          <w:marLeft w:val="0"/>
          <w:marRight w:val="0"/>
          <w:marTop w:val="0"/>
          <w:marBottom w:val="0"/>
          <w:divBdr>
            <w:top w:val="none" w:sz="0" w:space="0" w:color="auto"/>
            <w:left w:val="none" w:sz="0" w:space="0" w:color="auto"/>
            <w:bottom w:val="none" w:sz="0" w:space="0" w:color="auto"/>
            <w:right w:val="none" w:sz="0" w:space="0" w:color="auto"/>
          </w:divBdr>
        </w:div>
        <w:div w:id="406466039">
          <w:marLeft w:val="0"/>
          <w:marRight w:val="0"/>
          <w:marTop w:val="0"/>
          <w:marBottom w:val="0"/>
          <w:divBdr>
            <w:top w:val="none" w:sz="0" w:space="0" w:color="auto"/>
            <w:left w:val="none" w:sz="0" w:space="0" w:color="auto"/>
            <w:bottom w:val="none" w:sz="0" w:space="0" w:color="auto"/>
            <w:right w:val="none" w:sz="0" w:space="0" w:color="auto"/>
          </w:divBdr>
        </w:div>
        <w:div w:id="1907374311">
          <w:marLeft w:val="0"/>
          <w:marRight w:val="0"/>
          <w:marTop w:val="0"/>
          <w:marBottom w:val="0"/>
          <w:divBdr>
            <w:top w:val="none" w:sz="0" w:space="0" w:color="auto"/>
            <w:left w:val="none" w:sz="0" w:space="0" w:color="auto"/>
            <w:bottom w:val="none" w:sz="0" w:space="0" w:color="auto"/>
            <w:right w:val="none" w:sz="0" w:space="0" w:color="auto"/>
          </w:divBdr>
        </w:div>
        <w:div w:id="181600551">
          <w:marLeft w:val="0"/>
          <w:marRight w:val="0"/>
          <w:marTop w:val="0"/>
          <w:marBottom w:val="0"/>
          <w:divBdr>
            <w:top w:val="none" w:sz="0" w:space="0" w:color="auto"/>
            <w:left w:val="none" w:sz="0" w:space="0" w:color="auto"/>
            <w:bottom w:val="none" w:sz="0" w:space="0" w:color="auto"/>
            <w:right w:val="none" w:sz="0" w:space="0" w:color="auto"/>
          </w:divBdr>
        </w:div>
        <w:div w:id="971710301">
          <w:marLeft w:val="0"/>
          <w:marRight w:val="0"/>
          <w:marTop w:val="0"/>
          <w:marBottom w:val="0"/>
          <w:divBdr>
            <w:top w:val="none" w:sz="0" w:space="0" w:color="auto"/>
            <w:left w:val="none" w:sz="0" w:space="0" w:color="auto"/>
            <w:bottom w:val="none" w:sz="0" w:space="0" w:color="auto"/>
            <w:right w:val="none" w:sz="0" w:space="0" w:color="auto"/>
          </w:divBdr>
        </w:div>
        <w:div w:id="979575047">
          <w:marLeft w:val="0"/>
          <w:marRight w:val="0"/>
          <w:marTop w:val="0"/>
          <w:marBottom w:val="0"/>
          <w:divBdr>
            <w:top w:val="none" w:sz="0" w:space="0" w:color="auto"/>
            <w:left w:val="none" w:sz="0" w:space="0" w:color="auto"/>
            <w:bottom w:val="none" w:sz="0" w:space="0" w:color="auto"/>
            <w:right w:val="none" w:sz="0" w:space="0" w:color="auto"/>
          </w:divBdr>
        </w:div>
      </w:divsChild>
    </w:div>
    <w:div w:id="557976713">
      <w:bodyDiv w:val="1"/>
      <w:marLeft w:val="0"/>
      <w:marRight w:val="0"/>
      <w:marTop w:val="0"/>
      <w:marBottom w:val="0"/>
      <w:divBdr>
        <w:top w:val="none" w:sz="0" w:space="0" w:color="auto"/>
        <w:left w:val="none" w:sz="0" w:space="0" w:color="auto"/>
        <w:bottom w:val="none" w:sz="0" w:space="0" w:color="auto"/>
        <w:right w:val="none" w:sz="0" w:space="0" w:color="auto"/>
      </w:divBdr>
      <w:divsChild>
        <w:div w:id="1216117206">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24082308">
      <w:bodyDiv w:val="1"/>
      <w:marLeft w:val="0"/>
      <w:marRight w:val="0"/>
      <w:marTop w:val="0"/>
      <w:marBottom w:val="0"/>
      <w:divBdr>
        <w:top w:val="none" w:sz="0" w:space="0" w:color="auto"/>
        <w:left w:val="none" w:sz="0" w:space="0" w:color="auto"/>
        <w:bottom w:val="none" w:sz="0" w:space="0" w:color="auto"/>
        <w:right w:val="none" w:sz="0" w:space="0" w:color="auto"/>
      </w:divBdr>
      <w:divsChild>
        <w:div w:id="1388333680">
          <w:marLeft w:val="0"/>
          <w:marRight w:val="0"/>
          <w:marTop w:val="0"/>
          <w:marBottom w:val="0"/>
          <w:divBdr>
            <w:top w:val="none" w:sz="0" w:space="0" w:color="auto"/>
            <w:left w:val="none" w:sz="0" w:space="0" w:color="auto"/>
            <w:bottom w:val="none" w:sz="0" w:space="0" w:color="auto"/>
            <w:right w:val="none" w:sz="0" w:space="0" w:color="auto"/>
          </w:divBdr>
        </w:div>
        <w:div w:id="1330908821">
          <w:marLeft w:val="0"/>
          <w:marRight w:val="0"/>
          <w:marTop w:val="0"/>
          <w:marBottom w:val="0"/>
          <w:divBdr>
            <w:top w:val="none" w:sz="0" w:space="0" w:color="auto"/>
            <w:left w:val="none" w:sz="0" w:space="0" w:color="auto"/>
            <w:bottom w:val="none" w:sz="0" w:space="0" w:color="auto"/>
            <w:right w:val="none" w:sz="0" w:space="0" w:color="auto"/>
          </w:divBdr>
        </w:div>
        <w:div w:id="2092120795">
          <w:marLeft w:val="0"/>
          <w:marRight w:val="0"/>
          <w:marTop w:val="0"/>
          <w:marBottom w:val="0"/>
          <w:divBdr>
            <w:top w:val="none" w:sz="0" w:space="0" w:color="auto"/>
            <w:left w:val="none" w:sz="0" w:space="0" w:color="auto"/>
            <w:bottom w:val="none" w:sz="0" w:space="0" w:color="auto"/>
            <w:right w:val="none" w:sz="0" w:space="0" w:color="auto"/>
          </w:divBdr>
        </w:div>
        <w:div w:id="2097900876">
          <w:marLeft w:val="0"/>
          <w:marRight w:val="0"/>
          <w:marTop w:val="0"/>
          <w:marBottom w:val="0"/>
          <w:divBdr>
            <w:top w:val="none" w:sz="0" w:space="0" w:color="auto"/>
            <w:left w:val="none" w:sz="0" w:space="0" w:color="auto"/>
            <w:bottom w:val="none" w:sz="0" w:space="0" w:color="auto"/>
            <w:right w:val="none" w:sz="0" w:space="0" w:color="auto"/>
          </w:divBdr>
        </w:div>
        <w:div w:id="693843102">
          <w:marLeft w:val="0"/>
          <w:marRight w:val="0"/>
          <w:marTop w:val="0"/>
          <w:marBottom w:val="0"/>
          <w:divBdr>
            <w:top w:val="none" w:sz="0" w:space="0" w:color="auto"/>
            <w:left w:val="none" w:sz="0" w:space="0" w:color="auto"/>
            <w:bottom w:val="none" w:sz="0" w:space="0" w:color="auto"/>
            <w:right w:val="none" w:sz="0" w:space="0" w:color="auto"/>
          </w:divBdr>
        </w:div>
        <w:div w:id="466894929">
          <w:marLeft w:val="0"/>
          <w:marRight w:val="0"/>
          <w:marTop w:val="0"/>
          <w:marBottom w:val="0"/>
          <w:divBdr>
            <w:top w:val="none" w:sz="0" w:space="0" w:color="auto"/>
            <w:left w:val="none" w:sz="0" w:space="0" w:color="auto"/>
            <w:bottom w:val="none" w:sz="0" w:space="0" w:color="auto"/>
            <w:right w:val="none" w:sz="0" w:space="0" w:color="auto"/>
          </w:divBdr>
        </w:div>
        <w:div w:id="1846357560">
          <w:marLeft w:val="0"/>
          <w:marRight w:val="0"/>
          <w:marTop w:val="0"/>
          <w:marBottom w:val="0"/>
          <w:divBdr>
            <w:top w:val="none" w:sz="0" w:space="0" w:color="auto"/>
            <w:left w:val="none" w:sz="0" w:space="0" w:color="auto"/>
            <w:bottom w:val="none" w:sz="0" w:space="0" w:color="auto"/>
            <w:right w:val="none" w:sz="0" w:space="0" w:color="auto"/>
          </w:divBdr>
        </w:div>
      </w:divsChild>
    </w:div>
    <w:div w:id="904756041">
      <w:bodyDiv w:val="1"/>
      <w:marLeft w:val="0"/>
      <w:marRight w:val="0"/>
      <w:marTop w:val="0"/>
      <w:marBottom w:val="0"/>
      <w:divBdr>
        <w:top w:val="none" w:sz="0" w:space="0" w:color="auto"/>
        <w:left w:val="none" w:sz="0" w:space="0" w:color="auto"/>
        <w:bottom w:val="none" w:sz="0" w:space="0" w:color="auto"/>
        <w:right w:val="none" w:sz="0" w:space="0" w:color="auto"/>
      </w:divBdr>
      <w:divsChild>
        <w:div w:id="1421100962">
          <w:marLeft w:val="0"/>
          <w:marRight w:val="0"/>
          <w:marTop w:val="0"/>
          <w:marBottom w:val="0"/>
          <w:divBdr>
            <w:top w:val="none" w:sz="0" w:space="0" w:color="auto"/>
            <w:left w:val="none" w:sz="0" w:space="0" w:color="auto"/>
            <w:bottom w:val="none" w:sz="0" w:space="0" w:color="auto"/>
            <w:right w:val="none" w:sz="0" w:space="0" w:color="auto"/>
          </w:divBdr>
        </w:div>
      </w:divsChild>
    </w:div>
    <w:div w:id="934165789">
      <w:bodyDiv w:val="1"/>
      <w:marLeft w:val="0"/>
      <w:marRight w:val="0"/>
      <w:marTop w:val="0"/>
      <w:marBottom w:val="0"/>
      <w:divBdr>
        <w:top w:val="none" w:sz="0" w:space="0" w:color="auto"/>
        <w:left w:val="none" w:sz="0" w:space="0" w:color="auto"/>
        <w:bottom w:val="none" w:sz="0" w:space="0" w:color="auto"/>
        <w:right w:val="none" w:sz="0" w:space="0" w:color="auto"/>
      </w:divBdr>
      <w:divsChild>
        <w:div w:id="2013607547">
          <w:marLeft w:val="0"/>
          <w:marRight w:val="0"/>
          <w:marTop w:val="0"/>
          <w:marBottom w:val="0"/>
          <w:divBdr>
            <w:top w:val="none" w:sz="0" w:space="0" w:color="auto"/>
            <w:left w:val="none" w:sz="0" w:space="0" w:color="auto"/>
            <w:bottom w:val="none" w:sz="0" w:space="0" w:color="auto"/>
            <w:right w:val="none" w:sz="0" w:space="0" w:color="auto"/>
          </w:divBdr>
        </w:div>
      </w:divsChild>
    </w:div>
    <w:div w:id="1020013856">
      <w:bodyDiv w:val="1"/>
      <w:marLeft w:val="0"/>
      <w:marRight w:val="0"/>
      <w:marTop w:val="0"/>
      <w:marBottom w:val="0"/>
      <w:divBdr>
        <w:top w:val="none" w:sz="0" w:space="0" w:color="auto"/>
        <w:left w:val="none" w:sz="0" w:space="0" w:color="auto"/>
        <w:bottom w:val="none" w:sz="0" w:space="0" w:color="auto"/>
        <w:right w:val="none" w:sz="0" w:space="0" w:color="auto"/>
      </w:divBdr>
      <w:divsChild>
        <w:div w:id="773669531">
          <w:marLeft w:val="0"/>
          <w:marRight w:val="0"/>
          <w:marTop w:val="0"/>
          <w:marBottom w:val="0"/>
          <w:divBdr>
            <w:top w:val="none" w:sz="0" w:space="0" w:color="auto"/>
            <w:left w:val="none" w:sz="0" w:space="0" w:color="auto"/>
            <w:bottom w:val="none" w:sz="0" w:space="0" w:color="auto"/>
            <w:right w:val="none" w:sz="0" w:space="0" w:color="auto"/>
          </w:divBdr>
        </w:div>
        <w:div w:id="1418480135">
          <w:marLeft w:val="0"/>
          <w:marRight w:val="0"/>
          <w:marTop w:val="0"/>
          <w:marBottom w:val="0"/>
          <w:divBdr>
            <w:top w:val="none" w:sz="0" w:space="0" w:color="auto"/>
            <w:left w:val="none" w:sz="0" w:space="0" w:color="auto"/>
            <w:bottom w:val="none" w:sz="0" w:space="0" w:color="auto"/>
            <w:right w:val="none" w:sz="0" w:space="0" w:color="auto"/>
          </w:divBdr>
        </w:div>
        <w:div w:id="370886150">
          <w:marLeft w:val="0"/>
          <w:marRight w:val="0"/>
          <w:marTop w:val="0"/>
          <w:marBottom w:val="0"/>
          <w:divBdr>
            <w:top w:val="none" w:sz="0" w:space="0" w:color="auto"/>
            <w:left w:val="none" w:sz="0" w:space="0" w:color="auto"/>
            <w:bottom w:val="none" w:sz="0" w:space="0" w:color="auto"/>
            <w:right w:val="none" w:sz="0" w:space="0" w:color="auto"/>
          </w:divBdr>
        </w:div>
        <w:div w:id="45417622">
          <w:marLeft w:val="0"/>
          <w:marRight w:val="0"/>
          <w:marTop w:val="0"/>
          <w:marBottom w:val="0"/>
          <w:divBdr>
            <w:top w:val="none" w:sz="0" w:space="0" w:color="auto"/>
            <w:left w:val="none" w:sz="0" w:space="0" w:color="auto"/>
            <w:bottom w:val="none" w:sz="0" w:space="0" w:color="auto"/>
            <w:right w:val="none" w:sz="0" w:space="0" w:color="auto"/>
          </w:divBdr>
        </w:div>
        <w:div w:id="2043821816">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26142632">
      <w:bodyDiv w:val="1"/>
      <w:marLeft w:val="0"/>
      <w:marRight w:val="0"/>
      <w:marTop w:val="0"/>
      <w:marBottom w:val="0"/>
      <w:divBdr>
        <w:top w:val="none" w:sz="0" w:space="0" w:color="auto"/>
        <w:left w:val="none" w:sz="0" w:space="0" w:color="auto"/>
        <w:bottom w:val="none" w:sz="0" w:space="0" w:color="auto"/>
        <w:right w:val="none" w:sz="0" w:space="0" w:color="auto"/>
      </w:divBdr>
      <w:divsChild>
        <w:div w:id="721907135">
          <w:marLeft w:val="0"/>
          <w:marRight w:val="0"/>
          <w:marTop w:val="0"/>
          <w:marBottom w:val="0"/>
          <w:divBdr>
            <w:top w:val="none" w:sz="0" w:space="0" w:color="auto"/>
            <w:left w:val="none" w:sz="0" w:space="0" w:color="auto"/>
            <w:bottom w:val="none" w:sz="0" w:space="0" w:color="auto"/>
            <w:right w:val="none" w:sz="0" w:space="0" w:color="auto"/>
          </w:divBdr>
        </w:div>
        <w:div w:id="1655137055">
          <w:marLeft w:val="0"/>
          <w:marRight w:val="0"/>
          <w:marTop w:val="0"/>
          <w:marBottom w:val="0"/>
          <w:divBdr>
            <w:top w:val="none" w:sz="0" w:space="0" w:color="auto"/>
            <w:left w:val="none" w:sz="0" w:space="0" w:color="auto"/>
            <w:bottom w:val="none" w:sz="0" w:space="0" w:color="auto"/>
            <w:right w:val="none" w:sz="0" w:space="0" w:color="auto"/>
          </w:divBdr>
        </w:div>
      </w:divsChild>
    </w:div>
    <w:div w:id="1239168730">
      <w:bodyDiv w:val="1"/>
      <w:marLeft w:val="0"/>
      <w:marRight w:val="0"/>
      <w:marTop w:val="0"/>
      <w:marBottom w:val="0"/>
      <w:divBdr>
        <w:top w:val="none" w:sz="0" w:space="0" w:color="auto"/>
        <w:left w:val="none" w:sz="0" w:space="0" w:color="auto"/>
        <w:bottom w:val="none" w:sz="0" w:space="0" w:color="auto"/>
        <w:right w:val="none" w:sz="0" w:space="0" w:color="auto"/>
      </w:divBdr>
      <w:divsChild>
        <w:div w:id="271326655">
          <w:marLeft w:val="0"/>
          <w:marRight w:val="0"/>
          <w:marTop w:val="0"/>
          <w:marBottom w:val="0"/>
          <w:divBdr>
            <w:top w:val="none" w:sz="0" w:space="0" w:color="auto"/>
            <w:left w:val="none" w:sz="0" w:space="0" w:color="auto"/>
            <w:bottom w:val="none" w:sz="0" w:space="0" w:color="auto"/>
            <w:right w:val="none" w:sz="0" w:space="0" w:color="auto"/>
          </w:divBdr>
        </w:div>
        <w:div w:id="971520057">
          <w:marLeft w:val="0"/>
          <w:marRight w:val="0"/>
          <w:marTop w:val="0"/>
          <w:marBottom w:val="0"/>
          <w:divBdr>
            <w:top w:val="none" w:sz="0" w:space="0" w:color="auto"/>
            <w:left w:val="none" w:sz="0" w:space="0" w:color="auto"/>
            <w:bottom w:val="none" w:sz="0" w:space="0" w:color="auto"/>
            <w:right w:val="none" w:sz="0" w:space="0" w:color="auto"/>
          </w:divBdr>
        </w:div>
        <w:div w:id="156503910">
          <w:marLeft w:val="0"/>
          <w:marRight w:val="0"/>
          <w:marTop w:val="0"/>
          <w:marBottom w:val="0"/>
          <w:divBdr>
            <w:top w:val="none" w:sz="0" w:space="0" w:color="auto"/>
            <w:left w:val="none" w:sz="0" w:space="0" w:color="auto"/>
            <w:bottom w:val="none" w:sz="0" w:space="0" w:color="auto"/>
            <w:right w:val="none" w:sz="0" w:space="0" w:color="auto"/>
          </w:divBdr>
        </w:div>
        <w:div w:id="1282801759">
          <w:marLeft w:val="0"/>
          <w:marRight w:val="0"/>
          <w:marTop w:val="0"/>
          <w:marBottom w:val="0"/>
          <w:divBdr>
            <w:top w:val="none" w:sz="0" w:space="0" w:color="auto"/>
            <w:left w:val="none" w:sz="0" w:space="0" w:color="auto"/>
            <w:bottom w:val="none" w:sz="0" w:space="0" w:color="auto"/>
            <w:right w:val="none" w:sz="0" w:space="0" w:color="auto"/>
          </w:divBdr>
        </w:div>
        <w:div w:id="912355071">
          <w:marLeft w:val="0"/>
          <w:marRight w:val="0"/>
          <w:marTop w:val="0"/>
          <w:marBottom w:val="0"/>
          <w:divBdr>
            <w:top w:val="none" w:sz="0" w:space="0" w:color="auto"/>
            <w:left w:val="none" w:sz="0" w:space="0" w:color="auto"/>
            <w:bottom w:val="none" w:sz="0" w:space="0" w:color="auto"/>
            <w:right w:val="none" w:sz="0" w:space="0" w:color="auto"/>
          </w:divBdr>
        </w:div>
      </w:divsChild>
    </w:div>
    <w:div w:id="1282612295">
      <w:bodyDiv w:val="1"/>
      <w:marLeft w:val="0"/>
      <w:marRight w:val="0"/>
      <w:marTop w:val="0"/>
      <w:marBottom w:val="0"/>
      <w:divBdr>
        <w:top w:val="none" w:sz="0" w:space="0" w:color="auto"/>
        <w:left w:val="none" w:sz="0" w:space="0" w:color="auto"/>
        <w:bottom w:val="none" w:sz="0" w:space="0" w:color="auto"/>
        <w:right w:val="none" w:sz="0" w:space="0" w:color="auto"/>
      </w:divBdr>
      <w:divsChild>
        <w:div w:id="173232786">
          <w:marLeft w:val="0"/>
          <w:marRight w:val="0"/>
          <w:marTop w:val="0"/>
          <w:marBottom w:val="0"/>
          <w:divBdr>
            <w:top w:val="none" w:sz="0" w:space="0" w:color="auto"/>
            <w:left w:val="none" w:sz="0" w:space="0" w:color="auto"/>
            <w:bottom w:val="none" w:sz="0" w:space="0" w:color="auto"/>
            <w:right w:val="none" w:sz="0" w:space="0" w:color="auto"/>
          </w:divBdr>
        </w:div>
      </w:divsChild>
    </w:div>
    <w:div w:id="1332946105">
      <w:bodyDiv w:val="1"/>
      <w:marLeft w:val="0"/>
      <w:marRight w:val="0"/>
      <w:marTop w:val="0"/>
      <w:marBottom w:val="0"/>
      <w:divBdr>
        <w:top w:val="none" w:sz="0" w:space="0" w:color="auto"/>
        <w:left w:val="none" w:sz="0" w:space="0" w:color="auto"/>
        <w:bottom w:val="none" w:sz="0" w:space="0" w:color="auto"/>
        <w:right w:val="none" w:sz="0" w:space="0" w:color="auto"/>
      </w:divBdr>
      <w:divsChild>
        <w:div w:id="796028435">
          <w:marLeft w:val="0"/>
          <w:marRight w:val="0"/>
          <w:marTop w:val="0"/>
          <w:marBottom w:val="0"/>
          <w:divBdr>
            <w:top w:val="none" w:sz="0" w:space="0" w:color="auto"/>
            <w:left w:val="none" w:sz="0" w:space="0" w:color="auto"/>
            <w:bottom w:val="none" w:sz="0" w:space="0" w:color="auto"/>
            <w:right w:val="none" w:sz="0" w:space="0" w:color="auto"/>
          </w:divBdr>
        </w:div>
        <w:div w:id="61875972">
          <w:marLeft w:val="0"/>
          <w:marRight w:val="0"/>
          <w:marTop w:val="0"/>
          <w:marBottom w:val="0"/>
          <w:divBdr>
            <w:top w:val="none" w:sz="0" w:space="0" w:color="auto"/>
            <w:left w:val="none" w:sz="0" w:space="0" w:color="auto"/>
            <w:bottom w:val="none" w:sz="0" w:space="0" w:color="auto"/>
            <w:right w:val="none" w:sz="0" w:space="0" w:color="auto"/>
          </w:divBdr>
        </w:div>
        <w:div w:id="1399325430">
          <w:marLeft w:val="0"/>
          <w:marRight w:val="0"/>
          <w:marTop w:val="0"/>
          <w:marBottom w:val="0"/>
          <w:divBdr>
            <w:top w:val="none" w:sz="0" w:space="0" w:color="auto"/>
            <w:left w:val="none" w:sz="0" w:space="0" w:color="auto"/>
            <w:bottom w:val="none" w:sz="0" w:space="0" w:color="auto"/>
            <w:right w:val="none" w:sz="0" w:space="0" w:color="auto"/>
          </w:divBdr>
        </w:div>
        <w:div w:id="655962508">
          <w:marLeft w:val="0"/>
          <w:marRight w:val="0"/>
          <w:marTop w:val="0"/>
          <w:marBottom w:val="0"/>
          <w:divBdr>
            <w:top w:val="none" w:sz="0" w:space="0" w:color="auto"/>
            <w:left w:val="none" w:sz="0" w:space="0" w:color="auto"/>
            <w:bottom w:val="none" w:sz="0" w:space="0" w:color="auto"/>
            <w:right w:val="none" w:sz="0" w:space="0" w:color="auto"/>
          </w:divBdr>
        </w:div>
        <w:div w:id="1610576412">
          <w:marLeft w:val="0"/>
          <w:marRight w:val="0"/>
          <w:marTop w:val="0"/>
          <w:marBottom w:val="0"/>
          <w:divBdr>
            <w:top w:val="none" w:sz="0" w:space="0" w:color="auto"/>
            <w:left w:val="none" w:sz="0" w:space="0" w:color="auto"/>
            <w:bottom w:val="none" w:sz="0" w:space="0" w:color="auto"/>
            <w:right w:val="none" w:sz="0" w:space="0" w:color="auto"/>
          </w:divBdr>
        </w:div>
      </w:divsChild>
    </w:div>
    <w:div w:id="1433745355">
      <w:bodyDiv w:val="1"/>
      <w:marLeft w:val="0"/>
      <w:marRight w:val="0"/>
      <w:marTop w:val="0"/>
      <w:marBottom w:val="0"/>
      <w:divBdr>
        <w:top w:val="none" w:sz="0" w:space="0" w:color="auto"/>
        <w:left w:val="none" w:sz="0" w:space="0" w:color="auto"/>
        <w:bottom w:val="none" w:sz="0" w:space="0" w:color="auto"/>
        <w:right w:val="none" w:sz="0" w:space="0" w:color="auto"/>
      </w:divBdr>
      <w:divsChild>
        <w:div w:id="218438532">
          <w:marLeft w:val="0"/>
          <w:marRight w:val="0"/>
          <w:marTop w:val="0"/>
          <w:marBottom w:val="0"/>
          <w:divBdr>
            <w:top w:val="none" w:sz="0" w:space="0" w:color="auto"/>
            <w:left w:val="none" w:sz="0" w:space="0" w:color="auto"/>
            <w:bottom w:val="none" w:sz="0" w:space="0" w:color="auto"/>
            <w:right w:val="none" w:sz="0" w:space="0" w:color="auto"/>
          </w:divBdr>
        </w:div>
        <w:div w:id="555749061">
          <w:marLeft w:val="0"/>
          <w:marRight w:val="0"/>
          <w:marTop w:val="0"/>
          <w:marBottom w:val="0"/>
          <w:divBdr>
            <w:top w:val="none" w:sz="0" w:space="0" w:color="auto"/>
            <w:left w:val="none" w:sz="0" w:space="0" w:color="auto"/>
            <w:bottom w:val="none" w:sz="0" w:space="0" w:color="auto"/>
            <w:right w:val="none" w:sz="0" w:space="0" w:color="auto"/>
          </w:divBdr>
        </w:div>
        <w:div w:id="642663969">
          <w:marLeft w:val="0"/>
          <w:marRight w:val="0"/>
          <w:marTop w:val="0"/>
          <w:marBottom w:val="0"/>
          <w:divBdr>
            <w:top w:val="none" w:sz="0" w:space="0" w:color="auto"/>
            <w:left w:val="none" w:sz="0" w:space="0" w:color="auto"/>
            <w:bottom w:val="none" w:sz="0" w:space="0" w:color="auto"/>
            <w:right w:val="none" w:sz="0" w:space="0" w:color="auto"/>
          </w:divBdr>
        </w:div>
        <w:div w:id="2052151103">
          <w:marLeft w:val="0"/>
          <w:marRight w:val="0"/>
          <w:marTop w:val="0"/>
          <w:marBottom w:val="0"/>
          <w:divBdr>
            <w:top w:val="none" w:sz="0" w:space="0" w:color="auto"/>
            <w:left w:val="none" w:sz="0" w:space="0" w:color="auto"/>
            <w:bottom w:val="none" w:sz="0" w:space="0" w:color="auto"/>
            <w:right w:val="none" w:sz="0" w:space="0" w:color="auto"/>
          </w:divBdr>
        </w:div>
        <w:div w:id="725957074">
          <w:marLeft w:val="0"/>
          <w:marRight w:val="0"/>
          <w:marTop w:val="0"/>
          <w:marBottom w:val="0"/>
          <w:divBdr>
            <w:top w:val="none" w:sz="0" w:space="0" w:color="auto"/>
            <w:left w:val="none" w:sz="0" w:space="0" w:color="auto"/>
            <w:bottom w:val="none" w:sz="0" w:space="0" w:color="auto"/>
            <w:right w:val="none" w:sz="0" w:space="0" w:color="auto"/>
          </w:divBdr>
        </w:div>
        <w:div w:id="990211819">
          <w:marLeft w:val="0"/>
          <w:marRight w:val="0"/>
          <w:marTop w:val="0"/>
          <w:marBottom w:val="0"/>
          <w:divBdr>
            <w:top w:val="none" w:sz="0" w:space="0" w:color="auto"/>
            <w:left w:val="none" w:sz="0" w:space="0" w:color="auto"/>
            <w:bottom w:val="none" w:sz="0" w:space="0" w:color="auto"/>
            <w:right w:val="none" w:sz="0" w:space="0" w:color="auto"/>
          </w:divBdr>
        </w:div>
      </w:divsChild>
    </w:div>
    <w:div w:id="1506282735">
      <w:bodyDiv w:val="1"/>
      <w:marLeft w:val="0"/>
      <w:marRight w:val="0"/>
      <w:marTop w:val="0"/>
      <w:marBottom w:val="0"/>
      <w:divBdr>
        <w:top w:val="none" w:sz="0" w:space="0" w:color="auto"/>
        <w:left w:val="none" w:sz="0" w:space="0" w:color="auto"/>
        <w:bottom w:val="none" w:sz="0" w:space="0" w:color="auto"/>
        <w:right w:val="none" w:sz="0" w:space="0" w:color="auto"/>
      </w:divBdr>
      <w:divsChild>
        <w:div w:id="1561864775">
          <w:marLeft w:val="0"/>
          <w:marRight w:val="0"/>
          <w:marTop w:val="0"/>
          <w:marBottom w:val="0"/>
          <w:divBdr>
            <w:top w:val="none" w:sz="0" w:space="0" w:color="auto"/>
            <w:left w:val="none" w:sz="0" w:space="0" w:color="auto"/>
            <w:bottom w:val="none" w:sz="0" w:space="0" w:color="auto"/>
            <w:right w:val="none" w:sz="0" w:space="0" w:color="auto"/>
          </w:divBdr>
        </w:div>
        <w:div w:id="211885016">
          <w:marLeft w:val="0"/>
          <w:marRight w:val="0"/>
          <w:marTop w:val="0"/>
          <w:marBottom w:val="0"/>
          <w:divBdr>
            <w:top w:val="none" w:sz="0" w:space="0" w:color="auto"/>
            <w:left w:val="none" w:sz="0" w:space="0" w:color="auto"/>
            <w:bottom w:val="none" w:sz="0" w:space="0" w:color="auto"/>
            <w:right w:val="none" w:sz="0" w:space="0" w:color="auto"/>
          </w:divBdr>
        </w:div>
        <w:div w:id="1275403907">
          <w:marLeft w:val="0"/>
          <w:marRight w:val="0"/>
          <w:marTop w:val="0"/>
          <w:marBottom w:val="0"/>
          <w:divBdr>
            <w:top w:val="none" w:sz="0" w:space="0" w:color="auto"/>
            <w:left w:val="none" w:sz="0" w:space="0" w:color="auto"/>
            <w:bottom w:val="none" w:sz="0" w:space="0" w:color="auto"/>
            <w:right w:val="none" w:sz="0" w:space="0" w:color="auto"/>
          </w:divBdr>
        </w:div>
        <w:div w:id="637417365">
          <w:marLeft w:val="0"/>
          <w:marRight w:val="0"/>
          <w:marTop w:val="0"/>
          <w:marBottom w:val="0"/>
          <w:divBdr>
            <w:top w:val="none" w:sz="0" w:space="0" w:color="auto"/>
            <w:left w:val="none" w:sz="0" w:space="0" w:color="auto"/>
            <w:bottom w:val="none" w:sz="0" w:space="0" w:color="auto"/>
            <w:right w:val="none" w:sz="0" w:space="0" w:color="auto"/>
          </w:divBdr>
        </w:div>
        <w:div w:id="1770084587">
          <w:marLeft w:val="0"/>
          <w:marRight w:val="0"/>
          <w:marTop w:val="0"/>
          <w:marBottom w:val="0"/>
          <w:divBdr>
            <w:top w:val="none" w:sz="0" w:space="0" w:color="auto"/>
            <w:left w:val="none" w:sz="0" w:space="0" w:color="auto"/>
            <w:bottom w:val="none" w:sz="0" w:space="0" w:color="auto"/>
            <w:right w:val="none" w:sz="0" w:space="0" w:color="auto"/>
          </w:divBdr>
        </w:div>
      </w:divsChild>
    </w:div>
    <w:div w:id="1516921166">
      <w:bodyDiv w:val="1"/>
      <w:marLeft w:val="0"/>
      <w:marRight w:val="0"/>
      <w:marTop w:val="0"/>
      <w:marBottom w:val="0"/>
      <w:divBdr>
        <w:top w:val="none" w:sz="0" w:space="0" w:color="auto"/>
        <w:left w:val="none" w:sz="0" w:space="0" w:color="auto"/>
        <w:bottom w:val="none" w:sz="0" w:space="0" w:color="auto"/>
        <w:right w:val="none" w:sz="0" w:space="0" w:color="auto"/>
      </w:divBdr>
      <w:divsChild>
        <w:div w:id="1395273657">
          <w:marLeft w:val="0"/>
          <w:marRight w:val="0"/>
          <w:marTop w:val="0"/>
          <w:marBottom w:val="0"/>
          <w:divBdr>
            <w:top w:val="none" w:sz="0" w:space="0" w:color="auto"/>
            <w:left w:val="none" w:sz="0" w:space="0" w:color="auto"/>
            <w:bottom w:val="none" w:sz="0" w:space="0" w:color="auto"/>
            <w:right w:val="none" w:sz="0" w:space="0" w:color="auto"/>
          </w:divBdr>
        </w:div>
      </w:divsChild>
    </w:div>
    <w:div w:id="1652250330">
      <w:bodyDiv w:val="1"/>
      <w:marLeft w:val="0"/>
      <w:marRight w:val="0"/>
      <w:marTop w:val="0"/>
      <w:marBottom w:val="0"/>
      <w:divBdr>
        <w:top w:val="none" w:sz="0" w:space="0" w:color="auto"/>
        <w:left w:val="none" w:sz="0" w:space="0" w:color="auto"/>
        <w:bottom w:val="none" w:sz="0" w:space="0" w:color="auto"/>
        <w:right w:val="none" w:sz="0" w:space="0" w:color="auto"/>
      </w:divBdr>
      <w:divsChild>
        <w:div w:id="932514736">
          <w:marLeft w:val="0"/>
          <w:marRight w:val="0"/>
          <w:marTop w:val="0"/>
          <w:marBottom w:val="0"/>
          <w:divBdr>
            <w:top w:val="none" w:sz="0" w:space="0" w:color="auto"/>
            <w:left w:val="none" w:sz="0" w:space="0" w:color="auto"/>
            <w:bottom w:val="none" w:sz="0" w:space="0" w:color="auto"/>
            <w:right w:val="none" w:sz="0" w:space="0" w:color="auto"/>
          </w:divBdr>
        </w:div>
      </w:divsChild>
    </w:div>
    <w:div w:id="1778326856">
      <w:bodyDiv w:val="1"/>
      <w:marLeft w:val="0"/>
      <w:marRight w:val="0"/>
      <w:marTop w:val="0"/>
      <w:marBottom w:val="0"/>
      <w:divBdr>
        <w:top w:val="none" w:sz="0" w:space="0" w:color="auto"/>
        <w:left w:val="none" w:sz="0" w:space="0" w:color="auto"/>
        <w:bottom w:val="none" w:sz="0" w:space="0" w:color="auto"/>
        <w:right w:val="none" w:sz="0" w:space="0" w:color="auto"/>
      </w:divBdr>
      <w:divsChild>
        <w:div w:id="436565336">
          <w:marLeft w:val="0"/>
          <w:marRight w:val="0"/>
          <w:marTop w:val="0"/>
          <w:marBottom w:val="0"/>
          <w:divBdr>
            <w:top w:val="none" w:sz="0" w:space="0" w:color="auto"/>
            <w:left w:val="none" w:sz="0" w:space="0" w:color="auto"/>
            <w:bottom w:val="none" w:sz="0" w:space="0" w:color="auto"/>
            <w:right w:val="none" w:sz="0" w:space="0" w:color="auto"/>
          </w:divBdr>
        </w:div>
        <w:div w:id="1726677640">
          <w:marLeft w:val="0"/>
          <w:marRight w:val="0"/>
          <w:marTop w:val="0"/>
          <w:marBottom w:val="0"/>
          <w:divBdr>
            <w:top w:val="none" w:sz="0" w:space="0" w:color="auto"/>
            <w:left w:val="none" w:sz="0" w:space="0" w:color="auto"/>
            <w:bottom w:val="none" w:sz="0" w:space="0" w:color="auto"/>
            <w:right w:val="none" w:sz="0" w:space="0" w:color="auto"/>
          </w:divBdr>
        </w:div>
        <w:div w:id="752432377">
          <w:marLeft w:val="0"/>
          <w:marRight w:val="0"/>
          <w:marTop w:val="0"/>
          <w:marBottom w:val="0"/>
          <w:divBdr>
            <w:top w:val="none" w:sz="0" w:space="0" w:color="auto"/>
            <w:left w:val="none" w:sz="0" w:space="0" w:color="auto"/>
            <w:bottom w:val="none" w:sz="0" w:space="0" w:color="auto"/>
            <w:right w:val="none" w:sz="0" w:space="0" w:color="auto"/>
          </w:divBdr>
        </w:div>
        <w:div w:id="1370914683">
          <w:marLeft w:val="0"/>
          <w:marRight w:val="0"/>
          <w:marTop w:val="0"/>
          <w:marBottom w:val="0"/>
          <w:divBdr>
            <w:top w:val="none" w:sz="0" w:space="0" w:color="auto"/>
            <w:left w:val="none" w:sz="0" w:space="0" w:color="auto"/>
            <w:bottom w:val="none" w:sz="0" w:space="0" w:color="auto"/>
            <w:right w:val="none" w:sz="0" w:space="0" w:color="auto"/>
          </w:divBdr>
        </w:div>
        <w:div w:id="1350831218">
          <w:marLeft w:val="0"/>
          <w:marRight w:val="0"/>
          <w:marTop w:val="0"/>
          <w:marBottom w:val="0"/>
          <w:divBdr>
            <w:top w:val="none" w:sz="0" w:space="0" w:color="auto"/>
            <w:left w:val="none" w:sz="0" w:space="0" w:color="auto"/>
            <w:bottom w:val="none" w:sz="0" w:space="0" w:color="auto"/>
            <w:right w:val="none" w:sz="0" w:space="0" w:color="auto"/>
          </w:divBdr>
        </w:div>
      </w:divsChild>
    </w:div>
    <w:div w:id="1855531882">
      <w:bodyDiv w:val="1"/>
      <w:marLeft w:val="0"/>
      <w:marRight w:val="0"/>
      <w:marTop w:val="0"/>
      <w:marBottom w:val="0"/>
      <w:divBdr>
        <w:top w:val="none" w:sz="0" w:space="0" w:color="auto"/>
        <w:left w:val="none" w:sz="0" w:space="0" w:color="auto"/>
        <w:bottom w:val="none" w:sz="0" w:space="0" w:color="auto"/>
        <w:right w:val="none" w:sz="0" w:space="0" w:color="auto"/>
      </w:divBdr>
      <w:divsChild>
        <w:div w:id="256719710">
          <w:marLeft w:val="0"/>
          <w:marRight w:val="0"/>
          <w:marTop w:val="0"/>
          <w:marBottom w:val="0"/>
          <w:divBdr>
            <w:top w:val="none" w:sz="0" w:space="0" w:color="auto"/>
            <w:left w:val="none" w:sz="0" w:space="0" w:color="auto"/>
            <w:bottom w:val="none" w:sz="0" w:space="0" w:color="auto"/>
            <w:right w:val="none" w:sz="0" w:space="0" w:color="auto"/>
          </w:divBdr>
        </w:div>
        <w:div w:id="487526777">
          <w:marLeft w:val="0"/>
          <w:marRight w:val="0"/>
          <w:marTop w:val="0"/>
          <w:marBottom w:val="0"/>
          <w:divBdr>
            <w:top w:val="none" w:sz="0" w:space="0" w:color="auto"/>
            <w:left w:val="none" w:sz="0" w:space="0" w:color="auto"/>
            <w:bottom w:val="none" w:sz="0" w:space="0" w:color="auto"/>
            <w:right w:val="none" w:sz="0" w:space="0" w:color="auto"/>
          </w:divBdr>
        </w:div>
      </w:divsChild>
    </w:div>
    <w:div w:id="2023894893">
      <w:bodyDiv w:val="1"/>
      <w:marLeft w:val="0"/>
      <w:marRight w:val="0"/>
      <w:marTop w:val="0"/>
      <w:marBottom w:val="0"/>
      <w:divBdr>
        <w:top w:val="none" w:sz="0" w:space="0" w:color="auto"/>
        <w:left w:val="none" w:sz="0" w:space="0" w:color="auto"/>
        <w:bottom w:val="none" w:sz="0" w:space="0" w:color="auto"/>
        <w:right w:val="none" w:sz="0" w:space="0" w:color="auto"/>
      </w:divBdr>
      <w:divsChild>
        <w:div w:id="1869446909">
          <w:marLeft w:val="0"/>
          <w:marRight w:val="0"/>
          <w:marTop w:val="0"/>
          <w:marBottom w:val="0"/>
          <w:divBdr>
            <w:top w:val="none" w:sz="0" w:space="0" w:color="auto"/>
            <w:left w:val="none" w:sz="0" w:space="0" w:color="auto"/>
            <w:bottom w:val="none" w:sz="0" w:space="0" w:color="auto"/>
            <w:right w:val="none" w:sz="0" w:space="0" w:color="auto"/>
          </w:divBdr>
        </w:div>
        <w:div w:id="1620530989">
          <w:marLeft w:val="0"/>
          <w:marRight w:val="0"/>
          <w:marTop w:val="0"/>
          <w:marBottom w:val="0"/>
          <w:divBdr>
            <w:top w:val="none" w:sz="0" w:space="0" w:color="auto"/>
            <w:left w:val="none" w:sz="0" w:space="0" w:color="auto"/>
            <w:bottom w:val="none" w:sz="0" w:space="0" w:color="auto"/>
            <w:right w:val="none" w:sz="0" w:space="0" w:color="auto"/>
          </w:divBdr>
        </w:div>
      </w:divsChild>
    </w:div>
    <w:div w:id="2044551149">
      <w:bodyDiv w:val="1"/>
      <w:marLeft w:val="0"/>
      <w:marRight w:val="0"/>
      <w:marTop w:val="0"/>
      <w:marBottom w:val="0"/>
      <w:divBdr>
        <w:top w:val="none" w:sz="0" w:space="0" w:color="auto"/>
        <w:left w:val="none" w:sz="0" w:space="0" w:color="auto"/>
        <w:bottom w:val="none" w:sz="0" w:space="0" w:color="auto"/>
        <w:right w:val="none" w:sz="0" w:space="0" w:color="auto"/>
      </w:divBdr>
      <w:divsChild>
        <w:div w:id="1625456512">
          <w:marLeft w:val="0"/>
          <w:marRight w:val="0"/>
          <w:marTop w:val="0"/>
          <w:marBottom w:val="0"/>
          <w:divBdr>
            <w:top w:val="none" w:sz="0" w:space="0" w:color="auto"/>
            <w:left w:val="none" w:sz="0" w:space="0" w:color="auto"/>
            <w:bottom w:val="none" w:sz="0" w:space="0" w:color="auto"/>
            <w:right w:val="none" w:sz="0" w:space="0" w:color="auto"/>
          </w:divBdr>
        </w:div>
      </w:divsChild>
    </w:div>
    <w:div w:id="2072538180">
      <w:bodyDiv w:val="1"/>
      <w:marLeft w:val="0"/>
      <w:marRight w:val="0"/>
      <w:marTop w:val="0"/>
      <w:marBottom w:val="0"/>
      <w:divBdr>
        <w:top w:val="none" w:sz="0" w:space="0" w:color="auto"/>
        <w:left w:val="none" w:sz="0" w:space="0" w:color="auto"/>
        <w:bottom w:val="none" w:sz="0" w:space="0" w:color="auto"/>
        <w:right w:val="none" w:sz="0" w:space="0" w:color="auto"/>
      </w:divBdr>
      <w:divsChild>
        <w:div w:id="1073428204">
          <w:marLeft w:val="0"/>
          <w:marRight w:val="0"/>
          <w:marTop w:val="0"/>
          <w:marBottom w:val="0"/>
          <w:divBdr>
            <w:top w:val="none" w:sz="0" w:space="0" w:color="auto"/>
            <w:left w:val="none" w:sz="0" w:space="0" w:color="auto"/>
            <w:bottom w:val="none" w:sz="0" w:space="0" w:color="auto"/>
            <w:right w:val="none" w:sz="0" w:space="0" w:color="auto"/>
          </w:divBdr>
        </w:div>
        <w:div w:id="260770848">
          <w:marLeft w:val="0"/>
          <w:marRight w:val="0"/>
          <w:marTop w:val="0"/>
          <w:marBottom w:val="0"/>
          <w:divBdr>
            <w:top w:val="none" w:sz="0" w:space="0" w:color="auto"/>
            <w:left w:val="none" w:sz="0" w:space="0" w:color="auto"/>
            <w:bottom w:val="none" w:sz="0" w:space="0" w:color="auto"/>
            <w:right w:val="none" w:sz="0" w:space="0" w:color="auto"/>
          </w:divBdr>
        </w:div>
        <w:div w:id="708381932">
          <w:marLeft w:val="0"/>
          <w:marRight w:val="0"/>
          <w:marTop w:val="0"/>
          <w:marBottom w:val="0"/>
          <w:divBdr>
            <w:top w:val="none" w:sz="0" w:space="0" w:color="auto"/>
            <w:left w:val="none" w:sz="0" w:space="0" w:color="auto"/>
            <w:bottom w:val="none" w:sz="0" w:space="0" w:color="auto"/>
            <w:right w:val="none" w:sz="0" w:space="0" w:color="auto"/>
          </w:divBdr>
        </w:div>
        <w:div w:id="1452357314">
          <w:marLeft w:val="0"/>
          <w:marRight w:val="0"/>
          <w:marTop w:val="0"/>
          <w:marBottom w:val="0"/>
          <w:divBdr>
            <w:top w:val="none" w:sz="0" w:space="0" w:color="auto"/>
            <w:left w:val="none" w:sz="0" w:space="0" w:color="auto"/>
            <w:bottom w:val="none" w:sz="0" w:space="0" w:color="auto"/>
            <w:right w:val="none" w:sz="0" w:space="0" w:color="auto"/>
          </w:divBdr>
        </w:div>
        <w:div w:id="1336568903">
          <w:marLeft w:val="0"/>
          <w:marRight w:val="0"/>
          <w:marTop w:val="0"/>
          <w:marBottom w:val="0"/>
          <w:divBdr>
            <w:top w:val="none" w:sz="0" w:space="0" w:color="auto"/>
            <w:left w:val="none" w:sz="0" w:space="0" w:color="auto"/>
            <w:bottom w:val="none" w:sz="0" w:space="0" w:color="auto"/>
            <w:right w:val="none" w:sz="0" w:space="0" w:color="auto"/>
          </w:divBdr>
        </w:div>
      </w:divsChild>
    </w:div>
    <w:div w:id="2110928912">
      <w:bodyDiv w:val="1"/>
      <w:marLeft w:val="0"/>
      <w:marRight w:val="0"/>
      <w:marTop w:val="0"/>
      <w:marBottom w:val="0"/>
      <w:divBdr>
        <w:top w:val="none" w:sz="0" w:space="0" w:color="auto"/>
        <w:left w:val="none" w:sz="0" w:space="0" w:color="auto"/>
        <w:bottom w:val="none" w:sz="0" w:space="0" w:color="auto"/>
        <w:right w:val="none" w:sz="0" w:space="0" w:color="auto"/>
      </w:divBdr>
      <w:divsChild>
        <w:div w:id="7509306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52</Pages>
  <Words>20254</Words>
  <Characters>127602</Characters>
  <Application>Microsoft Office Word</Application>
  <DocSecurity>0</DocSecurity>
  <Lines>1063</Lines>
  <Paragraphs>295</Paragraphs>
  <ScaleCrop>false</ScaleCrop>
  <HeadingPairs>
    <vt:vector size="4" baseType="variant">
      <vt:variant>
        <vt:lpstr>Titel</vt:lpstr>
      </vt:variant>
      <vt:variant>
        <vt:i4>1</vt:i4>
      </vt:variant>
      <vt:variant>
        <vt:lpstr>Überschriften</vt:lpstr>
      </vt:variant>
      <vt:variant>
        <vt:i4>42</vt:i4>
      </vt:variant>
    </vt:vector>
  </HeadingPairs>
  <TitlesOfParts>
    <vt:vector size="43" baseType="lpstr">
      <vt:lpstr/>
      <vt:lpstr>Johann Mathesius - Kurtze Außlegung der Sontags Euangelion – Teil 1 – 1. Advent-</vt:lpstr>
      <vt:lpstr>Vorwort</vt:lpstr>
      <vt:lpstr>Auff den ersten Sontag des Aduents</vt:lpstr>
      <vt:lpstr>    Ich glaube an Jesum Christum vnsern Herrn.</vt:lpstr>
      <vt:lpstr>    Warumb nennet man dise zeit das Aduent? </vt:lpstr>
      <vt:lpstr>    Warumb ist der Son Gottes inn die Welt kommen? </vt:lpstr>
      <vt:lpstr>    Erklere mir des Propheten Zacharie weyssagung von Jesu Christo? </vt:lpstr>
      <vt:lpstr>    Wie sollen wir das Aduent Chrisltich begehen/ vnd der zukunfft Christi trösten? </vt:lpstr>
      <vt:lpstr>Auff den andern Sontag des Aduents</vt:lpstr>
      <vt:lpstr>    Ich glaube an Jesum Christum/ der da kommen wirt zu richten die lebendigen vnd d</vt:lpstr>
      <vt:lpstr>    Was lehret diß Euangelion? </vt:lpstr>
      <vt:lpstr>    Wann wirdt der Jüngste tag werden? </vt:lpstr>
      <vt:lpstr>    Wie wirt es am jüngsten tage zugehen? </vt:lpstr>
      <vt:lpstr>    Erklere mir das bilde? </vt:lpstr>
      <vt:lpstr>    Wie sollen wir die ander zukunfft Christlich bedencken? </vt:lpstr>
      <vt:lpstr>Auff den dritten Sontag des Aduents</vt:lpstr>
      <vt:lpstr>    Ich glaube an Jesum Christum/ geborn auß Maria der Junckfrawen.</vt:lpstr>
      <vt:lpstr>Am vierdten Sontag des Aduents</vt:lpstr>
      <vt:lpstr>    Ich glaube an Jesum Christum vnsern Messiam/ Könige vnd Priester.</vt:lpstr>
      <vt:lpstr>Auf den Christtage</vt:lpstr>
      <vt:lpstr>    Die erst Predig.</vt:lpstr>
      <vt:lpstr>    Die ander Weynachtpredigt/...</vt:lpstr>
      <vt:lpstr>    Die dritte Weynachtpredigt ...</vt:lpstr>
      <vt:lpstr>Auff den Sontage nach dem Christage/</vt:lpstr>
      <vt:lpstr>Auff den newen Jarsztage/ von der Beschneidung vnd völligem gehorsam Jesu Christ</vt:lpstr>
      <vt:lpstr>Auff den andern Sontage nach dem Christage/ Von der Tauffe Christi vnd rechtem v</vt:lpstr>
      <vt:lpstr>Auff den ersten Sontag nach Epiphanie/ Von des Herrn Christi kindheyt vnnd kinde</vt:lpstr>
      <vt:lpstr>Am II. Sontage nach Epiphanie/ Vom heiligen Ehestand/ Johan. 2, Gene. 2, Psalmo </vt:lpstr>
      <vt:lpstr>Auf den dritten Sontag nach Epiphanie/ Von frummen Haußvettern vnnd trewem gesin</vt:lpstr>
      <vt:lpstr>Auff den vierdten Sontage nach Epiphanie/ Von des Herrn Christi schifflein der C</vt:lpstr>
      <vt:lpstr>Auff den fünfften Sontage nach Epiphanie/ vom unkraut vnd maulchristen/ Matth. 1</vt:lpstr>
      <vt:lpstr>Auff den sechsten Sontag nach crunn Regum/ Ein lehr vnd trost für betrübte vnd t</vt:lpstr>
      <vt:lpstr>Auff den Sontag Septuagesimae/ Vom Weynberge/ vnd vnwilligen Predigern/ Mat. 20.</vt:lpstr>
      <vt:lpstr>Auff den Sontage Sexagesima/ vom Samen des worts Gottes/ vnnd weßhalben so wenig</vt:lpstr>
      <vt:lpstr>Auff den Sontag Esto mihi/ Ein trost vnd vermanung/ für arme vnnd brechenhaffte </vt:lpstr>
      <vt:lpstr>Auff den Sontag Inuocauit/ Von der versuchung Christi/ vnd rüstung wider den Teu</vt:lpstr>
      <vt:lpstr>Auff Reminiscere/ von steter hoffnung vnd verharrung im gebete/ Matths. 15. Psal</vt:lpstr>
      <vt:lpstr>    Waruon lautet diß Euangelion?</vt:lpstr>
      <vt:lpstr>    Wie probieret Christus dieses weibleins glauben?</vt:lpstr>
      <vt:lpstr>    Was sollen wir hierauß lernen?</vt:lpstr>
      <vt:lpstr>    Warumb verzeucht der Herre die Hülffe so lange?</vt:lpstr>
      <vt:lpstr>Auff den Sontag Oculi/ Von der sünde in den heyligen Geyst/ auß dem Euangelio Lu</vt:lpstr>
    </vt:vector>
  </TitlesOfParts>
  <LinksUpToDate>false</LinksUpToDate>
  <CharactersWithSpaces>147561</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4</cp:revision>
  <dcterms:created xsi:type="dcterms:W3CDTF">2020-11-29T10:43:00Z</dcterms:created>
  <dcterms:modified xsi:type="dcterms:W3CDTF">2020-11-29T12:13:00Z</dcterms:modified>
  <dc:title>Kurtze Außlegung der Sontags Euangelion</dc:title>
  <dc:creator>Mathesius, Johann</dc:creator>
  <dc:language>de</dc:language>
</cp:coreProperties>
</file>