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7CD9C" w14:textId="70A5AB49" w:rsidR="007166CE" w:rsidRDefault="00974963" w:rsidP="00050454">
      <w:pPr>
        <w:pStyle w:val="berschrift1"/>
        <w:shd w:val="clear" w:color="auto" w:fill="FFFFFF"/>
        <w:spacing w:before="0" w:beforeAutospacing="0" w:after="144"/>
        <w:rPr>
          <w:b w:val="0"/>
          <w:bCs w:val="0"/>
          <w:sz w:val="32"/>
          <w:szCs w:val="32"/>
        </w:rPr>
      </w:pPr>
      <w:r>
        <w:rPr>
          <w:b w:val="0"/>
          <w:bCs w:val="0"/>
          <w:noProof/>
          <w:sz w:val="32"/>
          <w:szCs w:val="32"/>
        </w:rPr>
        <w:drawing>
          <wp:inline distT="0" distB="0" distL="0" distR="0" wp14:anchorId="1EA8FD84" wp14:editId="03CDF0F2">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E77C56C" w14:textId="77777777" w:rsidR="00493B65" w:rsidRDefault="007166CE" w:rsidP="00493B65">
      <w:pPr>
        <w:pStyle w:val="berschrift1"/>
      </w:pPr>
      <w:r>
        <w:br w:type="page"/>
      </w:r>
      <w:r w:rsidR="00493B65">
        <w:lastRenderedPageBreak/>
        <w:t>Vorwort</w:t>
      </w:r>
    </w:p>
    <w:p w14:paraId="23DD7B5B"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02D2119A"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4FF9F59F" w14:textId="77777777" w:rsidR="00493B65" w:rsidRDefault="00493B65" w:rsidP="00493B65">
      <w:r>
        <w:t>Euch allen wünsche ich Gottes reichen Segen und dass Ihr für Euch interessante Texte hier findet. Für Anregungen bin ich immer dankbar.</w:t>
      </w:r>
    </w:p>
    <w:p w14:paraId="4350A2D7" w14:textId="77777777" w:rsidR="00493B65" w:rsidRDefault="00493B65" w:rsidP="00493B65">
      <w:r>
        <w:t>Gruß &amp; Segen,</w:t>
      </w:r>
    </w:p>
    <w:p w14:paraId="0783E6EE" w14:textId="77777777" w:rsidR="007166CE" w:rsidRDefault="00493B65" w:rsidP="00493B65">
      <w:r>
        <w:t>Andreas</w:t>
      </w:r>
    </w:p>
    <w:p w14:paraId="6A3EDD4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DBE564" w14:textId="01005B1E" w:rsidR="007D54C2" w:rsidRDefault="007D54C2" w:rsidP="007D54C2">
      <w:pPr>
        <w:spacing w:after="0" w:line="240" w:lineRule="auto"/>
        <w:jc w:val="center"/>
      </w:pPr>
      <w:r>
        <w:rPr>
          <w:noProof/>
        </w:rPr>
        <w:drawing>
          <wp:inline distT="0" distB="0" distL="0" distR="0" wp14:anchorId="05B45097" wp14:editId="7D15C48C">
            <wp:extent cx="3108960" cy="48844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3108960" cy="4884420"/>
                    </a:xfrm>
                    <a:prstGeom prst="rect">
                      <a:avLst/>
                    </a:prstGeom>
                  </pic:spPr>
                </pic:pic>
              </a:graphicData>
            </a:graphic>
          </wp:inline>
        </w:drawing>
      </w:r>
    </w:p>
    <w:p w14:paraId="7F92E9BD" w14:textId="55965230" w:rsidR="00BD71A4" w:rsidRDefault="00BD71A4">
      <w:pPr>
        <w:spacing w:after="0" w:line="240" w:lineRule="auto"/>
        <w:rPr>
          <w:rFonts w:eastAsia="Times New Roman"/>
          <w:b/>
          <w:bCs/>
          <w:color w:val="000000"/>
          <w:kern w:val="36"/>
          <w:sz w:val="36"/>
          <w:szCs w:val="48"/>
          <w:lang w:eastAsia="de-DE"/>
        </w:rPr>
      </w:pPr>
      <w:r>
        <w:br w:type="page"/>
      </w:r>
    </w:p>
    <w:p w14:paraId="5A28DDC6" w14:textId="77777777" w:rsidR="007D54C2" w:rsidRDefault="007D54C2" w:rsidP="007D54C2">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Wen da dürstet</w:t>
      </w:r>
    </w:p>
    <w:p w14:paraId="6CD0E2D9" w14:textId="77777777"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„Wen da dürstet, der komme zu mir und trinke.“</w:t>
      </w:r>
      <w:r>
        <w:rPr>
          <w:rFonts w:ascii="Calibri" w:hAnsi="Calibri" w:cs="Calibri"/>
          <w:color w:val="000000"/>
          <w:sz w:val="22"/>
          <w:szCs w:val="22"/>
        </w:rPr>
        <w:br/>
        <w:t>Joh. 7, 37</w:t>
      </w:r>
    </w:p>
    <w:p w14:paraId="249B8A95" w14:textId="366B4918"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Ist Jemand unter euch, den da dürstet? Den da dürstet nach Genuss und der niemals Genüsse finden konnte, die ihn befriedigten; den da dürstet nach Licht, und dem es nie gelingen wollte, irgend Etwas bis auf den Grund zu erkennen; den da dürstet nach Liebe, und der doch nie sein ganzes Herz gegen das ganze Herz eines Andern austauschen konnte; den da dürstet nach Heiligkeit, und der sich doch nie ganz von den Verlockungen der Sünde freizumachen vermochte; kurz, ist Jemand unter euch, der sich bis zu dieser Stunde abmühte, ein Ziel zu verfolgen, welches er nicht erreichen konnte, und der daran verzweifelt, es jemals zu erreichen? Ihr Alle, die da dürstet, leihet euer Ohr Jesu Christo, eurem Bruder und eurem Gott, eurem Bruder, damit Er eure Noth mit euch empfinde, und eurem Gott, damit Er sie stille, diesem Gott, welcher euch ruft eben wegen dieses Durstes, der euch verzehrt, um euch mit sich selbst zu sättigen und euch um so völliger zu befriedigen, je unbefriedigter ihr zu Ihm gekommen seid. „Wen da dürstet, der komme zu mir und trinke.“</w:t>
      </w:r>
    </w:p>
    <w:p w14:paraId="7E203165" w14:textId="776E003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gibt Worte des Heiligen Geistes, die man zu entweihen fürchtet, wenn man sie berührt; und nur mit einem gewissen Widerstreben wage ich es, die liebevolle Einladung des Heilandes zu entwickeln. Am liebsten möchte ich dabei auf den unwillkürlichen Eindruck rechnen, mit dem Jeder von euch, wie das ausgedörrte Land einem durchdringenden Regen, sein Herz dieser Aufforderung öffnet; möchte selber keine menschliche Gründe hinzufügen, - muss man doch immer fürchten, dass sie in die himmlische Weihe etwas von der Schwere der Erde hineinmischen! Ich möchte meinem Text gegenüber gern ein Quäker sein und allein Reden eine halbe Stunde des Schweigens vorziehen, wenn ich voraussetzen dürfte, dass sie in jenem unaussprechlichen Seufzen verbracht würde, durch welche der Heilige Geist selbst für uns bittet. Aber dies Vertrauen setze ich in Wenige. So will ich denn selber tun, was die Meisten nicht allein tun würden, aber nicht für euch, sondern mit euch; und ich tue es mit dem besonders lebhaften Wunsche, euch nicht das Ergebnis menschlicher Weisheit zu bringen, sondern die Frucht des durch Gebet erflehten und durch Erfahrung erläuterten göttlichen Wortes.</w:t>
      </w:r>
    </w:p>
    <w:p w14:paraId="3413E388" w14:textId="26C9146A"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Dürsten setzt zwei Dinge voraus: Der Mensch fühlt ein Bedürfnis im Innern, und: findet doch keinen Gegenstand in der Außenwelt, der dasselbe befriedigt. Fände dies Bedürfnis irgend etwas außer sich, wodurch es befriedigt werden könnte, so würde der Durst der Sättigung Platz machen und eine Quelle des Wohlseins werden; und wiederum, wenn jenes Bedürfnis sich nicht im Innern fühlbar machte, so würde das Dürsten der Gleichgültigkeit weichen, würde wenigstens aufhören, eine Quelle der Qual zu sein. Aber zu wünschen ohne zu erlangen, zu suchen ohne zu finden, zu wollen ohne zu können: - das ist der gegenwärtige Zustand des Menschen, unser Aller Zustand. In unserm Herzen ist eine unermessliche Leere, im Leben nichts, was sie ausfüllen kann, höchstens eine armselige und trügerische Befriedigung, die nur in diese Leere fällt, um sich darin zu verlieren wie ein trocknes Blatt in den Niagara.</w:t>
      </w:r>
    </w:p>
    <w:p w14:paraId="7A0CAB59" w14:textId="0BE9188D"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Gibt es etwas Unersättlicheres und etwas weniger Gesättigtes als unser Herz? Versucht es, mir irgend ein Verlangen zu nennen, das nicht durch die Täuschungen, die es erfährt, sich in Bitterkeit verkehrt. All die verschiedenen Arten des Durstes, die uns quälen und an die schon das Lesen meines Textes euch erinnert hat, sind eben so viele natürliche Anlagen, die um ihr Dasein ringen und doch nie zum Dasein gelangt sind. - Uns dürstet nach Genuss und unsre Genussfähigkeit verzweifelt an ihrer Befriedigung. Lassen wir einer Wissenschaft, die mit Unrecht diesen Namen trägt, ihre hochmütige und oberflächliche Verachtung des physischen Menschen. Lernen wir von der Heiligen Schrift, diesem aus Erdenstaub gebildeten Körper, diesem Staube, den Gottes Hand gebildet und dem Gottes Geist Leben eingeflößt hat, gerecht zu werden, diesem Körper, dessen wunderbaren Bau der Psalmist nicht genug preisen kann und dessen dem mütterlichen Schoße anvertrautes Wachstum Gott selber für wert gehalten hat in Sein Buch einzuschreiben bis zu dem Tage, wo das Geheimnis der Geburt das noch größere Geheimnis des Lebens offenbaren sollte. (Ps. 139, 13-16.) Nach dem Plan eines Schöpfers, der Seine Güte über alle Seine Werke ausdehnt, sollten die Organe dieses Körpers, dieser Wohnsitz und dies Werkzeug des Geistes, nur Mittel eines rechtmäßigen Genusses und einer ebenso glücklichen als heilsamen Tätigkeit sein. Aber was ist aus ihnen in der Wirklichkeit geworden? Angenommen, sie sollen auch nicht nach jener schönen Ordnung der Schöpfung, die entweder allmählig untergraben oder plötzlich zerstört wird, durch Krankheit oder Unfälle im Dienst der Schmerzen stehen, so werden sie doch nach der eigentümlichen und regelmäßigen Entwicklung unsers Wesens durch das Alter abgestumpft und abgenutzt.</w:t>
      </w:r>
    </w:p>
    <w:p w14:paraId="53167875" w14:textId="5D7CBE4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seltsam und grausam! Die Entwicklung des Lebens allein schon raubt uns die Freuden, für welche uns das Leben geschenkt ist, und stößt uns zuletzt aus dem Leben selbst hinaus - mich dürstet! - Uns dürstet nach Licht, und wir zweifeln an der Fähigkeit, es zu erkennen. Dies seltsame Bedürfnis, welches wir von der Geburt an in uns tragen, die Welt und uns selbst und den unsichtbaren Gott, der Alles geschaffen hat, zu erforschen; dies Bedürfnis, welches sich gleich fühlbar macht in der einfachen Kindheit, wo es dem Unterricht einen natürlichen Anfangspunkt bietet, wie in dem reiferen, denkenden Mannesalter, wo es allen Nachforschungen als Sporn und allen Wissenschaften als Grundlage dient; dies Bedürfnis, das erst befriedigt sein würde, wenn es bis zu den fernsten Grunzen der Zeit und des Raumes vorgedrungen wäre und alle großen Rätsel des menschlichen Geistes gelöst hatte, - was sage ich? - das sich auch dann nicht befriedigt fühlen würde, da es nicht leben kann, wenn es nicht vorwärts schreitet, und welches sich lieber aufs Geratewohl hin in das Leere stürzte, als sich verleugnete und sagte: Es ist genug, - wozu all diese ungeheuren Zurüstungen? Um damit zu enden, dass wir das Wenige wissen, was wir wissen, wir Alle, du und ich, wir armen Kreaturen, die wir schon in voraus durch die Schwäche und später durch die Ermüdung, einerseits durch die Kürze der Zeit und anderseits durch die Bedürfnisse des Lebens, allenthalben durch eine unüberwindliche Unwissenheit begrenzt sind. Gelangen wir doch höchstens in seltenen, unerhörten Ausnahmen dahin, zu wissen, was ein Aristoteles, ein Hieronymus, ein Anselm, ein Descartes, ein Leibniz wissen, d. h. Menschen, die sich etwas mehr als die Andern von ihrer Unwissenheit unterrichtet und ihr Genie und ihre Arbeit verbraucht haben, um sich Rechenschaft zu geben, ich will nicht sagen, von dem Geheimnis der göttlichen Vollkommenheiten oder der Flecken, welche die Sonne verdunkeln, sondern nur von dem, was in uns selber denkt oder von dem Grashalm, der zu unsern Füßen sprießt - mich dürstet! - Uns dürstet nach Liebe, und wir verzweifeln an der Fähigkeit zu lieben. Gibt es irgend Etwas, das uns von den Kreaturen einer niederen Stufe unterscheidet, das in uns das Geschlecht des Gottes erkennen lässt, in welchem wir leben, weben und sind, kurz etwas, das uns das Gefühl, das Glück, die Herrlichkeit des Daseins kosten lässt, so ist es sicherlich dieser zarte, geheimnisvolle Trieb, den wir besitzen, das Leben zu verdoppeln, indem wir aus uns selbst herausgehen, um in einem Andern zu leben, so ist es die Liebe. Lieben, wenn man nicht mit jener eigennützigen, berechneten Liebe liebt, die nichts ist als versteckter Eigennutz, sondern mit der Liebe, die ihren Grund und ihr Vorbild in Gott hat, wirklich lieben heißt der Abglanz eines Gottes sein, der die Liebe ist, heißt den Himmel auf die Erde zurückführen. Aber wo ist dieser Himmel auf Erden? Wo wollen wir die Liebe, wie das Herz des Menschen sie nennt und ersehnt, die ihn entzückt ohne ihn zu verführen, die ihn überströmt ohne ihn zu berauschen, die ihn ganz einnimmt ohne ihn sich selber zu entreißen, wo wollen wir diese wahre, reine, heilige, göttliche Liebe finden, wo sie nur hier auf Erden suchen? Ach, sagt es mir, wenn ihr es wisst! Seid ihr so bevorzugt worden, einem Wesen zu begegnen, mit dem ihr Herz gegen Herz habt austauschen können und zwar ohne Rückhalt, ohne Zweifel, ohne Wanken und Schwanken, wie das Herz eines Menschen sich hingeben muss, um sagen zu können: Ich liebe und ich bin glücklich in meiner Liebe; einem Wesen zu begegnen, einem so liebenswürdigen und liebenden, und wäre es auch das liebenswürdigste und geliebteste, welches die Erde trägt, dass es eurer Kraft zu lieben, ohne irgend eine Leere zu lassen, völlig Genüge leistet und euer Herz, welches, jede halbe Hingabe ausgenommen, nichts mehr niederdrückt als das Verlassensein, völlig befriedigt, dies Herz befriedigt, das mit ebenso unermüdlicher als erfolgloser Ausdauer noch immer einen Platz sucht, den es, ohne auf seine Ansprüche zu verzichten, einnehmen kann? Mich dürstet! - Uns dürstet nach Heiligkeit, aber wir verzweifeln an der Fähigkeit, gut zu handeln. Wenn der Geist das Salz des Lebens ist und das Herz seinen Reiz ausmacht, so bestimmt das Gewissen seinen Werth. Der höchste Ehrgeiz, dem allheiligen Gott nachzuahmen, der feste Entschluss, um jeden Preis Alles Seinem Willen zu unterwerfen und Alles nach Seinem Gesetz zu ordnen, ist das tiefste, unbedingteste, vorherrschendste Bedürfnis der menschlichen Natur und darum auch - denkt ihr - das, welches der völligsten Befriedigung gewiss ist. Der völligsten Befriedigung. Ach, seht ihr nicht das bittere Lächeln, welches diese Hoffnung bei den Besten unter Allen, die auch zugleich mit sich selbst am meisten unzufrieden sind, hervorruft? Glaubt einem Manne, der an Heiligkeit wahrscheinlich nie durch einen andern übertroffen, vielleicht nie erreicht ist. Hört Paulus, wie er vor der Kirche seiner Zeit und vor den künftigen Geschlechtern das Zeugnis seiner Ohnmacht ablegt, einer allerdings überwundenen Ohnmacht, die er aber doch nie in diesen Worten ausgedrückt hätte, wenn nicht in ihm noch Etwas davon zurückgeblieben wäre, als er, vom Heiligen Geist getrieben, so schmerzlich darüber seufzte: „Das Gesetz ist geistlich, aber ich bin fleischlich, an die Sünde verkauft. Ich billige nicht, was ich tue; denn ich tue nicht, was ich will, sondern ich tue, was ich hasse… Ich weiß, dass in mir, das ist, in meinem Fleische, nichts Gutes wohnt; denn das Wollen habe ich wohl, aber das Vollbringen des Guten fehlt mir. Ich tue nicht das Gute, das ich will, sondern das Böse, das ich nicht will. Ich finde also dies Gesetz in mir, dass, während ich das Gute tun will, das Böse mir anhaftet. Denn nach dem inwendigen Menschen habe ich Wohlgefallen an Gottes Gesetz; aber in meinen Gliedern sehe ich ein anderes Gesetz, welches gegen das Gesetz meiner Einsicht ankämpft und mich gefangen nimmt unter das Gesetz der Sünde, welches in meinen Gliedern herrscht.“ Wenn aber Paulus also redet, oder vielmehr also weint über die menschliche Natur, so würde es verlorene Mühe sein, die demütigenden Bekenntnisse eines Sokrates oder Kant, eines Augustin oder Luther zu sammeln. Ihr bedürft auch kein anderes Zeugnis als das eures eignen aufrichtig geprüften Gewissens. Wann habt ihr das Ideal der Heiligkeit, welches ihr in euch tragt, verwirklicht, wann nur jemals annähernd verwirklicht? Wann habt ihr eure Gedanken, eure Reden und Handlungen allein dem göttlichen Gesetz unterworfen gehalten? Wann habt ihr Alles tun können, was ihr wolltet, Alles, was ihr musstet, ich möchte sagen, Alles, was ihr konntet? Ach, wer wüsste nicht, wenn er nur wenig aufrichtig gegen sich selbst ist, dass der Punkt, wo die Befriedigung unserer inneren Wünsche am notwendigsten und dem Anschein nach auch an, sichersten ist, zugleich der Punkt ist, wo sie uns ganz unwandelbar verloren geht? Wer kann an das denken, was er in der Frömmigkeit, in der Liebe, in der Geduld sein sollte, ohne dass er aus der tiefsten Tiefe seines Herzens ausrufen müsste: Mich dürstet!</w:t>
      </w:r>
    </w:p>
    <w:p w14:paraId="2017F58D" w14:textId="1B1E2784"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Mich dürstet - damit muss man immer enden, so oft man die Bedürfnisse des Herzens mit dem wirklichen Leben vergleicht. So groß ist das Missverhältnis, ich möchte sagen der Kontrast, zwischen den zwei Hälften unsers Daseins, dass man sich kaum überzeugen kann, beide seien für einander geschaffen. Gib mir das Herz des Menschen, dies so große, so ehrgeizige, so glühende Herz, und nie, niemals kann ich ihm das Leben, wie es vor unsern Augen sich darstellt, als seinen Schauplatz anbieten; gebt mir wiederum das Leben, wie es ist, dies so enge, so kalte, so schnell erschöpfte Leben, und nie, niemals kann ich ihm das Herz, wie wir es in uns schlagen fühlen, als seinen Träger bezeichnen. Man könnte dies eine übelgewählte Verbindung nennen, wo die erzwungene Annäherung nur dazu dient, die Unverträglichkeit Beider in ein recht grelles Licht zu stellen; man könnte, so lange man nicht von der Heiligen Schrift das Geheimnis dieser Zerrissenheit erfahren hat, sich versucht fühlen zu glauben, dass dies Herz für eine andere Welt geschaffen ist oder diese Welt für ein anderes Herz, und dass sie nur durch eine seltsame und blinde Verwirrung zusammengeworfen sind. Wie dem auch sei, das ist gewiss: Dieser Becher des Lebens, welcher demjenigen vielleicht süß ist, der nur von ihm nippt, enthält für Jeden, der ihn bis auf den Grund leert, eine bittere Hefe, welche die Unerfahrenheit Betrug und die Erfahrung selbst Unbefriedigtsein nennt. Dies Unbefriedigtsein ist nicht, wie die Meisten glauben, der nichtige Traum eines kranken Gehirns, sondern das aus einem nur zu wahren Zustande hervorquellende Bewusstsein; es existiert nicht in dem Kopfe eines überspannten Menschen, sondern in der sich selbst erkennenden Menschheit. Es ist, wenn auch ungleich empfunden und noch weniger gleich begriffen, in Allen gegenwärtig; in scheinbarer Ruhe wachsend, je nachdem der Mensch die Hoffnung, die ihm noch blieb, verliert, ist dies Unbefriedigtsein das letzte Wort des irdischen Daseins; und die Menschen, auf welche die Wucht dieses trostlosen Zustandes am schwersten drückt, sind die bevorrechteten Geister und Herzen, die sich mehr als die Andern mit dem wahren Ziel des Menschen beschäftigen und darum auch am besten die Unmöglichkeit, dies Ziel zu erreichen, dartun. Dies Unbefriedigtsein atmet in allen menschlichen Dingen, auch in den besten: in den Forschungen des Philosophen, in den Träumen des Dichters, in den Schöpfungen des Künstlers, in den Entwürfen des Staatsmannes; in den Entbehrungen der Einsamkeit und in den Täuschungen des gewöhnlichen Lebens; in der Ehe und in der Familie, in der Geburt und in der Erziehung; im Beginn und in dem Ende jeglicher Unternehmung; in unsern Sorgen und Freuden, namentlich in unsern Freuden, in der Entwicklung dieses stets dahinschwindenden Lebens, das sich wie eine Fackel nur unter der Bedingung, sich selbst zu verzehren, erhält; sie atmet selbst in der Natur, im Tiere, das ermattet ist, in der Blume, die verwelkt, in dem Blatte, das fällt, in dem Wasser, das dahinfließt, in dem Tage, der sich neigt, in der Jahreszeit, die sich erneuert, kurz, in diesem unaufhörlichen Wechsel, aus dem das rastlose Treiben der Wesen besteht, indem eins das andere verdrängt, eins dem andern nachfolgt, eins sich vom andern ernährt.</w:t>
      </w:r>
    </w:p>
    <w:p w14:paraId="5233DBEB" w14:textId="340590B8"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Nehmt diese Rede nicht für eine Elegie des Lebens, es ist nicht seine Elegie, sondern seine Geschichte. Die Phantasie des Dichters tut gerade das Entgegengesetzte; sie verschönert das Leben, ehe sie es kennt, und lächelt zu einem Gemälde, dem die wirkliche Welt ihre Farben nicht geliehen hat. Zeigt mir ein Herz, welches vom Leben noch seine volle Befriedigung erwartet: ich sage euch im voraus, dann ist's irgend ein Jüngling, der seine ersten Schritte im Erdenthale wandert und seine erste Blume pflückt, oder ein junger Künstler, der sein erstes Meisterwerk träumt; oder ein junger Dichter, der seine ersten Verse singt, oder vielleicht ein glückliches Paar, das seinen Wonnemond verlebt. Nun wohlan, o Jugend, die du selbst in deinen Täuschungen liebenswürdig bist, geh, mache deine Erfahrungen, so lange sie noch zu machen sind; versöhne, wenn du kannst, das Äußere mit dem Innern; sättige dein Auge im Sehen, und dein Ohr im Hören; befriedige bis ans Ende diese Wissbegierde, die dich verzehrt; entdecke den einzigen Gegenstand, der in jeglicher Beziehung deinem Bedürfnis zu lieben entspricht; verwirkliche das sittliche Ideal, nach dem dein innerer Mensch strebt, kurz, finde das Gute, nach welchem dein Herz verlangt, und hast du es gefunden, so halte es fest, recht fest, und dann komm, um mich Lügen zu strafen; ich erwarte dich. Aber wir, wir reifen Menschen, wir haben unsere Erfahrungen gemacht. Wir finden nichts, was sie in dem so tief traurigen, aber nicht minder wahren Anfangsworte des Predigers übertrifft; wir sagen mit ihm: „Eitelkeit der Eitelkeiten, Alles ist eitel. Ich habe Alles geschaut, was unter der Sonne geschieht, und siehe, Alles ist Eitelkeit und Geistesqual. Ich habe alle Werke betrachtet, die meine Hände gemacht hatten, und alle Arbeit, mit der ich mich abmühte, indem ich sie schuf, und sieh, Alles ist Eitelkeit und Geistesqual. Darum habe ich dies Leben gehasst, ich bin aller Dinge, die unter der Sonne geschehen, überdrüssig geworden, denn Alles ist Eitelkeit und Geistesqual.“ Wir haben gebeten und nichts erreicht, wir haben geschrien und man hat uns nicht geantwortet: - uns dürstet! Alles, was wir in die Leere unsers Herzens warfen, hat diese Leere nur vergrößert; Alles, was wir versuchten, um seine Wünsche zu befriedigen, hat nur dazu gedient, sie zu reizen, - uns dürstet! Das Leben hat uns nicht allein nicht gesättigt, wir rechnen auch nicht mehr darauf, dass es uns jemals sättigen werde; wir haben zu gut erkannt, dass es nicht besitzt, was wir verlangen; darum fordern wir nichts mehr von ihm, - uns dürstet. Als Lohn aller unserer Bemühungen und am Ende aller unserer Seufzer haben wir ein dürstendes und schmachtendes Herz einem Leben gegenüber, das erst aufgehört hat, uns Täuschungen zu bereiten, als es aufhörte uns zu befriedigen, - uns dürstet fortwährend und immer mehr.</w:t>
      </w:r>
    </w:p>
    <w:p w14:paraId="2A889AF7" w14:textId="7EE1A2A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Dieser beständige Widerspruch zwischen dem Herzen und dem Leben ist auf die Dauer unerträglich; sich dabei beruhigen, ist unmöglich, wir müssen uns um jeden Preis von ihm befreien. Um dies aber zu können, hat der Mensch nur die Wahl unter zwei Mitteln: entweder muss er ein Leben entdecken, welches sich über den Standpunkt des Herzens erhebt, oder wenn ein solches Leben nicht existiert, das Herz zum Standpunkt des Lebens erniedrigen.</w:t>
      </w:r>
    </w:p>
    <w:p w14:paraId="55ADD257" w14:textId="4626F028"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Herz zum Standpunkt des Lebens erniedrigen ist das gewöhnliche Mittel, zu dem Neunzehntel des menschlichen Geschlechts ihre Zuflucht nehmen. Das Herz ist zu groß für das Leben? Nun gut, so muss man es so lange niederdrücken, bis es sich mit seinen Forderungen nach den Gaben des Lebens richtet, wie man die zu üppigen Zweige eines Baumes so lange beschneidet, bis sie mit den Baumgängen zu Versailles eine Linie bilden, oder wie der barbarische Prokrustes die Glieder seiner Opfer so weit verkürzte, als sie über das Maß seines Bettes hinausgingen. - Unser physisches Wesen hat ein Empfindungsvermögen, welches eben so süßer als seiner Genüsse fähig ist, aber es findet in den irdischen Dingen keine seiner Würde genügende Befriedigung. Nun gut, so muss man sich mit Wenigerem zufrieden geben und den bewundernswerten Leib des Menschen auf die Verhältnisse des Tieres zurückführen, das sich auf die Befriedigung seiner Bedürfnisse und Begierden beschränkt. - Unser Geist hat eine Fähigkeit zu forschen und zu erkennen, die niemals müde wird zu suchen und nirgends die Stätte ihrer Ruhe zu entdecken vermag; nun gut, so muss man ihn von dieser lästigen Wissbegierde entwöhnen, den Durst nach Erkenntnis in den Eifer für Handelsspekulationen oder politische Verhandlungen verkehren und die getäuschte Denkkraft darin üben, sich ohne Ziel und Erfolg um sich selbst zu drehen, wie das unglückliehe Eichhörnchen dazu verurteilt, sich durch die unbewegliche Bewegung des Rades, das ihn, als Käfig dient, selbst zu betäuben. - Unser Herz hat eine Fähigkeit zu lieben, welche dadurch, dass die besten unter den Kreaturen sie nicht befriedigen können, nur gereizt wird; nun gut, so muss man der Liebe Lebewohl sagen; man muss sich ein leichteres Herz erwerben, man muss mit dem erhaltenen Maß derselben ungefähr so zufrieden sein, wie, verzeiht mir meine etwas gewöhnlichen Vergleichungen, wie der Stier oder das Pferd an seiner Alltagskost sich genügen lässt. - Unser Gewissen hat eine Fähigkeit zu heiligem Gehorsam, die für ihren erhabenen Flug nichts als zu hoch erkennt, aber die es nie versuchen kann, sich aufzuschwingen, ohne bei jedem Schritt gegen die auf dem Grund der Seele verborgenen Fallstricke oder gegen die Eingebungen des Teufels oder gegen Grundsätze einer verderbten Gesellschaft anzustoßen; nun gut, so muss man ihm die Flügel beschneiden und eine eingebildete Vollkommenheit betrauern; so muss man sich damit begnügen zu leben, wie alle Andern leben und zufrieden sein, wenn man nur die Verirrungen einer groben Sinnlichkeit, eines schmutzigen Geizes, einer törichten Verschwendung oder einer schamlosen Selbstsucht vermeidet.</w:t>
      </w:r>
    </w:p>
    <w:p w14:paraId="086B40EE" w14:textId="7CBDF3CF"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Man sagt sich dies nicht Alles, aber man handelt in diesem Geiste; man setzt sich dies unedle Ziel nicht, aber man strebt dahin vermöge eines unbestimmten Instinktes; ach, und man kommt doch endlich dahin. So bilden sich, ich müsste eigentlich sagen, so missbilden sich - Menschen, denen, um Menschen zu sein nichts mehr fehlt, als dass sie Menschen sind; Menschen, die sich unvermerkt des göttlichen Ebenbildes, das ihrem Innern als Stempel aufgedrückt ist, berauben, um dem Bilde des gefallenen Geschlechts zu gleichen, in dessen Mitte sie sich versetzt fühlen; Menschen, die, wie sie sagen, sich eine Vernunft zu bilden verstanden haben und die von Gefühl, Wissbegierde, Liebe und Heiligkeit sich nichts anders bewahrt haben, als was oben schwimmt, den bloßen Schaum. Ein einziger Mensch, der sich also hat entstellen lassen, ist schon ein gar trostloser Anblick; was sollen wir aber von einem ganzen Geschlechte sagen, wenn es so weit herabgesunken ist, dass es an sich selber diese schimpfliche Erniedrigung vollzogen hat? Und doch, welch anderes Bild stellt denn die Welt dar als die beständige und endlose Bewegung einer Menge, die, um sich mit dem Leben zu versöhnen, sich das Herz ausgerissen hat? Erheben sich auch aus dieser Menge einzelne auserwählte Geister, die lieber alle Qualen, die der Durst verursacht, leiden wollten, als dass sie sich durch Selbsterniedrigung von aller Pein befreien, können selbst diese Wenigen sich schmeicheln, dass sie diesen edlen Entschluss bis zu Ende ausführen? Gibt es nur Einen, der ganz und. gar vor diesem allgemeinen Falle gesichert ist, nur Einen, der sich nicht in gewisser Beziehung dadurch erniedrigt hat, dass er sich der Gewohnheit, dem Beispiel, der Meinung, der Notwendigkeit, kurz dem, was ist, weil es ist, fügt?</w:t>
      </w:r>
    </w:p>
    <w:p w14:paraId="15A69E77" w14:textId="24907573"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Drücken wir jedoch die menschliche Natur nicht ganz zu Boden: sie ist hier mehr des Mitleids als des Unwillens wert. Noch einmal, die Macht der Dinge zieht das Herz fort und verurteilt es, sich mit dem Leben zu versöhnen, und es bleibt uns kein anderes Hilfsmittel, als stufenweise unser Herz in der erstickenden Atmosphäre des Lebens zu dämpfen, es sei denn, dass wir ein Mittel fänden, das Leben an der milden Wärme des Herzens zu erneuern. Anstatt das Herz zum Standpunkte des Lebens zu erniedrigen, sollten wir das Leben zu dem Standpunkte des Herzens erhöhen, - das wäre die einzige unser selbst würdige Lösung dieses schrecklichen Rätsels, weil sie allein uns befriedigen kann, ohne uns zu erniedrigen. Aber ist diese Lösung möglich? Sie ist möglich, weil sie möglich sein muss. Sie ist möglich, denn irgend etwas in uns, das von Gott kommt, sagt es uns. Sie ist möglich, denn Gott versichert es uns durch Seinen Sohn, Sein zweites Selbst: „Wen da dürstet, - was soll der tun? seinen Durst zurückdrängen? nein, ihm freien Lauf lassen und ihn stillen in Jesus Christus, - wen da dürstet, der komme zu Mir und trinke.“ Gott sei Dank, es gibt also ein Leben, welches alle Bedürfnisse des seinem edelsten Verlangen wiedergegebenen menschlichen Herzens befriedigt; dies Leben aber ist in Jesus Christus, und in Ihm teilt es sich uns Allen durch den Glauben mit.</w:t>
      </w:r>
    </w:p>
    <w:p w14:paraId="3419F0F5" w14:textId="6D435456"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Wer hat unter allen Menschen, die unsere Erde betraten, in seiner Person das Beispiel, sagen wir lieber, das vollendete Vorbild des Friedens und der inneren Harmonie gegeben? Ihr antwortet: „Der Mensch Jesus Christus.“ Das ist der Name, welchen Paulus dem Sohne Gottes gibt, wie er Ihn anschaut in der demütigen Vollkommenheit seiner menschlichen Natur. Dieser Friede, diese Harmonie setzt voraus, dass das Herz des Menschen Jesus Christus, im Unterschiede von dem unsrigen, ein Leben gesunden hat, welches ihm in jeder Beziehung entsprach. Und welcher Art war dies Leben?</w:t>
      </w:r>
    </w:p>
    <w:p w14:paraId="623DA38B" w14:textId="1297B7F2"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nicht das irdische Leben. Wenn wir uns das irdische Leben betrachten, so war der Mensch Jesus Christus derjenige unter allen Menschen, in welchem der Bruch, den ich so eben zwischen Bedürfnis und Befriedigung geschildert habe, sowohl der vollständigste als auch der am tiefsten empfundene hat werden müssen. Denn Niemand hatte ein so großes Herz; für keinen Andern war das Leben so bitter. Jesus Christus, den Pilatus mit den Worten: „Welch ein Mensch!“ treuer geschildert hat, als er selbst dachte, Jesus Christus ist nicht nur ein Mensch, sondern der Mensch, der menschlichste der Menschen; der Mensch, in welchem die Menschheit sich ganz darstellt, der die unterscheidenden Eigentümlichkeiten derselben in ihrer höchsten Vollendung in sich trägt. Alle Theile Seines Wesens, das Gewissen, das Herz, der Geist, der Körper selbst, waren mit einer so auserlesenen Tüchtigkeit und Feinheit ausgestattet, dass Er, indem Er mehr als jeder Andere den der normalen Menschheit dargebotenen Annehmlichkeiten oder - darf ich sagen - Genüssen sich erschloss, auch mehr als jeder Andre dem Gefühl der Bitterkeiten und den der gefallenen Menschheit bestimmten Entbehrungen ausgesetzt war. Daher entschlüpfte auch diesem Menschensohn, als Er an das äußerste Ziel, wo Alles für Ihn und durch Ihn erfüllt wurde, angelangt war, dieser seit tausend Jahren durch die göttliche Schrift angekündigte Seufzer: „Mich dürstet!“ Muss ich es noch sagen: dieser Seufzer drückt mehr aus als ein materielles Bedürfnis, dem ein wenig auf unsrer armen Erde gesammeltes Wasser abgeholfen hätte, der physische Durst Jesu ist das Sinnbild eines Durstes, der verborgener und größer ist, eines Durstes, der Sein ganzes menschliches Sein durchdringt. Der Durst nach Glück, nach Licht, nach Liebe, nach Heiligkeit, kurz, alle Arten des Durstes, der uns verzehrt, finden in Ihm ihren Höhepunkt, und Keiner empfand jemals so wie Er das Bedürfnis, eines ungetrübten Daseins sich zu freuen, in das leuchtende Antlitz der Wahrheit zu schauen, ohne Rückhalt zu lieben und geliebt zu werden, und in der innigsten Gemeinschaft mit Gott Seine Beseligung zu finden.</w:t>
      </w:r>
    </w:p>
    <w:p w14:paraId="71B802B4" w14:textId="3D27A974"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Ist dieser Durst, dieses Verlangen aller Verlangen gestillt worden? Ach, ein in Essig getauchter Schwamm ist Alles, was der göttliche Gekreuzigte in Seinem Todeskampfe von Seinen Henkern erlangt! Die Schrift hat es vorausgesehen; an derselben Stelle heißt es: „Sie haben mir Galle gegeben zur Speise und in meinem Durste haben sie mich mit Essig getränkt.“ Diese Galle, dieser Essig, sie sind das Sinnbild der Antwort, welche die Erde dem Durste gibt, welcher den Menschensohn verzehrt. Seinem Durst nach Glück entspricht sie durch den Becher, den Er Seinen Lippen nicht kann nahe kommen sehen, ohne dass Er ausruft: „Vater ist's möglich, so lass diesen Kelch an mir vorübergehen!“ Dem Durste nach Licht entspricht sie durch die Finsternis, welche das Antlitz der Sonne verschleiert, ein geheimnisvolles Unterpfand der Dunkelheit, welche in jener finstern Stunde die Pläne der göttlichen Gerechtigkeit verhüllt und in denen selbst der Sohn Gottes sich kaum zurechtfinden kann: „Wende Dein Angesicht nicht von Deinem Diener! Mein Herz ist unruhig, selbst das Licht meiner Augen verlässt mich.“ Dem Durst nach Liebe, die sich durch ihr Sühnopfer auf die verfluchte und verlorene Welt ein Anrecht erworben, entspricht diese undankbare Erde durch die Gleichartigkeit, die sich von dem Opfer abwendet, durch die Feigheit, die Ihn verlässt, durch die Treulosigkeit, die Ihn verrät, durch den Hass, der Ihn verdammt, durch die Wut, die Ihn erwürgt: „Sie haben meine Hände und Füße durchbohrt… Selbst der, welcher mit mir Frieden hatte, hat seinen Fuß wider mich erhoben… Ich habe auf Jemand gewartet, der Mitleid mit mir hätte, aber es ist Keiner dagewesen; ich habe auf Tröster gehofft, aber ich habe keinen gefunden.“ Und wenn Er sich endlich in den Schoß Seines Gottes und Vaters flüchtet, um Seinen Durst nach heiliger Gemeinschaft mit Seinem Gott und Vater zu stillen, so wälzt die Erde zahllose und maßlose Sünden auf sein unschuldiges Haupt, Sünden, welche die volle Rache des Himmels auf Ihn herabrufen und mit unerträglicher Schwere selbst auf dem Gebete Seiner Seele lasten. „Meine Missetaten gehen über mein Haupt, sie sind zu schwer, als dass ich sie tragen könnte… Mein Gott, mein Gott, warum hast Du mich verlassen, warum lässt Du ab von meiner Befreiung und von den Worten meiner Klage.“</w:t>
      </w:r>
    </w:p>
    <w:p w14:paraId="3B4CB338" w14:textId="76DDDA80"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das irdische Leben aber den Durst des Menschen Jesus Christus nur reizt, ohne ihn zu stillen, welches ist denn endlich jenes andere Leben, das Seinen Durst löscht, Ihn tränkt, mit Frieden und Versöhnung Ihn überströmt? Dies andere Leben ist das, vom welchem der sechzehnte Psalm spricht: „Du wirst nicht zugeben, dass Dein Heiliger die Verwesung sehe, Du tust mir kund den Weg des Lebens, Freude die Fülle vor Deinem Angesicht und liebliches Wesen zu Deiner Rechten in ewigem Bestand;“ es ist das Leben, welches Ihm der Vater für das Opfer Seines irdischen Lebens im Jesaias verspricht: Nachdem er Sein Leben zum Opfer dargebracht hat, wird er Seine Tage verlängern;„ kurz, es ist das Leben, durch welches uns der Apostel das Geheimnis, wie er dem Leben und der Herrlichkeit der Welt entsagen konnte, kund tut: „Lasset uns aufsehen auf Jesum, dem Anfänger und Vollender des Glaubens, welcher für die ihm vorgehaltene Freude erduldete das Kreuz und achtete der Schande nicht und ist gesessen zur Rechten auf dem Stuhl Gottes.“ (Hebr. 12, 2). Mitten im irdischen, durch den Glauben verklärten Leben entdeckt Jesus ein Leben höherer Ordnung, in welches die nächste Zukunft Ihn einführen wird, ein Leben, das für Sein Herz gemacht ist, wie Sein Herz für dies Leben, ein Leben, in welchem jeder Durst ganz nach Gefallen gestillt wird. Dürstet Ihn nach Glück, siehe, „in diesem neuen Leben ist Freude die Fülle vor Gottes Angesicht und liebliches Wesen zu Seiner Rechten in ewigem Bestand.“ Dürstet Ihn nach Licht, siehe, hier sind alle Schleier gefallen, und die Fülle der göttlichen Wahrheit leuchtet in Ihm und für Ihn. Dürstet Ihn nach Liebe, siehe, hier ist der Kreis Seiner Erkauften, die Ihm Liebe um Liebe vergelten und unter sich und mit den heiligen Engeln das Wort der Liebe, das sie von Ihm gelernt haben, verkünden. Dürstet Ihn nach der Gemeinschaft mit Gott, siehe, hier ist der Vater, der Seinen Sohn mit Seiner unauslöschlichen Liebe überschüttet, und der heilige Wille des Vaters, wie ihn der Sohn in der freigewordenen und erneuerten Schöpfung erfüllt. Mag dem Durste des gekreuzigten Menschensohnes die Erde nur Galle und Essig bieten, schaut ein wenig mehr in die Höhe, und ihr seht, wie der Himmel Segen herabschüttet die Fülle, wie er sich in vollen Strömen ausgießt in die göttliche Natur des Menschensohnes, den die Schmerzen des Fleisches und das Opfer des Kreuzes nur gemartert haben, um Ihn zu erhöhen.</w:t>
      </w:r>
    </w:p>
    <w:p w14:paraId="088440B1" w14:textId="7FB7D7C1"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ist Derjenige, der euch, die euch heute dürstet, wie Ihn gedürstet hat, sagt: „Wen da dürstet, der komme zu Mir und trinke.“ Dies ewige Leben, in welchem Er die Harmonie Seines Daseins, die das irdische Leben vernichtete, wiederfindet, dies Leben hat er nicht bloß für sich errungen, sondern auch für die armen, verlorenen Kreaturen, die das Leben durch die Sünde verunstaltet und die Erde in Verwirrung gebracht haben! Wollten sie nur an Ihn glauben, wollten sie sich ohne Rückhalt in die Arme dieses Gottessohnes werfen, der Menschensohn geworden ist, um sie zu erkaufen; wollten sie nur nichts Anderes wissen als Jesum Christum, den Gekreuzigten, keine andere Gerechtigkeit als Seinen Gehorsam, keine andere Sühnung als Sein Opfer, kein anderes Heil als Seine Gnade, Seine freiwillig dargebotene Gnade! Mehr bedürfen sie nicht, als dass Er mit ihnen teilt, was Er vom Vater empfangen hat und was Er ihnen anstatt des Todes, den sie über Ihn verhängt haben, mittheilt, das ewige Leben, welches Er für sie erworben hat. Selbst in dem eben erwähnten Psalm, der alle prophetischen Psalmen an prophetischem Blick übertrifft, hat er kaum angefangen, sich des Sieges über alle Seine Schmerzen zu freuen, als er sofort von sich zu Seinen Brüdern übergeht, und sie des Lebens ihres Herzens in dem Leben Seines Herzens vergewissert. „Euer Herz soll ewig leben,“ ein Versprechen, das Er im Johannes nach Verlauf von elf Jahrhunderten wiederholt: „Weil Ich lebe, sollt ihr auch leben.“ (Ps. 22. 26; Joh. 14. 19.) „Wer den Sohn hat. der hat das Leben;“ das Leben des Sohnes ist das Leben, welches unserem Herzen entspricht, kurz das Leben, welches wirklich Leben ist. Damit dies heute mit Christus in Gott verborgene Leben offenbar werde, braucht ihr nur bis morgen zu warten. „Wenn Christus, euer Leben sich offenbaren wird, dann werdet ihr auch offenbar werden mit Ihm in Seiner Herrlichkeit“ (Col. 3, 4). Da, und nur da, in dem zu eurem eigenen Leben gewordenen Leben Christi findet ihr das Leben, das euren verzehrenden Durst stillt.</w:t>
      </w:r>
    </w:p>
    <w:p w14:paraId="54B27581" w14:textId="566F1122"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dürstet nach Heiligkeit, - hier könnt ihr euch sättigen. Oder was könnte noch euren Gehorsam zurückhalten? Das Schauspiel, das ihr vor Augen habt? Ihr habt einen neuen Himmel und eine neue Erde geerbt, wo die Gerechtigkeit unter Jesu Regiment wohnt. Der Versucher? Er kann euch nicht folgen, wohin ihr geht, und hat keinen Theil mehr an euch, weil er keinen Theil mehr hat an Jesu. Eure eigene Sündhaftigkeit? Sie ist dem Geiste Gottes gewichen und erfüllt euch mit dem Maß ohne Maß, welches das Erbe Jesu ist. Eure Umgebung? Ihr seid in der Gesellschaft der Auserwählten der Erde, die von der Sünde frei geworden sind, der Engel des Himmels, welche sie nie gekannt haben, vor allen in der Gesellschaft Jesu selbst, den Alle anbeten und dem ihr gleichen werdet, weil ihr Ihn sehen werdet, wie Er ist. Rein wie Er, eins mit Ihm wie Er eins ist mit dem Vater, dürstet und hungert Euch nach der Gerechtigkeit nur noch, auf dass ihr gesättigt und „erfüllt werdet mit aller Gottesfülle“ (Eph. 3, 19). Euch dürstet nach Liebe, - hier ist genug, um euch zu sättigen. Hier auf Erden konntet ihr kein Wesen finden, das so liebenswürdig war und so liebte, um der Liebesfähigkeit eures Herzens zu entsprechen; aber diesem Menschensohn gegenüber, der im Himmel thront, der so liebenswert ist, dass er die Wonne der ewigen Liebe ausmacht, der bis zum Tode, ja bis zum Tode am Kreuze liebt, Ihm gegenüber ist die Schwierigkeit gerade entgegengesetzt. Ihr sucht vergebens ein Herz in euch, das alle Liebe fassen kann, die Er euch einflößt und die nach allen Seiten überströmt, ohne von der Liebe zu reden, die künftighin nach Ihm und in Ihm auch die geheiligten und nach Seinem Bilde umgewandelten Kreaturen in euch erwecken werden. Im Schoß dieser himmlischen Familie, von der keine Familie auf Erden eine Vorstellung zu geben vermag, lebt ihr in der Liebe, lebt ihr von der Liebe, werdet ihr Liebe sein wie Gott selbst. Euch dürstet nach Licht, - hier könnt ihr euch sättigen. Wenn ihr diesen Jesus, in welchem alle Schätze der Weisheit und der Erkenntnis verborgen sind, Tag für Tag fragen könntet, was würde dann noch eurem Verlangen nach Erkenntnis fehlen! Denn so wie es sich fühlbar macht, ist es auch schon befriedigt. Nun könnt ihr euch täglich mit Ihm unterreden, Ihn täglich nach Gefallen fragen, Ihn, den Verherrlichten, der nicht mehr ist, was Er in den Tagen Seines Fleisches war, als Seine Jünger Ihn fragten und dies sterbliche Fleisch sich zwischen sie und Ihn stellte; ihr verherrlicht mit Ihm, frei von den Banden eures irdischen Leibes, der - so groß ist seine Unzulänglichkeit - oft mehr Hindernisse als Hilfe darzubieten und die Wahrheit oft mehr zu verhehlen als zu entdecken scheint. Ja, Christus verspricht euch noch mehr: „Dann werdet ihr Mich nichts mehr fragen,“ so sehr ist es wahr, dass sich dann nichts mehr euren Nachforschungen oder, richtiger gesagt, eurem von dem lebendigen Lichte Gottes erfüllten Schauen wird entziehen können. Euch dürstet endlich nach Glück, und zwar nach einem Glück, welches den ganzen Menschen befriedigt, - hier könnt ihr euch sättigen. Das Glück, welches Jesus euch an der Stätte aufbehalten hat, wohin Er gegangen ist, um es euch zu bereiten, ist für den ganzen Menschen, sowohl für seinen wiedererstandenen Leib als für Seinen verklärten Geist. Die Philosophie konnte euch nur - wenn sie anders etwas zu versprechen wusste - eine kalte Unsterblichkeit verheißen, wo die von dem Körper getrennte Seele höchstens ein unvollständiges und unbegreifliches Dasein zu erwarten hatte, ein Dasein, in welchem sie sich bei dem Ringen nach diesem zweiten verlorenen Selbst zu verzehren scheint; das Evangelium Jesu aber ruft euch zu einer vollständigen Auferstehung in einem Körper, den der Apostel einen himmlischen, glorreichen, unverweslichen, kurz einen geistigen Leib nennt, gleichsam als ob er daran verzweifelte, ihn anders als durch einen unerklärlichen Widerspruch erklären zu können; in einem Körper, dessen erhöhte und verklärte Kräfte mit gleicher Fähigkeit der Ehre Gottes und eurer eigenen Wohlfahrt dienen; kurz, in einem Körper, den ihr nährt mit einer neuen Speise im Himmelreich, sitzend an einem Tisch mit Abraham, Isaak und Jakob, und von Angesicht zu Angesicht schauend den Anfänger und Vollender eures und ihres Glaubens, Was soll ich noch mehr sagen? Zu dieser unerschöpflichen Quelle von Heiligkeit, Liebe, Licht und Freude in Jesus Christus euch neigend, braucht ihr euch nur zu bücken, um mit vollen Zügen Alles zu trinken, wonach euch dürstet. Alles, wonach euch künftighin wird dürsten können.</w:t>
      </w:r>
    </w:p>
    <w:p w14:paraId="5D52C056" w14:textId="5C0E0793"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Jedoch, warum suche ich Dinge zu schildern, die kein Auge gesehen und kein Ohr gehört hat und die in keines Menschen Sinn gekommen sind? Halten wir uns an das Wort unseres Heilandes. „Er weiß, woraus wir geschaffen sind,“ Er kennt diesen Durst, den Er mit uns zu teilen auf die Erde kam; Er verspricht uns, dass wir gesättigt werden sollen, - das möge uns genügen. Und das verspricht Er uns nicht erst heute. Er versprach es gestern in der herrlichen Sprache der ersten Propheten, als Er Sein erstes Kommen auf Erden ankündigte: „die Elenden und Armen suchen Wasser, und ist keins da; ihre Zunge vertrocknet vor Durst, Aber Ich, der Herr, will sie erhören; Ich, der Gott Israels, will sie nicht verlassen. Ich will Ströme auftun auf kahlen Höhen und Brunnen mitten in den Tälern; Ich will die Wüste zum Wassersee machen und das dürre Land zu Wasserquellen (Jes. 41, 17. 18). Er wird es euch morgen versprechen in den lieblichen Einladungen des Apostel-Propheten, in welchen Er Sein zweites Kommen auf Erden verheißt. „Ich will dem Durstigen geben von dem Brunnen des lebendigen Wassers umsonst. Und der Geist und die Braut sprechen: Komm! Und wer es höret, der spreche: Komm! Und wen da dürstet, der komme, und wer da will, der nehme das Wasser des Lebens umsonst. Es wird sie weder hungern noch dürsten; denn das Lamm, das in der Mitte des Thrones ist, wird sie weiden und sie leiten zu lebendigen Wasserbrunnen“ (Offenb. 21, 6; 22, 17; 7, 16. 17). Was bedürfen wir mehr? Versuchen wir es mit den unvollkommenen Mitteln, über die wir heute verfügen, um uns Alles vorzustellen, was die ganze Leere unseres Herzens ausfüllen kann; aber sprechen wir, wenn wir es getan haben: „Gott kann überschwänglich tun über Alles, was wir bitten oder verstehen.“ Denn so viel der Himmel höher ist denn die Erde, so viel höher ist auch im Vergleich zu unsern glühendsten Wünschen und kühnsten Hoffnungen die glorreiche Wirklichkeit, die wir in und bei Jesus an dem Tage finden werden, wo diese fleischliche Hülle, die uns von ihm trennt, in Staub zerfällt. Gib dich darum, o Seele, ohne Furcht dem Verlangen hin, der dich durchglüht; breite aus deine Schwingen in dem endlosen Raum, öffne weit Herz und Mund! Wünsche, bitte, rufe, und verzweifle nicht mehr, dass du in der Unendlichkeit die Sättigung wirst erlangen können, welche dem zukünftigen Leben verheißen und von Gott Seinem Christus und von Seinem Christus dir vorgehalten worden ist. „Wen da dürstet, der komme zu Mir und trinke!“ -</w:t>
      </w:r>
    </w:p>
    <w:p w14:paraId="4AA9815A" w14:textId="7F8FD59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morgen, aber heute? Warum zwischen unserm Herzen und diesem himmlischen Dasein, in welchem es gesättigt werden soll, die Scheidewand dieses irdischen Lebens, welches so grausam die ersehnte Sättigung verhindert, welches wohl kurz ist im Verhältnis zur Ewigkeit, aber so lang in der Zeitlichkeit, besonders wenn man leidet; dieses Lebens, welches leichter zu ertragen ist wegen der Schmerzen, von denen es überströmt, als wegen der Leere und Unvollkommenheit, die es einem Wesen darbietet, das nur in der Fülle und Vollkommenheit Ruhe finden kann? Auf diese Frage könnte ich entgegnen, dass die Sünde das Werk des Schöpfers getrübt hat, und dass sie erkannt werden muss, wenn sie wieder gut gemacht werden soll; aber halten wir uns hier an eine glücklichere und dem Geiste meines Textes angemessenere Antwort, Das irdische Leben verschiebt das himmlische Leben nur, um es vorzubereiten, es ist nicht seine Scheidewand, sondern seine Lehr- und Vorbereitungszeit.</w:t>
      </w:r>
    </w:p>
    <w:p w14:paraId="63D438ED" w14:textId="0450BA2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Wiederum ist es der Mensch Jesus Christus, in welchem man diesen eben so lehrreichen als tröstenden Glaubenssatz erforschen muss. Wie schlecht hätte der das Evangelium begriffen, welcher in dem irdischen Leben Christi nichts als ein Hindernis oder eine Verzögerung der Entwicklung Seines göttlichen Lebens zu finden wüsste! Das Evangelium lässt uns in dem einen das Vorspiel oder vielmehr die Bedingung des andern erblicken. Wegen des Todes, den Er erduldete, ist Christus mit Ruhm und Ehre gekrönt worden; weil Er sich erniedrigt hat bis zum Kreuze, ist er so hoch erhoben worden, hat Er einen Namen erlangt, der über alle Namen ist; und die Frucht der Arbeit Seiner Seele auf Erden ist es, die Ihn sättigen wird bis in alle Ewigkeit, Er weiß dies sehr wohl, und dieser Gedanke versüßt Ihm die Qualen Seines irdischen Daseins, oder richtiger gesagt, dieser Gedanke flößt ihm eine himmlische Ungeduld ein, die lange Reihe der Schmerzen, durch die Er hindurchgehen muss um in Seine Herrlichkeit einzugehen, zu durcheilen und zu erschöpfen, indem er so die Freude über die Vollendung Seines Werkes nur verschiebt, um sie zu reifen und zu erhöhen. Seinem Naturtriebe nach stößt Er den Kelch zurück, aber zu gleicher Zeit dürstet Ihn nach demselben, um Seine Sendung auf Erden zu erfüllen; und wenn Er ruft: „Vater, lass diese Stunde an mir vorübergehen,“ so fügt Er alsbald nach einem entgegengesetzten Gefühl hinzu: „Muss ich nicht solches Alles leiden? Vater, verherrliche Deinen Namen!“ Ihn dürstet nach dieser Schmerzenstaufe, mit der Er getauft werden muss: „Ich muss mich taufen lassen mit einer Taufe, und wie drängt es mich, bis sie vollendet ist“ (Luc. 12, 50). Ihn dürstet nach dem letzten Ostermahl, das eine bildliche Darstellung Seines Opfers sein und demselben einige Stunden vorangehen muss: „Mich hat herzlich verlangt, dies Osterlamm mit euch zu essen, ehe ich leide.“ Ihn dürstet nach der schnellen Ausführung der Verschwörung, die Ihn in die Hände der Missetäter überliefern soll. „Was du tust,“ sagt er zu den, Verräter Judas, „das tue bald!“ Kurz. Ihn durstet nach dem Willen Gottes, der in dem Opfertode am Kreuze seine Erfüllung erreicht: „Meine Speise ist die, dass ich tue den Willen Des, der mich gesandt hat, und Sein Werk vollende;“ und dies ist ein Durst, den Er schon lange durch die Weissagung kundgetan hatte: „Siehe, ich komme; Deinen Willen, mein Gott, tue ich gern, und Dein Gesetz ist in meinem Herzen.“ (Ps. 40,8.9.) Während Christus also erwartet, Seinen Durst in der zukünftigen Freude stillen zu können, stillt Er ihn zuvor in dem Leiden, welches der Preis dieser Freude ist.</w:t>
      </w:r>
    </w:p>
    <w:p w14:paraId="5F98D721" w14:textId="0FB1CC90"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Dieser Gesichtspunkt ist noch zu oberflächlich. Dringen wir tiefer ein in die Weisheit des göttlichen Ratschlusses, dessen Theile sämtlich so wunderbar mit einander verbunden sind. Die himmlische Freude des Menschen Jesus Christus ist nicht bloß der Preis Seines irdischen bitteren Leidens, sondern sie ist auch die Frucht desselben; die Freude hängt mit dem Leiden nicht bloß zusammen, wie etwa der Lohn mit der Arbeit, sondern wie die Entwicklung mit dem Keime. Die Schrift erkennt zwischen der Gegenwart und der Zukunft einen natürlichen, einen notwendigen Zusammenhang an. „Was der Mensch gesät hat, das wird er ernten.“ Betrachtet man das himmlische Leben des Gottmenschen Jesus Christus und Sein irdisches Leben in ihrer tiefsten Wesenheit, so verbinden sie sich mit einander, so gehen sie in einander über; denn Sein himmlisches Leben ist nur die freie Entfaltung des Geistes Gottes, der Ihn schon ohne Maß in Seinem irdischen Leben erfüllt, jedoch im Fleische noch gehemmt ist. Dieser Geist, welcher allein den Durst des inneren Menschen löscht, ist in der Schrift unter dem Sinnbilde des Wassers, welches den Durst des physischen Menschen stillt, dargestellt, und zwar hauptsächlich im Evangelium Johannes, welches sich darüber besonders in Worten, die unserm Text folgen, also ausdrückt: „Er sagt dies von dem Geiste, den die empfangen sollten, die an Ihn glauben würden.“ Voll dieses Geistes ist Jesus, der zuerst in Seiner menschlichen Natur Alles, was Er in der Menschheit erfüllen wollte, verwirklicht hat, so sehr mit Seinem Vater eins, und in so sichern, Besitz des Himmelreichs, dass Er den Himmel auf die Erde bringt und mitten in der Zeitlichkeit schon in der Ewigkeit lebt. Aus diesem Grunde findet Er bereits hier auf Erden das Mittel, die Bedürfnisse Seines Herzens in allen Schicksalen Seines irdischen Lebens zu befriedigen. Er schaut sie in Gott an, der sie alle nach einander angeordnet hat; und weil nichts mehr geeignet ist, in Ihm das Leben Gottes zu entwickeln, als die Ereignisse, die das Fleisch töten, um dem Geiste gleichsam einen freien Durchgang zu öffnen, so gibt es auch nichts, wodurch Er den Durst, der Ihn quält, besser löschen könnte. Der Geist, der diesen Durst gar bald in der friedlichen Glorie dort oben stillen wird, stillt ihn schon heute in dem schrecklichen, aber siegreichen Kampfe, den er mit dem Fleische kämpft. Wie der Meister, so die Schüler. Auch für uns ist der gegenwärtige Durst die notwendige Vorbereitung, die väterliche Erziehung, die in dem künftig gestillten Durste ihr Ziel erreichen soll. Auch für uns sind die Prüfungen, durch welche wir eine kleine Zeit traurig sein müssen, damit unser bewährter Glaube köstlich befunden werde zu Lob, Preis und Ehre in der Offenbarung Jesu Christi, auch für uns sind diese Prüfungen vermischt mit einer unaussprechlichen und ruhmreichen Freude. Auch für uns beginnt das himmlische Leben schon hier auf Erden, unter dem Namen des geistlichen Lebens, durch jenen Geist, mit dem Christus unser Herz überströmt, wie das dürre Erdreich mit den Fluten lebendigen Wassers. Das geistliche Leben ist schon das himmlische, aber noch durch die sichtbaren Dinge verhüllte Leben, und das himmlische Leben ist nichts anderes als das geistliche von dieser Hülle befreite Leben. Dies ist so wahr, dass das Evangelium denselben Namen für dies zwiefache Leben hat, nämlich das ewige Leben, das auf der Erde beginnt, um im Himmel fortgesetzt zu werden, und durch welches derjenige, welcher in Jesus Christus lebt und glaubt, nimmermehr sterben wird. Daher ist auch für uns durch die Prüfungen des Lebens nichts verloren, nichts aufgeschoben; in Tränen wird der köstliche Keim gesät, dessen Frucht dereinst mit Triumphgesang geerntet werden soll; das Kreuz allein ist der Weg zur Herrlichkeit, und das schwerste Kreuz ist der kürzeste Weg dahin. Ist eine christliche Seele einmal von dieser Lehre des Evangeliums durchdrungen, einmal beseelt von dem Geiste Christi, so empfindet dieselbe eine Art Freude in den Täuschungen, Entbehrungen und Schmerzen des Lebens, weil sie einen tiefen Durst, einen tiefen Drang in sich fühlt, den diese Täuschungen, Entbehrungen und Schmerzen auf ihre Art befriedigen. Sie lernt mit dem unüberwindlichen Paulus sagen: „Ich bin guten Mutes in Schwachheiten, in Schmach, in Nöthen, in Verfolgungen, in Ängsten, um Christi willen;“ und mit dem sanften Ezechiel: „Herr, durch diese Dinge lebt man, und in Allem, was in diesen Dingen ist, besteht das Leben meines Geistes.“</w:t>
      </w:r>
    </w:p>
    <w:p w14:paraId="0581F092" w14:textId="568957A0"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welch ein Licht, welch eine Herrlichkeit, welch ein Glück fließt von diesen geistlichen Höhen in das irdische Leben! Wenn man sagt, dass denen, die Gott lieben, alle Dinge zum Besten dienen, so heißt das sicherlich viel sagen, aber doch nicht Alles, was uns offenbart wird. Es sind nicht allein die Leiden des Lebens, die in heilsame Prüfungen verkehrt sind, der Charakter des ganzen Lebens selbst ist verwandelt, ja, wenn ihr mir den Ausdruck erlaubt, ist verklärt. Das irdische Leben erscheint uns nun nicht mehr also, als wäre es kaum in Erwartung eines besseren zu ertragen; von diesem Gesichtspunkte aus betrachtet, sehen wir es für eben so vollkommen an, wie das himmlische in seiner Art; als Vorbereitung und Erziehung für das himmlische Leben können wir nichts Tauglicheres ausdenken; und würde man ihm nehmen, was heute unsern Durst reizt, so entbehrt es das, was der Zukunft am sichersten eine völlige Befriedigung verbürgt. Das irdische Leben steht zu dem himmlischen Leben ungefähr in demselben Verhältnis wie das Alte Testament zu dem Neuen: Das Alte Testament erscheint seltsam, ohne Zusammenhang, zuweilen hart, bis das Neue kommt, nicht um aufzulösen, sondern zu erfüllen; so bringt auch das himmlische Leben, indem es das irdische erläutert und fortsetzt, Ordnung, Harmonie und Frieden in das Erdenleben.</w:t>
      </w:r>
    </w:p>
    <w:p w14:paraId="64F6D3E0" w14:textId="601A54D7"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ihr, die ihr dürstet mit einem glühenderen Durste und einem weniger befriedigten, heißerem Verlangen als eure Brüder, ergreift in diesem Allen dargebotenen Troste die reichere Fülle, die euch verheißen ist! Haltet euch nicht ferner mehr für die enterbten Kinder des himmlischen Vaters; an Ihm liegt es nicht, wenn ihr nicht Seine bevorzugten Kinder seid, die am meisten dem Bilde Seines Sohnes gleichen; mit mehr Glauben und Liebe werdet ihr unter euren Schicksalen keins finden, das euch nicht in voraus reiche Tröstung verspricht. Hier sehen wir einen armen Diener Jesu Christi seit Jahren auf ein Schmerzenslager ausgestreckt, dessen Leidenstage endigen, um schlaflosen Nächten Platz zu machen. Nun wohl! Dies ist das Mittel, welches Gott auserwählt hat, um besser seinen Durst zu stillen. Mit einem gesunden Körper und in angenehmerem Leben würde er vielen Schmerzen entgangen sein; aber er würde köstliche Augenblicke verloren haben, um durch Prüfung, Geduld und Gebet sich vorzubereiten, ich sollte sagen, um vorbereitet zu werden zu einem lebendigeren Gefühl einer höheren Glückseligkeit. Siehe, wir halten die für glückselig, welche geduldet haben; aber die, welche heute dulden, werden morgen die sein, welche ausgeduldet haben. Ach, mein Bruder, willst du heute über das murren, was morgen dein Lobgesang sein wird? Und du, meine Schwester, du hast dich innerlich verzehrt durch dies süße und schreckliche Bedürfnis zu lieben und geliebt zu werden; keiner hätte mehr als du die Segnungen des häuslichen Heerdes gepriesen; und diese Freuden sind dir versagt, du bist allein und betrübt. Versagt? aber durch wen? durch ein blindes Geschick? nein, durch eine göttliche Vorsehung, und warum? um dich dessen zu berauben, was Andern in Fülle gegeben ist? nein, um dich vor Allen reich zu machen. Glaube es nur, Gott hat dir etwas besseres vorbehalten, indem Er dich dahin führt, dein Genüge in Seiner Liebe zu suchen und auf Ihn allein deine gerechtesten, edelsten, tiefsten Wünsche zu beschränken. Besäßest du dies Familienleben, das du so sehr dir wünschest, um das du vielleicht Andere so sehr beneidest, so würdest du, das ist wahr, Freuden genießen, die dir jetzt fehlen, Freuden, denen selbst die Mühsal, die mit ihnen verbunden ist, nichts von ihrer tiefen Innigkeit nimmt; aber du würdest auch einer gnädigen Leitung entbehren, die dich durch Entsagung ohne Rückhalt in einer Liebe ohne Schranken üben will. Ihr Alle, ihr armen, kranken, trübsinnigen, erschöpften Kreaturen, ihr beklagt euch - worüber? darüber, dass ihr in den Reihen jener Glückseligen steht, die da weinen, und jener Armen, welche die Reichsten sind, und jener Schwachen, welche die Stärksten sind. Hört mich, oder vielmehr hört euch selbst: möchtet ihr auf der Stelle mit den Günstlingen des Gebens tauschen? Versucht es, Gott von ganzem Herzen zu bitten, wie Jaebez, Er möge euch vor allem Uebel bewahren, dass ihr ohne Sorgen seid (l Chron. 4, 10). Wer weiß, vielleicht wird euer Gebet, wenn ihr mit Bitten anhaltet, erhört werden wie das seinige. Doch nein, ihr unterfangt euch nicht zu bitten wie Jaebez, der, nicht wie ihr, das Evangelium kannte, noch wie ihr, den Heiligen Geist empfangen hatte. Im Grunde des Herzens seid ihr mit mir, oder vielmehr mit Jesus Christus so sehr einverstanden, dass ihr bei dem Gedanken zittert, der Prüfungen enthoben zu sein, die euch ein Vater auferlegt hat, der Seine Menschenkinder nicht gern betrübt.</w:t>
      </w:r>
    </w:p>
    <w:p w14:paraId="6C2B131C" w14:textId="375ECB75"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Muth darum, ihr geliebten, ihr bevorzugten Kinder, die ihr durch den Durst, der euch verzehrt, als solche gezeichnet seid! Im Glauben an Jesus Christus, den Blick fest gerichtet auf die Freude, die euch vorbehalten ist, segnet im Geiste Jesu alle Schmerzen, die euch den Weg zu Ihm bahnen; pflückt mit Bereitwilligkeit, mit Liebe, mit Wonne die kleinste Blume, und wäre es auch die einzige und eine ganz geringe, die Gott unter euren Schritten im Thale der Tränen hat wachsen lassen. Dann werdet ihr durch jene wunderbaren Erfahrungen hindurchgehen, welche David in der Wüste Judas über die Wüste seines Herzens machte. Nachdem ihr angefangen habt mit ihm zu rufen: Meine Seele dürstet nach dir, mein Fleisch verlangt nach dir in einem dürren, kraftlosen, wasserleeren Lande,“ werdet ihr in dem göttlichen Leben etwas über alle Güter des menschlichen Lebens Erhabenes finden: „Deine Gnade ist besser als das Leben;“ und endlich werdet ihr, euch selbst und Allen, was euch umgibt zum Trotz, in den Triumphgesang ausbrechen: „Meine Seele ist gesättigt und mein Mund rühmt dich mit fröhlichen Lippen“ (Ps. 63, 1-6). Also werdet ihr in der sichern Erwartung des Tages, wo der Engel der Offenbarung euch einladen wird, aus der Hand Jesu den Kelch seiner himmlischen Freude zu nehmen, auch gern aus der Hand desselben Jesus den Becher Seiner irdischen Trübsal empfangen. „Wen da dürstet, der komme zu mir und trinke!“</w:t>
      </w:r>
    </w:p>
    <w:p w14:paraId="4B89181A" w14:textId="377D68F1"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Könnt ihr einen noch erhabeneren Trost in euch aufnehmen, einen Trost der reinsten Liebe, der nicht aus der Sättigung eures eigenen Durstes, sondern aus der Sättigung des Durstes Anderer geschöpft ist? Übrigens ist hier das Wort Trost zu schwach, der Ausdruck Herrlichkeit würde besser passen. Denn was gäbe es Herrlicheres, als nicht bloß in den Geist Christi, sondern auch in Sein Werk selbst einzugehen und gewissermaßen für eures Gleichen gekreuzigt zu werden. Beeilen wir uns, dies zu erläutern.</w:t>
      </w:r>
    </w:p>
    <w:p w14:paraId="656E6BE5" w14:textId="78CF0539"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Frucht, welche Jesu für sich selbst aus Seiner Erniedrigung und aus Seinem Opfer werden sollte, war nicht der einzige Grund Seiner Freudigkeit in Seinen Schmerzen, es war nicht einmal das vorherrschende Gefühl in Ihm. Jesus lässt der Liebe immer den ersten Platz. Nächst der Herrlichkeit Seines Vaters, dessen Namen Er den Menschen offenbaren sollte, beschäftigte Ihn nichts mehr als das Heil derer, die der Vater Ihm gegeben hatte und ohne die weder Seine eigne Ehre noch Seine Glückseligkeit Ihm vollständig zu sein schienen.</w:t>
      </w:r>
    </w:p>
    <w:p w14:paraId="582E10D9" w14:textId="632188FF"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„Vater, ich will, dass. wo ich bin, auch die bei mir seien, die Du mir gegeben hast, dass sie die Herrlichkeit schauen, die Du mir gegeben hast“ (Joh. 17, 24). Dieser geheimnisvolle Durst nach seiner Leidenstaufe, nach Seinem letzten Osterlamm, nach dein Leidenskelch zu Gethsemane und nach dem Opfer in Golgatha loste sich - zweifelt nicht daran - in den Durst nach der Sättigung der Seinen aus. Wer kann wissen, welchen Antheil wir noch an Seinem letzten Schmerzensruf hatten: „Mich dürstet!“ dem bald Sein letztes Friedenswort folgt: „Es ist vollbracht!“ Es wird ein Tag kommen, wo Alles mit Herrlichkeit erfüllt sein wird, wie damals Alles von Schmerz erfüllt war, und wo der erste Gebrauch, den Christus von dieser neuen Herrlichkeit macht, der sein wird, dass Er dem Durst der Seinen eine ewige Sättigung darbietet. „Es ist vollbracht. Ich bin das Alpha und Omega, der Anfang und das Ende. Ich will dem Dürstenden geben von dem Brunnen des lebendigen Wassers umsonst“ (Offenb. 21. 6). Uns soll es nichts kosten, aber Ihm, was hat es Ihm gekostet? Gleichviel! Ein Herz wie das Seinige kostet am Kreuze - ich weiß nicht welche bittere Wonne, und zwar in dem Gefühl, nichts zu leiden, was uns nicht Heil bringt, und keine Qual zu dulden, als die, welche Er dadurch Seinen Erkauften erspart!</w:t>
      </w:r>
    </w:p>
    <w:p w14:paraId="7A493ACE" w14:textId="7BBA30E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Fern, fern sei uns jeder Gedanke, an dem Versöhnungswerke Jesu Theil zu nehmen! Welcher Mensch, welcher Engel, welche Kreatur könnte sich ohne Torheit und Frevel auf diesen dem Sohne Gottes allein vorbehaltenen Boden wagen? Können wir aber nicht leiden, um die Menschen selig zu machen, so können wir wenigstens leiden, um sie zum Heiland zu führen; und für unwürdige Sünder, wie wir sind, ist es glorreich genug, für unsre Brüder gekreuzigt zu werden. Das hat selbst Paulus nicht zu gering geachtet, was sage ich? er ist davon entzückt, wie außer sich; indem er in diesem Geiste sein Leiden mit dem seines Herrn zusammenstellt, spricht er jene merkwürdigen, ich möchte sagen, jene unverständigen Worte: „Nun freue ich mich in meinen Leiden, die ich für euch leide, und erstatte an meinem Fleische, was noch mangelt an den Trübsalen Christi, für Seinen Leib, welcher ist die Gemeine“ (Col. 1, 24). Als wahrer Diener Christi, als wahrer Diener der Kirche, fühlt er sich, indem er vollends erschöpft, was sein Meister und Herr auf dem Gebiete menschlicher Leiden noch konnte unerfüllt gelassen haben, reichlich getröstet, um nicht zu sagen, überreich erfreut, wenn er denkt, dass er nichts erduldet, was nicht zur Vollendung der Heiligen und zur Erbauung des Leibes Christi beiträgt. Diesen Trost aber, diese Freude des Schmerzes, und der Liebe zeigt euch Christus in meinem Text. Kaum hat Er euch im Vertrauen auf eure Liebe versprochen, dass Er in sich euren Durst löschen will: „So Jemand dürstet, der komme zu mir und trinke,“ so verspricht Er euch zugleich, dass ihr selbst den Durst Anderer löschen sollt: „Wer an mich glaubt, von dessen Leibe sollen Ströme lebendigen Wassers fließen.“ Schon einmal hatte Er dasselbe Versprechen gegeben: „Wer von dem Wasser trinken wird, das ich ihm gebe, den wird ewiglich nicht dürsten; sondern das Wasser, dass ich ihm geben werde, das wird in ihm ein Brunnen Wassers werden, das in das ewige Leben quillet!“ Rührende Worte, die unser zu einem Propheten gewordener Evangelist uns später in der ergreifenden Scene, welche die Offenbarung schließt, verwirklicht zeigen wird. Wer die Einladung des Geistes und der Braut angenommen hat: „Komm!“ der wird dies „Komm“ auch denen zurufen, die noch nicht gekommen sind, und Niemand wird zu dieser Quelle des Lebens emporsteigen, der nicht seine Hand denen reicht, die ihm folgen, damit auch sie emporsteigen. Ist es nicht unter andern Beziehungen dasselbe Gefühl, welches den heiligen Paulus beseelt, wenn er denjenigen, welcher früherhin gestohlen hat, ermahnt, er möge nun mit seinen Händen arbeiten und schaffen, auf dass er habe zu geben den Durstigen? (Ephes. 4, 28). Im Reiche der Natur wie im Reiche der Gnade ist Geben seliger denn Nehmen, Und die evangelische Liebe hat das Eigentümliche, dass sie in der Freude des Empfangen nichts so sehr genießt als das Vermögen zu geben.</w:t>
      </w:r>
    </w:p>
    <w:p w14:paraId="6661F934" w14:textId="03C4BCAF"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Durst des gesättigten Jesus hat euch gelehrt, in Ihm das geistliche Leben zu suchen, welches das eurige sättigen soll. Nun gut, so gebe euer eigner gesättigter Durst Andern dieselbe Lehre, nicht um sie zu euch zu führen, sondern zu Dem, der euch gesättigt hat und der sie, wenn sie im Glauben zu Ihm kommen, gleichfalls sättigen wird. Diese Lehre aber, und das beachtet wohl, wird um so überzeugender sein, je glühender euer Durst und je mühsamer eure Sättigung gewesen ist. Gehört ihr zu denen, die Gott auserwählt zu haben scheint, um Beispiele eines Durstes zu geben, den nichts zu löschen vermag; habt ihr Schlag auf Schlag rings um euch Alles fallen sehen, was die Wonne eurer Augen ausmachte, um am Ende allein zu stehen auf Erden; bemächtigte sich eurer schon im Beginn der Laufbahn eine düstere Schwermut, nagt sie an eurem Herzen, lähmt sie eure Kraft, zerstört sie eure Pläne und bringt sie euer Leben in Verwirrung, kurz, ist euer Schmerz ohne Aufhören und eure Wunde ohne Heilung, so wird euer unter solchen Verhältnissen gestillter Durst, gestillt, wie er es sein kann, wie er es sein muss, wenn ihr treu seid, deutlich erkennen lassen, dass man mit Jesus Christus in keiner Sache verzweifeln darf. Und zeigt sich dann auf dem Schauplatz des Lebens irgend Jemand, den da dürstet, der Wasser sucht, aber nicht findet, und der nach langen und vergeblichen Anstrengungen nahe daran ist, in Mutlosigkeit zu erliegen, so wird sich, da er den Namen des Herrn noch nicht kennen gelernt hat, ein anderer Name zwischen ihn und die Verzweiflung stellen, und dieser Name ist der deinige. Wenn er dich anschaut, so wird er sagen: diesen Menschen hat gedürstet wie mich, welches Unglück von Außen, welche Niedergeschlagenheit im Innern hat ihn nicht gedrückt; wie viele Tränen hat er nicht vergossen; wie viele Kämpfe hatte er nicht zu bestehen; wie oft ist er in Versuchung gewesen zu glauben, Alles sei verloren - und doch, - er ist erlöst, zufrieden, heiter! Warum sollte ich das nicht auch erreichen, wenn ich denselben Weg gehe! Sagt er sich dies und tut er, wie er sagt, seid ihr dann nicht in gewisser Beziehung diesem Unglücklichen dasselbe, was Jesus Christus für euch gewesen ist, habt ihr dann nicht für ihn gelitten?</w:t>
      </w:r>
    </w:p>
    <w:p w14:paraId="57A23035" w14:textId="3A143D55"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weiß nicht, welchen Eindruck diese Voraussetzung auf euer Herz macht; das meinige erzittert bei diesem Gedanken vor Freude. Stellt an meine Stelle auf diese Kanzel und vor diesen Text einen Schmerzgebeugten, in welchem eine tiefe Betrübnis mehr als gewöhnlich das Bedürfnis erweckt hat. Jesum Christum zu ergreifen, und der mächtiger als gewöhnlich die Leere des menschlichen Herzens empfindet; einen Mann, den eine lange Schmerzenslaufbahn zwiefach vorbereitet hat, um zu euch von Hunger und Sättigung zu sprechen, dessen Reden eindringlicher werden, wenn er seinen Hunger beschreibt, und dessen Beispiel überzeugender, wenn er die Sättigung kostet; einen Mann, der von Gott auserwählt ist, um gleich Ezechiel durch die Wunden seiner Seele und durch die Kämpfe seines Lebens seinen Brüdern als Zeichen zu dienen, - mit welch rührender Weihe wird ein solcher Mann zu eurem Herzen sprechen, und hat er Jemand von euch für Jesum Christum gewonnen, wie viel leichter wird ihm dann sein eigenes Kreuz erscheinen, da er entdeckt, dass Gott es ihm auferlegt hat, um es für euch zu tragen!</w:t>
      </w:r>
    </w:p>
    <w:p w14:paraId="042045D0" w14:textId="50BA0C08"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Darum, ihr dürstenden Seelen, stillt vollends den Durst, der euch verzehrt, in der Hoffnung, den Durst Anderer zu löschen! Man lerne von euch, dass es keinen Menschen gibt, dessen Durst Jesus nicht stillen kann, da er sogar den eurigen gestillt hat! Möchten alle eure Schmerzen, die ihr erduldet, aber nur beschwichtigt habt, eure Umgebung sowohl über die Bedürfnisse des Menschen als über die Reichtümer in Gott belehren! Und hat euch Gott in die Reihe der Gekreuzigten gestellt, die Er zu sichtbaren Vorbildern des Durstes und der Sättigung erwählt hat, so lasst euch kreuzigen mit Gelassenheit, mit Freude, mit Liebe! Gesättigt und sättigend, umsonst nehmend, um umsonst zu geben, stillt in dem Kelch der Liebe Christi den Rest des Durstes, den der Kelch Seines Lebens und der Kelch eurer Trübsal euch nachgelassen hatte! „Wen da dürstet, der komme zu mir und trinke.“</w:t>
      </w:r>
    </w:p>
    <w:p w14:paraId="6522E6E5" w14:textId="78C0E9A4"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Ach, wann täte diese Liebe mehr not als jetzt? Wann hat man die Einladung meines Textes mehr verkannt? Wann hat je die Welt mehr gedürstet, und wann ist sie zugleich weniger geneigt gewesen, ihren Durst in Jesu Christo zu stillen? Unsere Zeit kennt besser als jede andere den Durst, der sie verzehrt; sie empfindet ihn, sie leidet an ihn, sie bejammert ihn; aber um ihn zu befriedigen, kennt sie nichts Höheres als dieses Leben, welches sie doch nur täuscht und reizt. Sie scheint sich zu schmeicheln, sie würde, wenn sie nur tiefer grübe, im Schoß der Erde die verlorene Quelle Edens wiederfinden. Was sie heute nicht gibt, das verlangt sie morgen von ihr, - als wenn sie nicht Zeit gehabt hätte, die Erfahrungen ihrer Täuschungen innerhalb sechs Jahrtausende zu machen! Was sie dem Einzelnen nicht gibt, das fordert sie von ihr für das ganze Geschlecht, - als wenn das ganze Geschlecht etwas anderes wäre als die Vereinigung der Einzelnen, oder als wenn das persönliche Leben, wenn es nur der Philosophie des Tages folge, in dem Gesamtleben aufgehen könnte! Ach, anstatt Jesu zu folgen in das himmlische Leben, wo Er unsern Durst zu löschen verspricht, schafft man sich einen falschen Jesus, einen irdischen, weltlichen und fleischlichen, um nach Gefallen Seinen verehrten Namen anrufen zu können, ohne Seinen Geboten zu gehorchen. Dies Alles ist ebenso verkehrt als strafbar; vergebens kehrt man die Erde in jeglichem Sinne des Wortes um, sie wird immer nur das geben, was sie hat, und ich versichere euch, sie hat Nichts - Nichts - womit sie den Durst eurer Seele löschen kann. Selbst Eden, wenn wir anders dahin zurückkehren könnten, vermöchte dies nicht; sein kindlich-natürliches Leben würde dem menschlichen Herzen, das der furchtbaren Erkenntnis des Guten und Bösen offensteht, nicht mehr genügen. Es bedarf eines reiferen, männlicheren, ernsteren Lebens, das mehr mit Wasser, und Blut getauft ist, und Jesus allein kann ihm das geben, gestern, heute, ewiglich.</w:t>
      </w:r>
    </w:p>
    <w:p w14:paraId="0700D116" w14:textId="622F2DBC"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Fasset es wohl: Was Jesus dem Einzelnen sagt, das sagt Er auch den Jahrhunderten: „Wen da dürstet, der komme zu mir und trinke.“ Gibt es deshalb ein Jahrhundert, das da dürstet, ein Jahrhundert, das die Wunden der Menschheit ergründet hat. ein Jahrhundert, welches das soziale Problem zu lösen vermeint, ein Jahrhundert, das dazu berufen ist, die Lehren einer reichen Vergangenheit zu sammeln, um eine an Segnungen reiche Zukunft vorzubereiten, ein bewegtes, atemloses, überarbeitetes und ermattetes Jahrhundert, das dennoch groß ist in seiner Mission, glühend in seinen Hoffnungen, unermüdlich in seinen Unternehmungen, kurz ein neunzehntes Jahrhundert, so möge es davon ablassen, seinen Durst in allen Himmelsgegenden und unter allen Zonen zu verkünden; es möge an seinen Theorien verzweifeln, es möge schweigen, sein Haupt beugen, zu Jesu kommen und trinken! Amen.</w:t>
      </w:r>
    </w:p>
    <w:p w14:paraId="421DEF8C" w14:textId="472229D1" w:rsidR="00BD71A4" w:rsidRDefault="00BD71A4">
      <w:pPr>
        <w:spacing w:after="0" w:line="240" w:lineRule="auto"/>
      </w:pPr>
    </w:p>
    <w:p w14:paraId="117B9951" w14:textId="77777777" w:rsidR="00BD71A4" w:rsidRDefault="00BD71A4">
      <w:pPr>
        <w:spacing w:after="0" w:line="240" w:lineRule="auto"/>
        <w:rPr>
          <w:rFonts w:eastAsia="Times New Roman"/>
          <w:b/>
          <w:bCs/>
          <w:color w:val="000000"/>
          <w:kern w:val="36"/>
          <w:sz w:val="36"/>
          <w:szCs w:val="48"/>
          <w:lang w:eastAsia="de-DE"/>
        </w:rPr>
      </w:pPr>
      <w:r>
        <w:br w:type="page"/>
      </w:r>
    </w:p>
    <w:p w14:paraId="4DB56887" w14:textId="77777777" w:rsidR="00D5498D" w:rsidRPr="00D5498D" w:rsidRDefault="00D5498D" w:rsidP="008E63BE">
      <w:pPr>
        <w:pStyle w:val="berschrift1"/>
      </w:pPr>
      <w:r w:rsidRPr="00D5498D">
        <w:t>Quellen:</w:t>
      </w:r>
    </w:p>
    <w:p w14:paraId="4377F46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BE8332A" w14:textId="77777777" w:rsidR="00BD71A4" w:rsidRDefault="00974963"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5FFB5FD" w14:textId="77777777" w:rsidR="00BD71A4" w:rsidRDefault="00974963"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DF57BC1" w14:textId="77777777" w:rsidR="00BD71A4" w:rsidRDefault="00974963"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D999AF1" w14:textId="77777777" w:rsidR="00BD71A4" w:rsidRDefault="00974963"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18D9E4E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A2EFA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756CE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84E1E7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7F37B25" w14:textId="77777777" w:rsidR="00082307" w:rsidRDefault="00BD71A4" w:rsidP="00BD71A4">
      <w:pPr>
        <w:pStyle w:val="berschrift1"/>
      </w:pPr>
      <w:r>
        <w:t>Spendenaufruf</w:t>
      </w:r>
    </w:p>
    <w:p w14:paraId="62C811F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065C3D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B16CEC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5082AB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55BC10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C098191" w14:textId="77777777" w:rsidR="00BD71A4" w:rsidRDefault="00974963"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3BC3E7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47B61EB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0C471F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B5539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F7C2D2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454"/>
    <w:rsid w:val="00050454"/>
    <w:rsid w:val="000700B0"/>
    <w:rsid w:val="00082307"/>
    <w:rsid w:val="000C66E5"/>
    <w:rsid w:val="000D088F"/>
    <w:rsid w:val="00122BD9"/>
    <w:rsid w:val="001F54C4"/>
    <w:rsid w:val="0022039F"/>
    <w:rsid w:val="00272484"/>
    <w:rsid w:val="00297F83"/>
    <w:rsid w:val="002E6D11"/>
    <w:rsid w:val="00381C0C"/>
    <w:rsid w:val="00493B65"/>
    <w:rsid w:val="00537F59"/>
    <w:rsid w:val="00636F93"/>
    <w:rsid w:val="006F2A19"/>
    <w:rsid w:val="007166CE"/>
    <w:rsid w:val="00737EF6"/>
    <w:rsid w:val="00760119"/>
    <w:rsid w:val="007D54C2"/>
    <w:rsid w:val="007E1779"/>
    <w:rsid w:val="0083667B"/>
    <w:rsid w:val="008D7463"/>
    <w:rsid w:val="008E417E"/>
    <w:rsid w:val="008E63BE"/>
    <w:rsid w:val="00974963"/>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BF4B1"/>
  <w15:chartTrackingRefBased/>
  <w15:docId w15:val="{D99C6288-5769-4E3E-BA11-CFE8B0C3C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906">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7991536">
      <w:bodyDiv w:val="1"/>
      <w:marLeft w:val="0"/>
      <w:marRight w:val="0"/>
      <w:marTop w:val="0"/>
      <w:marBottom w:val="0"/>
      <w:divBdr>
        <w:top w:val="none" w:sz="0" w:space="0" w:color="auto"/>
        <w:left w:val="none" w:sz="0" w:space="0" w:color="auto"/>
        <w:bottom w:val="none" w:sz="0" w:space="0" w:color="auto"/>
        <w:right w:val="none" w:sz="0" w:space="0" w:color="auto"/>
      </w:divBdr>
      <w:divsChild>
        <w:div w:id="3477886">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20</Pages>
  <Words>9803</Words>
  <Characters>61763</Characters>
  <Application>Microsoft Office Word</Application>
  <DocSecurity>0</DocSecurity>
  <Lines>514</Lines>
  <Paragraphs>142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71424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2022-04-29T18:33:00Z</dcterms:created>
  <dcterms:modified xsi:type="dcterms:W3CDTF">2022-04-30T19:38:00Z</dcterms:modified>
  <dc:title>Wen da dürstet</dc:title>
  <dc:creator>Monod, Adolphe</dc:creator>
  <dc:language>de</dc:language>
</cp:coreProperties>
</file>