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06155" w14:textId="33C54E31" w:rsidR="007166CE" w:rsidRDefault="009324C4" w:rsidP="0030200A">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35587F1" wp14:editId="187E6D5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972E720" w14:textId="77777777" w:rsidR="007166CE" w:rsidRDefault="007166CE" w:rsidP="0030200A">
      <w:pPr>
        <w:pStyle w:val="berschrift1"/>
      </w:pPr>
      <w:r>
        <w:br w:type="page"/>
      </w:r>
      <w:r>
        <w:lastRenderedPageBreak/>
        <w:t>Vorwort</w:t>
      </w:r>
    </w:p>
    <w:p w14:paraId="28198A06" w14:textId="77777777" w:rsidR="007166CE" w:rsidRDefault="007E1779" w:rsidP="0030200A">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6D0C205" w14:textId="77777777" w:rsidR="007E1779" w:rsidRDefault="008D7463" w:rsidP="0030200A">
      <w:r>
        <w:t xml:space="preserve">Dieses Jahr hat uns allen eine Menge abverlangt – doch Gott hat uns hindurchgetragen. </w:t>
      </w:r>
    </w:p>
    <w:p w14:paraId="41B042B6" w14:textId="77777777" w:rsidR="008D7463" w:rsidRDefault="008D7463" w:rsidP="0030200A">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1FC1490" w14:textId="77777777" w:rsidR="007E1779" w:rsidRDefault="007E1779" w:rsidP="0030200A">
      <w:r>
        <w:t>Vielleicht hat aber auch der eine oder die andere Lust, mitzumachen und neue Bücher zu erstellen – sprecht mich einfach an.</w:t>
      </w:r>
    </w:p>
    <w:p w14:paraId="5EADA6FC" w14:textId="77777777" w:rsidR="007166CE" w:rsidRDefault="007166CE" w:rsidP="0030200A">
      <w:r>
        <w:t>Euch allen wünsche ich Gottes reichen Segen und dass Ihr für Euch interessante Texte hier findet. Für Anregungen bin ich immer dankbar.</w:t>
      </w:r>
    </w:p>
    <w:p w14:paraId="46EC071C" w14:textId="77777777" w:rsidR="007166CE" w:rsidRDefault="007166CE" w:rsidP="0030200A">
      <w:r>
        <w:t>Gruß &amp; Segen,</w:t>
      </w:r>
    </w:p>
    <w:p w14:paraId="67D996C9" w14:textId="77777777" w:rsidR="007166CE" w:rsidRDefault="007166CE" w:rsidP="0030200A">
      <w:r>
        <w:t>Andreas</w:t>
      </w:r>
    </w:p>
    <w:p w14:paraId="217A8027" w14:textId="77777777" w:rsidR="0022039F" w:rsidRDefault="007166CE" w:rsidP="0030200A">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4347C09" w14:textId="77777777" w:rsidR="0030200A" w:rsidRDefault="0030200A" w:rsidP="0030200A">
      <w:pPr>
        <w:pStyle w:val="berschrift1"/>
        <w:rPr>
          <w:sz w:val="48"/>
        </w:rPr>
      </w:pPr>
      <w:r>
        <w:t>Ein Sendbrief</w:t>
      </w:r>
    </w:p>
    <w:p w14:paraId="7C873B95" w14:textId="77777777" w:rsidR="0030200A" w:rsidRDefault="0030200A" w:rsidP="0030200A">
      <w:pPr>
        <w:pStyle w:val="StandardWeb"/>
      </w:pPr>
      <w:r>
        <w:rPr>
          <w:rStyle w:val="Fett"/>
          <w:rFonts w:eastAsiaTheme="majorEastAsia"/>
        </w:rPr>
        <w:t xml:space="preserve">Ain </w:t>
      </w:r>
      <w:proofErr w:type="spellStart"/>
      <w:r>
        <w:rPr>
          <w:rStyle w:val="Fett"/>
          <w:rFonts w:eastAsiaTheme="majorEastAsia"/>
        </w:rPr>
        <w:t>Sendbrieff</w:t>
      </w:r>
      <w:proofErr w:type="spellEnd"/>
      <w:r>
        <w:rPr>
          <w:rStyle w:val="Fett"/>
          <w:rFonts w:eastAsiaTheme="majorEastAsia"/>
        </w:rPr>
        <w:t xml:space="preserve"> Dess Herrn W. </w:t>
      </w:r>
      <w:proofErr w:type="spellStart"/>
      <w:r>
        <w:rPr>
          <w:rStyle w:val="Fett"/>
          <w:rFonts w:eastAsiaTheme="majorEastAsia"/>
        </w:rPr>
        <w:t>Meüßlins</w:t>
      </w:r>
      <w:proofErr w:type="spellEnd"/>
      <w:r>
        <w:rPr>
          <w:rStyle w:val="Fett"/>
          <w:rFonts w:eastAsiaTheme="majorEastAsia"/>
        </w:rPr>
        <w:t xml:space="preserve">/ </w:t>
      </w:r>
      <w:proofErr w:type="spellStart"/>
      <w:r>
        <w:rPr>
          <w:rStyle w:val="Fett"/>
          <w:rFonts w:eastAsiaTheme="majorEastAsia"/>
        </w:rPr>
        <w:t>Geschriben</w:t>
      </w:r>
      <w:proofErr w:type="spellEnd"/>
      <w:r>
        <w:rPr>
          <w:rStyle w:val="Fett"/>
          <w:rFonts w:eastAsiaTheme="majorEastAsia"/>
        </w:rPr>
        <w:t xml:space="preserve"> </w:t>
      </w:r>
      <w:proofErr w:type="spellStart"/>
      <w:r>
        <w:rPr>
          <w:rStyle w:val="Fett"/>
          <w:rFonts w:eastAsiaTheme="majorEastAsia"/>
        </w:rPr>
        <w:t>inn</w:t>
      </w:r>
      <w:proofErr w:type="spellEnd"/>
      <w:r>
        <w:rPr>
          <w:rStyle w:val="Fett"/>
          <w:rFonts w:eastAsiaTheme="majorEastAsia"/>
        </w:rPr>
        <w:t xml:space="preserve"> Bern/ an einen </w:t>
      </w:r>
      <w:proofErr w:type="spellStart"/>
      <w:r>
        <w:rPr>
          <w:rStyle w:val="Fett"/>
          <w:rFonts w:eastAsiaTheme="majorEastAsia"/>
        </w:rPr>
        <w:t>Augspurger</w:t>
      </w:r>
      <w:proofErr w:type="spellEnd"/>
      <w:r>
        <w:rPr>
          <w:rStyle w:val="Fett"/>
          <w:rFonts w:eastAsiaTheme="majorEastAsia"/>
        </w:rPr>
        <w:t xml:space="preserve">/ im Monat </w:t>
      </w:r>
      <w:proofErr w:type="spellStart"/>
      <w:r>
        <w:rPr>
          <w:rStyle w:val="Fett"/>
          <w:rFonts w:eastAsiaTheme="majorEastAsia"/>
        </w:rPr>
        <w:t>Nouember</w:t>
      </w:r>
      <w:proofErr w:type="spellEnd"/>
      <w:r>
        <w:rPr>
          <w:rStyle w:val="Fett"/>
          <w:rFonts w:eastAsiaTheme="majorEastAsia"/>
        </w:rPr>
        <w:t>/ rc.</w:t>
      </w:r>
      <w:r>
        <w:t xml:space="preserve"> </w:t>
      </w:r>
    </w:p>
    <w:p w14:paraId="6B05CCEB" w14:textId="77777777" w:rsidR="0030200A" w:rsidRDefault="0030200A" w:rsidP="0030200A">
      <w:pPr>
        <w:pStyle w:val="StandardWeb"/>
      </w:pPr>
      <w:r>
        <w:t xml:space="preserve">Gnad </w:t>
      </w:r>
      <w:proofErr w:type="spellStart"/>
      <w:r>
        <w:t>vnd</w:t>
      </w:r>
      <w:proofErr w:type="spellEnd"/>
      <w:r>
        <w:t xml:space="preserve"> </w:t>
      </w:r>
      <w:proofErr w:type="spellStart"/>
      <w:r>
        <w:t>Frid</w:t>
      </w:r>
      <w:proofErr w:type="spellEnd"/>
      <w:r>
        <w:t xml:space="preserve"> auch </w:t>
      </w:r>
      <w:proofErr w:type="spellStart"/>
      <w:r>
        <w:t>bestendigkeit</w:t>
      </w:r>
      <w:proofErr w:type="spellEnd"/>
      <w:r>
        <w:t xml:space="preserve"> </w:t>
      </w:r>
      <w:proofErr w:type="spellStart"/>
      <w:r>
        <w:t>vnd</w:t>
      </w:r>
      <w:proofErr w:type="spellEnd"/>
      <w:r>
        <w:t xml:space="preserve"> </w:t>
      </w:r>
      <w:proofErr w:type="spellStart"/>
      <w:r>
        <w:t>gedult</w:t>
      </w:r>
      <w:proofErr w:type="spellEnd"/>
      <w:r>
        <w:t xml:space="preserve"> </w:t>
      </w:r>
      <w:proofErr w:type="spellStart"/>
      <w:r>
        <w:t>vnder</w:t>
      </w:r>
      <w:proofErr w:type="spellEnd"/>
      <w:r>
        <w:t xml:space="preserve"> dem </w:t>
      </w:r>
      <w:proofErr w:type="spellStart"/>
      <w:r>
        <w:t>Creütz</w:t>
      </w:r>
      <w:proofErr w:type="spellEnd"/>
      <w:r>
        <w:t xml:space="preserve">/ wünsch ich </w:t>
      </w:r>
      <w:proofErr w:type="spellStart"/>
      <w:r>
        <w:t>eüch</w:t>
      </w:r>
      <w:proofErr w:type="spellEnd"/>
      <w:r>
        <w:t xml:space="preserve"> </w:t>
      </w:r>
      <w:proofErr w:type="spellStart"/>
      <w:r>
        <w:t>vnd</w:t>
      </w:r>
      <w:proofErr w:type="spellEnd"/>
      <w:r>
        <w:t xml:space="preserve"> allen Recht </w:t>
      </w:r>
      <w:proofErr w:type="spellStart"/>
      <w:r>
        <w:t>Euangelischen</w:t>
      </w:r>
      <w:proofErr w:type="spellEnd"/>
      <w:r>
        <w:t xml:space="preserve"> </w:t>
      </w:r>
      <w:proofErr w:type="spellStart"/>
      <w:r>
        <w:t>hertzen</w:t>
      </w:r>
      <w:proofErr w:type="spellEnd"/>
      <w:r>
        <w:t xml:space="preserve"> zu Augspurg/ von Gott </w:t>
      </w:r>
      <w:proofErr w:type="spellStart"/>
      <w:r>
        <w:t>vnserm</w:t>
      </w:r>
      <w:proofErr w:type="spellEnd"/>
      <w:r>
        <w:t xml:space="preserve"> Vatter/ durch Christum Jesum </w:t>
      </w:r>
      <w:proofErr w:type="spellStart"/>
      <w:r>
        <w:t>vnsern</w:t>
      </w:r>
      <w:proofErr w:type="spellEnd"/>
      <w:r>
        <w:t xml:space="preserve"> Herrn/ </w:t>
      </w:r>
      <w:proofErr w:type="spellStart"/>
      <w:r>
        <w:t>Vnd</w:t>
      </w:r>
      <w:proofErr w:type="spellEnd"/>
      <w:r>
        <w:t xml:space="preserve"> </w:t>
      </w:r>
      <w:proofErr w:type="spellStart"/>
      <w:r>
        <w:t>ainigen</w:t>
      </w:r>
      <w:proofErr w:type="spellEnd"/>
      <w:r>
        <w:t xml:space="preserve"> </w:t>
      </w:r>
      <w:proofErr w:type="spellStart"/>
      <w:r>
        <w:t>Hayland</w:t>
      </w:r>
      <w:proofErr w:type="spellEnd"/>
      <w:r>
        <w:t>/ Ich bin gleich bekümmert/ so -</w:t>
      </w:r>
      <w:proofErr w:type="spellStart"/>
      <w:r>
        <w:t>Ewrethalben</w:t>
      </w:r>
      <w:proofErr w:type="spellEnd"/>
      <w:r>
        <w:t xml:space="preserve"> zu Augspurg/ </w:t>
      </w:r>
      <w:proofErr w:type="spellStart"/>
      <w:r>
        <w:t>vnnd</w:t>
      </w:r>
      <w:proofErr w:type="spellEnd"/>
      <w:r>
        <w:t xml:space="preserve"> meiner Brüder halb/ Die </w:t>
      </w:r>
      <w:proofErr w:type="spellStart"/>
      <w:r>
        <w:t>yetz</w:t>
      </w:r>
      <w:proofErr w:type="spellEnd"/>
      <w:r>
        <w:t xml:space="preserve"> verjagt </w:t>
      </w:r>
      <w:proofErr w:type="spellStart"/>
      <w:r>
        <w:t>seind</w:t>
      </w:r>
      <w:proofErr w:type="spellEnd"/>
      <w:r>
        <w:t xml:space="preserve">/ Ich </w:t>
      </w:r>
      <w:proofErr w:type="spellStart"/>
      <w:r>
        <w:t>waiß</w:t>
      </w:r>
      <w:proofErr w:type="spellEnd"/>
      <w:r>
        <w:t xml:space="preserve"> </w:t>
      </w:r>
      <w:proofErr w:type="spellStart"/>
      <w:r>
        <w:t>nit</w:t>
      </w:r>
      <w:proofErr w:type="spellEnd"/>
      <w:r>
        <w:t xml:space="preserve"> wie </w:t>
      </w:r>
      <w:proofErr w:type="spellStart"/>
      <w:r>
        <w:t>jnen</w:t>
      </w:r>
      <w:proofErr w:type="spellEnd"/>
      <w:r>
        <w:t xml:space="preserve"> möge geholfen werden/ bey den </w:t>
      </w:r>
      <w:proofErr w:type="spellStart"/>
      <w:r>
        <w:t>Aydgnossen</w:t>
      </w:r>
      <w:proofErr w:type="spellEnd"/>
      <w:r>
        <w:t xml:space="preserve"> der sprach halben/ </w:t>
      </w:r>
      <w:proofErr w:type="spellStart"/>
      <w:r>
        <w:t>wölliche</w:t>
      </w:r>
      <w:proofErr w:type="spellEnd"/>
      <w:r>
        <w:t xml:space="preserve"> </w:t>
      </w:r>
      <w:proofErr w:type="spellStart"/>
      <w:r>
        <w:t>disem</w:t>
      </w:r>
      <w:proofErr w:type="spellEnd"/>
      <w:r>
        <w:t xml:space="preserve"> </w:t>
      </w:r>
      <w:proofErr w:type="spellStart"/>
      <w:r>
        <w:t>Volck</w:t>
      </w:r>
      <w:proofErr w:type="spellEnd"/>
      <w:r>
        <w:t xml:space="preserve"> </w:t>
      </w:r>
      <w:proofErr w:type="spellStart"/>
      <w:r>
        <w:t>vnanmütig</w:t>
      </w:r>
      <w:proofErr w:type="spellEnd"/>
      <w:r>
        <w:t xml:space="preserve"> ist/ so </w:t>
      </w:r>
      <w:proofErr w:type="spellStart"/>
      <w:r>
        <w:t>waiß</w:t>
      </w:r>
      <w:proofErr w:type="spellEnd"/>
      <w:r>
        <w:t xml:space="preserve"> ich </w:t>
      </w:r>
      <w:proofErr w:type="spellStart"/>
      <w:r>
        <w:t>wol</w:t>
      </w:r>
      <w:proofErr w:type="spellEnd"/>
      <w:r>
        <w:t xml:space="preserve">/ wie jämmerlich es </w:t>
      </w:r>
      <w:proofErr w:type="spellStart"/>
      <w:r>
        <w:t>vmb</w:t>
      </w:r>
      <w:proofErr w:type="spellEnd"/>
      <w:r>
        <w:t xml:space="preserve"> die </w:t>
      </w:r>
      <w:proofErr w:type="spellStart"/>
      <w:r>
        <w:t>Gemain</w:t>
      </w:r>
      <w:proofErr w:type="spellEnd"/>
      <w:r>
        <w:t xml:space="preserve"> </w:t>
      </w:r>
      <w:proofErr w:type="spellStart"/>
      <w:r>
        <w:t>steet</w:t>
      </w:r>
      <w:proofErr w:type="spellEnd"/>
      <w:r>
        <w:t xml:space="preserve">/ </w:t>
      </w:r>
      <w:proofErr w:type="spellStart"/>
      <w:r>
        <w:t>vnd</w:t>
      </w:r>
      <w:proofErr w:type="spellEnd"/>
      <w:r>
        <w:t xml:space="preserve"> was noch für </w:t>
      </w:r>
      <w:proofErr w:type="spellStart"/>
      <w:r>
        <w:t>jammer</w:t>
      </w:r>
      <w:proofErr w:type="spellEnd"/>
      <w:r>
        <w:t xml:space="preserve"> vorhanden ist/ </w:t>
      </w:r>
      <w:proofErr w:type="spellStart"/>
      <w:r>
        <w:t>Wölliche</w:t>
      </w:r>
      <w:proofErr w:type="spellEnd"/>
      <w:r>
        <w:t xml:space="preserve"> ding ich alle nur zu </w:t>
      </w:r>
      <w:proofErr w:type="spellStart"/>
      <w:r>
        <w:t>vil</w:t>
      </w:r>
      <w:proofErr w:type="spellEnd"/>
      <w:r>
        <w:t xml:space="preserve"> </w:t>
      </w:r>
      <w:proofErr w:type="spellStart"/>
      <w:r>
        <w:t>warhafftig</w:t>
      </w:r>
      <w:proofErr w:type="spellEnd"/>
      <w:r>
        <w:t xml:space="preserve"> </w:t>
      </w:r>
      <w:proofErr w:type="spellStart"/>
      <w:r>
        <w:t>zuuor</w:t>
      </w:r>
      <w:proofErr w:type="spellEnd"/>
      <w:r>
        <w:t xml:space="preserve"> gesagt hab/ da man </w:t>
      </w:r>
      <w:proofErr w:type="spellStart"/>
      <w:r>
        <w:t>wol</w:t>
      </w:r>
      <w:proofErr w:type="spellEnd"/>
      <w:r>
        <w:t xml:space="preserve"> </w:t>
      </w:r>
      <w:proofErr w:type="spellStart"/>
      <w:r>
        <w:t>hette</w:t>
      </w:r>
      <w:proofErr w:type="spellEnd"/>
      <w:r>
        <w:t xml:space="preserve"> </w:t>
      </w:r>
      <w:proofErr w:type="spellStart"/>
      <w:r>
        <w:t>disem</w:t>
      </w:r>
      <w:proofErr w:type="spellEnd"/>
      <w:r>
        <w:t xml:space="preserve"> </w:t>
      </w:r>
      <w:proofErr w:type="spellStart"/>
      <w:r>
        <w:t>vnrath</w:t>
      </w:r>
      <w:proofErr w:type="spellEnd"/>
      <w:r>
        <w:t xml:space="preserve"> allem künden vor sein/ wann man </w:t>
      </w:r>
      <w:proofErr w:type="spellStart"/>
      <w:r>
        <w:t>ain</w:t>
      </w:r>
      <w:proofErr w:type="spellEnd"/>
      <w:r>
        <w:t xml:space="preserve"> wenig </w:t>
      </w:r>
      <w:proofErr w:type="spellStart"/>
      <w:r>
        <w:t>bas</w:t>
      </w:r>
      <w:proofErr w:type="spellEnd"/>
      <w:r>
        <w:t xml:space="preserve"> </w:t>
      </w:r>
      <w:proofErr w:type="spellStart"/>
      <w:r>
        <w:t>auff</w:t>
      </w:r>
      <w:proofErr w:type="spellEnd"/>
      <w:r>
        <w:t xml:space="preserve"> Gott gesehen/ </w:t>
      </w:r>
      <w:proofErr w:type="spellStart"/>
      <w:r>
        <w:t>vnd</w:t>
      </w:r>
      <w:proofErr w:type="spellEnd"/>
      <w:r>
        <w:t xml:space="preserve"> das Hertz in die </w:t>
      </w:r>
      <w:proofErr w:type="spellStart"/>
      <w:r>
        <w:t>Hendt</w:t>
      </w:r>
      <w:proofErr w:type="spellEnd"/>
      <w:r>
        <w:t xml:space="preserve"> genommen </w:t>
      </w:r>
      <w:proofErr w:type="spellStart"/>
      <w:r>
        <w:t>hette</w:t>
      </w:r>
      <w:proofErr w:type="spellEnd"/>
      <w:r>
        <w:t xml:space="preserve">/ Aber </w:t>
      </w:r>
      <w:proofErr w:type="spellStart"/>
      <w:r>
        <w:t>daruon</w:t>
      </w:r>
      <w:proofErr w:type="spellEnd"/>
      <w:r>
        <w:t xml:space="preserve"> </w:t>
      </w:r>
      <w:proofErr w:type="spellStart"/>
      <w:r>
        <w:t>hilfft</w:t>
      </w:r>
      <w:proofErr w:type="spellEnd"/>
      <w:r>
        <w:t xml:space="preserve"> nicht </w:t>
      </w:r>
      <w:proofErr w:type="spellStart"/>
      <w:r>
        <w:t>mer</w:t>
      </w:r>
      <w:proofErr w:type="spellEnd"/>
      <w:r>
        <w:t xml:space="preserve"> zureden/ es ist </w:t>
      </w:r>
      <w:proofErr w:type="spellStart"/>
      <w:r>
        <w:t>laider</w:t>
      </w:r>
      <w:proofErr w:type="spellEnd"/>
      <w:r>
        <w:t xml:space="preserve"> geschehen/ der </w:t>
      </w:r>
      <w:proofErr w:type="spellStart"/>
      <w:r>
        <w:t>Allmechtig</w:t>
      </w:r>
      <w:proofErr w:type="spellEnd"/>
      <w:r>
        <w:t xml:space="preserve"> wölle </w:t>
      </w:r>
      <w:proofErr w:type="spellStart"/>
      <w:r>
        <w:t>disem</w:t>
      </w:r>
      <w:proofErr w:type="spellEnd"/>
      <w:r>
        <w:t xml:space="preserve"> </w:t>
      </w:r>
      <w:proofErr w:type="spellStart"/>
      <w:r>
        <w:t>jamer</w:t>
      </w:r>
      <w:proofErr w:type="spellEnd"/>
      <w:r>
        <w:t xml:space="preserve"> ein </w:t>
      </w:r>
      <w:proofErr w:type="spellStart"/>
      <w:r>
        <w:t>genedigs</w:t>
      </w:r>
      <w:proofErr w:type="spellEnd"/>
      <w:r>
        <w:t xml:space="preserve"> end machen/ </w:t>
      </w:r>
      <w:proofErr w:type="spellStart"/>
      <w:r>
        <w:t>vnd</w:t>
      </w:r>
      <w:proofErr w:type="spellEnd"/>
      <w:r>
        <w:t xml:space="preserve"> hie zwischen </w:t>
      </w:r>
      <w:proofErr w:type="spellStart"/>
      <w:r>
        <w:t>Eüre</w:t>
      </w:r>
      <w:proofErr w:type="spellEnd"/>
      <w:r>
        <w:t xml:space="preserve"> </w:t>
      </w:r>
      <w:proofErr w:type="spellStart"/>
      <w:r>
        <w:t>hertzen</w:t>
      </w:r>
      <w:proofErr w:type="spellEnd"/>
      <w:r>
        <w:t xml:space="preserve"> mit </w:t>
      </w:r>
      <w:proofErr w:type="spellStart"/>
      <w:r>
        <w:t>warem</w:t>
      </w:r>
      <w:proofErr w:type="spellEnd"/>
      <w:r>
        <w:t xml:space="preserve"> </w:t>
      </w:r>
      <w:proofErr w:type="spellStart"/>
      <w:r>
        <w:t>bestendigem</w:t>
      </w:r>
      <w:proofErr w:type="spellEnd"/>
      <w:r>
        <w:t xml:space="preserve"> glauben </w:t>
      </w:r>
      <w:proofErr w:type="spellStart"/>
      <w:r>
        <w:t>beuöstnen</w:t>
      </w:r>
      <w:proofErr w:type="spellEnd"/>
      <w:r>
        <w:t xml:space="preserve">/ Mein </w:t>
      </w:r>
      <w:proofErr w:type="spellStart"/>
      <w:r>
        <w:t>rath</w:t>
      </w:r>
      <w:proofErr w:type="spellEnd"/>
      <w:r>
        <w:t xml:space="preserve"> wäre/ das sich </w:t>
      </w:r>
      <w:proofErr w:type="spellStart"/>
      <w:r>
        <w:t>yederman</w:t>
      </w:r>
      <w:proofErr w:type="spellEnd"/>
      <w:r>
        <w:t xml:space="preserve"> vor Gott </w:t>
      </w:r>
      <w:proofErr w:type="spellStart"/>
      <w:r>
        <w:t>diemütigte</w:t>
      </w:r>
      <w:proofErr w:type="spellEnd"/>
      <w:r>
        <w:t xml:space="preserve">/ die </w:t>
      </w:r>
      <w:proofErr w:type="spellStart"/>
      <w:r>
        <w:t>vergangne</w:t>
      </w:r>
      <w:proofErr w:type="spellEnd"/>
      <w:r>
        <w:t xml:space="preserve"> </w:t>
      </w:r>
      <w:proofErr w:type="spellStart"/>
      <w:r>
        <w:t>vndanckbarkeit</w:t>
      </w:r>
      <w:proofErr w:type="spellEnd"/>
      <w:r>
        <w:t xml:space="preserve">/ </w:t>
      </w:r>
      <w:proofErr w:type="spellStart"/>
      <w:r>
        <w:t>vnd</w:t>
      </w:r>
      <w:proofErr w:type="spellEnd"/>
      <w:r>
        <w:t xml:space="preserve"> </w:t>
      </w:r>
      <w:proofErr w:type="spellStart"/>
      <w:r>
        <w:t>mißhandlung</w:t>
      </w:r>
      <w:proofErr w:type="spellEnd"/>
      <w:r>
        <w:t xml:space="preserve"> </w:t>
      </w:r>
      <w:proofErr w:type="spellStart"/>
      <w:r>
        <w:t>erkante</w:t>
      </w:r>
      <w:proofErr w:type="spellEnd"/>
      <w:r>
        <w:t xml:space="preserve">/ sich der </w:t>
      </w:r>
      <w:proofErr w:type="spellStart"/>
      <w:r>
        <w:t>welt</w:t>
      </w:r>
      <w:proofErr w:type="spellEnd"/>
      <w:r>
        <w:t xml:space="preserve"> </w:t>
      </w:r>
      <w:proofErr w:type="spellStart"/>
      <w:r>
        <w:t>entschliege</w:t>
      </w:r>
      <w:proofErr w:type="spellEnd"/>
      <w:r>
        <w:t xml:space="preserve">/ </w:t>
      </w:r>
      <w:proofErr w:type="spellStart"/>
      <w:r>
        <w:t>vnnd</w:t>
      </w:r>
      <w:proofErr w:type="spellEnd"/>
      <w:r>
        <w:t xml:space="preserve"> </w:t>
      </w:r>
      <w:proofErr w:type="spellStart"/>
      <w:r>
        <w:t>mitt</w:t>
      </w:r>
      <w:proofErr w:type="spellEnd"/>
      <w:r>
        <w:t xml:space="preserve"> Christlicher </w:t>
      </w:r>
      <w:proofErr w:type="spellStart"/>
      <w:r>
        <w:t>dapfferkeit</w:t>
      </w:r>
      <w:proofErr w:type="spellEnd"/>
      <w:r>
        <w:t xml:space="preserve"> darein schickte/ auch </w:t>
      </w:r>
      <w:proofErr w:type="spellStart"/>
      <w:r>
        <w:t>ee</w:t>
      </w:r>
      <w:proofErr w:type="spellEnd"/>
      <w:r>
        <w:t xml:space="preserve"> alles </w:t>
      </w:r>
      <w:proofErr w:type="spellStart"/>
      <w:r>
        <w:t>zuleiden</w:t>
      </w:r>
      <w:proofErr w:type="spellEnd"/>
      <w:r>
        <w:t xml:space="preserve">/ Dann sich mit dem Alten </w:t>
      </w:r>
      <w:proofErr w:type="spellStart"/>
      <w:r>
        <w:t>vnnd</w:t>
      </w:r>
      <w:proofErr w:type="spellEnd"/>
      <w:r>
        <w:t xml:space="preserve"> </w:t>
      </w:r>
      <w:proofErr w:type="spellStart"/>
      <w:r>
        <w:t>Newen</w:t>
      </w:r>
      <w:proofErr w:type="spellEnd"/>
      <w:r>
        <w:t xml:space="preserve"> </w:t>
      </w:r>
      <w:proofErr w:type="spellStart"/>
      <w:r>
        <w:t>Bapstumb</w:t>
      </w:r>
      <w:proofErr w:type="spellEnd"/>
      <w:r>
        <w:t xml:space="preserve">/ </w:t>
      </w:r>
      <w:proofErr w:type="spellStart"/>
      <w:r>
        <w:t>vnnd</w:t>
      </w:r>
      <w:proofErr w:type="spellEnd"/>
      <w:r>
        <w:t xml:space="preserve"> mit dem Abgöttischen </w:t>
      </w:r>
      <w:proofErr w:type="spellStart"/>
      <w:r>
        <w:t>Hurischen</w:t>
      </w:r>
      <w:proofErr w:type="spellEnd"/>
      <w:r>
        <w:t xml:space="preserve"> </w:t>
      </w:r>
      <w:proofErr w:type="spellStart"/>
      <w:r>
        <w:t>volck</w:t>
      </w:r>
      <w:proofErr w:type="spellEnd"/>
      <w:r>
        <w:t xml:space="preserve"> </w:t>
      </w:r>
      <w:proofErr w:type="spellStart"/>
      <w:r>
        <w:t>zubeflecken</w:t>
      </w:r>
      <w:proofErr w:type="spellEnd"/>
      <w:r>
        <w:t xml:space="preserve">/ Wer ledig ist oder ledige Kinder hab/ der enthalte sich des </w:t>
      </w:r>
      <w:proofErr w:type="spellStart"/>
      <w:r>
        <w:t>Heüratens</w:t>
      </w:r>
      <w:proofErr w:type="spellEnd"/>
      <w:r>
        <w:t xml:space="preserve">/ </w:t>
      </w:r>
      <w:proofErr w:type="spellStart"/>
      <w:r>
        <w:t>vonn</w:t>
      </w:r>
      <w:proofErr w:type="spellEnd"/>
      <w:r>
        <w:t xml:space="preserve"> wegen der gegenwertigen noth </w:t>
      </w:r>
      <w:proofErr w:type="spellStart"/>
      <w:r>
        <w:t>vnd</w:t>
      </w:r>
      <w:proofErr w:type="spellEnd"/>
      <w:r>
        <w:t xml:space="preserve"> Triebsaal/ </w:t>
      </w:r>
      <w:proofErr w:type="spellStart"/>
      <w:r>
        <w:t>vnd</w:t>
      </w:r>
      <w:proofErr w:type="spellEnd"/>
      <w:r>
        <w:t xml:space="preserve"> </w:t>
      </w:r>
      <w:proofErr w:type="spellStart"/>
      <w:r>
        <w:t>darmit</w:t>
      </w:r>
      <w:proofErr w:type="spellEnd"/>
      <w:r>
        <w:t xml:space="preserve"> auch </w:t>
      </w:r>
      <w:proofErr w:type="spellStart"/>
      <w:r>
        <w:t>dise</w:t>
      </w:r>
      <w:proofErr w:type="spellEnd"/>
      <w:r>
        <w:t xml:space="preserve"> </w:t>
      </w:r>
      <w:proofErr w:type="spellStart"/>
      <w:r>
        <w:t>vrsach</w:t>
      </w:r>
      <w:proofErr w:type="spellEnd"/>
      <w:r>
        <w:t xml:space="preserve"> den Pfaffen </w:t>
      </w:r>
      <w:proofErr w:type="spellStart"/>
      <w:r>
        <w:t>inn</w:t>
      </w:r>
      <w:proofErr w:type="spellEnd"/>
      <w:r>
        <w:t xml:space="preserve"> die Handt zukommen/ </w:t>
      </w:r>
      <w:proofErr w:type="spellStart"/>
      <w:r>
        <w:t>vnd</w:t>
      </w:r>
      <w:proofErr w:type="spellEnd"/>
      <w:r>
        <w:t xml:space="preserve"> </w:t>
      </w:r>
      <w:proofErr w:type="spellStart"/>
      <w:r>
        <w:t>jres</w:t>
      </w:r>
      <w:proofErr w:type="spellEnd"/>
      <w:r>
        <w:t xml:space="preserve"> </w:t>
      </w:r>
      <w:proofErr w:type="spellStart"/>
      <w:r>
        <w:t>fluchs</w:t>
      </w:r>
      <w:proofErr w:type="spellEnd"/>
      <w:r>
        <w:t xml:space="preserve"> </w:t>
      </w:r>
      <w:proofErr w:type="spellStart"/>
      <w:r>
        <w:t>thailhafftig</w:t>
      </w:r>
      <w:proofErr w:type="spellEnd"/>
      <w:r>
        <w:t xml:space="preserve"> </w:t>
      </w:r>
      <w:proofErr w:type="spellStart"/>
      <w:r>
        <w:t>zuwerden</w:t>
      </w:r>
      <w:proofErr w:type="spellEnd"/>
      <w:r>
        <w:t xml:space="preserve">/ abgeschnitten werde. Wann </w:t>
      </w:r>
      <w:proofErr w:type="spellStart"/>
      <w:r>
        <w:t>ain</w:t>
      </w:r>
      <w:proofErr w:type="spellEnd"/>
      <w:r>
        <w:t xml:space="preserve"> Kind geboren </w:t>
      </w:r>
      <w:proofErr w:type="spellStart"/>
      <w:r>
        <w:t>wirt</w:t>
      </w:r>
      <w:proofErr w:type="spellEnd"/>
      <w:r>
        <w:t xml:space="preserve">/ der bitt </w:t>
      </w:r>
      <w:proofErr w:type="spellStart"/>
      <w:r>
        <w:t>ain</w:t>
      </w:r>
      <w:proofErr w:type="spellEnd"/>
      <w:r>
        <w:t xml:space="preserve"> frommen </w:t>
      </w:r>
      <w:proofErr w:type="spellStart"/>
      <w:r>
        <w:t>Ewangelischen</w:t>
      </w:r>
      <w:proofErr w:type="spellEnd"/>
      <w:r>
        <w:t xml:space="preserve"> </w:t>
      </w:r>
      <w:proofErr w:type="spellStart"/>
      <w:r>
        <w:t>bruder</w:t>
      </w:r>
      <w:proofErr w:type="spellEnd"/>
      <w:r>
        <w:t xml:space="preserve">/ das ers </w:t>
      </w:r>
      <w:proofErr w:type="spellStart"/>
      <w:r>
        <w:t>jm</w:t>
      </w:r>
      <w:proofErr w:type="spellEnd"/>
      <w:r>
        <w:t xml:space="preserve"> </w:t>
      </w:r>
      <w:proofErr w:type="spellStart"/>
      <w:r>
        <w:t>Tauffe</w:t>
      </w:r>
      <w:proofErr w:type="spellEnd"/>
      <w:r>
        <w:t xml:space="preserve"> im </w:t>
      </w:r>
      <w:proofErr w:type="spellStart"/>
      <w:r>
        <w:t>hauß</w:t>
      </w:r>
      <w:proofErr w:type="spellEnd"/>
      <w:r>
        <w:t xml:space="preserve">/ oder thue es die </w:t>
      </w:r>
      <w:proofErr w:type="spellStart"/>
      <w:r>
        <w:t>Hebam</w:t>
      </w:r>
      <w:proofErr w:type="spellEnd"/>
      <w:r>
        <w:t xml:space="preserve">/ oder so deren </w:t>
      </w:r>
      <w:proofErr w:type="spellStart"/>
      <w:r>
        <w:t>kains</w:t>
      </w:r>
      <w:proofErr w:type="spellEnd"/>
      <w:r>
        <w:t xml:space="preserve"> sein will/ laß ers </w:t>
      </w:r>
      <w:proofErr w:type="spellStart"/>
      <w:r>
        <w:t>vngetauft</w:t>
      </w:r>
      <w:proofErr w:type="spellEnd"/>
      <w:r>
        <w:t xml:space="preserve"> wie die </w:t>
      </w:r>
      <w:proofErr w:type="spellStart"/>
      <w:r>
        <w:t>beschneidung</w:t>
      </w:r>
      <w:proofErr w:type="spellEnd"/>
      <w:r>
        <w:t xml:space="preserve"> in der </w:t>
      </w:r>
      <w:proofErr w:type="spellStart"/>
      <w:r>
        <w:t>wiesten</w:t>
      </w:r>
      <w:proofErr w:type="spellEnd"/>
      <w:r>
        <w:t xml:space="preserve">/ </w:t>
      </w:r>
      <w:proofErr w:type="spellStart"/>
      <w:r>
        <w:t>ain</w:t>
      </w:r>
      <w:proofErr w:type="spellEnd"/>
      <w:r>
        <w:t xml:space="preserve"> </w:t>
      </w:r>
      <w:proofErr w:type="spellStart"/>
      <w:r>
        <w:t>zeyt</w:t>
      </w:r>
      <w:proofErr w:type="spellEnd"/>
      <w:r>
        <w:t xml:space="preserve"> lang </w:t>
      </w:r>
      <w:proofErr w:type="spellStart"/>
      <w:r>
        <w:t>vnderbliben</w:t>
      </w:r>
      <w:proofErr w:type="spellEnd"/>
      <w:r>
        <w:t xml:space="preserve">/ biß Gott </w:t>
      </w:r>
      <w:proofErr w:type="spellStart"/>
      <w:r>
        <w:t>ain</w:t>
      </w:r>
      <w:proofErr w:type="spellEnd"/>
      <w:r>
        <w:t xml:space="preserve"> anders mache/ oder </w:t>
      </w:r>
      <w:proofErr w:type="spellStart"/>
      <w:r>
        <w:t>nemme</w:t>
      </w:r>
      <w:proofErr w:type="spellEnd"/>
      <w:r>
        <w:t xml:space="preserve"> selbst das Wasser/ </w:t>
      </w:r>
      <w:proofErr w:type="spellStart"/>
      <w:r>
        <w:t>vnd</w:t>
      </w:r>
      <w:proofErr w:type="spellEnd"/>
      <w:r>
        <w:t xml:space="preserve"> </w:t>
      </w:r>
      <w:proofErr w:type="spellStart"/>
      <w:r>
        <w:t>Tauffe</w:t>
      </w:r>
      <w:proofErr w:type="spellEnd"/>
      <w:r>
        <w:t xml:space="preserve"> sein Kind/ im Namen des Vatters Suns </w:t>
      </w:r>
      <w:proofErr w:type="spellStart"/>
      <w:r>
        <w:t>vnd</w:t>
      </w:r>
      <w:proofErr w:type="spellEnd"/>
      <w:r>
        <w:t xml:space="preserve"> </w:t>
      </w:r>
      <w:proofErr w:type="spellStart"/>
      <w:r>
        <w:t>Hayligen</w:t>
      </w:r>
      <w:proofErr w:type="spellEnd"/>
      <w:r>
        <w:t xml:space="preserve"> </w:t>
      </w:r>
      <w:proofErr w:type="spellStart"/>
      <w:r>
        <w:t>Gaists</w:t>
      </w:r>
      <w:proofErr w:type="spellEnd"/>
      <w:r>
        <w:t xml:space="preserve">. Wie Abraham seine </w:t>
      </w:r>
      <w:proofErr w:type="spellStart"/>
      <w:r>
        <w:t>Süne</w:t>
      </w:r>
      <w:proofErr w:type="spellEnd"/>
      <w:r>
        <w:t xml:space="preserve"> </w:t>
      </w:r>
      <w:proofErr w:type="spellStart"/>
      <w:r>
        <w:t>selbs</w:t>
      </w:r>
      <w:proofErr w:type="spellEnd"/>
      <w:r>
        <w:t xml:space="preserve"> Beschnitten </w:t>
      </w:r>
      <w:proofErr w:type="spellStart"/>
      <w:r>
        <w:t>hatt</w:t>
      </w:r>
      <w:proofErr w:type="spellEnd"/>
      <w:r>
        <w:t xml:space="preserve">/ in </w:t>
      </w:r>
      <w:proofErr w:type="spellStart"/>
      <w:r>
        <w:t>disen</w:t>
      </w:r>
      <w:proofErr w:type="spellEnd"/>
      <w:r>
        <w:t xml:space="preserve"> fällen/ </w:t>
      </w:r>
      <w:proofErr w:type="spellStart"/>
      <w:r>
        <w:t>kan</w:t>
      </w:r>
      <w:proofErr w:type="spellEnd"/>
      <w:r>
        <w:t xml:space="preserve"> man </w:t>
      </w:r>
      <w:proofErr w:type="spellStart"/>
      <w:r>
        <w:t>nit</w:t>
      </w:r>
      <w:proofErr w:type="spellEnd"/>
      <w:r>
        <w:t xml:space="preserve"> </w:t>
      </w:r>
      <w:proofErr w:type="spellStart"/>
      <w:r>
        <w:t>Kürchliche</w:t>
      </w:r>
      <w:proofErr w:type="spellEnd"/>
      <w:r>
        <w:t xml:space="preserve"> Ordnung halten/ </w:t>
      </w:r>
      <w:proofErr w:type="spellStart"/>
      <w:r>
        <w:t>wölche</w:t>
      </w:r>
      <w:proofErr w:type="spellEnd"/>
      <w:r>
        <w:t xml:space="preserve"> nicht dahin dienen sollen/ das man sich von </w:t>
      </w:r>
      <w:proofErr w:type="spellStart"/>
      <w:r>
        <w:t>jrentwegen</w:t>
      </w:r>
      <w:proofErr w:type="spellEnd"/>
      <w:r>
        <w:t xml:space="preserve">/ müsse zur Abgöttischen/ </w:t>
      </w:r>
      <w:proofErr w:type="spellStart"/>
      <w:r>
        <w:t>vnd</w:t>
      </w:r>
      <w:proofErr w:type="spellEnd"/>
      <w:r>
        <w:t xml:space="preserve"> mit </w:t>
      </w:r>
      <w:proofErr w:type="spellStart"/>
      <w:r>
        <w:t>vnschuldigem</w:t>
      </w:r>
      <w:proofErr w:type="spellEnd"/>
      <w:r>
        <w:t xml:space="preserve"> </w:t>
      </w:r>
      <w:proofErr w:type="spellStart"/>
      <w:r>
        <w:t>blut</w:t>
      </w:r>
      <w:proofErr w:type="spellEnd"/>
      <w:r>
        <w:t xml:space="preserve">/ </w:t>
      </w:r>
      <w:proofErr w:type="spellStart"/>
      <w:r>
        <w:t>besudleten</w:t>
      </w:r>
      <w:proofErr w:type="spellEnd"/>
      <w:r>
        <w:t xml:space="preserve"> </w:t>
      </w:r>
      <w:proofErr w:type="spellStart"/>
      <w:r>
        <w:t>Kürchen</w:t>
      </w:r>
      <w:proofErr w:type="spellEnd"/>
      <w:r>
        <w:t xml:space="preserve"> thuen/ </w:t>
      </w:r>
      <w:proofErr w:type="spellStart"/>
      <w:r>
        <w:t>vnnd</w:t>
      </w:r>
      <w:proofErr w:type="spellEnd"/>
      <w:r>
        <w:t xml:space="preserve"> wider das gewissen vor Gott sündigen/ will ein </w:t>
      </w:r>
      <w:proofErr w:type="spellStart"/>
      <w:r>
        <w:t>Oberkeit</w:t>
      </w:r>
      <w:proofErr w:type="spellEnd"/>
      <w:r>
        <w:t xml:space="preserve"> </w:t>
      </w:r>
      <w:proofErr w:type="spellStart"/>
      <w:r>
        <w:t>dises</w:t>
      </w:r>
      <w:proofErr w:type="spellEnd"/>
      <w:r>
        <w:t xml:space="preserve"> </w:t>
      </w:r>
      <w:proofErr w:type="spellStart"/>
      <w:r>
        <w:t>nit</w:t>
      </w:r>
      <w:proofErr w:type="spellEnd"/>
      <w:r>
        <w:t xml:space="preserve"> </w:t>
      </w:r>
      <w:proofErr w:type="spellStart"/>
      <w:r>
        <w:t>leyden</w:t>
      </w:r>
      <w:proofErr w:type="spellEnd"/>
      <w:r>
        <w:t xml:space="preserve">/ sonder </w:t>
      </w:r>
      <w:proofErr w:type="spellStart"/>
      <w:r>
        <w:t>dz</w:t>
      </w:r>
      <w:proofErr w:type="spellEnd"/>
      <w:r>
        <w:t xml:space="preserve"> Kind beyden Pfaffen/ des Alten oder </w:t>
      </w:r>
      <w:proofErr w:type="spellStart"/>
      <w:r>
        <w:t>Newen</w:t>
      </w:r>
      <w:proofErr w:type="spellEnd"/>
      <w:r>
        <w:t xml:space="preserve"> </w:t>
      </w:r>
      <w:proofErr w:type="spellStart"/>
      <w:r>
        <w:t>Bapstumbs</w:t>
      </w:r>
      <w:proofErr w:type="spellEnd"/>
      <w:r>
        <w:t xml:space="preserve"> </w:t>
      </w:r>
      <w:proofErr w:type="spellStart"/>
      <w:r>
        <w:t>Getaufft</w:t>
      </w:r>
      <w:proofErr w:type="spellEnd"/>
      <w:r>
        <w:t xml:space="preserve"> haben/ ist </w:t>
      </w:r>
      <w:proofErr w:type="spellStart"/>
      <w:r>
        <w:t>hierinn</w:t>
      </w:r>
      <w:proofErr w:type="spellEnd"/>
      <w:r>
        <w:t xml:space="preserve"> </w:t>
      </w:r>
      <w:proofErr w:type="spellStart"/>
      <w:r>
        <w:t>jr</w:t>
      </w:r>
      <w:proofErr w:type="spellEnd"/>
      <w:r>
        <w:t xml:space="preserve"> </w:t>
      </w:r>
      <w:proofErr w:type="spellStart"/>
      <w:r>
        <w:t>niemandt</w:t>
      </w:r>
      <w:proofErr w:type="spellEnd"/>
      <w:r>
        <w:t xml:space="preserve"> vor Gott schuldig </w:t>
      </w:r>
      <w:proofErr w:type="spellStart"/>
      <w:r>
        <w:t>zugehorsamen</w:t>
      </w:r>
      <w:proofErr w:type="spellEnd"/>
      <w:r>
        <w:t xml:space="preserve">/ </w:t>
      </w:r>
      <w:proofErr w:type="spellStart"/>
      <w:r>
        <w:t>Nimpt</w:t>
      </w:r>
      <w:proofErr w:type="spellEnd"/>
      <w:r>
        <w:t xml:space="preserve"> </w:t>
      </w:r>
      <w:proofErr w:type="spellStart"/>
      <w:r>
        <w:t>sy</w:t>
      </w:r>
      <w:proofErr w:type="spellEnd"/>
      <w:r>
        <w:t xml:space="preserve"> das Kind mit </w:t>
      </w:r>
      <w:proofErr w:type="spellStart"/>
      <w:r>
        <w:t>gewalt</w:t>
      </w:r>
      <w:proofErr w:type="spellEnd"/>
      <w:r>
        <w:t xml:space="preserve">/ </w:t>
      </w:r>
      <w:proofErr w:type="spellStart"/>
      <w:r>
        <w:t>vnnd</w:t>
      </w:r>
      <w:proofErr w:type="spellEnd"/>
      <w:r>
        <w:t xml:space="preserve"> schafft das es </w:t>
      </w:r>
      <w:proofErr w:type="spellStart"/>
      <w:r>
        <w:t>vonn</w:t>
      </w:r>
      <w:proofErr w:type="spellEnd"/>
      <w:r>
        <w:t xml:space="preserve"> Pfaffen </w:t>
      </w:r>
      <w:proofErr w:type="spellStart"/>
      <w:r>
        <w:t>Gtauft</w:t>
      </w:r>
      <w:proofErr w:type="spellEnd"/>
      <w:r>
        <w:t xml:space="preserve"> werde/ das </w:t>
      </w:r>
      <w:proofErr w:type="spellStart"/>
      <w:r>
        <w:t>köndt</w:t>
      </w:r>
      <w:proofErr w:type="spellEnd"/>
      <w:r>
        <w:t xml:space="preserve"> </w:t>
      </w:r>
      <w:proofErr w:type="spellStart"/>
      <w:r>
        <w:t>jr</w:t>
      </w:r>
      <w:proofErr w:type="spellEnd"/>
      <w:r>
        <w:t xml:space="preserve"> </w:t>
      </w:r>
      <w:proofErr w:type="spellStart"/>
      <w:r>
        <w:t>nit</w:t>
      </w:r>
      <w:proofErr w:type="spellEnd"/>
      <w:r>
        <w:t xml:space="preserve"> </w:t>
      </w:r>
      <w:proofErr w:type="spellStart"/>
      <w:r>
        <w:t>wöhren</w:t>
      </w:r>
      <w:proofErr w:type="spellEnd"/>
      <w:r>
        <w:t xml:space="preserve">/ </w:t>
      </w:r>
      <w:proofErr w:type="spellStart"/>
      <w:r>
        <w:t>müst</w:t>
      </w:r>
      <w:proofErr w:type="spellEnd"/>
      <w:r>
        <w:t xml:space="preserve"> den selbigen </w:t>
      </w:r>
      <w:proofErr w:type="spellStart"/>
      <w:r>
        <w:t>vnbillichen</w:t>
      </w:r>
      <w:proofErr w:type="spellEnd"/>
      <w:r>
        <w:t xml:space="preserve"> </w:t>
      </w:r>
      <w:proofErr w:type="spellStart"/>
      <w:r>
        <w:t>Gwalt</w:t>
      </w:r>
      <w:proofErr w:type="spellEnd"/>
      <w:r>
        <w:t xml:space="preserve"> leiden/ Allein das es </w:t>
      </w:r>
      <w:proofErr w:type="spellStart"/>
      <w:r>
        <w:t>nit</w:t>
      </w:r>
      <w:proofErr w:type="spellEnd"/>
      <w:r>
        <w:t xml:space="preserve"> geschehe durch </w:t>
      </w:r>
      <w:proofErr w:type="spellStart"/>
      <w:r>
        <w:t>Eüren</w:t>
      </w:r>
      <w:proofErr w:type="spellEnd"/>
      <w:r>
        <w:t xml:space="preserve"> willen/ oder </w:t>
      </w:r>
      <w:proofErr w:type="spellStart"/>
      <w:r>
        <w:t>ainiges</w:t>
      </w:r>
      <w:proofErr w:type="spellEnd"/>
      <w:r>
        <w:t xml:space="preserve"> zuthun/ Zwingt man </w:t>
      </w:r>
      <w:proofErr w:type="spellStart"/>
      <w:r>
        <w:t>eüch</w:t>
      </w:r>
      <w:proofErr w:type="spellEnd"/>
      <w:r>
        <w:t xml:space="preserve"> dahin/ das es durch </w:t>
      </w:r>
      <w:proofErr w:type="spellStart"/>
      <w:r>
        <w:t>eüch</w:t>
      </w:r>
      <w:proofErr w:type="spellEnd"/>
      <w:r>
        <w:t xml:space="preserve"> geschehen/ </w:t>
      </w:r>
      <w:proofErr w:type="spellStart"/>
      <w:r>
        <w:t>vnd</w:t>
      </w:r>
      <w:proofErr w:type="spellEnd"/>
      <w:r>
        <w:t xml:space="preserve"> das </w:t>
      </w:r>
      <w:proofErr w:type="spellStart"/>
      <w:r>
        <w:t>jr</w:t>
      </w:r>
      <w:proofErr w:type="spellEnd"/>
      <w:r>
        <w:t xml:space="preserve"> sonst zur </w:t>
      </w:r>
      <w:proofErr w:type="spellStart"/>
      <w:r>
        <w:t>Mess</w:t>
      </w:r>
      <w:proofErr w:type="spellEnd"/>
      <w:r>
        <w:t xml:space="preserve">/ </w:t>
      </w:r>
      <w:proofErr w:type="spellStart"/>
      <w:r>
        <w:t>vnd</w:t>
      </w:r>
      <w:proofErr w:type="spellEnd"/>
      <w:r>
        <w:t xml:space="preserve"> der Pfaffen </w:t>
      </w:r>
      <w:proofErr w:type="spellStart"/>
      <w:r>
        <w:t>Abgötterey</w:t>
      </w:r>
      <w:proofErr w:type="spellEnd"/>
      <w:r>
        <w:t xml:space="preserve"> gehen sollen/ oder man will </w:t>
      </w:r>
      <w:proofErr w:type="spellStart"/>
      <w:r>
        <w:t>eüch</w:t>
      </w:r>
      <w:proofErr w:type="spellEnd"/>
      <w:r>
        <w:t xml:space="preserve"> das </w:t>
      </w:r>
      <w:proofErr w:type="spellStart"/>
      <w:r>
        <w:t>ewer</w:t>
      </w:r>
      <w:proofErr w:type="spellEnd"/>
      <w:r>
        <w:t xml:space="preserve"> </w:t>
      </w:r>
      <w:proofErr w:type="spellStart"/>
      <w:r>
        <w:t>nemmen</w:t>
      </w:r>
      <w:proofErr w:type="spellEnd"/>
      <w:r>
        <w:t xml:space="preserve">/ oder auch </w:t>
      </w:r>
      <w:proofErr w:type="spellStart"/>
      <w:r>
        <w:t>inn</w:t>
      </w:r>
      <w:proofErr w:type="spellEnd"/>
      <w:r>
        <w:t xml:space="preserve"> die Eysen </w:t>
      </w:r>
      <w:proofErr w:type="spellStart"/>
      <w:r>
        <w:t>werffen</w:t>
      </w:r>
      <w:proofErr w:type="spellEnd"/>
      <w:r>
        <w:t xml:space="preserve">/ </w:t>
      </w:r>
      <w:proofErr w:type="spellStart"/>
      <w:r>
        <w:t>vnnd</w:t>
      </w:r>
      <w:proofErr w:type="spellEnd"/>
      <w:r>
        <w:t xml:space="preserve"> am </w:t>
      </w:r>
      <w:proofErr w:type="spellStart"/>
      <w:r>
        <w:t>Leyb</w:t>
      </w:r>
      <w:proofErr w:type="spellEnd"/>
      <w:r>
        <w:t xml:space="preserve"> Straffen/ </w:t>
      </w:r>
      <w:proofErr w:type="spellStart"/>
      <w:r>
        <w:t>Tunds</w:t>
      </w:r>
      <w:proofErr w:type="spellEnd"/>
      <w:r>
        <w:t xml:space="preserve"> </w:t>
      </w:r>
      <w:proofErr w:type="spellStart"/>
      <w:r>
        <w:t>nit</w:t>
      </w:r>
      <w:proofErr w:type="spellEnd"/>
      <w:r>
        <w:t xml:space="preserve">/ sonder leidend </w:t>
      </w:r>
      <w:proofErr w:type="spellStart"/>
      <w:r>
        <w:t>sollichen</w:t>
      </w:r>
      <w:proofErr w:type="spellEnd"/>
      <w:r>
        <w:t xml:space="preserve"> Gewalt </w:t>
      </w:r>
      <w:proofErr w:type="spellStart"/>
      <w:r>
        <w:t>vnd</w:t>
      </w:r>
      <w:proofErr w:type="spellEnd"/>
      <w:r>
        <w:t xml:space="preserve"> Straff/ </w:t>
      </w:r>
      <w:proofErr w:type="spellStart"/>
      <w:r>
        <w:t>vons</w:t>
      </w:r>
      <w:proofErr w:type="spellEnd"/>
      <w:r>
        <w:t xml:space="preserve"> Herren wegen/ nicht </w:t>
      </w:r>
      <w:proofErr w:type="spellStart"/>
      <w:r>
        <w:t>allain</w:t>
      </w:r>
      <w:proofErr w:type="spellEnd"/>
      <w:r>
        <w:t xml:space="preserve"> </w:t>
      </w:r>
      <w:proofErr w:type="spellStart"/>
      <w:r>
        <w:t>gedultig</w:t>
      </w:r>
      <w:proofErr w:type="spellEnd"/>
      <w:r>
        <w:t xml:space="preserve">/ sonder auch mit </w:t>
      </w:r>
      <w:proofErr w:type="spellStart"/>
      <w:r>
        <w:t>freüden</w:t>
      </w:r>
      <w:proofErr w:type="spellEnd"/>
      <w:r>
        <w:t xml:space="preserve">/ </w:t>
      </w:r>
      <w:proofErr w:type="spellStart"/>
      <w:r>
        <w:t>vnd</w:t>
      </w:r>
      <w:proofErr w:type="spellEnd"/>
      <w:r>
        <w:t xml:space="preserve"> wissend das </w:t>
      </w:r>
      <w:proofErr w:type="spellStart"/>
      <w:r>
        <w:t>eüwer</w:t>
      </w:r>
      <w:proofErr w:type="spellEnd"/>
      <w:r>
        <w:t xml:space="preserve"> </w:t>
      </w:r>
      <w:proofErr w:type="spellStart"/>
      <w:r>
        <w:t>Belonung</w:t>
      </w:r>
      <w:proofErr w:type="spellEnd"/>
      <w:r>
        <w:t xml:space="preserve">/ nach dem Wort Christi/ </w:t>
      </w:r>
      <w:proofErr w:type="spellStart"/>
      <w:r>
        <w:t>Matthei</w:t>
      </w:r>
      <w:proofErr w:type="spellEnd"/>
      <w:r>
        <w:t xml:space="preserve"> am v. groß sein </w:t>
      </w:r>
      <w:proofErr w:type="spellStart"/>
      <w:r>
        <w:t>wirt</w:t>
      </w:r>
      <w:proofErr w:type="spellEnd"/>
      <w:r>
        <w:t xml:space="preserve"> im Himmel/ Wie ring ists mit gutem gewissen/ alles von der </w:t>
      </w:r>
      <w:proofErr w:type="spellStart"/>
      <w:r>
        <w:t>warheit</w:t>
      </w:r>
      <w:proofErr w:type="spellEnd"/>
      <w:r>
        <w:t xml:space="preserve"> wegen </w:t>
      </w:r>
      <w:proofErr w:type="spellStart"/>
      <w:r>
        <w:t>zuleiden</w:t>
      </w:r>
      <w:proofErr w:type="spellEnd"/>
      <w:r>
        <w:t xml:space="preserve">/ gegen dem/ so </w:t>
      </w:r>
      <w:proofErr w:type="spellStart"/>
      <w:r>
        <w:t>ir</w:t>
      </w:r>
      <w:proofErr w:type="spellEnd"/>
      <w:r>
        <w:t xml:space="preserve"> </w:t>
      </w:r>
      <w:proofErr w:type="spellStart"/>
      <w:r>
        <w:t>one</w:t>
      </w:r>
      <w:proofErr w:type="spellEnd"/>
      <w:r>
        <w:t xml:space="preserve"> das leiden müßt. Wann </w:t>
      </w:r>
      <w:proofErr w:type="spellStart"/>
      <w:r>
        <w:t>jr</w:t>
      </w:r>
      <w:proofErr w:type="spellEnd"/>
      <w:r>
        <w:t xml:space="preserve"> schon </w:t>
      </w:r>
      <w:proofErr w:type="spellStart"/>
      <w:r>
        <w:t>allet</w:t>
      </w:r>
      <w:proofErr w:type="spellEnd"/>
      <w:r>
        <w:t xml:space="preserve"> </w:t>
      </w:r>
      <w:proofErr w:type="spellStart"/>
      <w:r>
        <w:t>thüt</w:t>
      </w:r>
      <w:proofErr w:type="spellEnd"/>
      <w:r>
        <w:t xml:space="preserve">/ was die Pfaffen wöllen/ </w:t>
      </w:r>
      <w:proofErr w:type="spellStart"/>
      <w:r>
        <w:t>vnd</w:t>
      </w:r>
      <w:proofErr w:type="spellEnd"/>
      <w:r>
        <w:t xml:space="preserve"> darneben ein </w:t>
      </w:r>
      <w:proofErr w:type="spellStart"/>
      <w:r>
        <w:t>böß</w:t>
      </w:r>
      <w:proofErr w:type="spellEnd"/>
      <w:r>
        <w:t xml:space="preserve"> Gewissen haben vor Gott/ </w:t>
      </w:r>
      <w:proofErr w:type="spellStart"/>
      <w:r>
        <w:t>vnnd</w:t>
      </w:r>
      <w:proofErr w:type="spellEnd"/>
      <w:r>
        <w:t xml:space="preserve"> </w:t>
      </w:r>
      <w:proofErr w:type="spellStart"/>
      <w:r>
        <w:t>ain</w:t>
      </w:r>
      <w:proofErr w:type="spellEnd"/>
      <w:r>
        <w:t xml:space="preserve"> Nagenden Wurm im </w:t>
      </w:r>
      <w:proofErr w:type="spellStart"/>
      <w:r>
        <w:t>Hertzen</w:t>
      </w:r>
      <w:proofErr w:type="spellEnd"/>
      <w:r>
        <w:t xml:space="preserve"> tragen/ darauß </w:t>
      </w:r>
      <w:proofErr w:type="spellStart"/>
      <w:r>
        <w:t>entlich</w:t>
      </w:r>
      <w:proofErr w:type="spellEnd"/>
      <w:r>
        <w:t xml:space="preserve"> nichts anders </w:t>
      </w:r>
      <w:proofErr w:type="spellStart"/>
      <w:r>
        <w:t>volgen</w:t>
      </w:r>
      <w:proofErr w:type="spellEnd"/>
      <w:r>
        <w:t xml:space="preserve"> </w:t>
      </w:r>
      <w:proofErr w:type="spellStart"/>
      <w:r>
        <w:t>kan</w:t>
      </w:r>
      <w:proofErr w:type="spellEnd"/>
      <w:r>
        <w:t xml:space="preserve">/ Dann ein </w:t>
      </w:r>
      <w:proofErr w:type="spellStart"/>
      <w:r>
        <w:t>vnleidenliche</w:t>
      </w:r>
      <w:proofErr w:type="spellEnd"/>
      <w:r>
        <w:t xml:space="preserve"> </w:t>
      </w:r>
      <w:proofErr w:type="spellStart"/>
      <w:r>
        <w:t>vnd</w:t>
      </w:r>
      <w:proofErr w:type="spellEnd"/>
      <w:r>
        <w:t xml:space="preserve"> </w:t>
      </w:r>
      <w:proofErr w:type="spellStart"/>
      <w:r>
        <w:t>erschrockenliche</w:t>
      </w:r>
      <w:proofErr w:type="spellEnd"/>
      <w:r>
        <w:t xml:space="preserve"> </w:t>
      </w:r>
      <w:proofErr w:type="spellStart"/>
      <w:r>
        <w:t>verzweyflung</w:t>
      </w:r>
      <w:proofErr w:type="spellEnd"/>
      <w:r>
        <w:t xml:space="preserve">. Ist jemands so Schwach/ das er sich hierein </w:t>
      </w:r>
      <w:proofErr w:type="spellStart"/>
      <w:r>
        <w:t>nit</w:t>
      </w:r>
      <w:proofErr w:type="spellEnd"/>
      <w:r>
        <w:t xml:space="preserve"> begeben/ der heb sich </w:t>
      </w:r>
      <w:proofErr w:type="spellStart"/>
      <w:r>
        <w:t>auff</w:t>
      </w:r>
      <w:proofErr w:type="spellEnd"/>
      <w:r>
        <w:t xml:space="preserve">/ </w:t>
      </w:r>
      <w:proofErr w:type="spellStart"/>
      <w:r>
        <w:t>vnd</w:t>
      </w:r>
      <w:proofErr w:type="spellEnd"/>
      <w:r>
        <w:t xml:space="preserve"> mach sich mit dem seinen </w:t>
      </w:r>
      <w:proofErr w:type="spellStart"/>
      <w:r>
        <w:t>daruon</w:t>
      </w:r>
      <w:proofErr w:type="spellEnd"/>
      <w:r>
        <w:t xml:space="preserve">/ </w:t>
      </w:r>
      <w:proofErr w:type="spellStart"/>
      <w:r>
        <w:t>vnd</w:t>
      </w:r>
      <w:proofErr w:type="spellEnd"/>
      <w:r>
        <w:t xml:space="preserve"> errette mit gutem gewissen sein Seel/ biß das </w:t>
      </w:r>
      <w:proofErr w:type="spellStart"/>
      <w:r>
        <w:t>diss</w:t>
      </w:r>
      <w:proofErr w:type="spellEnd"/>
      <w:r>
        <w:t xml:space="preserve"> Wetter/ das nicht lang </w:t>
      </w:r>
      <w:proofErr w:type="spellStart"/>
      <w:r>
        <w:t>weren</w:t>
      </w:r>
      <w:proofErr w:type="spellEnd"/>
      <w:r>
        <w:t xml:space="preserve"> </w:t>
      </w:r>
      <w:proofErr w:type="spellStart"/>
      <w:r>
        <w:t>wirdt</w:t>
      </w:r>
      <w:proofErr w:type="spellEnd"/>
      <w:r>
        <w:t xml:space="preserve">/ </w:t>
      </w:r>
      <w:proofErr w:type="spellStart"/>
      <w:r>
        <w:t>Vbergange</w:t>
      </w:r>
      <w:proofErr w:type="spellEnd"/>
      <w:r>
        <w:t xml:space="preserve">/ </w:t>
      </w:r>
      <w:proofErr w:type="spellStart"/>
      <w:r>
        <w:t>vnd</w:t>
      </w:r>
      <w:proofErr w:type="spellEnd"/>
      <w:r>
        <w:t xml:space="preserve"> thu das bey </w:t>
      </w:r>
      <w:proofErr w:type="spellStart"/>
      <w:r>
        <w:t>zeytten</w:t>
      </w:r>
      <w:proofErr w:type="spellEnd"/>
      <w:r>
        <w:t xml:space="preserve">/ ehe </w:t>
      </w:r>
      <w:proofErr w:type="spellStart"/>
      <w:r>
        <w:t>vnd</w:t>
      </w:r>
      <w:proofErr w:type="spellEnd"/>
      <w:r>
        <w:t xml:space="preserve"> er also werde verstockt/ das er/ wann er </w:t>
      </w:r>
      <w:proofErr w:type="spellStart"/>
      <w:r>
        <w:t>wölte</w:t>
      </w:r>
      <w:proofErr w:type="spellEnd"/>
      <w:r>
        <w:t xml:space="preserve">/ </w:t>
      </w:r>
      <w:proofErr w:type="spellStart"/>
      <w:r>
        <w:t>nit</w:t>
      </w:r>
      <w:proofErr w:type="spellEnd"/>
      <w:r>
        <w:t xml:space="preserve"> </w:t>
      </w:r>
      <w:proofErr w:type="spellStart"/>
      <w:r>
        <w:t>mer</w:t>
      </w:r>
      <w:proofErr w:type="spellEnd"/>
      <w:r>
        <w:t xml:space="preserve"> </w:t>
      </w:r>
      <w:proofErr w:type="spellStart"/>
      <w:r>
        <w:t>köndte</w:t>
      </w:r>
      <w:proofErr w:type="spellEnd"/>
      <w:r>
        <w:t xml:space="preserve">/ oder sonst dem </w:t>
      </w:r>
      <w:proofErr w:type="spellStart"/>
      <w:r>
        <w:t>vnbillichen</w:t>
      </w:r>
      <w:proofErr w:type="spellEnd"/>
      <w:r>
        <w:t xml:space="preserve"> </w:t>
      </w:r>
      <w:proofErr w:type="spellStart"/>
      <w:r>
        <w:t>gewalt</w:t>
      </w:r>
      <w:proofErr w:type="spellEnd"/>
      <w:r>
        <w:t xml:space="preserve">/ in die Strick falle/ </w:t>
      </w:r>
      <w:proofErr w:type="spellStart"/>
      <w:r>
        <w:t>Diss</w:t>
      </w:r>
      <w:proofErr w:type="spellEnd"/>
      <w:r>
        <w:t xml:space="preserve"> ist mein Rath/ die Seel </w:t>
      </w:r>
      <w:proofErr w:type="spellStart"/>
      <w:r>
        <w:t>vnnd</w:t>
      </w:r>
      <w:proofErr w:type="spellEnd"/>
      <w:r>
        <w:t xml:space="preserve"> das Ewig Leben/ ist das Hauptgut/ Was </w:t>
      </w:r>
      <w:proofErr w:type="spellStart"/>
      <w:r>
        <w:t>were</w:t>
      </w:r>
      <w:proofErr w:type="spellEnd"/>
      <w:r>
        <w:t xml:space="preserve"> es wie der Herr saget/ wann </w:t>
      </w:r>
      <w:proofErr w:type="spellStart"/>
      <w:r>
        <w:t>yemands</w:t>
      </w:r>
      <w:proofErr w:type="spellEnd"/>
      <w:r>
        <w:t xml:space="preserve"> schon die </w:t>
      </w:r>
      <w:proofErr w:type="spellStart"/>
      <w:r>
        <w:t>gantze</w:t>
      </w:r>
      <w:proofErr w:type="spellEnd"/>
      <w:r>
        <w:t xml:space="preserve"> </w:t>
      </w:r>
      <w:proofErr w:type="spellStart"/>
      <w:r>
        <w:t>Stat</w:t>
      </w:r>
      <w:proofErr w:type="spellEnd"/>
      <w:r>
        <w:t xml:space="preserve"> Augspurg </w:t>
      </w:r>
      <w:proofErr w:type="spellStart"/>
      <w:r>
        <w:t>hette</w:t>
      </w:r>
      <w:proofErr w:type="spellEnd"/>
      <w:r>
        <w:t xml:space="preserve">/ zu seinem </w:t>
      </w:r>
      <w:proofErr w:type="spellStart"/>
      <w:r>
        <w:t>Aigenthumb</w:t>
      </w:r>
      <w:proofErr w:type="spellEnd"/>
      <w:r>
        <w:t xml:space="preserve"> </w:t>
      </w:r>
      <w:proofErr w:type="spellStart"/>
      <w:r>
        <w:t>vberkäme</w:t>
      </w:r>
      <w:proofErr w:type="spellEnd"/>
      <w:r>
        <w:t xml:space="preserve">/ </w:t>
      </w:r>
      <w:proofErr w:type="spellStart"/>
      <w:r>
        <w:t>vnd</w:t>
      </w:r>
      <w:proofErr w:type="spellEnd"/>
      <w:r>
        <w:t xml:space="preserve"> aber seiner Seelen ein Ewigen Schaden/ </w:t>
      </w:r>
      <w:proofErr w:type="spellStart"/>
      <w:r>
        <w:t>vnnd</w:t>
      </w:r>
      <w:proofErr w:type="spellEnd"/>
      <w:r>
        <w:t xml:space="preserve"> </w:t>
      </w:r>
      <w:proofErr w:type="spellStart"/>
      <w:r>
        <w:t>Ewigs</w:t>
      </w:r>
      <w:proofErr w:type="spellEnd"/>
      <w:r>
        <w:t xml:space="preserve"> verderben zufüget/ Ich </w:t>
      </w:r>
      <w:proofErr w:type="spellStart"/>
      <w:r>
        <w:t>wais</w:t>
      </w:r>
      <w:proofErr w:type="spellEnd"/>
      <w:r>
        <w:t xml:space="preserve"> </w:t>
      </w:r>
      <w:proofErr w:type="spellStart"/>
      <w:r>
        <w:t>wol</w:t>
      </w:r>
      <w:proofErr w:type="spellEnd"/>
      <w:r>
        <w:t xml:space="preserve">/ Das das </w:t>
      </w:r>
      <w:proofErr w:type="spellStart"/>
      <w:r>
        <w:t>Flaisch</w:t>
      </w:r>
      <w:proofErr w:type="spellEnd"/>
      <w:r>
        <w:t xml:space="preserve"> </w:t>
      </w:r>
      <w:proofErr w:type="spellStart"/>
      <w:r>
        <w:t>SChwach</w:t>
      </w:r>
      <w:proofErr w:type="spellEnd"/>
      <w:r>
        <w:t xml:space="preserve"> ist. Es </w:t>
      </w:r>
      <w:proofErr w:type="spellStart"/>
      <w:r>
        <w:t>waist</w:t>
      </w:r>
      <w:proofErr w:type="spellEnd"/>
      <w:r>
        <w:t xml:space="preserve"> es Christus der Herr auch </w:t>
      </w:r>
      <w:proofErr w:type="spellStart"/>
      <w:r>
        <w:t>wol</w:t>
      </w:r>
      <w:proofErr w:type="spellEnd"/>
      <w:r>
        <w:t xml:space="preserve">/ er hats auch selber bekennt </w:t>
      </w:r>
      <w:proofErr w:type="spellStart"/>
      <w:r>
        <w:t>vnnd</w:t>
      </w:r>
      <w:proofErr w:type="spellEnd"/>
      <w:r>
        <w:t xml:space="preserve"> </w:t>
      </w:r>
      <w:proofErr w:type="spellStart"/>
      <w:r>
        <w:t>erfaren</w:t>
      </w:r>
      <w:proofErr w:type="spellEnd"/>
      <w:r>
        <w:t xml:space="preserve">/ Doch </w:t>
      </w:r>
      <w:proofErr w:type="spellStart"/>
      <w:r>
        <w:t>wil</w:t>
      </w:r>
      <w:proofErr w:type="spellEnd"/>
      <w:r>
        <w:t xml:space="preserve"> es </w:t>
      </w:r>
      <w:proofErr w:type="spellStart"/>
      <w:r>
        <w:t>nit</w:t>
      </w:r>
      <w:proofErr w:type="spellEnd"/>
      <w:r>
        <w:t xml:space="preserve"> </w:t>
      </w:r>
      <w:proofErr w:type="spellStart"/>
      <w:r>
        <w:t>darmit</w:t>
      </w:r>
      <w:proofErr w:type="spellEnd"/>
      <w:r>
        <w:t xml:space="preserve"> </w:t>
      </w:r>
      <w:proofErr w:type="spellStart"/>
      <w:r>
        <w:t>Verantwort</w:t>
      </w:r>
      <w:proofErr w:type="spellEnd"/>
      <w:r>
        <w:t xml:space="preserve"> sein. Wann wir </w:t>
      </w:r>
      <w:proofErr w:type="spellStart"/>
      <w:r>
        <w:t>vonn</w:t>
      </w:r>
      <w:proofErr w:type="spellEnd"/>
      <w:r>
        <w:t xml:space="preserve"> der </w:t>
      </w:r>
      <w:proofErr w:type="spellStart"/>
      <w:r>
        <w:t>schwachheit</w:t>
      </w:r>
      <w:proofErr w:type="spellEnd"/>
      <w:r>
        <w:t xml:space="preserve"> wegen des </w:t>
      </w:r>
      <w:proofErr w:type="spellStart"/>
      <w:r>
        <w:t>Flaischs</w:t>
      </w:r>
      <w:proofErr w:type="spellEnd"/>
      <w:r>
        <w:t xml:space="preserve">/ die </w:t>
      </w:r>
      <w:proofErr w:type="spellStart"/>
      <w:r>
        <w:t>warheit</w:t>
      </w:r>
      <w:proofErr w:type="spellEnd"/>
      <w:r>
        <w:t xml:space="preserve"> </w:t>
      </w:r>
      <w:proofErr w:type="spellStart"/>
      <w:r>
        <w:t>wolten</w:t>
      </w:r>
      <w:proofErr w:type="spellEnd"/>
      <w:r>
        <w:t xml:space="preserve"> begeben/ </w:t>
      </w:r>
      <w:proofErr w:type="spellStart"/>
      <w:r>
        <w:t>vnnd</w:t>
      </w:r>
      <w:proofErr w:type="spellEnd"/>
      <w:r>
        <w:t xml:space="preserve"> </w:t>
      </w:r>
      <w:proofErr w:type="spellStart"/>
      <w:r>
        <w:t>vnns</w:t>
      </w:r>
      <w:proofErr w:type="spellEnd"/>
      <w:r>
        <w:t xml:space="preserve"> dem </w:t>
      </w:r>
      <w:proofErr w:type="spellStart"/>
      <w:r>
        <w:t>vnrechten</w:t>
      </w:r>
      <w:proofErr w:type="spellEnd"/>
      <w:r>
        <w:t xml:space="preserve"> </w:t>
      </w:r>
      <w:proofErr w:type="spellStart"/>
      <w:r>
        <w:t>anhengig</w:t>
      </w:r>
      <w:proofErr w:type="spellEnd"/>
      <w:r>
        <w:t xml:space="preserve"> machen/ muß es doch </w:t>
      </w:r>
      <w:proofErr w:type="spellStart"/>
      <w:r>
        <w:t>entlich</w:t>
      </w:r>
      <w:proofErr w:type="spellEnd"/>
      <w:r>
        <w:t xml:space="preserve"> gar gestorben sein. </w:t>
      </w:r>
      <w:proofErr w:type="spellStart"/>
      <w:r>
        <w:t>Wol</w:t>
      </w:r>
      <w:proofErr w:type="spellEnd"/>
      <w:r>
        <w:t xml:space="preserve"> dem der im Herzen </w:t>
      </w:r>
      <w:proofErr w:type="spellStart"/>
      <w:r>
        <w:t>Säligklichen</w:t>
      </w:r>
      <w:proofErr w:type="spellEnd"/>
      <w:r>
        <w:t xml:space="preserve"> </w:t>
      </w:r>
      <w:proofErr w:type="spellStart"/>
      <w:r>
        <w:t>mitt</w:t>
      </w:r>
      <w:proofErr w:type="spellEnd"/>
      <w:r>
        <w:t xml:space="preserve"> </w:t>
      </w:r>
      <w:proofErr w:type="spellStart"/>
      <w:r>
        <w:t>guttem</w:t>
      </w:r>
      <w:proofErr w:type="spellEnd"/>
      <w:r>
        <w:t xml:space="preserve"> gewissen Stirbt. AMEN. </w:t>
      </w:r>
    </w:p>
    <w:p w14:paraId="69A30D5C" w14:textId="77777777" w:rsidR="0030200A" w:rsidRDefault="0030200A" w:rsidP="0030200A">
      <w:pPr>
        <w:pStyle w:val="berschrift1"/>
        <w:rPr>
          <w:sz w:val="48"/>
        </w:rPr>
      </w:pPr>
      <w:r>
        <w:t xml:space="preserve">Von der </w:t>
      </w:r>
      <w:proofErr w:type="spellStart"/>
      <w:r>
        <w:t>zaal</w:t>
      </w:r>
      <w:proofErr w:type="spellEnd"/>
      <w:r>
        <w:t xml:space="preserve"> </w:t>
      </w:r>
      <w:proofErr w:type="spellStart"/>
      <w:r>
        <w:t>vnd</w:t>
      </w:r>
      <w:proofErr w:type="spellEnd"/>
      <w:r>
        <w:t xml:space="preserve"> </w:t>
      </w:r>
      <w:proofErr w:type="spellStart"/>
      <w:r>
        <w:t>ausztheylung</w:t>
      </w:r>
      <w:proofErr w:type="spellEnd"/>
      <w:r>
        <w:t xml:space="preserve"> der Zehen </w:t>
      </w:r>
      <w:proofErr w:type="spellStart"/>
      <w:r>
        <w:t>gebott</w:t>
      </w:r>
      <w:proofErr w:type="spellEnd"/>
      <w:r>
        <w:t xml:space="preserve">/ </w:t>
      </w:r>
      <w:proofErr w:type="spellStart"/>
      <w:r>
        <w:t>auß</w:t>
      </w:r>
      <w:proofErr w:type="spellEnd"/>
      <w:r>
        <w:t xml:space="preserve"> den alten </w:t>
      </w:r>
      <w:proofErr w:type="spellStart"/>
      <w:r>
        <w:t>Lereren</w:t>
      </w:r>
      <w:proofErr w:type="spellEnd"/>
      <w:r>
        <w:t xml:space="preserve"> gezogen.</w:t>
      </w:r>
    </w:p>
    <w:p w14:paraId="2F447F2E" w14:textId="77777777" w:rsidR="0030200A" w:rsidRDefault="0030200A" w:rsidP="0030200A">
      <w:pPr>
        <w:pStyle w:val="StandardWeb"/>
      </w:pPr>
      <w:r>
        <w:t xml:space="preserve">D. W. </w:t>
      </w:r>
      <w:proofErr w:type="spellStart"/>
      <w:r>
        <w:t>Müßlin</w:t>
      </w:r>
      <w:proofErr w:type="spellEnd"/>
      <w:r>
        <w:t xml:space="preserve"> </w:t>
      </w:r>
    </w:p>
    <w:p w14:paraId="71CFCBBE" w14:textId="77777777" w:rsidR="0030200A" w:rsidRDefault="0030200A" w:rsidP="0030200A">
      <w:pPr>
        <w:pStyle w:val="StandardWeb"/>
      </w:pPr>
      <w:proofErr w:type="spellStart"/>
      <w:r>
        <w:t>Getruckt</w:t>
      </w:r>
      <w:proofErr w:type="spellEnd"/>
      <w:r>
        <w:t xml:space="preserve"> zu Bern By </w:t>
      </w:r>
      <w:proofErr w:type="spellStart"/>
      <w:r>
        <w:t>Mathia</w:t>
      </w:r>
      <w:proofErr w:type="spellEnd"/>
      <w:r>
        <w:t xml:space="preserve"> </w:t>
      </w:r>
      <w:proofErr w:type="spellStart"/>
      <w:r>
        <w:t>Apiacio</w:t>
      </w:r>
      <w:proofErr w:type="spellEnd"/>
      <w:r>
        <w:t xml:space="preserve">. </w:t>
      </w:r>
    </w:p>
    <w:p w14:paraId="4BC83587" w14:textId="77777777" w:rsidR="0030200A" w:rsidRDefault="0030200A" w:rsidP="0030200A">
      <w:pPr>
        <w:pStyle w:val="StandardWeb"/>
      </w:pPr>
      <w:r>
        <w:t xml:space="preserve">M. D. LI. </w:t>
      </w:r>
    </w:p>
    <w:p w14:paraId="5ABA5F79" w14:textId="77777777" w:rsidR="0030200A" w:rsidRDefault="0030200A" w:rsidP="0030200A">
      <w:pPr>
        <w:pStyle w:val="StandardWeb"/>
      </w:pPr>
      <w:r>
        <w:t xml:space="preserve">ES </w:t>
      </w:r>
      <w:proofErr w:type="spellStart"/>
      <w:r>
        <w:t>habendt</w:t>
      </w:r>
      <w:proofErr w:type="spellEnd"/>
      <w:r>
        <w:t xml:space="preserve"> die alten </w:t>
      </w:r>
      <w:proofErr w:type="spellStart"/>
      <w:r>
        <w:t>Lerer</w:t>
      </w:r>
      <w:proofErr w:type="spellEnd"/>
      <w:r>
        <w:t xml:space="preserve">/ Origenes/ Athanasius/ Chrysostomus/ </w:t>
      </w:r>
      <w:proofErr w:type="spellStart"/>
      <w:r>
        <w:t>Nazanzenus</w:t>
      </w:r>
      <w:proofErr w:type="spellEnd"/>
      <w:r>
        <w:t xml:space="preserve">/ Hieronymus </w:t>
      </w:r>
      <w:proofErr w:type="spellStart"/>
      <w:r>
        <w:t>vnd</w:t>
      </w:r>
      <w:proofErr w:type="spellEnd"/>
      <w:r>
        <w:t xml:space="preserve"> Ambrosius die Zehen </w:t>
      </w:r>
      <w:proofErr w:type="spellStart"/>
      <w:r>
        <w:t>gebott</w:t>
      </w:r>
      <w:proofErr w:type="spellEnd"/>
      <w:r>
        <w:t xml:space="preserve"> also </w:t>
      </w:r>
      <w:proofErr w:type="spellStart"/>
      <w:r>
        <w:t>geteylet</w:t>
      </w:r>
      <w:proofErr w:type="spellEnd"/>
      <w:r>
        <w:t xml:space="preserve">/ wie das </w:t>
      </w:r>
      <w:proofErr w:type="spellStart"/>
      <w:r>
        <w:t>jhre</w:t>
      </w:r>
      <w:proofErr w:type="spellEnd"/>
      <w:r>
        <w:t xml:space="preserve"> </w:t>
      </w:r>
      <w:proofErr w:type="spellStart"/>
      <w:r>
        <w:t>schrifften</w:t>
      </w:r>
      <w:proofErr w:type="spellEnd"/>
      <w:r>
        <w:t xml:space="preserve"> </w:t>
      </w:r>
      <w:proofErr w:type="spellStart"/>
      <w:r>
        <w:t>bezeügendt</w:t>
      </w:r>
      <w:proofErr w:type="spellEnd"/>
      <w:r>
        <w:t xml:space="preserve">/ das sie in die erste Tafel die vier ersten/ </w:t>
      </w:r>
      <w:proofErr w:type="spellStart"/>
      <w:r>
        <w:t>vnd</w:t>
      </w:r>
      <w:proofErr w:type="spellEnd"/>
      <w:r>
        <w:t xml:space="preserve"> in die andere/ die </w:t>
      </w:r>
      <w:proofErr w:type="spellStart"/>
      <w:r>
        <w:t>vbrige</w:t>
      </w:r>
      <w:proofErr w:type="spellEnd"/>
      <w:r>
        <w:t xml:space="preserve"> sechs </w:t>
      </w:r>
      <w:proofErr w:type="spellStart"/>
      <w:r>
        <w:t>gebott</w:t>
      </w:r>
      <w:proofErr w:type="spellEnd"/>
      <w:r>
        <w:t xml:space="preserve"> </w:t>
      </w:r>
      <w:proofErr w:type="spellStart"/>
      <w:r>
        <w:t>geteylet</w:t>
      </w:r>
      <w:proofErr w:type="spellEnd"/>
      <w:r>
        <w:t xml:space="preserve"> haben. </w:t>
      </w:r>
    </w:p>
    <w:p w14:paraId="3AED8038" w14:textId="77777777" w:rsidR="0030200A" w:rsidRDefault="0030200A" w:rsidP="0030200A">
      <w:pPr>
        <w:pStyle w:val="StandardWeb"/>
      </w:pPr>
      <w:r>
        <w:rPr>
          <w:rStyle w:val="Fett"/>
          <w:rFonts w:eastAsiaTheme="majorEastAsia"/>
        </w:rPr>
        <w:t>Origenes</w:t>
      </w:r>
      <w:r>
        <w:t xml:space="preserve"> schreibt </w:t>
      </w:r>
      <w:proofErr w:type="spellStart"/>
      <w:r>
        <w:t>vonn</w:t>
      </w:r>
      <w:proofErr w:type="spellEnd"/>
      <w:r>
        <w:t xml:space="preserve"> den zehen </w:t>
      </w:r>
      <w:proofErr w:type="spellStart"/>
      <w:r>
        <w:t>gebotten</w:t>
      </w:r>
      <w:proofErr w:type="spellEnd"/>
      <w:r>
        <w:t xml:space="preserve">/ </w:t>
      </w:r>
      <w:proofErr w:type="spellStart"/>
      <w:r>
        <w:t>inn</w:t>
      </w:r>
      <w:proofErr w:type="spellEnd"/>
      <w:r>
        <w:t xml:space="preserve"> der achten </w:t>
      </w:r>
      <w:proofErr w:type="spellStart"/>
      <w:r>
        <w:t>Homilii</w:t>
      </w:r>
      <w:proofErr w:type="spellEnd"/>
      <w:r>
        <w:t xml:space="preserve">/ </w:t>
      </w:r>
      <w:proofErr w:type="spellStart"/>
      <w:r>
        <w:t>vber</w:t>
      </w:r>
      <w:proofErr w:type="spellEnd"/>
      <w:r>
        <w:t xml:space="preserve"> das ander Buch </w:t>
      </w:r>
      <w:proofErr w:type="spellStart"/>
      <w:r>
        <w:t>Mosy</w:t>
      </w:r>
      <w:proofErr w:type="spellEnd"/>
      <w:r>
        <w:t xml:space="preserve"> also. Das erst </w:t>
      </w:r>
      <w:proofErr w:type="spellStart"/>
      <w:r>
        <w:t>gebott</w:t>
      </w:r>
      <w:proofErr w:type="spellEnd"/>
      <w:r>
        <w:t xml:space="preserve"> ist/ Du </w:t>
      </w:r>
      <w:proofErr w:type="spellStart"/>
      <w:r>
        <w:t>solt</w:t>
      </w:r>
      <w:proofErr w:type="spellEnd"/>
      <w:r>
        <w:t xml:space="preserve"> kein andere Götter </w:t>
      </w:r>
      <w:proofErr w:type="spellStart"/>
      <w:r>
        <w:t>näben</w:t>
      </w:r>
      <w:proofErr w:type="spellEnd"/>
      <w:r>
        <w:t xml:space="preserve"> mir haben. Demnach </w:t>
      </w:r>
      <w:proofErr w:type="spellStart"/>
      <w:r>
        <w:t>volget</w:t>
      </w:r>
      <w:proofErr w:type="spellEnd"/>
      <w:r>
        <w:t xml:space="preserve">/ Du </w:t>
      </w:r>
      <w:proofErr w:type="spellStart"/>
      <w:r>
        <w:t>solt</w:t>
      </w:r>
      <w:proofErr w:type="spellEnd"/>
      <w:r>
        <w:t xml:space="preserve"> dir kein </w:t>
      </w:r>
      <w:proofErr w:type="spellStart"/>
      <w:r>
        <w:t>bildtnuß</w:t>
      </w:r>
      <w:proofErr w:type="spellEnd"/>
      <w:r>
        <w:t xml:space="preserve"> noch </w:t>
      </w:r>
      <w:proofErr w:type="spellStart"/>
      <w:r>
        <w:t>yergent</w:t>
      </w:r>
      <w:proofErr w:type="spellEnd"/>
      <w:r>
        <w:t xml:space="preserve"> ein </w:t>
      </w:r>
      <w:proofErr w:type="spellStart"/>
      <w:r>
        <w:t>gleichnuß</w:t>
      </w:r>
      <w:proofErr w:type="spellEnd"/>
      <w:r>
        <w:t xml:space="preserve"> machen / weder noch dem so oben im </w:t>
      </w:r>
      <w:proofErr w:type="spellStart"/>
      <w:r>
        <w:t>himmel</w:t>
      </w:r>
      <w:proofErr w:type="spellEnd"/>
      <w:r>
        <w:t xml:space="preserve"> rc. </w:t>
      </w:r>
      <w:proofErr w:type="spellStart"/>
      <w:r>
        <w:t>Dises</w:t>
      </w:r>
      <w:proofErr w:type="spellEnd"/>
      <w:r>
        <w:t xml:space="preserve"> alles wollen etlich für </w:t>
      </w:r>
      <w:proofErr w:type="spellStart"/>
      <w:r>
        <w:t>ain</w:t>
      </w:r>
      <w:proofErr w:type="spellEnd"/>
      <w:r>
        <w:t xml:space="preserve"> </w:t>
      </w:r>
      <w:proofErr w:type="spellStart"/>
      <w:r>
        <w:t>gebott</w:t>
      </w:r>
      <w:proofErr w:type="spellEnd"/>
      <w:r>
        <w:t xml:space="preserve"> halten/ </w:t>
      </w:r>
      <w:proofErr w:type="spellStart"/>
      <w:r>
        <w:t>mitt</w:t>
      </w:r>
      <w:proofErr w:type="spellEnd"/>
      <w:r>
        <w:t xml:space="preserve"> </w:t>
      </w:r>
      <w:proofErr w:type="spellStart"/>
      <w:r>
        <w:t>wölcher</w:t>
      </w:r>
      <w:proofErr w:type="spellEnd"/>
      <w:r>
        <w:t xml:space="preserve"> </w:t>
      </w:r>
      <w:proofErr w:type="spellStart"/>
      <w:r>
        <w:t>rechnung</w:t>
      </w:r>
      <w:proofErr w:type="spellEnd"/>
      <w:r>
        <w:t xml:space="preserve"> die </w:t>
      </w:r>
      <w:proofErr w:type="spellStart"/>
      <w:r>
        <w:t>zal</w:t>
      </w:r>
      <w:proofErr w:type="spellEnd"/>
      <w:r>
        <w:t xml:space="preserve"> der zehen </w:t>
      </w:r>
      <w:proofErr w:type="spellStart"/>
      <w:r>
        <w:t>gebott</w:t>
      </w:r>
      <w:proofErr w:type="spellEnd"/>
      <w:r>
        <w:t xml:space="preserve"> </w:t>
      </w:r>
      <w:proofErr w:type="spellStart"/>
      <w:r>
        <w:t>nit</w:t>
      </w:r>
      <w:proofErr w:type="spellEnd"/>
      <w:r>
        <w:t xml:space="preserve"> </w:t>
      </w:r>
      <w:proofErr w:type="spellStart"/>
      <w:r>
        <w:t>wirt</w:t>
      </w:r>
      <w:proofErr w:type="spellEnd"/>
      <w:r>
        <w:t xml:space="preserve"> erfüllet. </w:t>
      </w:r>
      <w:proofErr w:type="spellStart"/>
      <w:r>
        <w:t>Vnd</w:t>
      </w:r>
      <w:proofErr w:type="spellEnd"/>
      <w:r>
        <w:t xml:space="preserve"> </w:t>
      </w:r>
      <w:proofErr w:type="spellStart"/>
      <w:r>
        <w:t>wa</w:t>
      </w:r>
      <w:proofErr w:type="spellEnd"/>
      <w:r>
        <w:t xml:space="preserve"> </w:t>
      </w:r>
      <w:proofErr w:type="spellStart"/>
      <w:r>
        <w:t>wirt</w:t>
      </w:r>
      <w:proofErr w:type="spellEnd"/>
      <w:r>
        <w:t xml:space="preserve"> dann bleiben die </w:t>
      </w:r>
      <w:proofErr w:type="spellStart"/>
      <w:r>
        <w:t>warheyt</w:t>
      </w:r>
      <w:proofErr w:type="spellEnd"/>
      <w:r>
        <w:t xml:space="preserve"> der zehen </w:t>
      </w:r>
      <w:proofErr w:type="spellStart"/>
      <w:r>
        <w:t>gebott</w:t>
      </w:r>
      <w:proofErr w:type="spellEnd"/>
      <w:r>
        <w:t xml:space="preserve">? Wann man sie aber </w:t>
      </w:r>
      <w:proofErr w:type="spellStart"/>
      <w:r>
        <w:t>teylet</w:t>
      </w:r>
      <w:proofErr w:type="spellEnd"/>
      <w:r>
        <w:t xml:space="preserve">/ wie wir sie da oben </w:t>
      </w:r>
      <w:proofErr w:type="spellStart"/>
      <w:r>
        <w:t>vnderscheyden</w:t>
      </w:r>
      <w:proofErr w:type="spellEnd"/>
      <w:r>
        <w:t xml:space="preserve"> haben/ so bleibt die </w:t>
      </w:r>
      <w:proofErr w:type="spellStart"/>
      <w:r>
        <w:t>zal</w:t>
      </w:r>
      <w:proofErr w:type="spellEnd"/>
      <w:r>
        <w:t xml:space="preserve"> der zehen </w:t>
      </w:r>
      <w:proofErr w:type="spellStart"/>
      <w:r>
        <w:t>gebott</w:t>
      </w:r>
      <w:proofErr w:type="spellEnd"/>
      <w:r>
        <w:t xml:space="preserve"> </w:t>
      </w:r>
      <w:proofErr w:type="spellStart"/>
      <w:r>
        <w:t>gantz</w:t>
      </w:r>
      <w:proofErr w:type="spellEnd"/>
      <w:r>
        <w:t xml:space="preserve">. Als nemlich/ daß das erst </w:t>
      </w:r>
      <w:proofErr w:type="spellStart"/>
      <w:r>
        <w:t>gebott</w:t>
      </w:r>
      <w:proofErr w:type="spellEnd"/>
      <w:r>
        <w:t xml:space="preserve"> seye. Du </w:t>
      </w:r>
      <w:proofErr w:type="spellStart"/>
      <w:r>
        <w:t>solt</w:t>
      </w:r>
      <w:proofErr w:type="spellEnd"/>
      <w:r>
        <w:t xml:space="preserve"> kein andere Götter vor mir haben. Das ander/ Du </w:t>
      </w:r>
      <w:proofErr w:type="spellStart"/>
      <w:r>
        <w:t>solt</w:t>
      </w:r>
      <w:proofErr w:type="spellEnd"/>
      <w:r>
        <w:t xml:space="preserve"> dir kein </w:t>
      </w:r>
      <w:proofErr w:type="spellStart"/>
      <w:r>
        <w:t>bildtnuß</w:t>
      </w:r>
      <w:proofErr w:type="spellEnd"/>
      <w:r>
        <w:t xml:space="preserve"> noch </w:t>
      </w:r>
      <w:proofErr w:type="spellStart"/>
      <w:r>
        <w:t>yergent</w:t>
      </w:r>
      <w:proofErr w:type="spellEnd"/>
      <w:r>
        <w:t xml:space="preserve"> ein </w:t>
      </w:r>
      <w:proofErr w:type="spellStart"/>
      <w:r>
        <w:t>gleichnuß</w:t>
      </w:r>
      <w:proofErr w:type="spellEnd"/>
      <w:r>
        <w:t xml:space="preserve"> machen/ rc. So </w:t>
      </w:r>
      <w:proofErr w:type="spellStart"/>
      <w:r>
        <w:t>vil</w:t>
      </w:r>
      <w:proofErr w:type="spellEnd"/>
      <w:r>
        <w:t xml:space="preserve"> Origenes. So muß </w:t>
      </w:r>
      <w:proofErr w:type="spellStart"/>
      <w:r>
        <w:t>ye</w:t>
      </w:r>
      <w:proofErr w:type="spellEnd"/>
      <w:r>
        <w:t xml:space="preserve"> das dritt </w:t>
      </w:r>
      <w:proofErr w:type="spellStart"/>
      <w:r>
        <w:t>gebott</w:t>
      </w:r>
      <w:proofErr w:type="spellEnd"/>
      <w:r>
        <w:t xml:space="preserve"> sein. Du </w:t>
      </w:r>
      <w:proofErr w:type="spellStart"/>
      <w:r>
        <w:t>solt</w:t>
      </w:r>
      <w:proofErr w:type="spellEnd"/>
      <w:r>
        <w:t xml:space="preserve"> den </w:t>
      </w:r>
      <w:proofErr w:type="spellStart"/>
      <w:r>
        <w:t>Nammen</w:t>
      </w:r>
      <w:proofErr w:type="spellEnd"/>
      <w:r>
        <w:t xml:space="preserve"> deß Herren deines Gotts </w:t>
      </w:r>
      <w:proofErr w:type="spellStart"/>
      <w:r>
        <w:t>nit</w:t>
      </w:r>
      <w:proofErr w:type="spellEnd"/>
      <w:r>
        <w:t xml:space="preserve"> vergeblich </w:t>
      </w:r>
      <w:proofErr w:type="spellStart"/>
      <w:r>
        <w:t>nemmen</w:t>
      </w:r>
      <w:proofErr w:type="spellEnd"/>
      <w:r>
        <w:t xml:space="preserve">. </w:t>
      </w:r>
      <w:proofErr w:type="spellStart"/>
      <w:r>
        <w:t>Vnnd</w:t>
      </w:r>
      <w:proofErr w:type="spellEnd"/>
      <w:r>
        <w:t xml:space="preserve"> das vierte. Du </w:t>
      </w:r>
      <w:proofErr w:type="spellStart"/>
      <w:r>
        <w:t>solt</w:t>
      </w:r>
      <w:proofErr w:type="spellEnd"/>
      <w:r>
        <w:t xml:space="preserve"> heiligen den </w:t>
      </w:r>
      <w:proofErr w:type="spellStart"/>
      <w:r>
        <w:t>Sabath</w:t>
      </w:r>
      <w:proofErr w:type="spellEnd"/>
      <w:r>
        <w:t xml:space="preserve"> tag rc. Die nun die zwey erste in eins/ </w:t>
      </w:r>
      <w:proofErr w:type="spellStart"/>
      <w:r>
        <w:t>vnnd</w:t>
      </w:r>
      <w:proofErr w:type="spellEnd"/>
      <w:r>
        <w:t xml:space="preserve"> das </w:t>
      </w:r>
      <w:proofErr w:type="spellStart"/>
      <w:r>
        <w:t>letste</w:t>
      </w:r>
      <w:proofErr w:type="spellEnd"/>
      <w:r>
        <w:t xml:space="preserve"> </w:t>
      </w:r>
      <w:proofErr w:type="spellStart"/>
      <w:r>
        <w:t>gebott</w:t>
      </w:r>
      <w:proofErr w:type="spellEnd"/>
      <w:r>
        <w:t xml:space="preserve"> vom </w:t>
      </w:r>
      <w:proofErr w:type="spellStart"/>
      <w:r>
        <w:t>begären</w:t>
      </w:r>
      <w:proofErr w:type="spellEnd"/>
      <w:r>
        <w:t xml:space="preserve"> in zwey </w:t>
      </w:r>
      <w:proofErr w:type="spellStart"/>
      <w:r>
        <w:t>teylen</w:t>
      </w:r>
      <w:proofErr w:type="spellEnd"/>
      <w:r>
        <w:t xml:space="preserve">/ die geben </w:t>
      </w:r>
      <w:proofErr w:type="spellStart"/>
      <w:r>
        <w:t>nitt</w:t>
      </w:r>
      <w:proofErr w:type="spellEnd"/>
      <w:r>
        <w:t xml:space="preserve"> </w:t>
      </w:r>
      <w:proofErr w:type="spellStart"/>
      <w:r>
        <w:t>vnns</w:t>
      </w:r>
      <w:proofErr w:type="spellEnd"/>
      <w:r>
        <w:t xml:space="preserve"> sonder dem </w:t>
      </w:r>
      <w:proofErr w:type="spellStart"/>
      <w:r>
        <w:t>eltesten</w:t>
      </w:r>
      <w:proofErr w:type="spellEnd"/>
      <w:r>
        <w:t xml:space="preserve"> </w:t>
      </w:r>
      <w:proofErr w:type="spellStart"/>
      <w:r>
        <w:t>Lerer</w:t>
      </w:r>
      <w:proofErr w:type="spellEnd"/>
      <w:r>
        <w:t xml:space="preserve"> </w:t>
      </w:r>
      <w:proofErr w:type="spellStart"/>
      <w:r>
        <w:t>Origeni</w:t>
      </w:r>
      <w:proofErr w:type="spellEnd"/>
      <w:r>
        <w:t xml:space="preserve"> </w:t>
      </w:r>
      <w:proofErr w:type="spellStart"/>
      <w:r>
        <w:t>rechnung</w:t>
      </w:r>
      <w:proofErr w:type="spellEnd"/>
      <w:r>
        <w:t xml:space="preserve">/ wie die </w:t>
      </w:r>
      <w:proofErr w:type="spellStart"/>
      <w:r>
        <w:t>zal</w:t>
      </w:r>
      <w:proofErr w:type="spellEnd"/>
      <w:r>
        <w:t xml:space="preserve"> der zehen </w:t>
      </w:r>
      <w:proofErr w:type="spellStart"/>
      <w:r>
        <w:t>gebott</w:t>
      </w:r>
      <w:proofErr w:type="spellEnd"/>
      <w:r>
        <w:t xml:space="preserve"> </w:t>
      </w:r>
      <w:proofErr w:type="spellStart"/>
      <w:r>
        <w:t>bestande</w:t>
      </w:r>
      <w:proofErr w:type="spellEnd"/>
      <w:r>
        <w:t xml:space="preserve">. </w:t>
      </w:r>
    </w:p>
    <w:p w14:paraId="445CC753" w14:textId="77777777" w:rsidR="0030200A" w:rsidRDefault="0030200A" w:rsidP="0030200A">
      <w:pPr>
        <w:pStyle w:val="StandardWeb"/>
      </w:pPr>
      <w:r>
        <w:rPr>
          <w:rStyle w:val="Fett"/>
          <w:rFonts w:eastAsiaTheme="majorEastAsia"/>
        </w:rPr>
        <w:t>Athanasius</w:t>
      </w:r>
      <w:r>
        <w:t xml:space="preserve">/ der </w:t>
      </w:r>
      <w:proofErr w:type="spellStart"/>
      <w:r>
        <w:t>gantzen</w:t>
      </w:r>
      <w:proofErr w:type="spellEnd"/>
      <w:r>
        <w:t xml:space="preserve"> </w:t>
      </w:r>
      <w:proofErr w:type="spellStart"/>
      <w:r>
        <w:t>Christenheyt</w:t>
      </w:r>
      <w:proofErr w:type="spellEnd"/>
      <w:r>
        <w:t xml:space="preserve"> </w:t>
      </w:r>
      <w:proofErr w:type="spellStart"/>
      <w:r>
        <w:t>onsträflich</w:t>
      </w:r>
      <w:proofErr w:type="spellEnd"/>
      <w:r>
        <w:t xml:space="preserve"> </w:t>
      </w:r>
      <w:proofErr w:type="spellStart"/>
      <w:r>
        <w:t>bekanndt</w:t>
      </w:r>
      <w:proofErr w:type="spellEnd"/>
      <w:r>
        <w:t xml:space="preserve">/ schreibt in </w:t>
      </w:r>
      <w:proofErr w:type="spellStart"/>
      <w:r>
        <w:t>eim</w:t>
      </w:r>
      <w:proofErr w:type="spellEnd"/>
      <w:r>
        <w:t xml:space="preserve"> </w:t>
      </w:r>
      <w:proofErr w:type="spellStart"/>
      <w:r>
        <w:t>büchlin</w:t>
      </w:r>
      <w:proofErr w:type="spellEnd"/>
      <w:r>
        <w:t xml:space="preserve">/ </w:t>
      </w:r>
      <w:proofErr w:type="spellStart"/>
      <w:r>
        <w:t>wölches</w:t>
      </w:r>
      <w:proofErr w:type="spellEnd"/>
      <w:r>
        <w:t xml:space="preserve"> er nennet/ </w:t>
      </w:r>
      <w:proofErr w:type="spellStart"/>
      <w:r>
        <w:t>Synopsim</w:t>
      </w:r>
      <w:proofErr w:type="spellEnd"/>
      <w:r>
        <w:t xml:space="preserve"> </w:t>
      </w:r>
      <w:proofErr w:type="spellStart"/>
      <w:r>
        <w:t>sacrarum</w:t>
      </w:r>
      <w:proofErr w:type="spellEnd"/>
      <w:r>
        <w:t xml:space="preserve"> </w:t>
      </w:r>
      <w:proofErr w:type="spellStart"/>
      <w:r>
        <w:t>scripturarum</w:t>
      </w:r>
      <w:proofErr w:type="spellEnd"/>
      <w:r>
        <w:t xml:space="preserve">. Das ist/ Ein </w:t>
      </w:r>
      <w:proofErr w:type="spellStart"/>
      <w:r>
        <w:t>kurtzen</w:t>
      </w:r>
      <w:proofErr w:type="spellEnd"/>
      <w:r>
        <w:t xml:space="preserve"> Summarischen begriff der heiligen </w:t>
      </w:r>
      <w:proofErr w:type="spellStart"/>
      <w:r>
        <w:t>schrifft</w:t>
      </w:r>
      <w:proofErr w:type="spellEnd"/>
      <w:r>
        <w:t xml:space="preserve">/ mit </w:t>
      </w:r>
      <w:proofErr w:type="spellStart"/>
      <w:r>
        <w:t>disen</w:t>
      </w:r>
      <w:proofErr w:type="spellEnd"/>
      <w:r>
        <w:t xml:space="preserve"> worten also. </w:t>
      </w:r>
    </w:p>
    <w:p w14:paraId="365792F8" w14:textId="77777777" w:rsidR="0030200A" w:rsidRDefault="0030200A" w:rsidP="0030200A">
      <w:pPr>
        <w:pStyle w:val="StandardWeb"/>
      </w:pPr>
      <w:r>
        <w:t xml:space="preserve">Das erst </w:t>
      </w:r>
      <w:proofErr w:type="spellStart"/>
      <w:r>
        <w:t>gebott</w:t>
      </w:r>
      <w:proofErr w:type="spellEnd"/>
      <w:r>
        <w:t xml:space="preserve"> ist. Ich bin der Herr dein Gott/ Du </w:t>
      </w:r>
      <w:proofErr w:type="spellStart"/>
      <w:r>
        <w:t>solt</w:t>
      </w:r>
      <w:proofErr w:type="spellEnd"/>
      <w:r>
        <w:t xml:space="preserve"> kein andere Götter vor mir haben. Das ander. Du </w:t>
      </w:r>
      <w:proofErr w:type="spellStart"/>
      <w:r>
        <w:t>solt</w:t>
      </w:r>
      <w:proofErr w:type="spellEnd"/>
      <w:r>
        <w:t xml:space="preserve"> dir kein </w:t>
      </w:r>
      <w:proofErr w:type="spellStart"/>
      <w:r>
        <w:t>bildtnuß</w:t>
      </w:r>
      <w:proofErr w:type="spellEnd"/>
      <w:r>
        <w:t xml:space="preserve"> machen/ noch </w:t>
      </w:r>
      <w:proofErr w:type="spellStart"/>
      <w:r>
        <w:t>yrgendt</w:t>
      </w:r>
      <w:proofErr w:type="spellEnd"/>
      <w:r>
        <w:t xml:space="preserve"> ein </w:t>
      </w:r>
      <w:proofErr w:type="spellStart"/>
      <w:r>
        <w:t>gleichnuß</w:t>
      </w:r>
      <w:proofErr w:type="spellEnd"/>
      <w:r>
        <w:t xml:space="preserve">. Das </w:t>
      </w:r>
      <w:proofErr w:type="spellStart"/>
      <w:r>
        <w:t>drit</w:t>
      </w:r>
      <w:proofErr w:type="spellEnd"/>
      <w:r>
        <w:t xml:space="preserve">. Du </w:t>
      </w:r>
      <w:proofErr w:type="spellStart"/>
      <w:r>
        <w:t>solt</w:t>
      </w:r>
      <w:proofErr w:type="spellEnd"/>
      <w:r>
        <w:t xml:space="preserve"> den Namen deß Herren deines Gotts </w:t>
      </w:r>
      <w:proofErr w:type="spellStart"/>
      <w:r>
        <w:t>nitt</w:t>
      </w:r>
      <w:proofErr w:type="spellEnd"/>
      <w:r>
        <w:t xml:space="preserve"> vergeblich brauchen. Das </w:t>
      </w:r>
      <w:proofErr w:type="spellStart"/>
      <w:r>
        <w:t>vierdt</w:t>
      </w:r>
      <w:proofErr w:type="spellEnd"/>
      <w:r>
        <w:t xml:space="preserve">. </w:t>
      </w:r>
      <w:proofErr w:type="spellStart"/>
      <w:r>
        <w:t>Gedenck</w:t>
      </w:r>
      <w:proofErr w:type="spellEnd"/>
      <w:r>
        <w:t xml:space="preserve"> des Sabbath tags. das </w:t>
      </w:r>
      <w:proofErr w:type="spellStart"/>
      <w:r>
        <w:t>fünfft</w:t>
      </w:r>
      <w:proofErr w:type="spellEnd"/>
      <w:r>
        <w:t xml:space="preserve">. Ehr dein </w:t>
      </w:r>
      <w:proofErr w:type="spellStart"/>
      <w:r>
        <w:t>vatter</w:t>
      </w:r>
      <w:proofErr w:type="spellEnd"/>
      <w:r>
        <w:t xml:space="preserve"> </w:t>
      </w:r>
      <w:proofErr w:type="spellStart"/>
      <w:r>
        <w:t>vnnd</w:t>
      </w:r>
      <w:proofErr w:type="spellEnd"/>
      <w:r>
        <w:t xml:space="preserve"> dein </w:t>
      </w:r>
      <w:proofErr w:type="spellStart"/>
      <w:r>
        <w:t>mutter</w:t>
      </w:r>
      <w:proofErr w:type="spellEnd"/>
      <w:r>
        <w:t xml:space="preserve">. Das sechst. Du </w:t>
      </w:r>
      <w:proofErr w:type="spellStart"/>
      <w:r>
        <w:t>solt</w:t>
      </w:r>
      <w:proofErr w:type="spellEnd"/>
      <w:r>
        <w:t xml:space="preserve"> </w:t>
      </w:r>
      <w:proofErr w:type="spellStart"/>
      <w:r>
        <w:t>nitt</w:t>
      </w:r>
      <w:proofErr w:type="spellEnd"/>
      <w:r>
        <w:t xml:space="preserve"> tödten. Das </w:t>
      </w:r>
      <w:proofErr w:type="spellStart"/>
      <w:r>
        <w:t>sibendt</w:t>
      </w:r>
      <w:proofErr w:type="spellEnd"/>
      <w:r>
        <w:t xml:space="preserve">. Du </w:t>
      </w:r>
      <w:proofErr w:type="spellStart"/>
      <w:r>
        <w:t>solt</w:t>
      </w:r>
      <w:proofErr w:type="spellEnd"/>
      <w:r>
        <w:t xml:space="preserve"> </w:t>
      </w:r>
      <w:proofErr w:type="spellStart"/>
      <w:r>
        <w:t>nitt</w:t>
      </w:r>
      <w:proofErr w:type="spellEnd"/>
      <w:r>
        <w:t xml:space="preserve"> </w:t>
      </w:r>
      <w:proofErr w:type="spellStart"/>
      <w:r>
        <w:t>Eebrächen</w:t>
      </w:r>
      <w:proofErr w:type="spellEnd"/>
      <w:r>
        <w:t xml:space="preserve">. Das achte. Du </w:t>
      </w:r>
      <w:proofErr w:type="spellStart"/>
      <w:r>
        <w:t>solt</w:t>
      </w:r>
      <w:proofErr w:type="spellEnd"/>
      <w:r>
        <w:t xml:space="preserve"> </w:t>
      </w:r>
      <w:proofErr w:type="spellStart"/>
      <w:r>
        <w:t>nit</w:t>
      </w:r>
      <w:proofErr w:type="spellEnd"/>
      <w:r>
        <w:t xml:space="preserve"> </w:t>
      </w:r>
      <w:proofErr w:type="spellStart"/>
      <w:r>
        <w:t>stälen</w:t>
      </w:r>
      <w:proofErr w:type="spellEnd"/>
      <w:r>
        <w:t xml:space="preserve">. Das </w:t>
      </w:r>
      <w:proofErr w:type="spellStart"/>
      <w:r>
        <w:t>Neündte</w:t>
      </w:r>
      <w:proofErr w:type="spellEnd"/>
      <w:r>
        <w:t xml:space="preserve">. Du </w:t>
      </w:r>
      <w:proofErr w:type="spellStart"/>
      <w:r>
        <w:t>solt</w:t>
      </w:r>
      <w:proofErr w:type="spellEnd"/>
      <w:r>
        <w:t xml:space="preserve"> kein falsche </w:t>
      </w:r>
      <w:proofErr w:type="spellStart"/>
      <w:r>
        <w:t>zeügknuß</w:t>
      </w:r>
      <w:proofErr w:type="spellEnd"/>
      <w:r>
        <w:t xml:space="preserve"> geben wider deinen nächsten. Das </w:t>
      </w:r>
      <w:proofErr w:type="spellStart"/>
      <w:r>
        <w:t>zehende</w:t>
      </w:r>
      <w:proofErr w:type="spellEnd"/>
      <w:r>
        <w:t xml:space="preserve">. Du </w:t>
      </w:r>
      <w:proofErr w:type="spellStart"/>
      <w:r>
        <w:t>solt</w:t>
      </w:r>
      <w:proofErr w:type="spellEnd"/>
      <w:r>
        <w:t xml:space="preserve"> </w:t>
      </w:r>
      <w:proofErr w:type="spellStart"/>
      <w:r>
        <w:t>nitt</w:t>
      </w:r>
      <w:proofErr w:type="spellEnd"/>
      <w:r>
        <w:t xml:space="preserve"> </w:t>
      </w:r>
      <w:proofErr w:type="spellStart"/>
      <w:r>
        <w:t>begären</w:t>
      </w:r>
      <w:proofErr w:type="spellEnd"/>
      <w:r>
        <w:t xml:space="preserve"> deines nächsten </w:t>
      </w:r>
      <w:proofErr w:type="spellStart"/>
      <w:r>
        <w:t>weibs</w:t>
      </w:r>
      <w:proofErr w:type="spellEnd"/>
      <w:r>
        <w:t xml:space="preserve">/ noch alles das so deins nächsten ist. Also </w:t>
      </w:r>
      <w:proofErr w:type="spellStart"/>
      <w:r>
        <w:t>vil</w:t>
      </w:r>
      <w:proofErr w:type="spellEnd"/>
      <w:r>
        <w:t xml:space="preserve"> Athanasius/ den die Kirch nie kein </w:t>
      </w:r>
      <w:proofErr w:type="spellStart"/>
      <w:r>
        <w:t>Kätzer</w:t>
      </w:r>
      <w:proofErr w:type="spellEnd"/>
      <w:r>
        <w:t xml:space="preserve"> gescholten hat. </w:t>
      </w:r>
    </w:p>
    <w:p w14:paraId="58AE0970" w14:textId="77777777" w:rsidR="0030200A" w:rsidRDefault="0030200A" w:rsidP="0030200A">
      <w:pPr>
        <w:pStyle w:val="StandardWeb"/>
      </w:pPr>
      <w:r>
        <w:rPr>
          <w:rStyle w:val="Fett"/>
          <w:rFonts w:eastAsiaTheme="majorEastAsia"/>
        </w:rPr>
        <w:t>Chrysostomus</w:t>
      </w:r>
      <w:r>
        <w:t xml:space="preserve"> in der anderen </w:t>
      </w:r>
      <w:proofErr w:type="spellStart"/>
      <w:r>
        <w:t>außlegung</w:t>
      </w:r>
      <w:proofErr w:type="spellEnd"/>
      <w:r>
        <w:t xml:space="preserve"> </w:t>
      </w:r>
      <w:proofErr w:type="spellStart"/>
      <w:r>
        <w:t>vber</w:t>
      </w:r>
      <w:proofErr w:type="spellEnd"/>
      <w:r>
        <w:t xml:space="preserve"> den </w:t>
      </w:r>
      <w:proofErr w:type="spellStart"/>
      <w:r>
        <w:t>Euangelisten</w:t>
      </w:r>
      <w:proofErr w:type="spellEnd"/>
      <w:r>
        <w:t xml:space="preserve"> </w:t>
      </w:r>
      <w:proofErr w:type="spellStart"/>
      <w:r>
        <w:t>Matheum</w:t>
      </w:r>
      <w:proofErr w:type="spellEnd"/>
      <w:r>
        <w:t xml:space="preserve"> in der </w:t>
      </w:r>
      <w:proofErr w:type="spellStart"/>
      <w:r>
        <w:t>neün</w:t>
      </w:r>
      <w:proofErr w:type="spellEnd"/>
      <w:r>
        <w:t xml:space="preserve"> </w:t>
      </w:r>
      <w:proofErr w:type="spellStart"/>
      <w:r>
        <w:t>vnnd</w:t>
      </w:r>
      <w:proofErr w:type="spellEnd"/>
      <w:r>
        <w:t xml:space="preserve"> viertzigsten </w:t>
      </w:r>
      <w:proofErr w:type="spellStart"/>
      <w:r>
        <w:t>Homili</w:t>
      </w:r>
      <w:proofErr w:type="spellEnd"/>
      <w:r>
        <w:t xml:space="preserve"> sagt also. </w:t>
      </w:r>
    </w:p>
    <w:p w14:paraId="27ACE342" w14:textId="77777777" w:rsidR="0030200A" w:rsidRDefault="0030200A" w:rsidP="0030200A">
      <w:pPr>
        <w:pStyle w:val="StandardWeb"/>
      </w:pPr>
      <w:r>
        <w:t xml:space="preserve">Das Erst </w:t>
      </w:r>
      <w:proofErr w:type="spellStart"/>
      <w:r>
        <w:t>gebott</w:t>
      </w:r>
      <w:proofErr w:type="spellEnd"/>
      <w:r>
        <w:t xml:space="preserve"> ist/ Gott erkennen. Das ander/ Sich von den </w:t>
      </w:r>
      <w:proofErr w:type="spellStart"/>
      <w:r>
        <w:t>Bilderen</w:t>
      </w:r>
      <w:proofErr w:type="spellEnd"/>
      <w:r>
        <w:t xml:space="preserve"> </w:t>
      </w:r>
      <w:proofErr w:type="spellStart"/>
      <w:r>
        <w:t>vnnd</w:t>
      </w:r>
      <w:proofErr w:type="spellEnd"/>
      <w:r>
        <w:t xml:space="preserve"> </w:t>
      </w:r>
      <w:proofErr w:type="spellStart"/>
      <w:r>
        <w:t>götzen</w:t>
      </w:r>
      <w:proofErr w:type="spellEnd"/>
      <w:r>
        <w:t xml:space="preserve"> </w:t>
      </w:r>
      <w:proofErr w:type="spellStart"/>
      <w:r>
        <w:t>nethalten</w:t>
      </w:r>
      <w:proofErr w:type="spellEnd"/>
      <w:r>
        <w:t xml:space="preserve">. Das </w:t>
      </w:r>
      <w:proofErr w:type="spellStart"/>
      <w:r>
        <w:t>Drit</w:t>
      </w:r>
      <w:proofErr w:type="spellEnd"/>
      <w:r>
        <w:t xml:space="preserve">/ </w:t>
      </w:r>
      <w:proofErr w:type="spellStart"/>
      <w:r>
        <w:t>Nitt</w:t>
      </w:r>
      <w:proofErr w:type="spellEnd"/>
      <w:r>
        <w:t xml:space="preserve"> </w:t>
      </w:r>
      <w:proofErr w:type="spellStart"/>
      <w:r>
        <w:t>falschlich</w:t>
      </w:r>
      <w:proofErr w:type="spellEnd"/>
      <w:r>
        <w:t xml:space="preserve"> schweren. Das vierte/ Den geistlichen Sabbath heiligen. Das </w:t>
      </w:r>
      <w:proofErr w:type="spellStart"/>
      <w:r>
        <w:t>fünffte</w:t>
      </w:r>
      <w:proofErr w:type="spellEnd"/>
      <w:r>
        <w:t xml:space="preserve">/ Vatter </w:t>
      </w:r>
      <w:proofErr w:type="spellStart"/>
      <w:r>
        <w:t>vnd</w:t>
      </w:r>
      <w:proofErr w:type="spellEnd"/>
      <w:r>
        <w:t xml:space="preserve"> </w:t>
      </w:r>
      <w:proofErr w:type="spellStart"/>
      <w:r>
        <w:t>mutter</w:t>
      </w:r>
      <w:proofErr w:type="spellEnd"/>
      <w:r>
        <w:t xml:space="preserve"> ehren. Das sechste/ </w:t>
      </w:r>
      <w:proofErr w:type="spellStart"/>
      <w:r>
        <w:t>Nit</w:t>
      </w:r>
      <w:proofErr w:type="spellEnd"/>
      <w:r>
        <w:t xml:space="preserve"> tödten. Das </w:t>
      </w:r>
      <w:proofErr w:type="spellStart"/>
      <w:r>
        <w:t>sibende</w:t>
      </w:r>
      <w:proofErr w:type="spellEnd"/>
      <w:r>
        <w:t xml:space="preserve">/ </w:t>
      </w:r>
      <w:proofErr w:type="spellStart"/>
      <w:r>
        <w:t>Nit</w:t>
      </w:r>
      <w:proofErr w:type="spellEnd"/>
      <w:r>
        <w:t xml:space="preserve"> </w:t>
      </w:r>
      <w:proofErr w:type="spellStart"/>
      <w:r>
        <w:t>Eebrächen</w:t>
      </w:r>
      <w:proofErr w:type="spellEnd"/>
      <w:r>
        <w:t xml:space="preserve">. Das achte/ </w:t>
      </w:r>
      <w:proofErr w:type="spellStart"/>
      <w:r>
        <w:t>Nit</w:t>
      </w:r>
      <w:proofErr w:type="spellEnd"/>
      <w:r>
        <w:t xml:space="preserve"> </w:t>
      </w:r>
      <w:proofErr w:type="spellStart"/>
      <w:r>
        <w:t>stälen</w:t>
      </w:r>
      <w:proofErr w:type="spellEnd"/>
      <w:r>
        <w:t xml:space="preserve">. Das </w:t>
      </w:r>
      <w:proofErr w:type="spellStart"/>
      <w:r>
        <w:t>neündte</w:t>
      </w:r>
      <w:proofErr w:type="spellEnd"/>
      <w:r>
        <w:t xml:space="preserve">/ </w:t>
      </w:r>
      <w:proofErr w:type="spellStart"/>
      <w:r>
        <w:t>Nit</w:t>
      </w:r>
      <w:proofErr w:type="spellEnd"/>
      <w:r>
        <w:t xml:space="preserve"> falsche </w:t>
      </w:r>
      <w:proofErr w:type="spellStart"/>
      <w:r>
        <w:t>zeügnuß</w:t>
      </w:r>
      <w:proofErr w:type="spellEnd"/>
      <w:r>
        <w:t xml:space="preserve"> geben. Das </w:t>
      </w:r>
      <w:proofErr w:type="spellStart"/>
      <w:r>
        <w:t>zehende</w:t>
      </w:r>
      <w:proofErr w:type="spellEnd"/>
      <w:r>
        <w:t xml:space="preserve">/ Deß nächsten gut </w:t>
      </w:r>
      <w:proofErr w:type="spellStart"/>
      <w:r>
        <w:t>nit</w:t>
      </w:r>
      <w:proofErr w:type="spellEnd"/>
      <w:r>
        <w:t xml:space="preserve"> </w:t>
      </w:r>
      <w:proofErr w:type="spellStart"/>
      <w:r>
        <w:t>begären</w:t>
      </w:r>
      <w:proofErr w:type="spellEnd"/>
      <w:r>
        <w:t xml:space="preserve">. So </w:t>
      </w:r>
      <w:proofErr w:type="spellStart"/>
      <w:r>
        <w:t>vil</w:t>
      </w:r>
      <w:proofErr w:type="spellEnd"/>
      <w:r>
        <w:t xml:space="preserve"> Chrysostomus. </w:t>
      </w:r>
    </w:p>
    <w:p w14:paraId="2E971F16" w14:textId="77777777" w:rsidR="0030200A" w:rsidRDefault="0030200A" w:rsidP="0030200A">
      <w:pPr>
        <w:pStyle w:val="StandardWeb"/>
      </w:pPr>
      <w:r>
        <w:rPr>
          <w:rStyle w:val="Fett"/>
          <w:rFonts w:eastAsiaTheme="majorEastAsia"/>
        </w:rPr>
        <w:t xml:space="preserve">Gregorius </w:t>
      </w:r>
      <w:proofErr w:type="spellStart"/>
      <w:r>
        <w:rPr>
          <w:rStyle w:val="Fett"/>
          <w:rFonts w:eastAsiaTheme="majorEastAsia"/>
        </w:rPr>
        <w:t>Nazanzenus</w:t>
      </w:r>
      <w:proofErr w:type="spellEnd"/>
      <w:r>
        <w:t xml:space="preserve"> in seinen </w:t>
      </w:r>
      <w:proofErr w:type="spellStart"/>
      <w:r>
        <w:t>versen</w:t>
      </w:r>
      <w:proofErr w:type="spellEnd"/>
      <w:r>
        <w:t xml:space="preserve"> schreibt also: </w:t>
      </w:r>
      <w:proofErr w:type="spellStart"/>
      <w:r>
        <w:t>dise</w:t>
      </w:r>
      <w:proofErr w:type="spellEnd"/>
      <w:r>
        <w:t xml:space="preserve"> zehen </w:t>
      </w:r>
      <w:proofErr w:type="spellStart"/>
      <w:r>
        <w:t>gebott</w:t>
      </w:r>
      <w:proofErr w:type="spellEnd"/>
      <w:r>
        <w:t xml:space="preserve"> hat Gott vor </w:t>
      </w:r>
      <w:proofErr w:type="spellStart"/>
      <w:r>
        <w:t>zeyten</w:t>
      </w:r>
      <w:proofErr w:type="spellEnd"/>
      <w:r>
        <w:t xml:space="preserve"> </w:t>
      </w:r>
      <w:proofErr w:type="spellStart"/>
      <w:r>
        <w:t>inn</w:t>
      </w:r>
      <w:proofErr w:type="spellEnd"/>
      <w:r>
        <w:t xml:space="preserve"> die </w:t>
      </w:r>
      <w:proofErr w:type="spellStart"/>
      <w:r>
        <w:t>steinene</w:t>
      </w:r>
      <w:proofErr w:type="spellEnd"/>
      <w:r>
        <w:t xml:space="preserve"> </w:t>
      </w:r>
      <w:proofErr w:type="spellStart"/>
      <w:r>
        <w:t>Taflen</w:t>
      </w:r>
      <w:proofErr w:type="spellEnd"/>
      <w:r>
        <w:t xml:space="preserve"> </w:t>
      </w:r>
      <w:proofErr w:type="spellStart"/>
      <w:r>
        <w:t>geschriben</w:t>
      </w:r>
      <w:proofErr w:type="spellEnd"/>
      <w:r>
        <w:t xml:space="preserve">/ du aber </w:t>
      </w:r>
      <w:proofErr w:type="spellStart"/>
      <w:r>
        <w:t>solt</w:t>
      </w:r>
      <w:proofErr w:type="spellEnd"/>
      <w:r>
        <w:t xml:space="preserve"> sie in dem </w:t>
      </w:r>
      <w:proofErr w:type="spellStart"/>
      <w:r>
        <w:t>hertz</w:t>
      </w:r>
      <w:proofErr w:type="spellEnd"/>
      <w:r>
        <w:t xml:space="preserve"> schreiben/ Als nemlich. </w:t>
      </w:r>
    </w:p>
    <w:p w14:paraId="76906D19" w14:textId="77777777" w:rsidR="0030200A" w:rsidRDefault="0030200A" w:rsidP="0030200A">
      <w:pPr>
        <w:pStyle w:val="StandardWeb"/>
      </w:pPr>
      <w:r>
        <w:t xml:space="preserve">Du </w:t>
      </w:r>
      <w:proofErr w:type="spellStart"/>
      <w:r>
        <w:t>solt</w:t>
      </w:r>
      <w:proofErr w:type="spellEnd"/>
      <w:r>
        <w:t xml:space="preserve"> keinen andren Gott erkennen/ dann der Gottes dienst ist allein deß einigen. </w:t>
      </w:r>
    </w:p>
    <w:p w14:paraId="1DB65DAE" w14:textId="77777777" w:rsidR="0030200A" w:rsidRDefault="0030200A" w:rsidP="0030200A">
      <w:pPr>
        <w:pStyle w:val="StandardWeb"/>
      </w:pPr>
      <w:r>
        <w:t xml:space="preserve">Do </w:t>
      </w:r>
      <w:proofErr w:type="spellStart"/>
      <w:r>
        <w:t>solt</w:t>
      </w:r>
      <w:proofErr w:type="spellEnd"/>
      <w:r>
        <w:t xml:space="preserve"> kein leere </w:t>
      </w:r>
      <w:proofErr w:type="spellStart"/>
      <w:r>
        <w:t>gleichnuß</w:t>
      </w:r>
      <w:proofErr w:type="spellEnd"/>
      <w:r>
        <w:t xml:space="preserve">/ noch </w:t>
      </w:r>
      <w:proofErr w:type="spellStart"/>
      <w:r>
        <w:t>bildtnuß</w:t>
      </w:r>
      <w:proofErr w:type="spellEnd"/>
      <w:r>
        <w:t xml:space="preserve"> </w:t>
      </w:r>
      <w:proofErr w:type="spellStart"/>
      <w:r>
        <w:t>dz</w:t>
      </w:r>
      <w:proofErr w:type="spellEnd"/>
      <w:r>
        <w:t xml:space="preserve"> keinen </w:t>
      </w:r>
      <w:proofErr w:type="spellStart"/>
      <w:r>
        <w:t>athem</w:t>
      </w:r>
      <w:proofErr w:type="spellEnd"/>
      <w:r>
        <w:t xml:space="preserve"> hat/ </w:t>
      </w:r>
      <w:proofErr w:type="spellStart"/>
      <w:r>
        <w:t>auffrichten</w:t>
      </w:r>
      <w:proofErr w:type="spellEnd"/>
      <w:r>
        <w:t xml:space="preserve">. </w:t>
      </w:r>
    </w:p>
    <w:p w14:paraId="7834B0F4" w14:textId="77777777" w:rsidR="0030200A" w:rsidRDefault="0030200A" w:rsidP="0030200A">
      <w:pPr>
        <w:pStyle w:val="StandardWeb"/>
      </w:pPr>
      <w:r>
        <w:t xml:space="preserve">Du </w:t>
      </w:r>
      <w:proofErr w:type="spellStart"/>
      <w:r>
        <w:t>solt</w:t>
      </w:r>
      <w:proofErr w:type="spellEnd"/>
      <w:r>
        <w:t xml:space="preserve"> nimmer </w:t>
      </w:r>
      <w:proofErr w:type="spellStart"/>
      <w:r>
        <w:t>mer</w:t>
      </w:r>
      <w:proofErr w:type="spellEnd"/>
      <w:r>
        <w:t xml:space="preserve"> deß grossen </w:t>
      </w:r>
      <w:proofErr w:type="spellStart"/>
      <w:r>
        <w:t>Gots</w:t>
      </w:r>
      <w:proofErr w:type="spellEnd"/>
      <w:r>
        <w:t xml:space="preserve"> </w:t>
      </w:r>
      <w:proofErr w:type="spellStart"/>
      <w:r>
        <w:t>vergebenlich</w:t>
      </w:r>
      <w:proofErr w:type="spellEnd"/>
      <w:r>
        <w:t xml:space="preserve"> </w:t>
      </w:r>
      <w:proofErr w:type="spellStart"/>
      <w:r>
        <w:t>dencken</w:t>
      </w:r>
      <w:proofErr w:type="spellEnd"/>
      <w:r>
        <w:t xml:space="preserve">. </w:t>
      </w:r>
    </w:p>
    <w:p w14:paraId="18756B31" w14:textId="77777777" w:rsidR="0030200A" w:rsidRDefault="0030200A" w:rsidP="0030200A">
      <w:pPr>
        <w:pStyle w:val="StandardWeb"/>
      </w:pPr>
      <w:r>
        <w:t xml:space="preserve">Du </w:t>
      </w:r>
      <w:proofErr w:type="spellStart"/>
      <w:r>
        <w:t>solt</w:t>
      </w:r>
      <w:proofErr w:type="spellEnd"/>
      <w:r>
        <w:t xml:space="preserve"> alle hohe </w:t>
      </w:r>
      <w:proofErr w:type="spellStart"/>
      <w:r>
        <w:t>vnd</w:t>
      </w:r>
      <w:proofErr w:type="spellEnd"/>
      <w:r>
        <w:t xml:space="preserve"> </w:t>
      </w:r>
      <w:proofErr w:type="spellStart"/>
      <w:r>
        <w:t>figurliche</w:t>
      </w:r>
      <w:proofErr w:type="spellEnd"/>
      <w:r>
        <w:t xml:space="preserve"> Sabbath halten. </w:t>
      </w:r>
    </w:p>
    <w:p w14:paraId="6B9DF5AA" w14:textId="77777777" w:rsidR="0030200A" w:rsidRDefault="0030200A" w:rsidP="0030200A">
      <w:pPr>
        <w:pStyle w:val="StandardWeb"/>
      </w:pPr>
      <w:proofErr w:type="spellStart"/>
      <w:r>
        <w:t>Sälig</w:t>
      </w:r>
      <w:proofErr w:type="spellEnd"/>
      <w:r>
        <w:t xml:space="preserve"> </w:t>
      </w:r>
      <w:proofErr w:type="spellStart"/>
      <w:r>
        <w:t>bistu</w:t>
      </w:r>
      <w:proofErr w:type="spellEnd"/>
      <w:r>
        <w:t xml:space="preserve">/ wann du deinen älteren </w:t>
      </w:r>
      <w:proofErr w:type="spellStart"/>
      <w:r>
        <w:t>zimlich</w:t>
      </w:r>
      <w:proofErr w:type="spellEnd"/>
      <w:r>
        <w:t xml:space="preserve"> </w:t>
      </w:r>
      <w:proofErr w:type="spellStart"/>
      <w:r>
        <w:t>danckbar</w:t>
      </w:r>
      <w:proofErr w:type="spellEnd"/>
      <w:r>
        <w:t xml:space="preserve"> bist. </w:t>
      </w:r>
    </w:p>
    <w:p w14:paraId="25E663CF" w14:textId="77777777" w:rsidR="0030200A" w:rsidRDefault="0030200A" w:rsidP="0030200A">
      <w:pPr>
        <w:pStyle w:val="StandardWeb"/>
      </w:pPr>
      <w:r>
        <w:t xml:space="preserve">Flüch das </w:t>
      </w:r>
      <w:proofErr w:type="spellStart"/>
      <w:r>
        <w:t>laster</w:t>
      </w:r>
      <w:proofErr w:type="spellEnd"/>
      <w:r>
        <w:t xml:space="preserve"> der mörderischen </w:t>
      </w:r>
      <w:proofErr w:type="spellStart"/>
      <w:r>
        <w:t>hand</w:t>
      </w:r>
      <w:proofErr w:type="spellEnd"/>
      <w:r>
        <w:t xml:space="preserve">. </w:t>
      </w:r>
    </w:p>
    <w:p w14:paraId="128FC927" w14:textId="77777777" w:rsidR="0030200A" w:rsidRDefault="0030200A" w:rsidP="0030200A">
      <w:pPr>
        <w:pStyle w:val="StandardWeb"/>
      </w:pPr>
      <w:proofErr w:type="spellStart"/>
      <w:r>
        <w:t>Vnd</w:t>
      </w:r>
      <w:proofErr w:type="spellEnd"/>
      <w:r>
        <w:t xml:space="preserve"> den </w:t>
      </w:r>
      <w:proofErr w:type="spellStart"/>
      <w:r>
        <w:t>Eebruch</w:t>
      </w:r>
      <w:proofErr w:type="spellEnd"/>
      <w:r>
        <w:t xml:space="preserve">. </w:t>
      </w:r>
      <w:proofErr w:type="spellStart"/>
      <w:r>
        <w:t>Vnd</w:t>
      </w:r>
      <w:proofErr w:type="spellEnd"/>
      <w:r>
        <w:t xml:space="preserve"> bösen </w:t>
      </w:r>
      <w:proofErr w:type="spellStart"/>
      <w:r>
        <w:t>diebstal</w:t>
      </w:r>
      <w:proofErr w:type="spellEnd"/>
      <w:r>
        <w:t xml:space="preserve">. </w:t>
      </w:r>
      <w:proofErr w:type="spellStart"/>
      <w:r>
        <w:t>Vnd</w:t>
      </w:r>
      <w:proofErr w:type="spellEnd"/>
      <w:r>
        <w:t xml:space="preserve"> falsche </w:t>
      </w:r>
      <w:proofErr w:type="spellStart"/>
      <w:r>
        <w:t>zeügknuß</w:t>
      </w:r>
      <w:proofErr w:type="spellEnd"/>
      <w:r>
        <w:t xml:space="preserve">/ </w:t>
      </w:r>
      <w:proofErr w:type="spellStart"/>
      <w:r>
        <w:t>Vnd</w:t>
      </w:r>
      <w:proofErr w:type="spellEnd"/>
      <w:r>
        <w:t xml:space="preserve"> </w:t>
      </w:r>
      <w:proofErr w:type="spellStart"/>
      <w:r>
        <w:t>frömbdes</w:t>
      </w:r>
      <w:proofErr w:type="spellEnd"/>
      <w:r>
        <w:t xml:space="preserve"> guts </w:t>
      </w:r>
      <w:proofErr w:type="spellStart"/>
      <w:r>
        <w:t>begirde</w:t>
      </w:r>
      <w:proofErr w:type="spellEnd"/>
      <w:r>
        <w:t xml:space="preserve">. So </w:t>
      </w:r>
      <w:proofErr w:type="spellStart"/>
      <w:r>
        <w:t>vil</w:t>
      </w:r>
      <w:proofErr w:type="spellEnd"/>
      <w:r>
        <w:t xml:space="preserve"> </w:t>
      </w:r>
      <w:proofErr w:type="spellStart"/>
      <w:r>
        <w:t>Nazanzensus</w:t>
      </w:r>
      <w:proofErr w:type="spellEnd"/>
      <w:r>
        <w:t xml:space="preserve">. </w:t>
      </w:r>
    </w:p>
    <w:p w14:paraId="3124A58D" w14:textId="77777777" w:rsidR="0030200A" w:rsidRDefault="0030200A" w:rsidP="0030200A">
      <w:pPr>
        <w:pStyle w:val="StandardWeb"/>
      </w:pPr>
      <w:r>
        <w:rPr>
          <w:rStyle w:val="Fett"/>
          <w:rFonts w:eastAsiaTheme="majorEastAsia"/>
        </w:rPr>
        <w:t>Hieronymus</w:t>
      </w:r>
      <w:r>
        <w:t xml:space="preserve"> </w:t>
      </w:r>
      <w:proofErr w:type="spellStart"/>
      <w:r>
        <w:t>vber</w:t>
      </w:r>
      <w:proofErr w:type="spellEnd"/>
      <w:r>
        <w:t xml:space="preserve"> die Epistel </w:t>
      </w:r>
      <w:proofErr w:type="spellStart"/>
      <w:r>
        <w:t>zun</w:t>
      </w:r>
      <w:proofErr w:type="spellEnd"/>
      <w:r>
        <w:t xml:space="preserve"> Ephes. am 6. </w:t>
      </w:r>
      <w:proofErr w:type="spellStart"/>
      <w:r>
        <w:t>cap</w:t>
      </w:r>
      <w:proofErr w:type="spellEnd"/>
      <w:r>
        <w:t xml:space="preserve">. also schreibt. Das erst </w:t>
      </w:r>
      <w:proofErr w:type="spellStart"/>
      <w:r>
        <w:t>gebott</w:t>
      </w:r>
      <w:proofErr w:type="spellEnd"/>
      <w:r>
        <w:t xml:space="preserve"> ist/ Du </w:t>
      </w:r>
      <w:proofErr w:type="spellStart"/>
      <w:r>
        <w:t>solt</w:t>
      </w:r>
      <w:proofErr w:type="spellEnd"/>
      <w:r>
        <w:t xml:space="preserve"> kein Götter haben </w:t>
      </w:r>
      <w:proofErr w:type="spellStart"/>
      <w:r>
        <w:t>näben</w:t>
      </w:r>
      <w:proofErr w:type="spellEnd"/>
      <w:r>
        <w:t xml:space="preserve"> mir. Das ander/ Du </w:t>
      </w:r>
      <w:proofErr w:type="spellStart"/>
      <w:r>
        <w:t>solt</w:t>
      </w:r>
      <w:proofErr w:type="spellEnd"/>
      <w:r>
        <w:t xml:space="preserve"> </w:t>
      </w:r>
      <w:proofErr w:type="spellStart"/>
      <w:r>
        <w:t>idr</w:t>
      </w:r>
      <w:proofErr w:type="spellEnd"/>
      <w:r>
        <w:t xml:space="preserve"> kein </w:t>
      </w:r>
      <w:proofErr w:type="spellStart"/>
      <w:r>
        <w:t>bildtnuß</w:t>
      </w:r>
      <w:proofErr w:type="spellEnd"/>
      <w:r>
        <w:t xml:space="preserve"> machen/ noch </w:t>
      </w:r>
      <w:proofErr w:type="spellStart"/>
      <w:r>
        <w:t>yergendt</w:t>
      </w:r>
      <w:proofErr w:type="spellEnd"/>
      <w:r>
        <w:t xml:space="preserve"> ein </w:t>
      </w:r>
      <w:proofErr w:type="spellStart"/>
      <w:r>
        <w:t>gleichnuß</w:t>
      </w:r>
      <w:proofErr w:type="spellEnd"/>
      <w:r>
        <w:t xml:space="preserve"> rc./ Das </w:t>
      </w:r>
      <w:proofErr w:type="spellStart"/>
      <w:r>
        <w:t>funffte</w:t>
      </w:r>
      <w:proofErr w:type="spellEnd"/>
      <w:r>
        <w:t xml:space="preserve">/ Ehr </w:t>
      </w:r>
      <w:proofErr w:type="spellStart"/>
      <w:r>
        <w:t>vatter</w:t>
      </w:r>
      <w:proofErr w:type="spellEnd"/>
      <w:r>
        <w:t xml:space="preserve"> </w:t>
      </w:r>
      <w:proofErr w:type="spellStart"/>
      <w:r>
        <w:t>vnd</w:t>
      </w:r>
      <w:proofErr w:type="spellEnd"/>
      <w:r>
        <w:t xml:space="preserve"> </w:t>
      </w:r>
      <w:proofErr w:type="spellStart"/>
      <w:r>
        <w:t>mutter</w:t>
      </w:r>
      <w:proofErr w:type="spellEnd"/>
      <w:r>
        <w:t xml:space="preserve">. </w:t>
      </w:r>
      <w:proofErr w:type="spellStart"/>
      <w:r>
        <w:t>Dises</w:t>
      </w:r>
      <w:proofErr w:type="spellEnd"/>
      <w:r>
        <w:t xml:space="preserve"> Hieronymus. </w:t>
      </w:r>
    </w:p>
    <w:p w14:paraId="65EFD788" w14:textId="77777777" w:rsidR="0030200A" w:rsidRDefault="0030200A" w:rsidP="0030200A">
      <w:pPr>
        <w:pStyle w:val="StandardWeb"/>
      </w:pPr>
      <w:r>
        <w:rPr>
          <w:rStyle w:val="Fett"/>
          <w:rFonts w:eastAsiaTheme="majorEastAsia"/>
        </w:rPr>
        <w:t>Ambrosius</w:t>
      </w:r>
      <w:r>
        <w:t xml:space="preserve"> schreibt </w:t>
      </w:r>
      <w:proofErr w:type="spellStart"/>
      <w:r>
        <w:t>vber</w:t>
      </w:r>
      <w:proofErr w:type="spellEnd"/>
      <w:r>
        <w:t xml:space="preserve"> das sechst </w:t>
      </w:r>
      <w:proofErr w:type="spellStart"/>
      <w:r>
        <w:t>cap</w:t>
      </w:r>
      <w:proofErr w:type="spellEnd"/>
      <w:r>
        <w:t xml:space="preserve">. der </w:t>
      </w:r>
      <w:proofErr w:type="spellStart"/>
      <w:r>
        <w:t>genanten</w:t>
      </w:r>
      <w:proofErr w:type="spellEnd"/>
      <w:r>
        <w:t xml:space="preserve"> Epistel </w:t>
      </w:r>
      <w:proofErr w:type="spellStart"/>
      <w:r>
        <w:t>zun</w:t>
      </w:r>
      <w:proofErr w:type="spellEnd"/>
      <w:r>
        <w:t xml:space="preserve"> Ephesern/ also. Es ist gewiß/ daß das erst </w:t>
      </w:r>
      <w:proofErr w:type="spellStart"/>
      <w:r>
        <w:t>gebott</w:t>
      </w:r>
      <w:proofErr w:type="spellEnd"/>
      <w:r>
        <w:t xml:space="preserve"> also hat. Du </w:t>
      </w:r>
      <w:proofErr w:type="spellStart"/>
      <w:r>
        <w:t>solt</w:t>
      </w:r>
      <w:proofErr w:type="spellEnd"/>
      <w:r>
        <w:t xml:space="preserve"> kein andere Götter </w:t>
      </w:r>
      <w:proofErr w:type="spellStart"/>
      <w:r>
        <w:t>näben</w:t>
      </w:r>
      <w:proofErr w:type="spellEnd"/>
      <w:r>
        <w:t xml:space="preserve"> mir haben. Das andere. Du </w:t>
      </w:r>
      <w:proofErr w:type="spellStart"/>
      <w:r>
        <w:t>solt</w:t>
      </w:r>
      <w:proofErr w:type="spellEnd"/>
      <w:r>
        <w:t xml:space="preserve"> dir kein </w:t>
      </w:r>
      <w:proofErr w:type="spellStart"/>
      <w:r>
        <w:t>gleichnuß</w:t>
      </w:r>
      <w:proofErr w:type="spellEnd"/>
      <w:r>
        <w:t xml:space="preserve"> machen rc. Das dritt/ Du </w:t>
      </w:r>
      <w:proofErr w:type="spellStart"/>
      <w:r>
        <w:t>solt</w:t>
      </w:r>
      <w:proofErr w:type="spellEnd"/>
      <w:r>
        <w:t xml:space="preserve"> den Namen deß Herren deines Gotts </w:t>
      </w:r>
      <w:proofErr w:type="spellStart"/>
      <w:r>
        <w:t>nit</w:t>
      </w:r>
      <w:proofErr w:type="spellEnd"/>
      <w:r>
        <w:t xml:space="preserve"> vergebens brauchen. Das </w:t>
      </w:r>
      <w:proofErr w:type="spellStart"/>
      <w:r>
        <w:t>vierdt</w:t>
      </w:r>
      <w:proofErr w:type="spellEnd"/>
      <w:r>
        <w:t xml:space="preserve">/ Du </w:t>
      </w:r>
      <w:proofErr w:type="spellStart"/>
      <w:r>
        <w:t>solt</w:t>
      </w:r>
      <w:proofErr w:type="spellEnd"/>
      <w:r>
        <w:t xml:space="preserve"> den Sabbath halten. Das </w:t>
      </w:r>
      <w:proofErr w:type="spellStart"/>
      <w:r>
        <w:t>fünfft</w:t>
      </w:r>
      <w:proofErr w:type="spellEnd"/>
      <w:r>
        <w:t xml:space="preserve">/ Du </w:t>
      </w:r>
      <w:proofErr w:type="spellStart"/>
      <w:r>
        <w:t>solt</w:t>
      </w:r>
      <w:proofErr w:type="spellEnd"/>
      <w:r>
        <w:t xml:space="preserve"> ehren dein </w:t>
      </w:r>
      <w:proofErr w:type="spellStart"/>
      <w:r>
        <w:t>vatter</w:t>
      </w:r>
      <w:proofErr w:type="spellEnd"/>
      <w:r>
        <w:t xml:space="preserve"> </w:t>
      </w:r>
      <w:proofErr w:type="spellStart"/>
      <w:r>
        <w:t>vnd</w:t>
      </w:r>
      <w:proofErr w:type="spellEnd"/>
      <w:r>
        <w:t xml:space="preserve"> dein </w:t>
      </w:r>
      <w:proofErr w:type="spellStart"/>
      <w:r>
        <w:t>mutter</w:t>
      </w:r>
      <w:proofErr w:type="spellEnd"/>
      <w:r>
        <w:t xml:space="preserve"> rc. Die weil die vier ersten </w:t>
      </w:r>
      <w:proofErr w:type="spellStart"/>
      <w:r>
        <w:t>gebott</w:t>
      </w:r>
      <w:proofErr w:type="spellEnd"/>
      <w:r>
        <w:t xml:space="preserve"> Gott belangend/ </w:t>
      </w:r>
      <w:proofErr w:type="spellStart"/>
      <w:r>
        <w:t>seindt</w:t>
      </w:r>
      <w:proofErr w:type="spellEnd"/>
      <w:r>
        <w:t xml:space="preserve"> sie in die erste Tafel gesetzt. Die andere sechs in die andere Tafel </w:t>
      </w:r>
      <w:proofErr w:type="spellStart"/>
      <w:r>
        <w:t>vnder</w:t>
      </w:r>
      <w:proofErr w:type="spellEnd"/>
      <w:r>
        <w:t xml:space="preserve"> </w:t>
      </w:r>
      <w:proofErr w:type="spellStart"/>
      <w:r>
        <w:t>wölchen</w:t>
      </w:r>
      <w:proofErr w:type="spellEnd"/>
      <w:r>
        <w:t xml:space="preserve"> das erst ist. Ehr </w:t>
      </w:r>
      <w:proofErr w:type="spellStart"/>
      <w:r>
        <w:t>vatter</w:t>
      </w:r>
      <w:proofErr w:type="spellEnd"/>
      <w:r>
        <w:t xml:space="preserve"> </w:t>
      </w:r>
      <w:proofErr w:type="spellStart"/>
      <w:r>
        <w:t>vnnd</w:t>
      </w:r>
      <w:proofErr w:type="spellEnd"/>
      <w:r>
        <w:t xml:space="preserve"> </w:t>
      </w:r>
      <w:proofErr w:type="spellStart"/>
      <w:r>
        <w:t>mutter</w:t>
      </w:r>
      <w:proofErr w:type="spellEnd"/>
      <w:r>
        <w:t xml:space="preserve">. So </w:t>
      </w:r>
      <w:proofErr w:type="spellStart"/>
      <w:r>
        <w:t>vil</w:t>
      </w:r>
      <w:proofErr w:type="spellEnd"/>
      <w:r>
        <w:t xml:space="preserve"> Ambrosius. </w:t>
      </w:r>
    </w:p>
    <w:p w14:paraId="3D2C56EC" w14:textId="77777777" w:rsidR="0030200A" w:rsidRDefault="0030200A" w:rsidP="0030200A">
      <w:pPr>
        <w:pStyle w:val="StandardWeb"/>
      </w:pPr>
      <w:proofErr w:type="spellStart"/>
      <w:r>
        <w:t>Vnnd</w:t>
      </w:r>
      <w:proofErr w:type="spellEnd"/>
      <w:r>
        <w:t xml:space="preserve"> </w:t>
      </w:r>
      <w:r>
        <w:rPr>
          <w:rStyle w:val="Fett"/>
          <w:rFonts w:eastAsiaTheme="majorEastAsia"/>
        </w:rPr>
        <w:t>Augustinus</w:t>
      </w:r>
      <w:r>
        <w:t xml:space="preserve">/ wie </w:t>
      </w:r>
      <w:proofErr w:type="spellStart"/>
      <w:r>
        <w:t>wol</w:t>
      </w:r>
      <w:proofErr w:type="spellEnd"/>
      <w:r>
        <w:t xml:space="preserve"> er </w:t>
      </w:r>
      <w:proofErr w:type="spellStart"/>
      <w:r>
        <w:t>nit</w:t>
      </w:r>
      <w:proofErr w:type="spellEnd"/>
      <w:r>
        <w:t xml:space="preserve"> mit </w:t>
      </w:r>
      <w:proofErr w:type="spellStart"/>
      <w:r>
        <w:t>jm</w:t>
      </w:r>
      <w:proofErr w:type="spellEnd"/>
      <w:r>
        <w:t xml:space="preserve"> </w:t>
      </w:r>
      <w:proofErr w:type="spellStart"/>
      <w:r>
        <w:t>selb</w:t>
      </w:r>
      <w:proofErr w:type="spellEnd"/>
      <w:r>
        <w:t xml:space="preserve"> stimmet/ </w:t>
      </w:r>
      <w:proofErr w:type="spellStart"/>
      <w:r>
        <w:t>hatt</w:t>
      </w:r>
      <w:proofErr w:type="spellEnd"/>
      <w:r>
        <w:t xml:space="preserve"> er </w:t>
      </w:r>
      <w:proofErr w:type="spellStart"/>
      <w:r>
        <w:t>odch</w:t>
      </w:r>
      <w:proofErr w:type="spellEnd"/>
      <w:r>
        <w:t xml:space="preserve"> im buch der fragen deß alten </w:t>
      </w:r>
      <w:proofErr w:type="spellStart"/>
      <w:r>
        <w:t>vnd</w:t>
      </w:r>
      <w:proofErr w:type="spellEnd"/>
      <w:r>
        <w:t xml:space="preserve"> </w:t>
      </w:r>
      <w:proofErr w:type="spellStart"/>
      <w:r>
        <w:t>neüwen</w:t>
      </w:r>
      <w:proofErr w:type="spellEnd"/>
      <w:r>
        <w:t xml:space="preserve"> Testaments/ im </w:t>
      </w:r>
      <w:proofErr w:type="spellStart"/>
      <w:r>
        <w:t>sibenden</w:t>
      </w:r>
      <w:proofErr w:type="spellEnd"/>
      <w:r>
        <w:t xml:space="preserve"> </w:t>
      </w:r>
      <w:proofErr w:type="spellStart"/>
      <w:r>
        <w:t>Capittel</w:t>
      </w:r>
      <w:proofErr w:type="spellEnd"/>
      <w:r>
        <w:t xml:space="preserve">/ eben </w:t>
      </w:r>
      <w:proofErr w:type="spellStart"/>
      <w:r>
        <w:t>dise</w:t>
      </w:r>
      <w:proofErr w:type="spellEnd"/>
      <w:r>
        <w:t xml:space="preserve"> </w:t>
      </w:r>
      <w:proofErr w:type="spellStart"/>
      <w:r>
        <w:t>außtheylung</w:t>
      </w:r>
      <w:proofErr w:type="spellEnd"/>
      <w:r>
        <w:t xml:space="preserve"> der zehen </w:t>
      </w:r>
      <w:proofErr w:type="spellStart"/>
      <w:r>
        <w:t>gebott</w:t>
      </w:r>
      <w:proofErr w:type="spellEnd"/>
      <w:r>
        <w:t xml:space="preserve"> gesetzt/ </w:t>
      </w:r>
      <w:proofErr w:type="spellStart"/>
      <w:r>
        <w:t>wölche</w:t>
      </w:r>
      <w:proofErr w:type="spellEnd"/>
      <w:r>
        <w:t xml:space="preserve"> die alten </w:t>
      </w:r>
      <w:proofErr w:type="spellStart"/>
      <w:r>
        <w:t>Vätter</w:t>
      </w:r>
      <w:proofErr w:type="spellEnd"/>
      <w:r>
        <w:t xml:space="preserve"> vor </w:t>
      </w:r>
      <w:proofErr w:type="spellStart"/>
      <w:r>
        <w:t>jm</w:t>
      </w:r>
      <w:proofErr w:type="spellEnd"/>
      <w:r>
        <w:t xml:space="preserve"> </w:t>
      </w:r>
      <w:proofErr w:type="spellStart"/>
      <w:r>
        <w:t>bede</w:t>
      </w:r>
      <w:proofErr w:type="spellEnd"/>
      <w:r>
        <w:t xml:space="preserve"> in Griechischer </w:t>
      </w:r>
      <w:proofErr w:type="spellStart"/>
      <w:r>
        <w:t>vnd</w:t>
      </w:r>
      <w:proofErr w:type="spellEnd"/>
      <w:r>
        <w:t xml:space="preserve"> Lateinischer </w:t>
      </w:r>
      <w:proofErr w:type="spellStart"/>
      <w:r>
        <w:t>kirchen</w:t>
      </w:r>
      <w:proofErr w:type="spellEnd"/>
      <w:r>
        <w:t xml:space="preserve">/ laut </w:t>
      </w:r>
      <w:proofErr w:type="spellStart"/>
      <w:r>
        <w:t>jrer</w:t>
      </w:r>
      <w:proofErr w:type="spellEnd"/>
      <w:r>
        <w:t xml:space="preserve"> hie </w:t>
      </w:r>
      <w:proofErr w:type="spellStart"/>
      <w:r>
        <w:t>auffgezeichnete</w:t>
      </w:r>
      <w:proofErr w:type="spellEnd"/>
      <w:r>
        <w:t xml:space="preserve"> </w:t>
      </w:r>
      <w:proofErr w:type="spellStart"/>
      <w:r>
        <w:t>zeügknuß</w:t>
      </w:r>
      <w:proofErr w:type="spellEnd"/>
      <w:r>
        <w:t xml:space="preserve">/ gehalten haben. </w:t>
      </w:r>
    </w:p>
    <w:p w14:paraId="690F5F64" w14:textId="77777777" w:rsidR="0030200A" w:rsidRDefault="0030200A" w:rsidP="0030200A">
      <w:pPr>
        <w:pStyle w:val="StandardWeb"/>
      </w:pPr>
      <w:r>
        <w:t xml:space="preserve">Gangen </w:t>
      </w:r>
      <w:proofErr w:type="spellStart"/>
      <w:r>
        <w:t>yetz</w:t>
      </w:r>
      <w:proofErr w:type="spellEnd"/>
      <w:r>
        <w:t xml:space="preserve"> hin beyde alte </w:t>
      </w:r>
      <w:proofErr w:type="spellStart"/>
      <w:r>
        <w:t>vnd</w:t>
      </w:r>
      <w:proofErr w:type="spellEnd"/>
      <w:r>
        <w:t xml:space="preserve"> </w:t>
      </w:r>
      <w:proofErr w:type="spellStart"/>
      <w:r>
        <w:t>neüwe</w:t>
      </w:r>
      <w:proofErr w:type="spellEnd"/>
      <w:r>
        <w:t xml:space="preserve"> </w:t>
      </w:r>
      <w:proofErr w:type="spellStart"/>
      <w:r>
        <w:t>Bäpstler</w:t>
      </w:r>
      <w:proofErr w:type="spellEnd"/>
      <w:r>
        <w:t xml:space="preserve">/ </w:t>
      </w:r>
      <w:proofErr w:type="spellStart"/>
      <w:r>
        <w:t>vnd</w:t>
      </w:r>
      <w:proofErr w:type="spellEnd"/>
      <w:r>
        <w:t xml:space="preserve"> schuldigen die </w:t>
      </w:r>
      <w:proofErr w:type="spellStart"/>
      <w:r>
        <w:t>diener</w:t>
      </w:r>
      <w:proofErr w:type="spellEnd"/>
      <w:r>
        <w:t xml:space="preserve"> der </w:t>
      </w:r>
      <w:proofErr w:type="spellStart"/>
      <w:r>
        <w:t>kirchen</w:t>
      </w:r>
      <w:proofErr w:type="spellEnd"/>
      <w:r>
        <w:t xml:space="preserve"> zu Augspurg/ das sie die zehen </w:t>
      </w:r>
      <w:proofErr w:type="spellStart"/>
      <w:r>
        <w:t>gebott</w:t>
      </w:r>
      <w:proofErr w:type="spellEnd"/>
      <w:r>
        <w:t xml:space="preserve"> mit einer </w:t>
      </w:r>
      <w:proofErr w:type="spellStart"/>
      <w:r>
        <w:t>neüwen</w:t>
      </w:r>
      <w:proofErr w:type="spellEnd"/>
      <w:r>
        <w:t xml:space="preserve"> </w:t>
      </w:r>
      <w:proofErr w:type="spellStart"/>
      <w:r>
        <w:t>außteylung</w:t>
      </w:r>
      <w:proofErr w:type="spellEnd"/>
      <w:r>
        <w:t xml:space="preserve"> der </w:t>
      </w:r>
      <w:proofErr w:type="spellStart"/>
      <w:r>
        <w:t>gmein</w:t>
      </w:r>
      <w:proofErr w:type="spellEnd"/>
      <w:r>
        <w:t xml:space="preserve"> Gottes </w:t>
      </w:r>
      <w:proofErr w:type="spellStart"/>
      <w:r>
        <w:t>fürgehalten</w:t>
      </w:r>
      <w:proofErr w:type="spellEnd"/>
      <w:r>
        <w:t xml:space="preserve"> haben. Sie tragen der Kirchen für das </w:t>
      </w:r>
      <w:proofErr w:type="spellStart"/>
      <w:r>
        <w:t>neüw</w:t>
      </w:r>
      <w:proofErr w:type="spellEnd"/>
      <w:r>
        <w:t xml:space="preserve"> ist </w:t>
      </w:r>
      <w:proofErr w:type="spellStart"/>
      <w:r>
        <w:t>vnd</w:t>
      </w:r>
      <w:proofErr w:type="spellEnd"/>
      <w:r>
        <w:t xml:space="preserve"> zum dienst der </w:t>
      </w:r>
      <w:proofErr w:type="spellStart"/>
      <w:r>
        <w:t>götzen</w:t>
      </w:r>
      <w:proofErr w:type="spellEnd"/>
      <w:r>
        <w:t xml:space="preserve">/ von der </w:t>
      </w:r>
      <w:proofErr w:type="spellStart"/>
      <w:r>
        <w:t>vntreüwen</w:t>
      </w:r>
      <w:proofErr w:type="spellEnd"/>
      <w:r>
        <w:t xml:space="preserve"> Römischen </w:t>
      </w:r>
      <w:proofErr w:type="spellStart"/>
      <w:r>
        <w:t>kirchen</w:t>
      </w:r>
      <w:proofErr w:type="spellEnd"/>
      <w:r>
        <w:t xml:space="preserve"> wider die leer der alten </w:t>
      </w:r>
      <w:proofErr w:type="spellStart"/>
      <w:r>
        <w:t>Vätter</w:t>
      </w:r>
      <w:proofErr w:type="spellEnd"/>
      <w:r>
        <w:t xml:space="preserve">/ den </w:t>
      </w:r>
      <w:proofErr w:type="spellStart"/>
      <w:r>
        <w:t>allgemeynen</w:t>
      </w:r>
      <w:proofErr w:type="spellEnd"/>
      <w:r>
        <w:t xml:space="preserve"> brauch der ersten Kirchen/ </w:t>
      </w:r>
      <w:proofErr w:type="spellStart"/>
      <w:r>
        <w:t>vnnd</w:t>
      </w:r>
      <w:proofErr w:type="spellEnd"/>
      <w:r>
        <w:t xml:space="preserve"> das </w:t>
      </w:r>
      <w:proofErr w:type="spellStart"/>
      <w:r>
        <w:t>Christenlich</w:t>
      </w:r>
      <w:proofErr w:type="spellEnd"/>
      <w:r>
        <w:t xml:space="preserve"> </w:t>
      </w:r>
      <w:proofErr w:type="spellStart"/>
      <w:r>
        <w:t>fürnemen</w:t>
      </w:r>
      <w:proofErr w:type="spellEnd"/>
      <w:r>
        <w:t xml:space="preserve"> der </w:t>
      </w:r>
      <w:proofErr w:type="spellStart"/>
      <w:r>
        <w:t>Christenlichen</w:t>
      </w:r>
      <w:proofErr w:type="spellEnd"/>
      <w:r>
        <w:t xml:space="preserve"> Keyser </w:t>
      </w:r>
      <w:proofErr w:type="spellStart"/>
      <w:r>
        <w:t>eingefürt</w:t>
      </w:r>
      <w:proofErr w:type="spellEnd"/>
      <w:r>
        <w:t xml:space="preserve">/ </w:t>
      </w:r>
      <w:proofErr w:type="spellStart"/>
      <w:r>
        <w:t>damitt</w:t>
      </w:r>
      <w:proofErr w:type="spellEnd"/>
      <w:r>
        <w:t xml:space="preserve"> sie wider das helle Gottes </w:t>
      </w:r>
      <w:proofErr w:type="spellStart"/>
      <w:r>
        <w:t>wort</w:t>
      </w:r>
      <w:proofErr w:type="spellEnd"/>
      <w:r>
        <w:t xml:space="preserve"> der schwären </w:t>
      </w:r>
      <w:proofErr w:type="spellStart"/>
      <w:r>
        <w:t>Abgötterey</w:t>
      </w:r>
      <w:proofErr w:type="spellEnd"/>
      <w:r>
        <w:t xml:space="preserve"> </w:t>
      </w:r>
      <w:proofErr w:type="spellStart"/>
      <w:r>
        <w:t>widerumb</w:t>
      </w:r>
      <w:proofErr w:type="spellEnd"/>
      <w:r>
        <w:t xml:space="preserve"> in Sattel </w:t>
      </w:r>
      <w:proofErr w:type="spellStart"/>
      <w:r>
        <w:t>helffen</w:t>
      </w:r>
      <w:proofErr w:type="spellEnd"/>
      <w:r>
        <w:t xml:space="preserve">. </w:t>
      </w:r>
    </w:p>
    <w:p w14:paraId="0DCB805C" w14:textId="77777777" w:rsidR="0030200A" w:rsidRDefault="0030200A" w:rsidP="0030200A">
      <w:pPr>
        <w:pStyle w:val="StandardWeb"/>
      </w:pPr>
      <w:r>
        <w:t xml:space="preserve">Es wendet Thomas für das ansehen </w:t>
      </w:r>
      <w:proofErr w:type="spellStart"/>
      <w:r>
        <w:t>Augustini</w:t>
      </w:r>
      <w:proofErr w:type="spellEnd"/>
      <w:r>
        <w:t xml:space="preserve">/ grad als </w:t>
      </w:r>
      <w:proofErr w:type="spellStart"/>
      <w:r>
        <w:t>obs</w:t>
      </w:r>
      <w:proofErr w:type="spellEnd"/>
      <w:r>
        <w:t xml:space="preserve"> </w:t>
      </w:r>
      <w:proofErr w:type="spellStart"/>
      <w:r>
        <w:t>billich</w:t>
      </w:r>
      <w:proofErr w:type="spellEnd"/>
      <w:r>
        <w:t xml:space="preserve"> sey/ das ein </w:t>
      </w:r>
      <w:proofErr w:type="spellStart"/>
      <w:r>
        <w:t>eintziges</w:t>
      </w:r>
      <w:proofErr w:type="spellEnd"/>
      <w:r>
        <w:t xml:space="preserve"> Wort </w:t>
      </w:r>
      <w:proofErr w:type="spellStart"/>
      <w:r>
        <w:t>Augustini</w:t>
      </w:r>
      <w:proofErr w:type="spellEnd"/>
      <w:r>
        <w:t xml:space="preserve">/ der wider die </w:t>
      </w:r>
      <w:proofErr w:type="spellStart"/>
      <w:r>
        <w:t>arianer</w:t>
      </w:r>
      <w:proofErr w:type="spellEnd"/>
      <w:r>
        <w:t xml:space="preserve"> von wegen der heiligen </w:t>
      </w:r>
      <w:proofErr w:type="spellStart"/>
      <w:r>
        <w:t>dreyfaltigkeyt</w:t>
      </w:r>
      <w:proofErr w:type="spellEnd"/>
      <w:r>
        <w:t xml:space="preserve">/ in die erste Tafel drey </w:t>
      </w:r>
      <w:proofErr w:type="spellStart"/>
      <w:r>
        <w:t>gebott</w:t>
      </w:r>
      <w:proofErr w:type="spellEnd"/>
      <w:r>
        <w:t xml:space="preserve"> gesetzt hat/ gelten solle wider die ander alten </w:t>
      </w:r>
      <w:proofErr w:type="spellStart"/>
      <w:r>
        <w:t>Vätter</w:t>
      </w:r>
      <w:proofErr w:type="spellEnd"/>
      <w:r>
        <w:t xml:space="preserve"> alle/ </w:t>
      </w:r>
      <w:proofErr w:type="spellStart"/>
      <w:r>
        <w:t>wölcher</w:t>
      </w:r>
      <w:proofErr w:type="spellEnd"/>
      <w:r>
        <w:t xml:space="preserve"> Augustinus zwar </w:t>
      </w:r>
      <w:proofErr w:type="spellStart"/>
      <w:r>
        <w:t>nit</w:t>
      </w:r>
      <w:proofErr w:type="spellEnd"/>
      <w:r>
        <w:t xml:space="preserve"> allein wider die selbigen/ sonder auch/ wie </w:t>
      </w:r>
      <w:proofErr w:type="spellStart"/>
      <w:r>
        <w:t>obgemeldet</w:t>
      </w:r>
      <w:proofErr w:type="spellEnd"/>
      <w:r>
        <w:t xml:space="preserve"> wider sich </w:t>
      </w:r>
      <w:proofErr w:type="spellStart"/>
      <w:r>
        <w:t>selb</w:t>
      </w:r>
      <w:proofErr w:type="spellEnd"/>
      <w:r>
        <w:t xml:space="preserve"> in </w:t>
      </w:r>
      <w:proofErr w:type="spellStart"/>
      <w:r>
        <w:t>disem</w:t>
      </w:r>
      <w:proofErr w:type="spellEnd"/>
      <w:r>
        <w:t xml:space="preserve"> stuck streitet. Ist das ansehen </w:t>
      </w:r>
      <w:proofErr w:type="spellStart"/>
      <w:r>
        <w:t>Augustini</w:t>
      </w:r>
      <w:proofErr w:type="spellEnd"/>
      <w:r>
        <w:t xml:space="preserve"> so groß bey </w:t>
      </w:r>
      <w:proofErr w:type="spellStart"/>
      <w:r>
        <w:t>jnen</w:t>
      </w:r>
      <w:proofErr w:type="spellEnd"/>
      <w:r>
        <w:t xml:space="preserve">/ </w:t>
      </w:r>
      <w:proofErr w:type="spellStart"/>
      <w:r>
        <w:t>warumb</w:t>
      </w:r>
      <w:proofErr w:type="spellEnd"/>
      <w:r>
        <w:t xml:space="preserve"> haben sie </w:t>
      </w:r>
      <w:proofErr w:type="spellStart"/>
      <w:r>
        <w:t>nitt</w:t>
      </w:r>
      <w:proofErr w:type="spellEnd"/>
      <w:r>
        <w:t xml:space="preserve"> als mär den selbigen in dem angenommen/ in </w:t>
      </w:r>
      <w:proofErr w:type="spellStart"/>
      <w:r>
        <w:t>wölchem</w:t>
      </w:r>
      <w:proofErr w:type="spellEnd"/>
      <w:r>
        <w:t xml:space="preserve"> er mit </w:t>
      </w:r>
      <w:proofErr w:type="spellStart"/>
      <w:r>
        <w:t>Origene</w:t>
      </w:r>
      <w:proofErr w:type="spellEnd"/>
      <w:r>
        <w:t xml:space="preserve">/ </w:t>
      </w:r>
      <w:proofErr w:type="spellStart"/>
      <w:r>
        <w:t>Athanasio</w:t>
      </w:r>
      <w:proofErr w:type="spellEnd"/>
      <w:r>
        <w:t xml:space="preserve">/ </w:t>
      </w:r>
      <w:proofErr w:type="spellStart"/>
      <w:r>
        <w:t>Chrisostomo</w:t>
      </w:r>
      <w:proofErr w:type="spellEnd"/>
      <w:r>
        <w:t xml:space="preserve">/ </w:t>
      </w:r>
      <w:proofErr w:type="spellStart"/>
      <w:r>
        <w:t>Nazanzeno</w:t>
      </w:r>
      <w:proofErr w:type="spellEnd"/>
      <w:r>
        <w:t xml:space="preserve">/ Hieronymo </w:t>
      </w:r>
      <w:proofErr w:type="spellStart"/>
      <w:r>
        <w:t>vnd</w:t>
      </w:r>
      <w:proofErr w:type="spellEnd"/>
      <w:r>
        <w:t xml:space="preserve"> Ambrosio </w:t>
      </w:r>
      <w:proofErr w:type="spellStart"/>
      <w:r>
        <w:t>vberein</w:t>
      </w:r>
      <w:proofErr w:type="spellEnd"/>
      <w:r>
        <w:t xml:space="preserve"> </w:t>
      </w:r>
      <w:proofErr w:type="spellStart"/>
      <w:r>
        <w:t>kompt</w:t>
      </w:r>
      <w:proofErr w:type="spellEnd"/>
      <w:r>
        <w:t xml:space="preserve">/ als in dem/ da er wider die selbigen </w:t>
      </w:r>
      <w:proofErr w:type="spellStart"/>
      <w:r>
        <w:t>vnnd</w:t>
      </w:r>
      <w:proofErr w:type="spellEnd"/>
      <w:r>
        <w:t xml:space="preserve"> sich </w:t>
      </w:r>
      <w:proofErr w:type="spellStart"/>
      <w:r>
        <w:t>selb</w:t>
      </w:r>
      <w:proofErr w:type="spellEnd"/>
      <w:r>
        <w:t xml:space="preserve"> schreibe? </w:t>
      </w:r>
      <w:proofErr w:type="spellStart"/>
      <w:r>
        <w:t>Vnns</w:t>
      </w:r>
      <w:proofErr w:type="spellEnd"/>
      <w:r>
        <w:t xml:space="preserve"> zwar </w:t>
      </w:r>
      <w:proofErr w:type="spellStart"/>
      <w:r>
        <w:t>lig</w:t>
      </w:r>
      <w:proofErr w:type="spellEnd"/>
      <w:r>
        <w:t xml:space="preserve"> </w:t>
      </w:r>
      <w:proofErr w:type="spellStart"/>
      <w:r>
        <w:t>nit</w:t>
      </w:r>
      <w:proofErr w:type="spellEnd"/>
      <w:r>
        <w:t xml:space="preserve"> so hoch an dem/ </w:t>
      </w:r>
      <w:proofErr w:type="spellStart"/>
      <w:r>
        <w:t>wz</w:t>
      </w:r>
      <w:proofErr w:type="spellEnd"/>
      <w:r>
        <w:t xml:space="preserve"> die </w:t>
      </w:r>
      <w:proofErr w:type="spellStart"/>
      <w:r>
        <w:t>Vätter</w:t>
      </w:r>
      <w:proofErr w:type="spellEnd"/>
      <w:r>
        <w:t xml:space="preserve"> halten/ in </w:t>
      </w:r>
      <w:proofErr w:type="spellStart"/>
      <w:r>
        <w:t>sachen</w:t>
      </w:r>
      <w:proofErr w:type="spellEnd"/>
      <w:r>
        <w:t xml:space="preserve"> da wir das </w:t>
      </w:r>
      <w:proofErr w:type="spellStart"/>
      <w:r>
        <w:t>wort</w:t>
      </w:r>
      <w:proofErr w:type="spellEnd"/>
      <w:r>
        <w:t xml:space="preserve"> Gottes klar </w:t>
      </w:r>
      <w:proofErr w:type="spellStart"/>
      <w:r>
        <w:t>vnnd</w:t>
      </w:r>
      <w:proofErr w:type="spellEnd"/>
      <w:r>
        <w:t xml:space="preserve"> hell für </w:t>
      </w:r>
      <w:proofErr w:type="spellStart"/>
      <w:r>
        <w:t>vnns</w:t>
      </w:r>
      <w:proofErr w:type="spellEnd"/>
      <w:r>
        <w:t xml:space="preserve"> haben. Dieweil sie aber für </w:t>
      </w:r>
      <w:proofErr w:type="spellStart"/>
      <w:r>
        <w:t>vnd</w:t>
      </w:r>
      <w:proofErr w:type="spellEnd"/>
      <w:r>
        <w:t xml:space="preserve"> für die </w:t>
      </w:r>
      <w:proofErr w:type="spellStart"/>
      <w:r>
        <w:t>Vätter</w:t>
      </w:r>
      <w:proofErr w:type="spellEnd"/>
      <w:r>
        <w:t xml:space="preserve"> </w:t>
      </w:r>
      <w:proofErr w:type="spellStart"/>
      <w:r>
        <w:t>fürwerfen</w:t>
      </w:r>
      <w:proofErr w:type="spellEnd"/>
      <w:r>
        <w:t xml:space="preserve">/ </w:t>
      </w:r>
      <w:proofErr w:type="spellStart"/>
      <w:r>
        <w:t>vnnd</w:t>
      </w:r>
      <w:proofErr w:type="spellEnd"/>
      <w:r>
        <w:t xml:space="preserve"> </w:t>
      </w:r>
      <w:proofErr w:type="spellStart"/>
      <w:r>
        <w:t>mitt</w:t>
      </w:r>
      <w:proofErr w:type="spellEnd"/>
      <w:r>
        <w:t xml:space="preserve"> denselbigen </w:t>
      </w:r>
      <w:proofErr w:type="spellStart"/>
      <w:r>
        <w:t>jren</w:t>
      </w:r>
      <w:proofErr w:type="spellEnd"/>
      <w:r>
        <w:t xml:space="preserve"> falsch </w:t>
      </w:r>
      <w:proofErr w:type="spellStart"/>
      <w:r>
        <w:t>vnd</w:t>
      </w:r>
      <w:proofErr w:type="spellEnd"/>
      <w:r>
        <w:t xml:space="preserve"> </w:t>
      </w:r>
      <w:proofErr w:type="spellStart"/>
      <w:r>
        <w:t>jrrthumb</w:t>
      </w:r>
      <w:proofErr w:type="spellEnd"/>
      <w:r>
        <w:t xml:space="preserve"> </w:t>
      </w:r>
      <w:proofErr w:type="spellStart"/>
      <w:r>
        <w:t>vnderstanden</w:t>
      </w:r>
      <w:proofErr w:type="spellEnd"/>
      <w:r>
        <w:t xml:space="preserve"> zu </w:t>
      </w:r>
      <w:proofErr w:type="spellStart"/>
      <w:r>
        <w:t>verblümen</w:t>
      </w:r>
      <w:proofErr w:type="spellEnd"/>
      <w:r>
        <w:t xml:space="preserve">/ geben wirs einem </w:t>
      </w:r>
      <w:proofErr w:type="spellStart"/>
      <w:r>
        <w:t>yeden</w:t>
      </w:r>
      <w:proofErr w:type="spellEnd"/>
      <w:r>
        <w:t xml:space="preserve"> </w:t>
      </w:r>
      <w:proofErr w:type="spellStart"/>
      <w:r>
        <w:t>vnnpartheyschem</w:t>
      </w:r>
      <w:proofErr w:type="spellEnd"/>
      <w:r>
        <w:t xml:space="preserve"> </w:t>
      </w:r>
      <w:proofErr w:type="spellStart"/>
      <w:r>
        <w:t>vnd</w:t>
      </w:r>
      <w:proofErr w:type="spellEnd"/>
      <w:r>
        <w:t xml:space="preserve"> </w:t>
      </w:r>
      <w:proofErr w:type="spellStart"/>
      <w:r>
        <w:t>guthertzigem</w:t>
      </w:r>
      <w:proofErr w:type="spellEnd"/>
      <w:r>
        <w:t xml:space="preserve"> zu </w:t>
      </w:r>
      <w:proofErr w:type="spellStart"/>
      <w:r>
        <w:t>bedencken</w:t>
      </w:r>
      <w:proofErr w:type="spellEnd"/>
      <w:r>
        <w:t xml:space="preserve">/ wie </w:t>
      </w:r>
      <w:proofErr w:type="spellStart"/>
      <w:r>
        <w:t>billich</w:t>
      </w:r>
      <w:proofErr w:type="spellEnd"/>
      <w:r>
        <w:t xml:space="preserve"> das von </w:t>
      </w:r>
      <w:proofErr w:type="spellStart"/>
      <w:r>
        <w:t>jnen</w:t>
      </w:r>
      <w:proofErr w:type="spellEnd"/>
      <w:r>
        <w:t xml:space="preserve"> </w:t>
      </w:r>
      <w:proofErr w:type="spellStart"/>
      <w:r>
        <w:t>gehandlet</w:t>
      </w:r>
      <w:proofErr w:type="spellEnd"/>
      <w:r>
        <w:t xml:space="preserve"> werde/ das sie ein so ernstlich gebot Gottes </w:t>
      </w:r>
      <w:proofErr w:type="spellStart"/>
      <w:r>
        <w:t>auß</w:t>
      </w:r>
      <w:proofErr w:type="spellEnd"/>
      <w:r>
        <w:t xml:space="preserve"> der ersten </w:t>
      </w:r>
      <w:proofErr w:type="spellStart"/>
      <w:r>
        <w:t>Taflen</w:t>
      </w:r>
      <w:proofErr w:type="spellEnd"/>
      <w:r>
        <w:t xml:space="preserve"> </w:t>
      </w:r>
      <w:proofErr w:type="spellStart"/>
      <w:r>
        <w:t>außmusteren</w:t>
      </w:r>
      <w:proofErr w:type="spellEnd"/>
      <w:r>
        <w:t xml:space="preserve">/ </w:t>
      </w:r>
      <w:proofErr w:type="spellStart"/>
      <w:r>
        <w:t>vnnd</w:t>
      </w:r>
      <w:proofErr w:type="spellEnd"/>
      <w:r>
        <w:t xml:space="preserve"> der </w:t>
      </w:r>
      <w:proofErr w:type="spellStart"/>
      <w:r>
        <w:t>gemeynde</w:t>
      </w:r>
      <w:proofErr w:type="spellEnd"/>
      <w:r>
        <w:t xml:space="preserve"> Gottes verschlagen/ grad als ob sie Herren </w:t>
      </w:r>
      <w:proofErr w:type="spellStart"/>
      <w:r>
        <w:t>vnd</w:t>
      </w:r>
      <w:proofErr w:type="spellEnd"/>
      <w:r>
        <w:t xml:space="preserve"> </w:t>
      </w:r>
      <w:proofErr w:type="spellStart"/>
      <w:r>
        <w:t>meyster</w:t>
      </w:r>
      <w:proofErr w:type="spellEnd"/>
      <w:r>
        <w:t xml:space="preserve"> </w:t>
      </w:r>
      <w:proofErr w:type="spellStart"/>
      <w:r>
        <w:t>vber</w:t>
      </w:r>
      <w:proofErr w:type="spellEnd"/>
      <w:r>
        <w:t xml:space="preserve"> die </w:t>
      </w:r>
      <w:proofErr w:type="spellStart"/>
      <w:r>
        <w:t>wort</w:t>
      </w:r>
      <w:proofErr w:type="spellEnd"/>
      <w:r>
        <w:t xml:space="preserve"> </w:t>
      </w:r>
      <w:proofErr w:type="spellStart"/>
      <w:r>
        <w:t>vnnd</w:t>
      </w:r>
      <w:proofErr w:type="spellEnd"/>
      <w:r>
        <w:t xml:space="preserve"> </w:t>
      </w:r>
      <w:proofErr w:type="spellStart"/>
      <w:r>
        <w:t>gebott</w:t>
      </w:r>
      <w:proofErr w:type="spellEnd"/>
      <w:r>
        <w:t xml:space="preserve"> Gottes gesetzt seyen/ </w:t>
      </w:r>
      <w:proofErr w:type="spellStart"/>
      <w:r>
        <w:t>vnd</w:t>
      </w:r>
      <w:proofErr w:type="spellEnd"/>
      <w:r>
        <w:t xml:space="preserve"> demnach solche </w:t>
      </w:r>
      <w:proofErr w:type="spellStart"/>
      <w:r>
        <w:t>jhr</w:t>
      </w:r>
      <w:proofErr w:type="spellEnd"/>
      <w:r>
        <w:t xml:space="preserve"> </w:t>
      </w:r>
      <w:proofErr w:type="spellStart"/>
      <w:r>
        <w:t>vntreüw</w:t>
      </w:r>
      <w:proofErr w:type="spellEnd"/>
      <w:r>
        <w:t xml:space="preserve"> zu beschönen ein </w:t>
      </w:r>
      <w:proofErr w:type="spellStart"/>
      <w:r>
        <w:t>eintzigs</w:t>
      </w:r>
      <w:proofErr w:type="spellEnd"/>
      <w:r>
        <w:t xml:space="preserve"> </w:t>
      </w:r>
      <w:proofErr w:type="spellStart"/>
      <w:r>
        <w:t>orw</w:t>
      </w:r>
      <w:proofErr w:type="spellEnd"/>
      <w:r>
        <w:t xml:space="preserve"> </w:t>
      </w:r>
      <w:proofErr w:type="spellStart"/>
      <w:r>
        <w:t>Augustini</w:t>
      </w:r>
      <w:proofErr w:type="spellEnd"/>
      <w:r>
        <w:t xml:space="preserve"> </w:t>
      </w:r>
      <w:proofErr w:type="spellStart"/>
      <w:r>
        <w:t>fürwerffen</w:t>
      </w:r>
      <w:proofErr w:type="spellEnd"/>
      <w:r>
        <w:t xml:space="preserve">/ </w:t>
      </w:r>
      <w:proofErr w:type="spellStart"/>
      <w:r>
        <w:t>vnd</w:t>
      </w:r>
      <w:proofErr w:type="spellEnd"/>
      <w:r>
        <w:t xml:space="preserve"> die andere </w:t>
      </w:r>
      <w:proofErr w:type="spellStart"/>
      <w:r>
        <w:t>Vätter</w:t>
      </w:r>
      <w:proofErr w:type="spellEnd"/>
      <w:r>
        <w:t xml:space="preserve"> alle in wind schlagen/ ja sich stellen/ als ob wir die ersten seyen/ die wir die zehen </w:t>
      </w:r>
      <w:proofErr w:type="spellStart"/>
      <w:r>
        <w:t>gebott</w:t>
      </w:r>
      <w:proofErr w:type="spellEnd"/>
      <w:r>
        <w:t xml:space="preserve"> </w:t>
      </w:r>
      <w:proofErr w:type="spellStart"/>
      <w:r>
        <w:t>auff</w:t>
      </w:r>
      <w:proofErr w:type="spellEnd"/>
      <w:r>
        <w:t xml:space="preserve"> </w:t>
      </w:r>
      <w:proofErr w:type="spellStart"/>
      <w:r>
        <w:t>dise</w:t>
      </w:r>
      <w:proofErr w:type="spellEnd"/>
      <w:r>
        <w:t xml:space="preserve"> </w:t>
      </w:r>
      <w:proofErr w:type="spellStart"/>
      <w:r>
        <w:t>weyß</w:t>
      </w:r>
      <w:proofErr w:type="spellEnd"/>
      <w:r>
        <w:t xml:space="preserve"> brauchen/ </w:t>
      </w:r>
      <w:proofErr w:type="spellStart"/>
      <w:r>
        <w:t>vnnd</w:t>
      </w:r>
      <w:proofErr w:type="spellEnd"/>
      <w:r>
        <w:t xml:space="preserve"> hierin ein </w:t>
      </w:r>
      <w:proofErr w:type="spellStart"/>
      <w:r>
        <w:t>neüwerung</w:t>
      </w:r>
      <w:proofErr w:type="spellEnd"/>
      <w:r>
        <w:t xml:space="preserve"> in die </w:t>
      </w:r>
      <w:proofErr w:type="spellStart"/>
      <w:r>
        <w:t>kirchen</w:t>
      </w:r>
      <w:proofErr w:type="spellEnd"/>
      <w:r>
        <w:t xml:space="preserve"> </w:t>
      </w:r>
      <w:proofErr w:type="spellStart"/>
      <w:r>
        <w:t>eingefüret</w:t>
      </w:r>
      <w:proofErr w:type="spellEnd"/>
      <w:r>
        <w:t xml:space="preserve"> haben. </w:t>
      </w:r>
    </w:p>
    <w:p w14:paraId="5307F4A8" w14:textId="77777777" w:rsidR="0030200A" w:rsidRDefault="0030200A" w:rsidP="0030200A">
      <w:pPr>
        <w:pStyle w:val="StandardWeb"/>
      </w:pPr>
      <w:proofErr w:type="spellStart"/>
      <w:r>
        <w:t>Dises</w:t>
      </w:r>
      <w:proofErr w:type="spellEnd"/>
      <w:r>
        <w:t xml:space="preserve"> ist die </w:t>
      </w:r>
      <w:proofErr w:type="spellStart"/>
      <w:r>
        <w:t>redlichheyt</w:t>
      </w:r>
      <w:proofErr w:type="spellEnd"/>
      <w:r>
        <w:t xml:space="preserve"> der frommen </w:t>
      </w:r>
      <w:proofErr w:type="spellStart"/>
      <w:r>
        <w:t>Catholischen</w:t>
      </w:r>
      <w:proofErr w:type="spellEnd"/>
      <w:r>
        <w:t xml:space="preserve">/ </w:t>
      </w:r>
      <w:proofErr w:type="spellStart"/>
      <w:r>
        <w:t>wölche</w:t>
      </w:r>
      <w:proofErr w:type="spellEnd"/>
      <w:r>
        <w:t xml:space="preserve"> wir zu gut der </w:t>
      </w:r>
      <w:proofErr w:type="spellStart"/>
      <w:r>
        <w:t>warheyt</w:t>
      </w:r>
      <w:proofErr w:type="spellEnd"/>
      <w:r>
        <w:t xml:space="preserve">/ </w:t>
      </w:r>
      <w:proofErr w:type="spellStart"/>
      <w:r>
        <w:t>vnnd</w:t>
      </w:r>
      <w:proofErr w:type="spellEnd"/>
      <w:r>
        <w:t xml:space="preserve"> zu </w:t>
      </w:r>
      <w:proofErr w:type="spellStart"/>
      <w:r>
        <w:t>verträtten</w:t>
      </w:r>
      <w:proofErr w:type="spellEnd"/>
      <w:r>
        <w:t xml:space="preserve"> die </w:t>
      </w:r>
      <w:proofErr w:type="spellStart"/>
      <w:r>
        <w:t>diener</w:t>
      </w:r>
      <w:proofErr w:type="spellEnd"/>
      <w:r>
        <w:t xml:space="preserve"> deß </w:t>
      </w:r>
      <w:proofErr w:type="spellStart"/>
      <w:r>
        <w:t>Euangelions</w:t>
      </w:r>
      <w:proofErr w:type="spellEnd"/>
      <w:r>
        <w:t xml:space="preserve"> Christi an tag geben, die in </w:t>
      </w:r>
      <w:proofErr w:type="spellStart"/>
      <w:r>
        <w:t>disem</w:t>
      </w:r>
      <w:proofErr w:type="spellEnd"/>
      <w:r>
        <w:t xml:space="preserve"> stuck wie auch in andren mit der </w:t>
      </w:r>
      <w:proofErr w:type="spellStart"/>
      <w:r>
        <w:t>gmeynde</w:t>
      </w:r>
      <w:proofErr w:type="spellEnd"/>
      <w:r>
        <w:t xml:space="preserve"> Gottes/ </w:t>
      </w:r>
      <w:proofErr w:type="spellStart"/>
      <w:r>
        <w:t>trüwlich</w:t>
      </w:r>
      <w:proofErr w:type="spellEnd"/>
      <w:r>
        <w:t xml:space="preserve"> </w:t>
      </w:r>
      <w:proofErr w:type="spellStart"/>
      <w:r>
        <w:t>gehandlet</w:t>
      </w:r>
      <w:proofErr w:type="spellEnd"/>
      <w:r>
        <w:t xml:space="preserve">/ </w:t>
      </w:r>
      <w:proofErr w:type="spellStart"/>
      <w:r>
        <w:t>vnnd</w:t>
      </w:r>
      <w:proofErr w:type="spellEnd"/>
      <w:r>
        <w:t xml:space="preserve"> mit gutem </w:t>
      </w:r>
      <w:proofErr w:type="spellStart"/>
      <w:r>
        <w:t>grund</w:t>
      </w:r>
      <w:proofErr w:type="spellEnd"/>
      <w:r>
        <w:t xml:space="preserve">/ zu </w:t>
      </w:r>
      <w:proofErr w:type="spellStart"/>
      <w:r>
        <w:t>schanden</w:t>
      </w:r>
      <w:proofErr w:type="spellEnd"/>
      <w:r>
        <w:t xml:space="preserve"> so grösser </w:t>
      </w:r>
      <w:proofErr w:type="spellStart"/>
      <w:r>
        <w:t>Abgötterey</w:t>
      </w:r>
      <w:proofErr w:type="spellEnd"/>
      <w:r>
        <w:t xml:space="preserve">/ die </w:t>
      </w:r>
      <w:proofErr w:type="spellStart"/>
      <w:r>
        <w:t>mitt</w:t>
      </w:r>
      <w:proofErr w:type="spellEnd"/>
      <w:r>
        <w:t xml:space="preserve"> </w:t>
      </w:r>
      <w:proofErr w:type="spellStart"/>
      <w:r>
        <w:t>bilderen</w:t>
      </w:r>
      <w:proofErr w:type="spellEnd"/>
      <w:r>
        <w:t xml:space="preserve"> braucht worden ist </w:t>
      </w:r>
      <w:proofErr w:type="spellStart"/>
      <w:r>
        <w:t>vnd</w:t>
      </w:r>
      <w:proofErr w:type="spellEnd"/>
      <w:r>
        <w:t xml:space="preserve"> noch braucht </w:t>
      </w:r>
      <w:proofErr w:type="spellStart"/>
      <w:r>
        <w:t>wirt</w:t>
      </w:r>
      <w:proofErr w:type="spellEnd"/>
      <w:r>
        <w:t xml:space="preserve">/ die zehen </w:t>
      </w:r>
      <w:proofErr w:type="spellStart"/>
      <w:r>
        <w:t>gebott</w:t>
      </w:r>
      <w:proofErr w:type="spellEnd"/>
      <w:r>
        <w:t xml:space="preserve"> Gottes/ weder </w:t>
      </w:r>
      <w:proofErr w:type="spellStart"/>
      <w:r>
        <w:t>gestimlet</w:t>
      </w:r>
      <w:proofErr w:type="spellEnd"/>
      <w:r>
        <w:t xml:space="preserve"> noch </w:t>
      </w:r>
      <w:proofErr w:type="spellStart"/>
      <w:r>
        <w:t>gekurtzet</w:t>
      </w:r>
      <w:proofErr w:type="spellEnd"/>
      <w:r>
        <w:t xml:space="preserve">/ </w:t>
      </w:r>
      <w:proofErr w:type="spellStart"/>
      <w:r>
        <w:t>sonderwie</w:t>
      </w:r>
      <w:proofErr w:type="spellEnd"/>
      <w:r>
        <w:t xml:space="preserve"> sie von Gott </w:t>
      </w:r>
      <w:proofErr w:type="spellStart"/>
      <w:r>
        <w:t>selb</w:t>
      </w:r>
      <w:proofErr w:type="spellEnd"/>
      <w:r>
        <w:t xml:space="preserve"> gegeben </w:t>
      </w:r>
      <w:proofErr w:type="spellStart"/>
      <w:r>
        <w:t>seindt</w:t>
      </w:r>
      <w:proofErr w:type="spellEnd"/>
      <w:r>
        <w:t xml:space="preserve">/ </w:t>
      </w:r>
      <w:proofErr w:type="spellStart"/>
      <w:r>
        <w:t>gantz</w:t>
      </w:r>
      <w:proofErr w:type="spellEnd"/>
      <w:r>
        <w:t xml:space="preserve"> </w:t>
      </w:r>
      <w:proofErr w:type="spellStart"/>
      <w:r>
        <w:t>vnnd</w:t>
      </w:r>
      <w:proofErr w:type="spellEnd"/>
      <w:r>
        <w:t xml:space="preserve"> völlig/ </w:t>
      </w:r>
      <w:proofErr w:type="spellStart"/>
      <w:r>
        <w:t>mitt</w:t>
      </w:r>
      <w:proofErr w:type="spellEnd"/>
      <w:r>
        <w:t xml:space="preserve"> der </w:t>
      </w:r>
      <w:proofErr w:type="spellStart"/>
      <w:r>
        <w:t>abtheylung</w:t>
      </w:r>
      <w:proofErr w:type="spellEnd"/>
      <w:r>
        <w:t xml:space="preserve"> fürtragen </w:t>
      </w:r>
      <w:proofErr w:type="spellStart"/>
      <w:r>
        <w:t>vnnd</w:t>
      </w:r>
      <w:proofErr w:type="spellEnd"/>
      <w:r>
        <w:t xml:space="preserve"> gebraucht haben/ </w:t>
      </w:r>
      <w:proofErr w:type="spellStart"/>
      <w:r>
        <w:t>wölche</w:t>
      </w:r>
      <w:proofErr w:type="spellEnd"/>
      <w:r>
        <w:t xml:space="preserve"> auch die ersten Kirchen laut </w:t>
      </w:r>
      <w:proofErr w:type="spellStart"/>
      <w:r>
        <w:t>obgesetzter</w:t>
      </w:r>
      <w:proofErr w:type="spellEnd"/>
      <w:r>
        <w:t xml:space="preserve"> </w:t>
      </w:r>
      <w:proofErr w:type="spellStart"/>
      <w:r>
        <w:t>Vätter</w:t>
      </w:r>
      <w:proofErr w:type="spellEnd"/>
      <w:r>
        <w:t xml:space="preserve"> </w:t>
      </w:r>
      <w:proofErr w:type="spellStart"/>
      <w:r>
        <w:t>zeügnuß</w:t>
      </w:r>
      <w:proofErr w:type="spellEnd"/>
      <w:r>
        <w:t xml:space="preserve"> im brauch gehabt/ </w:t>
      </w:r>
      <w:proofErr w:type="spellStart"/>
      <w:r>
        <w:t>vnd</w:t>
      </w:r>
      <w:proofErr w:type="spellEnd"/>
      <w:r>
        <w:t xml:space="preserve"> so lang </w:t>
      </w:r>
      <w:proofErr w:type="spellStart"/>
      <w:r>
        <w:t>geweret</w:t>
      </w:r>
      <w:proofErr w:type="spellEnd"/>
      <w:r>
        <w:t xml:space="preserve"> hat/ biß man angefangen </w:t>
      </w:r>
      <w:proofErr w:type="spellStart"/>
      <w:r>
        <w:t>hatt</w:t>
      </w:r>
      <w:proofErr w:type="spellEnd"/>
      <w:r>
        <w:t xml:space="preserve"> alle </w:t>
      </w:r>
      <w:proofErr w:type="spellStart"/>
      <w:r>
        <w:t>winckel</w:t>
      </w:r>
      <w:proofErr w:type="spellEnd"/>
      <w:r>
        <w:t xml:space="preserve"> zu füllen </w:t>
      </w:r>
      <w:proofErr w:type="spellStart"/>
      <w:r>
        <w:t>mitt</w:t>
      </w:r>
      <w:proofErr w:type="spellEnd"/>
      <w:r>
        <w:t xml:space="preserve"> </w:t>
      </w:r>
      <w:proofErr w:type="spellStart"/>
      <w:r>
        <w:t>götzen</w:t>
      </w:r>
      <w:proofErr w:type="spellEnd"/>
      <w:r>
        <w:t xml:space="preserve"> </w:t>
      </w:r>
      <w:proofErr w:type="spellStart"/>
      <w:r>
        <w:t>vnd</w:t>
      </w:r>
      <w:proofErr w:type="spellEnd"/>
      <w:r>
        <w:t xml:space="preserve"> </w:t>
      </w:r>
      <w:proofErr w:type="spellStart"/>
      <w:r>
        <w:t>bilderen</w:t>
      </w:r>
      <w:proofErr w:type="spellEnd"/>
      <w:r>
        <w:t xml:space="preserve">/ darfür </w:t>
      </w:r>
      <w:proofErr w:type="spellStart"/>
      <w:r>
        <w:t>nider</w:t>
      </w:r>
      <w:proofErr w:type="spellEnd"/>
      <w:r>
        <w:t xml:space="preserve"> zufallen/ </w:t>
      </w:r>
      <w:proofErr w:type="spellStart"/>
      <w:r>
        <w:t>liechter</w:t>
      </w:r>
      <w:proofErr w:type="spellEnd"/>
      <w:r>
        <w:t xml:space="preserve"> im </w:t>
      </w:r>
      <w:proofErr w:type="spellStart"/>
      <w:r>
        <w:t>hällen</w:t>
      </w:r>
      <w:proofErr w:type="spellEnd"/>
      <w:r>
        <w:t xml:space="preserve"> tag/ vor </w:t>
      </w:r>
      <w:proofErr w:type="spellStart"/>
      <w:r>
        <w:t>jnen</w:t>
      </w:r>
      <w:proofErr w:type="spellEnd"/>
      <w:r>
        <w:t xml:space="preserve"> zu brennen/ </w:t>
      </w:r>
      <w:proofErr w:type="spellStart"/>
      <w:r>
        <w:t>vnd</w:t>
      </w:r>
      <w:proofErr w:type="spellEnd"/>
      <w:r>
        <w:t xml:space="preserve"> auf </w:t>
      </w:r>
      <w:proofErr w:type="spellStart"/>
      <w:r>
        <w:t>gantz</w:t>
      </w:r>
      <w:proofErr w:type="spellEnd"/>
      <w:r>
        <w:t xml:space="preserve"> </w:t>
      </w:r>
      <w:proofErr w:type="spellStart"/>
      <w:r>
        <w:t>Heydnische</w:t>
      </w:r>
      <w:proofErr w:type="spellEnd"/>
      <w:r>
        <w:t xml:space="preserve"> </w:t>
      </w:r>
      <w:proofErr w:type="spellStart"/>
      <w:r>
        <w:t>weyß</w:t>
      </w:r>
      <w:proofErr w:type="spellEnd"/>
      <w:r>
        <w:t xml:space="preserve"> mit </w:t>
      </w:r>
      <w:proofErr w:type="spellStart"/>
      <w:r>
        <w:t>jnen</w:t>
      </w:r>
      <w:proofErr w:type="spellEnd"/>
      <w:r>
        <w:t xml:space="preserve"> </w:t>
      </w:r>
      <w:proofErr w:type="spellStart"/>
      <w:r>
        <w:t>zuhandlen</w:t>
      </w:r>
      <w:proofErr w:type="spellEnd"/>
      <w:r>
        <w:t xml:space="preserve">/ der Herr wölle </w:t>
      </w:r>
      <w:proofErr w:type="spellStart"/>
      <w:r>
        <w:t>auß</w:t>
      </w:r>
      <w:proofErr w:type="spellEnd"/>
      <w:r>
        <w:t xml:space="preserve"> seiner Kirchen </w:t>
      </w:r>
      <w:proofErr w:type="spellStart"/>
      <w:r>
        <w:t>hinnemmen</w:t>
      </w:r>
      <w:proofErr w:type="spellEnd"/>
      <w:r>
        <w:t xml:space="preserve"> alles </w:t>
      </w:r>
      <w:proofErr w:type="spellStart"/>
      <w:r>
        <w:t>vbel</w:t>
      </w:r>
      <w:proofErr w:type="spellEnd"/>
      <w:r>
        <w:t xml:space="preserve"> </w:t>
      </w:r>
      <w:proofErr w:type="spellStart"/>
      <w:r>
        <w:t>vnd</w:t>
      </w:r>
      <w:proofErr w:type="spellEnd"/>
      <w:r>
        <w:t xml:space="preserve"> </w:t>
      </w:r>
      <w:proofErr w:type="spellStart"/>
      <w:r>
        <w:t>ergernuß</w:t>
      </w:r>
      <w:proofErr w:type="spellEnd"/>
      <w:r>
        <w:t xml:space="preserve">. </w:t>
      </w:r>
    </w:p>
    <w:p w14:paraId="7341A373" w14:textId="77777777" w:rsidR="0030200A" w:rsidRDefault="0030200A" w:rsidP="0030200A">
      <w:pPr>
        <w:pStyle w:val="StandardWeb"/>
      </w:pPr>
      <w:r>
        <w:t xml:space="preserve">Amen. </w:t>
      </w:r>
    </w:p>
    <w:p w14:paraId="30C9543C" w14:textId="05D85C1C" w:rsidR="0030200A" w:rsidRDefault="0030200A" w:rsidP="0030200A">
      <w:pPr>
        <w:pStyle w:val="berschrift1"/>
      </w:pPr>
      <w:r>
        <w:t>Lieder</w:t>
      </w:r>
    </w:p>
    <w:p w14:paraId="30FD2465" w14:textId="5852492E" w:rsidR="0030200A" w:rsidRDefault="0030200A" w:rsidP="0030200A">
      <w:pPr>
        <w:pStyle w:val="berschrift2"/>
        <w:rPr>
          <w:sz w:val="36"/>
          <w:szCs w:val="36"/>
          <w:lang w:eastAsia="de-DE"/>
        </w:rPr>
      </w:pPr>
      <w:r w:rsidRPr="0030200A">
        <w:t>Der XCI. Psalm</w:t>
      </w:r>
      <w:r>
        <w:t xml:space="preserve"> </w:t>
      </w:r>
    </w:p>
    <w:p w14:paraId="4D9C7608" w14:textId="77777777" w:rsidR="0030200A" w:rsidRDefault="0030200A" w:rsidP="0030200A">
      <w:pPr>
        <w:pStyle w:val="StandardWeb"/>
      </w:pPr>
      <w:proofErr w:type="spellStart"/>
      <w:r>
        <w:t>Qui</w:t>
      </w:r>
      <w:proofErr w:type="spellEnd"/>
      <w:r>
        <w:t xml:space="preserve"> </w:t>
      </w:r>
      <w:proofErr w:type="spellStart"/>
      <w:r>
        <w:t>habitat</w:t>
      </w:r>
      <w:proofErr w:type="spellEnd"/>
      <w:r>
        <w:t xml:space="preserve"> in </w:t>
      </w:r>
      <w:proofErr w:type="spellStart"/>
      <w:r>
        <w:t>adutoris</w:t>
      </w:r>
      <w:proofErr w:type="spellEnd"/>
      <w:r>
        <w:t xml:space="preserve"> </w:t>
      </w:r>
      <w:proofErr w:type="spellStart"/>
      <w:r>
        <w:t>altißimi</w:t>
      </w:r>
      <w:proofErr w:type="spellEnd"/>
      <w:r>
        <w:t xml:space="preserve"> rc.</w:t>
      </w:r>
    </w:p>
    <w:p w14:paraId="0668F6BD" w14:textId="77777777" w:rsidR="0030200A" w:rsidRDefault="0030200A" w:rsidP="0030200A">
      <w:pPr>
        <w:pStyle w:val="StandardWeb"/>
      </w:pPr>
      <w:proofErr w:type="spellStart"/>
      <w:r>
        <w:t>WEr</w:t>
      </w:r>
      <w:proofErr w:type="spellEnd"/>
      <w:r>
        <w:t xml:space="preserve"> </w:t>
      </w:r>
      <w:proofErr w:type="spellStart"/>
      <w:r>
        <w:t>underm</w:t>
      </w:r>
      <w:proofErr w:type="spellEnd"/>
      <w:r>
        <w:t xml:space="preserve"> schirm des höchsten </w:t>
      </w:r>
      <w:proofErr w:type="spellStart"/>
      <w:r>
        <w:t>helt</w:t>
      </w:r>
      <w:proofErr w:type="spellEnd"/>
      <w:r>
        <w:br/>
        <w:t xml:space="preserve">sin schatten </w:t>
      </w:r>
      <w:proofErr w:type="spellStart"/>
      <w:r>
        <w:t>weldt</w:t>
      </w:r>
      <w:proofErr w:type="spellEnd"/>
      <w:r>
        <w:t>,</w:t>
      </w:r>
      <w:r>
        <w:br/>
        <w:t>den allmächtigen laßt walten,</w:t>
      </w:r>
      <w:r>
        <w:br/>
        <w:t xml:space="preserve">Der spricht zum Herrn: Min </w:t>
      </w:r>
      <w:proofErr w:type="spellStart"/>
      <w:r>
        <w:t>zuuersicht</w:t>
      </w:r>
      <w:proofErr w:type="spellEnd"/>
      <w:r>
        <w:t>,</w:t>
      </w:r>
      <w:r>
        <w:br/>
        <w:t xml:space="preserve">min </w:t>
      </w:r>
      <w:proofErr w:type="spellStart"/>
      <w:r>
        <w:t>burg</w:t>
      </w:r>
      <w:proofErr w:type="spellEnd"/>
      <w:r>
        <w:t xml:space="preserve"> und </w:t>
      </w:r>
      <w:proofErr w:type="spellStart"/>
      <w:r>
        <w:t>pflicht</w:t>
      </w:r>
      <w:proofErr w:type="spellEnd"/>
      <w:r>
        <w:t>,</w:t>
      </w:r>
      <w:r>
        <w:br/>
        <w:t>min Gott, uff den ich halten!</w:t>
      </w:r>
      <w:r>
        <w:br/>
        <w:t xml:space="preserve">Der </w:t>
      </w:r>
      <w:proofErr w:type="spellStart"/>
      <w:r>
        <w:t>wirt</w:t>
      </w:r>
      <w:proofErr w:type="spellEnd"/>
      <w:r>
        <w:t xml:space="preserve"> mich dick </w:t>
      </w:r>
      <w:proofErr w:type="spellStart"/>
      <w:r>
        <w:t>vons</w:t>
      </w:r>
      <w:proofErr w:type="spellEnd"/>
      <w:r>
        <w:t xml:space="preserve"> </w:t>
      </w:r>
      <w:proofErr w:type="spellStart"/>
      <w:r>
        <w:t>jegers</w:t>
      </w:r>
      <w:proofErr w:type="spellEnd"/>
      <w:r>
        <w:t xml:space="preserve"> strick</w:t>
      </w:r>
      <w:r>
        <w:br/>
        <w:t xml:space="preserve">erretten </w:t>
      </w:r>
      <w:proofErr w:type="spellStart"/>
      <w:r>
        <w:t>wyt</w:t>
      </w:r>
      <w:proofErr w:type="spellEnd"/>
      <w:r>
        <w:t xml:space="preserve"> zur bösen </w:t>
      </w:r>
      <w:proofErr w:type="spellStart"/>
      <w:r>
        <w:t>zyt</w:t>
      </w:r>
      <w:proofErr w:type="spellEnd"/>
      <w:r>
        <w:br/>
        <w:t xml:space="preserve">vor allem </w:t>
      </w:r>
      <w:proofErr w:type="spellStart"/>
      <w:r>
        <w:t>gifft</w:t>
      </w:r>
      <w:proofErr w:type="spellEnd"/>
      <w:r>
        <w:t xml:space="preserve"> der </w:t>
      </w:r>
      <w:proofErr w:type="spellStart"/>
      <w:r>
        <w:t>listigkeit</w:t>
      </w:r>
      <w:proofErr w:type="spellEnd"/>
      <w:r>
        <w:t>.</w:t>
      </w:r>
    </w:p>
    <w:p w14:paraId="03CE5E5F" w14:textId="77777777" w:rsidR="0030200A" w:rsidRDefault="0030200A" w:rsidP="0030200A">
      <w:pPr>
        <w:pStyle w:val="StandardWeb"/>
      </w:pPr>
      <w:r>
        <w:t xml:space="preserve">Er </w:t>
      </w:r>
      <w:proofErr w:type="spellStart"/>
      <w:r>
        <w:t>wirdt</w:t>
      </w:r>
      <w:proofErr w:type="spellEnd"/>
      <w:r>
        <w:t xml:space="preserve"> mit den </w:t>
      </w:r>
      <w:proofErr w:type="spellStart"/>
      <w:r>
        <w:t>fetichen</w:t>
      </w:r>
      <w:proofErr w:type="spellEnd"/>
      <w:r>
        <w:t xml:space="preserve"> </w:t>
      </w:r>
      <w:proofErr w:type="spellStart"/>
      <w:r>
        <w:t>syn</w:t>
      </w:r>
      <w:proofErr w:type="spellEnd"/>
      <w:r>
        <w:br/>
        <w:t xml:space="preserve">dich decken </w:t>
      </w:r>
      <w:proofErr w:type="spellStart"/>
      <w:r>
        <w:t>fyn</w:t>
      </w:r>
      <w:proofErr w:type="spellEnd"/>
      <w:r>
        <w:t>,</w:t>
      </w:r>
      <w:r>
        <w:br/>
        <w:t xml:space="preserve">sinn </w:t>
      </w:r>
      <w:proofErr w:type="spellStart"/>
      <w:r>
        <w:t>flüglen</w:t>
      </w:r>
      <w:proofErr w:type="spellEnd"/>
      <w:r>
        <w:t xml:space="preserve"> wirst </w:t>
      </w:r>
      <w:proofErr w:type="spellStart"/>
      <w:r>
        <w:t>vertruwen</w:t>
      </w:r>
      <w:proofErr w:type="spellEnd"/>
      <w:r>
        <w:t>,</w:t>
      </w:r>
      <w:r>
        <w:br/>
        <w:t xml:space="preserve">Din schilt und </w:t>
      </w:r>
      <w:proofErr w:type="spellStart"/>
      <w:r>
        <w:t>schutz</w:t>
      </w:r>
      <w:proofErr w:type="spellEnd"/>
      <w:r>
        <w:t xml:space="preserve"> sind sine </w:t>
      </w:r>
      <w:proofErr w:type="spellStart"/>
      <w:r>
        <w:t>trüw</w:t>
      </w:r>
      <w:proofErr w:type="spellEnd"/>
      <w:r>
        <w:br/>
        <w:t xml:space="preserve">machend dich </w:t>
      </w:r>
      <w:proofErr w:type="spellStart"/>
      <w:r>
        <w:t>fry</w:t>
      </w:r>
      <w:proofErr w:type="spellEnd"/>
      <w:r>
        <w:br/>
        <w:t xml:space="preserve">von </w:t>
      </w:r>
      <w:proofErr w:type="spellStart"/>
      <w:r>
        <w:t>forcht</w:t>
      </w:r>
      <w:proofErr w:type="spellEnd"/>
      <w:r>
        <w:t xml:space="preserve"> </w:t>
      </w:r>
      <w:proofErr w:type="spellStart"/>
      <w:r>
        <w:t>unnd</w:t>
      </w:r>
      <w:proofErr w:type="spellEnd"/>
      <w:r>
        <w:t xml:space="preserve"> </w:t>
      </w:r>
      <w:proofErr w:type="spellStart"/>
      <w:r>
        <w:t>nachtes</w:t>
      </w:r>
      <w:proofErr w:type="spellEnd"/>
      <w:r>
        <w:t xml:space="preserve"> </w:t>
      </w:r>
      <w:proofErr w:type="spellStart"/>
      <w:r>
        <w:t>gruwen</w:t>
      </w:r>
      <w:proofErr w:type="spellEnd"/>
      <w:r>
        <w:t>,</w:t>
      </w:r>
      <w:r>
        <w:br/>
        <w:t xml:space="preserve">Das </w:t>
      </w:r>
      <w:proofErr w:type="spellStart"/>
      <w:r>
        <w:t>idch</w:t>
      </w:r>
      <w:proofErr w:type="spellEnd"/>
      <w:r>
        <w:t xml:space="preserve"> tags </w:t>
      </w:r>
      <w:proofErr w:type="spellStart"/>
      <w:r>
        <w:t>pfyl</w:t>
      </w:r>
      <w:proofErr w:type="spellEnd"/>
      <w:r>
        <w:t xml:space="preserve"> </w:t>
      </w:r>
      <w:proofErr w:type="spellStart"/>
      <w:r>
        <w:t>nit</w:t>
      </w:r>
      <w:proofErr w:type="spellEnd"/>
      <w:r>
        <w:t xml:space="preserve"> </w:t>
      </w:r>
      <w:proofErr w:type="spellStart"/>
      <w:r>
        <w:t>überyl</w:t>
      </w:r>
      <w:proofErr w:type="spellEnd"/>
      <w:r>
        <w:t>,</w:t>
      </w:r>
      <w:r>
        <w:br/>
        <w:t xml:space="preserve">kein finstre plag </w:t>
      </w:r>
      <w:proofErr w:type="spellStart"/>
      <w:r>
        <w:t>erstrychen</w:t>
      </w:r>
      <w:proofErr w:type="spellEnd"/>
      <w:r>
        <w:t xml:space="preserve"> mag,</w:t>
      </w:r>
      <w:r>
        <w:br/>
      </w:r>
      <w:proofErr w:type="spellStart"/>
      <w:r>
        <w:t>ouch</w:t>
      </w:r>
      <w:proofErr w:type="spellEnd"/>
      <w:r>
        <w:t xml:space="preserve"> </w:t>
      </w:r>
      <w:proofErr w:type="spellStart"/>
      <w:r>
        <w:t>wz</w:t>
      </w:r>
      <w:proofErr w:type="spellEnd"/>
      <w:r>
        <w:t xml:space="preserve"> verderbt zu </w:t>
      </w:r>
      <w:proofErr w:type="spellStart"/>
      <w:r>
        <w:t>mittemtag</w:t>
      </w:r>
      <w:proofErr w:type="spellEnd"/>
      <w:r>
        <w:t>.</w:t>
      </w:r>
    </w:p>
    <w:p w14:paraId="1F070E59" w14:textId="77777777" w:rsidR="0030200A" w:rsidRDefault="0030200A" w:rsidP="0030200A">
      <w:pPr>
        <w:pStyle w:val="StandardWeb"/>
      </w:pPr>
      <w:r>
        <w:t xml:space="preserve">Ob </w:t>
      </w:r>
      <w:proofErr w:type="spellStart"/>
      <w:r>
        <w:t>tusend</w:t>
      </w:r>
      <w:proofErr w:type="spellEnd"/>
      <w:r>
        <w:t xml:space="preserve"> fallend in der </w:t>
      </w:r>
      <w:proofErr w:type="spellStart"/>
      <w:r>
        <w:t>zyt</w:t>
      </w:r>
      <w:proofErr w:type="spellEnd"/>
      <w:r>
        <w:br/>
        <w:t xml:space="preserve">von </w:t>
      </w:r>
      <w:proofErr w:type="spellStart"/>
      <w:r>
        <w:t>diner</w:t>
      </w:r>
      <w:proofErr w:type="spellEnd"/>
      <w:r>
        <w:t xml:space="preserve"> </w:t>
      </w:r>
      <w:proofErr w:type="spellStart"/>
      <w:r>
        <w:t>syt</w:t>
      </w:r>
      <w:proofErr w:type="spellEnd"/>
      <w:r>
        <w:t>,</w:t>
      </w:r>
      <w:r>
        <w:br/>
      </w:r>
      <w:proofErr w:type="spellStart"/>
      <w:r>
        <w:t>zehntusent</w:t>
      </w:r>
      <w:proofErr w:type="spellEnd"/>
      <w:r>
        <w:t xml:space="preserve"> von </w:t>
      </w:r>
      <w:proofErr w:type="spellStart"/>
      <w:r>
        <w:t>dinr</w:t>
      </w:r>
      <w:proofErr w:type="spellEnd"/>
      <w:r>
        <w:t xml:space="preserve"> </w:t>
      </w:r>
      <w:proofErr w:type="spellStart"/>
      <w:r>
        <w:t>grechten</w:t>
      </w:r>
      <w:proofErr w:type="spellEnd"/>
      <w:r>
        <w:t>,</w:t>
      </w:r>
      <w:r>
        <w:br/>
        <w:t xml:space="preserve">So </w:t>
      </w:r>
      <w:proofErr w:type="spellStart"/>
      <w:r>
        <w:t>wirt</w:t>
      </w:r>
      <w:proofErr w:type="spellEnd"/>
      <w:r>
        <w:t xml:space="preserve"> es doch </w:t>
      </w:r>
      <w:proofErr w:type="spellStart"/>
      <w:r>
        <w:t>nit</w:t>
      </w:r>
      <w:proofErr w:type="spellEnd"/>
      <w:r>
        <w:t xml:space="preserve"> langen dich,</w:t>
      </w:r>
      <w:r>
        <w:br/>
        <w:t xml:space="preserve">mit </w:t>
      </w:r>
      <w:proofErr w:type="spellStart"/>
      <w:r>
        <w:t>ougen</w:t>
      </w:r>
      <w:proofErr w:type="spellEnd"/>
      <w:r>
        <w:t xml:space="preserve"> sich</w:t>
      </w:r>
      <w:r>
        <w:br/>
      </w:r>
      <w:proofErr w:type="spellStart"/>
      <w:r>
        <w:t>din</w:t>
      </w:r>
      <w:proofErr w:type="spellEnd"/>
      <w:r>
        <w:t xml:space="preserve"> </w:t>
      </w:r>
      <w:proofErr w:type="spellStart"/>
      <w:r>
        <w:t>lust</w:t>
      </w:r>
      <w:proofErr w:type="spellEnd"/>
      <w:r>
        <w:t xml:space="preserve"> in solchem fechten</w:t>
      </w:r>
      <w:r>
        <w:br/>
        <w:t xml:space="preserve">Zu widergelt der schnöden </w:t>
      </w:r>
      <w:proofErr w:type="spellStart"/>
      <w:r>
        <w:t>wält</w:t>
      </w:r>
      <w:proofErr w:type="spellEnd"/>
      <w:r>
        <w:t>,</w:t>
      </w:r>
      <w:r>
        <w:br/>
        <w:t xml:space="preserve">o Herr, wöllst sin die </w:t>
      </w:r>
      <w:proofErr w:type="spellStart"/>
      <w:r>
        <w:t>hoffnung</w:t>
      </w:r>
      <w:proofErr w:type="spellEnd"/>
      <w:r>
        <w:t xml:space="preserve"> min!</w:t>
      </w:r>
      <w:r>
        <w:br/>
        <w:t xml:space="preserve">zum </w:t>
      </w:r>
      <w:proofErr w:type="spellStart"/>
      <w:r>
        <w:t>höchsgten</w:t>
      </w:r>
      <w:proofErr w:type="spellEnd"/>
      <w:r>
        <w:t xml:space="preserve"> </w:t>
      </w:r>
      <w:proofErr w:type="spellStart"/>
      <w:r>
        <w:t>stadt</w:t>
      </w:r>
      <w:proofErr w:type="spellEnd"/>
      <w:r>
        <w:t xml:space="preserve"> die </w:t>
      </w:r>
      <w:proofErr w:type="spellStart"/>
      <w:r>
        <w:t>zuflucht</w:t>
      </w:r>
      <w:proofErr w:type="spellEnd"/>
      <w:r>
        <w:t xml:space="preserve"> </w:t>
      </w:r>
      <w:proofErr w:type="spellStart"/>
      <w:r>
        <w:t>din</w:t>
      </w:r>
      <w:proofErr w:type="spellEnd"/>
      <w:r>
        <w:t>.</w:t>
      </w:r>
    </w:p>
    <w:p w14:paraId="6CBE29C5" w14:textId="77777777" w:rsidR="0030200A" w:rsidRDefault="0030200A" w:rsidP="0030200A">
      <w:pPr>
        <w:pStyle w:val="StandardWeb"/>
      </w:pPr>
      <w:r>
        <w:t xml:space="preserve">Kein </w:t>
      </w:r>
      <w:proofErr w:type="spellStart"/>
      <w:r>
        <w:t>übels</w:t>
      </w:r>
      <w:proofErr w:type="spellEnd"/>
      <w:r>
        <w:t xml:space="preserve"> dir begegnen mag,</w:t>
      </w:r>
      <w:r>
        <w:br/>
      </w:r>
      <w:proofErr w:type="spellStart"/>
      <w:r>
        <w:t>ouch</w:t>
      </w:r>
      <w:proofErr w:type="spellEnd"/>
      <w:r>
        <w:t xml:space="preserve"> </w:t>
      </w:r>
      <w:proofErr w:type="spellStart"/>
      <w:r>
        <w:t>sunst</w:t>
      </w:r>
      <w:proofErr w:type="spellEnd"/>
      <w:r>
        <w:t xml:space="preserve"> kein plag</w:t>
      </w:r>
      <w:r>
        <w:br/>
        <w:t xml:space="preserve">sich </w:t>
      </w:r>
      <w:proofErr w:type="spellStart"/>
      <w:r>
        <w:t>umb</w:t>
      </w:r>
      <w:proofErr w:type="spellEnd"/>
      <w:r>
        <w:t xml:space="preserve"> </w:t>
      </w:r>
      <w:proofErr w:type="spellStart"/>
      <w:r>
        <w:t>din</w:t>
      </w:r>
      <w:proofErr w:type="spellEnd"/>
      <w:r>
        <w:t xml:space="preserve"> </w:t>
      </w:r>
      <w:proofErr w:type="spellStart"/>
      <w:r>
        <w:t>huß</w:t>
      </w:r>
      <w:proofErr w:type="spellEnd"/>
      <w:r>
        <w:t xml:space="preserve"> </w:t>
      </w:r>
      <w:proofErr w:type="spellStart"/>
      <w:r>
        <w:t>wirt</w:t>
      </w:r>
      <w:proofErr w:type="spellEnd"/>
      <w:r>
        <w:t xml:space="preserve"> legen!</w:t>
      </w:r>
      <w:r>
        <w:br/>
        <w:t xml:space="preserve">Dann er hat </w:t>
      </w:r>
      <w:proofErr w:type="spellStart"/>
      <w:r>
        <w:t>sinen</w:t>
      </w:r>
      <w:proofErr w:type="spellEnd"/>
      <w:r>
        <w:t xml:space="preserve"> </w:t>
      </w:r>
      <w:proofErr w:type="spellStart"/>
      <w:r>
        <w:t>englen</w:t>
      </w:r>
      <w:proofErr w:type="spellEnd"/>
      <w:r>
        <w:t xml:space="preserve"> schon</w:t>
      </w:r>
      <w:r>
        <w:br/>
      </w:r>
      <w:proofErr w:type="spellStart"/>
      <w:r>
        <w:t>befelch</w:t>
      </w:r>
      <w:proofErr w:type="spellEnd"/>
      <w:r>
        <w:t xml:space="preserve"> </w:t>
      </w:r>
      <w:proofErr w:type="spellStart"/>
      <w:r>
        <w:t>gethon</w:t>
      </w:r>
      <w:proofErr w:type="spellEnd"/>
      <w:r>
        <w:t>,</w:t>
      </w:r>
      <w:r>
        <w:br/>
      </w:r>
      <w:proofErr w:type="spellStart"/>
      <w:r>
        <w:t>zhüten</w:t>
      </w:r>
      <w:proofErr w:type="spellEnd"/>
      <w:r>
        <w:t xml:space="preserve"> </w:t>
      </w:r>
      <w:proofErr w:type="spellStart"/>
      <w:r>
        <w:t>din</w:t>
      </w:r>
      <w:proofErr w:type="spellEnd"/>
      <w:r>
        <w:t xml:space="preserve"> in </w:t>
      </w:r>
      <w:proofErr w:type="spellStart"/>
      <w:r>
        <w:t>allwegen</w:t>
      </w:r>
      <w:proofErr w:type="spellEnd"/>
      <w:r>
        <w:t>,</w:t>
      </w:r>
      <w:r>
        <w:br/>
      </w:r>
      <w:proofErr w:type="spellStart"/>
      <w:r>
        <w:t>Zetragen</w:t>
      </w:r>
      <w:proofErr w:type="spellEnd"/>
      <w:r>
        <w:t xml:space="preserve"> dich </w:t>
      </w:r>
      <w:proofErr w:type="spellStart"/>
      <w:r>
        <w:t>gantz</w:t>
      </w:r>
      <w:proofErr w:type="spellEnd"/>
      <w:r>
        <w:t xml:space="preserve"> sicherlich</w:t>
      </w:r>
      <w:r>
        <w:br/>
        <w:t xml:space="preserve">in </w:t>
      </w:r>
      <w:proofErr w:type="spellStart"/>
      <w:r>
        <w:t>henden</w:t>
      </w:r>
      <w:proofErr w:type="spellEnd"/>
      <w:r>
        <w:t xml:space="preserve"> </w:t>
      </w:r>
      <w:proofErr w:type="spellStart"/>
      <w:r>
        <w:t>syn</w:t>
      </w:r>
      <w:proofErr w:type="spellEnd"/>
      <w:r>
        <w:t xml:space="preserve">, das die </w:t>
      </w:r>
      <w:proofErr w:type="spellStart"/>
      <w:r>
        <w:t>füß</w:t>
      </w:r>
      <w:proofErr w:type="spellEnd"/>
      <w:r>
        <w:t xml:space="preserve"> </w:t>
      </w:r>
      <w:proofErr w:type="spellStart"/>
      <w:r>
        <w:t>din</w:t>
      </w:r>
      <w:proofErr w:type="spellEnd"/>
      <w:r>
        <w:br/>
        <w:t xml:space="preserve">sich </w:t>
      </w:r>
      <w:proofErr w:type="spellStart"/>
      <w:r>
        <w:t>nit</w:t>
      </w:r>
      <w:proofErr w:type="spellEnd"/>
      <w:r>
        <w:t xml:space="preserve"> stossen an einen stein!</w:t>
      </w:r>
    </w:p>
    <w:p w14:paraId="565568AB" w14:textId="77777777" w:rsidR="0030200A" w:rsidRDefault="0030200A" w:rsidP="0030200A">
      <w:pPr>
        <w:pStyle w:val="StandardWeb"/>
      </w:pPr>
      <w:r>
        <w:t xml:space="preserve">Wirst uff </w:t>
      </w:r>
      <w:proofErr w:type="spellStart"/>
      <w:r>
        <w:t>löwen</w:t>
      </w:r>
      <w:proofErr w:type="spellEnd"/>
      <w:r>
        <w:t xml:space="preserve"> und </w:t>
      </w:r>
      <w:proofErr w:type="spellStart"/>
      <w:r>
        <w:t>natern</w:t>
      </w:r>
      <w:proofErr w:type="spellEnd"/>
      <w:r>
        <w:t xml:space="preserve"> </w:t>
      </w:r>
      <w:proofErr w:type="spellStart"/>
      <w:r>
        <w:t>gon</w:t>
      </w:r>
      <w:proofErr w:type="spellEnd"/>
      <w:r>
        <w:t>,</w:t>
      </w:r>
      <w:r>
        <w:br/>
      </w:r>
      <w:proofErr w:type="spellStart"/>
      <w:r>
        <w:t>tretten</w:t>
      </w:r>
      <w:proofErr w:type="spellEnd"/>
      <w:r>
        <w:t xml:space="preserve"> und </w:t>
      </w:r>
      <w:proofErr w:type="spellStart"/>
      <w:r>
        <w:t>ston</w:t>
      </w:r>
      <w:proofErr w:type="spellEnd"/>
      <w:r>
        <w:br/>
        <w:t xml:space="preserve">uff jung </w:t>
      </w:r>
      <w:proofErr w:type="spellStart"/>
      <w:r>
        <w:t>löwen</w:t>
      </w:r>
      <w:proofErr w:type="spellEnd"/>
      <w:r>
        <w:t xml:space="preserve"> und </w:t>
      </w:r>
      <w:proofErr w:type="spellStart"/>
      <w:r>
        <w:t>trachen</w:t>
      </w:r>
      <w:proofErr w:type="spellEnd"/>
      <w:r>
        <w:t>!</w:t>
      </w:r>
      <w:r>
        <w:br/>
        <w:t xml:space="preserve">Dann er gärt min von </w:t>
      </w:r>
      <w:proofErr w:type="spellStart"/>
      <w:r>
        <w:t>hertzen</w:t>
      </w:r>
      <w:proofErr w:type="spellEnd"/>
      <w:r>
        <w:t xml:space="preserve"> gar,</w:t>
      </w:r>
      <w:r>
        <w:br/>
      </w:r>
      <w:proofErr w:type="spellStart"/>
      <w:r>
        <w:t>wil</w:t>
      </w:r>
      <w:proofErr w:type="spellEnd"/>
      <w:r>
        <w:t xml:space="preserve"> </w:t>
      </w:r>
      <w:proofErr w:type="spellStart"/>
      <w:r>
        <w:t>jm</w:t>
      </w:r>
      <w:proofErr w:type="spellEnd"/>
      <w:r>
        <w:t xml:space="preserve"> </w:t>
      </w:r>
      <w:proofErr w:type="spellStart"/>
      <w:r>
        <w:t>fürwar</w:t>
      </w:r>
      <w:proofErr w:type="spellEnd"/>
      <w:r>
        <w:br/>
      </w:r>
      <w:proofErr w:type="spellStart"/>
      <w:r>
        <w:t>helffen</w:t>
      </w:r>
      <w:proofErr w:type="spellEnd"/>
      <w:r>
        <w:t xml:space="preserve"> </w:t>
      </w:r>
      <w:proofErr w:type="spellStart"/>
      <w:r>
        <w:t>uß</w:t>
      </w:r>
      <w:proofErr w:type="spellEnd"/>
      <w:r>
        <w:t xml:space="preserve"> allen </w:t>
      </w:r>
      <w:proofErr w:type="spellStart"/>
      <w:r>
        <w:t>sachen</w:t>
      </w:r>
      <w:proofErr w:type="spellEnd"/>
      <w:r>
        <w:t>.</w:t>
      </w:r>
      <w:r>
        <w:br/>
        <w:t xml:space="preserve">Ich bin sin </w:t>
      </w:r>
      <w:proofErr w:type="spellStart"/>
      <w:r>
        <w:t>schutz</w:t>
      </w:r>
      <w:proofErr w:type="spellEnd"/>
      <w:r>
        <w:t xml:space="preserve"> vor allem trutz,</w:t>
      </w:r>
      <w:r>
        <w:br/>
      </w:r>
      <w:proofErr w:type="spellStart"/>
      <w:r>
        <w:t>dwyl</w:t>
      </w:r>
      <w:proofErr w:type="spellEnd"/>
      <w:r>
        <w:t xml:space="preserve"> er behend sich zu mir </w:t>
      </w:r>
      <w:proofErr w:type="spellStart"/>
      <w:r>
        <w:t>wendt</w:t>
      </w:r>
      <w:proofErr w:type="spellEnd"/>
      <w:r>
        <w:t>,</w:t>
      </w:r>
      <w:r>
        <w:br/>
        <w:t xml:space="preserve">dann er hat </w:t>
      </w:r>
      <w:proofErr w:type="spellStart"/>
      <w:r>
        <w:t>minen</w:t>
      </w:r>
      <w:proofErr w:type="spellEnd"/>
      <w:r>
        <w:t xml:space="preserve"> </w:t>
      </w:r>
      <w:proofErr w:type="spellStart"/>
      <w:r>
        <w:t>namen</w:t>
      </w:r>
      <w:proofErr w:type="spellEnd"/>
      <w:r>
        <w:t xml:space="preserve"> kennt.</w:t>
      </w:r>
    </w:p>
    <w:p w14:paraId="259D5CF0" w14:textId="77777777" w:rsidR="0030200A" w:rsidRDefault="0030200A" w:rsidP="0030200A">
      <w:pPr>
        <w:pStyle w:val="StandardWeb"/>
      </w:pPr>
      <w:r>
        <w:t xml:space="preserve">Er </w:t>
      </w:r>
      <w:proofErr w:type="spellStart"/>
      <w:r>
        <w:t>rufft</w:t>
      </w:r>
      <w:proofErr w:type="spellEnd"/>
      <w:r>
        <w:t xml:space="preserve"> mich an als </w:t>
      </w:r>
      <w:proofErr w:type="spellStart"/>
      <w:r>
        <w:t>sinen</w:t>
      </w:r>
      <w:proofErr w:type="spellEnd"/>
      <w:r>
        <w:t xml:space="preserve"> Gott,</w:t>
      </w:r>
      <w:r>
        <w:br/>
        <w:t>in angst und not</w:t>
      </w:r>
      <w:r>
        <w:br/>
      </w:r>
      <w:proofErr w:type="spellStart"/>
      <w:r>
        <w:t>wil</w:t>
      </w:r>
      <w:proofErr w:type="spellEnd"/>
      <w:r>
        <w:t xml:space="preserve"> ich sin </w:t>
      </w:r>
      <w:proofErr w:type="spellStart"/>
      <w:r>
        <w:t>gbätt</w:t>
      </w:r>
      <w:proofErr w:type="spellEnd"/>
      <w:r>
        <w:t xml:space="preserve"> erhören,</w:t>
      </w:r>
      <w:r>
        <w:br/>
        <w:t xml:space="preserve">Ich </w:t>
      </w:r>
      <w:proofErr w:type="spellStart"/>
      <w:r>
        <w:t>wil</w:t>
      </w:r>
      <w:proofErr w:type="spellEnd"/>
      <w:r>
        <w:t xml:space="preserve"> </w:t>
      </w:r>
      <w:proofErr w:type="spellStart"/>
      <w:r>
        <w:t>jn</w:t>
      </w:r>
      <w:proofErr w:type="spellEnd"/>
      <w:r>
        <w:t xml:space="preserve"> von der </w:t>
      </w:r>
      <w:proofErr w:type="spellStart"/>
      <w:r>
        <w:t>schanden</w:t>
      </w:r>
      <w:proofErr w:type="spellEnd"/>
      <w:r>
        <w:t xml:space="preserve"> </w:t>
      </w:r>
      <w:proofErr w:type="spellStart"/>
      <w:r>
        <w:t>huß</w:t>
      </w:r>
      <w:proofErr w:type="spellEnd"/>
      <w:r>
        <w:br/>
      </w:r>
      <w:proofErr w:type="spellStart"/>
      <w:r>
        <w:t>ruffen</w:t>
      </w:r>
      <w:proofErr w:type="spellEnd"/>
      <w:r>
        <w:t xml:space="preserve"> </w:t>
      </w:r>
      <w:proofErr w:type="spellStart"/>
      <w:r>
        <w:t>heruß</w:t>
      </w:r>
      <w:proofErr w:type="spellEnd"/>
      <w:r>
        <w:t>,</w:t>
      </w:r>
      <w:r>
        <w:br/>
        <w:t xml:space="preserve">groß machen </w:t>
      </w:r>
      <w:proofErr w:type="spellStart"/>
      <w:r>
        <w:t>unnd</w:t>
      </w:r>
      <w:proofErr w:type="spellEnd"/>
      <w:r>
        <w:t xml:space="preserve"> zu </w:t>
      </w:r>
      <w:proofErr w:type="spellStart"/>
      <w:r>
        <w:t>eeren</w:t>
      </w:r>
      <w:proofErr w:type="spellEnd"/>
      <w:r>
        <w:t>.</w:t>
      </w:r>
      <w:r>
        <w:br/>
      </w:r>
      <w:proofErr w:type="spellStart"/>
      <w:r>
        <w:t>Sins</w:t>
      </w:r>
      <w:proofErr w:type="spellEnd"/>
      <w:r>
        <w:t xml:space="preserve"> </w:t>
      </w:r>
      <w:proofErr w:type="spellStart"/>
      <w:r>
        <w:t>läbens</w:t>
      </w:r>
      <w:proofErr w:type="spellEnd"/>
      <w:r>
        <w:t xml:space="preserve"> </w:t>
      </w:r>
      <w:proofErr w:type="spellStart"/>
      <w:r>
        <w:t>zil</w:t>
      </w:r>
      <w:proofErr w:type="spellEnd"/>
      <w:r>
        <w:t xml:space="preserve"> </w:t>
      </w:r>
      <w:proofErr w:type="spellStart"/>
      <w:r>
        <w:t>sol</w:t>
      </w:r>
      <w:proofErr w:type="spellEnd"/>
      <w:r>
        <w:t xml:space="preserve"> werden </w:t>
      </w:r>
      <w:proofErr w:type="spellStart"/>
      <w:r>
        <w:t>vil</w:t>
      </w:r>
      <w:proofErr w:type="spellEnd"/>
      <w:r>
        <w:t>,</w:t>
      </w:r>
      <w:r>
        <w:br/>
        <w:t xml:space="preserve">nach </w:t>
      </w:r>
      <w:proofErr w:type="spellStart"/>
      <w:r>
        <w:t>disem</w:t>
      </w:r>
      <w:proofErr w:type="spellEnd"/>
      <w:r>
        <w:t xml:space="preserve"> </w:t>
      </w:r>
      <w:proofErr w:type="spellStart"/>
      <w:r>
        <w:t>zeyt</w:t>
      </w:r>
      <w:proofErr w:type="spellEnd"/>
      <w:r>
        <w:t xml:space="preserve"> zeig ich </w:t>
      </w:r>
      <w:proofErr w:type="spellStart"/>
      <w:r>
        <w:t>jm</w:t>
      </w:r>
      <w:proofErr w:type="spellEnd"/>
      <w:r>
        <w:t xml:space="preserve"> breit</w:t>
      </w:r>
      <w:r>
        <w:br/>
        <w:t xml:space="preserve">min heil und </w:t>
      </w:r>
      <w:proofErr w:type="spellStart"/>
      <w:r>
        <w:t>früud</w:t>
      </w:r>
      <w:proofErr w:type="spellEnd"/>
      <w:r>
        <w:t xml:space="preserve"> in </w:t>
      </w:r>
      <w:proofErr w:type="spellStart"/>
      <w:r>
        <w:t>ewigkeit</w:t>
      </w:r>
      <w:proofErr w:type="spellEnd"/>
      <w:r>
        <w:t>.</w:t>
      </w:r>
    </w:p>
    <w:p w14:paraId="0F8EDDAA" w14:textId="67CE4D97" w:rsidR="0030200A" w:rsidRDefault="0030200A" w:rsidP="0030200A">
      <w:pPr>
        <w:pStyle w:val="berschrift2"/>
      </w:pPr>
      <w:r>
        <w:rPr>
          <w:rStyle w:val="screen-reader-text"/>
        </w:rPr>
        <w:t>Der 82. Psalm</w:t>
      </w:r>
      <w:r>
        <w:t xml:space="preserve"> </w:t>
      </w:r>
    </w:p>
    <w:p w14:paraId="4764C424" w14:textId="77777777" w:rsidR="0030200A" w:rsidRDefault="0030200A" w:rsidP="0030200A">
      <w:pPr>
        <w:pStyle w:val="StandardWeb"/>
      </w:pPr>
      <w:r>
        <w:t xml:space="preserve">GOtt </w:t>
      </w:r>
      <w:proofErr w:type="spellStart"/>
      <w:r>
        <w:t>stadt</w:t>
      </w:r>
      <w:proofErr w:type="spellEnd"/>
      <w:r>
        <w:t xml:space="preserve"> in </w:t>
      </w:r>
      <w:proofErr w:type="spellStart"/>
      <w:r>
        <w:t>sinder</w:t>
      </w:r>
      <w:proofErr w:type="spellEnd"/>
      <w:r>
        <w:t xml:space="preserve"> </w:t>
      </w:r>
      <w:proofErr w:type="spellStart"/>
      <w:r>
        <w:t>gmeinde</w:t>
      </w:r>
      <w:proofErr w:type="spellEnd"/>
      <w:r>
        <w:t xml:space="preserve"> recht,</w:t>
      </w:r>
      <w:r>
        <w:br/>
        <w:t xml:space="preserve">ist </w:t>
      </w:r>
      <w:proofErr w:type="spellStart"/>
      <w:r>
        <w:t>undern</w:t>
      </w:r>
      <w:proofErr w:type="spellEnd"/>
      <w:r>
        <w:t xml:space="preserve"> </w:t>
      </w:r>
      <w:proofErr w:type="spellStart"/>
      <w:r>
        <w:t>göttern</w:t>
      </w:r>
      <w:proofErr w:type="spellEnd"/>
      <w:r>
        <w:t xml:space="preserve"> </w:t>
      </w:r>
      <w:proofErr w:type="spellStart"/>
      <w:r>
        <w:t>richter</w:t>
      </w:r>
      <w:proofErr w:type="spellEnd"/>
      <w:r>
        <w:t>:</w:t>
      </w:r>
      <w:r>
        <w:br/>
        <w:t xml:space="preserve">O </w:t>
      </w:r>
      <w:proofErr w:type="spellStart"/>
      <w:r>
        <w:t>küng</w:t>
      </w:r>
      <w:proofErr w:type="spellEnd"/>
      <w:r>
        <w:t xml:space="preserve">, </w:t>
      </w:r>
      <w:proofErr w:type="spellStart"/>
      <w:r>
        <w:t>fürst</w:t>
      </w:r>
      <w:proofErr w:type="spellEnd"/>
      <w:r>
        <w:t xml:space="preserve">, </w:t>
      </w:r>
      <w:proofErr w:type="spellStart"/>
      <w:r>
        <w:t>richter</w:t>
      </w:r>
      <w:proofErr w:type="spellEnd"/>
      <w:r>
        <w:t xml:space="preserve">, </w:t>
      </w:r>
      <w:proofErr w:type="spellStart"/>
      <w:r>
        <w:t>gwalt</w:t>
      </w:r>
      <w:proofErr w:type="spellEnd"/>
      <w:r>
        <w:t xml:space="preserve"> und </w:t>
      </w:r>
      <w:proofErr w:type="spellStart"/>
      <w:r>
        <w:t>knecht</w:t>
      </w:r>
      <w:proofErr w:type="spellEnd"/>
      <w:r>
        <w:t>,</w:t>
      </w:r>
      <w:r>
        <w:br/>
        <w:t xml:space="preserve">wie lang </w:t>
      </w:r>
      <w:proofErr w:type="spellStart"/>
      <w:r>
        <w:t>wölt</w:t>
      </w:r>
      <w:proofErr w:type="spellEnd"/>
      <w:r>
        <w:t xml:space="preserve"> </w:t>
      </w:r>
      <w:proofErr w:type="spellStart"/>
      <w:r>
        <w:t>jr</w:t>
      </w:r>
      <w:proofErr w:type="spellEnd"/>
      <w:r>
        <w:t xml:space="preserve"> vernichten</w:t>
      </w:r>
      <w:r>
        <w:br/>
        <w:t xml:space="preserve">Min </w:t>
      </w:r>
      <w:proofErr w:type="spellStart"/>
      <w:r>
        <w:t>arms</w:t>
      </w:r>
      <w:proofErr w:type="spellEnd"/>
      <w:r>
        <w:t xml:space="preserve"> </w:t>
      </w:r>
      <w:proofErr w:type="spellStart"/>
      <w:r>
        <w:t>volck</w:t>
      </w:r>
      <w:proofErr w:type="spellEnd"/>
      <w:r>
        <w:t xml:space="preserve"> mit unrechtem </w:t>
      </w:r>
      <w:proofErr w:type="spellStart"/>
      <w:r>
        <w:t>gricht</w:t>
      </w:r>
      <w:proofErr w:type="spellEnd"/>
      <w:r>
        <w:t>?</w:t>
      </w:r>
      <w:r>
        <w:br/>
        <w:t>gottlose wicht</w:t>
      </w:r>
      <w:r>
        <w:br/>
        <w:t xml:space="preserve">und arg </w:t>
      </w:r>
      <w:proofErr w:type="spellStart"/>
      <w:r>
        <w:t>person</w:t>
      </w:r>
      <w:proofErr w:type="spellEnd"/>
      <w:r>
        <w:t xml:space="preserve">, die </w:t>
      </w:r>
      <w:proofErr w:type="spellStart"/>
      <w:r>
        <w:t>nempt</w:t>
      </w:r>
      <w:proofErr w:type="spellEnd"/>
      <w:r>
        <w:t xml:space="preserve"> </w:t>
      </w:r>
      <w:proofErr w:type="spellStart"/>
      <w:r>
        <w:t>ir</w:t>
      </w:r>
      <w:proofErr w:type="spellEnd"/>
      <w:r>
        <w:t xml:space="preserve"> an,</w:t>
      </w:r>
      <w:r>
        <w:br/>
        <w:t xml:space="preserve">der arm muß </w:t>
      </w:r>
      <w:proofErr w:type="spellStart"/>
      <w:r>
        <w:t>wyt</w:t>
      </w:r>
      <w:proofErr w:type="spellEnd"/>
      <w:r>
        <w:t xml:space="preserve"> </w:t>
      </w:r>
      <w:proofErr w:type="spellStart"/>
      <w:r>
        <w:t>dorthinden</w:t>
      </w:r>
      <w:proofErr w:type="spellEnd"/>
      <w:r>
        <w:t xml:space="preserve"> </w:t>
      </w:r>
      <w:proofErr w:type="spellStart"/>
      <w:r>
        <w:t>stan</w:t>
      </w:r>
      <w:proofErr w:type="spellEnd"/>
      <w:r>
        <w:t>!</w:t>
      </w:r>
    </w:p>
    <w:p w14:paraId="7FC570BE" w14:textId="77777777" w:rsidR="0030200A" w:rsidRDefault="0030200A" w:rsidP="0030200A">
      <w:pPr>
        <w:pStyle w:val="StandardWeb"/>
      </w:pPr>
      <w:r>
        <w:t>Den armen richtend in der not,</w:t>
      </w:r>
      <w:r>
        <w:br/>
        <w:t xml:space="preserve">dem </w:t>
      </w:r>
      <w:proofErr w:type="spellStart"/>
      <w:r>
        <w:t>weißlin</w:t>
      </w:r>
      <w:proofErr w:type="spellEnd"/>
      <w:r>
        <w:t xml:space="preserve"> und dem schlechten!</w:t>
      </w:r>
      <w:r>
        <w:br/>
      </w:r>
      <w:proofErr w:type="spellStart"/>
      <w:r>
        <w:t>Helfft</w:t>
      </w:r>
      <w:proofErr w:type="spellEnd"/>
      <w:r>
        <w:t xml:space="preserve"> dem </w:t>
      </w:r>
      <w:proofErr w:type="spellStart"/>
      <w:r>
        <w:t>ellenden</w:t>
      </w:r>
      <w:proofErr w:type="spellEnd"/>
      <w:r>
        <w:t xml:space="preserve"> </w:t>
      </w:r>
      <w:proofErr w:type="spellStart"/>
      <w:r>
        <w:t>uf</w:t>
      </w:r>
      <w:proofErr w:type="spellEnd"/>
      <w:r>
        <w:t>, durch Gott,</w:t>
      </w:r>
      <w:r>
        <w:br/>
        <w:t xml:space="preserve">dem </w:t>
      </w:r>
      <w:proofErr w:type="spellStart"/>
      <w:r>
        <w:t>dürfftigen</w:t>
      </w:r>
      <w:proofErr w:type="spellEnd"/>
      <w:r>
        <w:t xml:space="preserve"> zum rechten!</w:t>
      </w:r>
      <w:r>
        <w:br/>
        <w:t xml:space="preserve">Den </w:t>
      </w:r>
      <w:proofErr w:type="spellStart"/>
      <w:r>
        <w:t>gringen</w:t>
      </w:r>
      <w:proofErr w:type="spellEnd"/>
      <w:r>
        <w:t xml:space="preserve"> rettend in </w:t>
      </w:r>
      <w:proofErr w:type="spellStart"/>
      <w:r>
        <w:t>sim</w:t>
      </w:r>
      <w:proofErr w:type="spellEnd"/>
      <w:r>
        <w:t xml:space="preserve"> zwang,</w:t>
      </w:r>
      <w:r>
        <w:br/>
      </w:r>
      <w:proofErr w:type="spellStart"/>
      <w:r>
        <w:t>sumpt</w:t>
      </w:r>
      <w:proofErr w:type="spellEnd"/>
      <w:r>
        <w:t xml:space="preserve"> </w:t>
      </w:r>
      <w:proofErr w:type="spellStart"/>
      <w:r>
        <w:t>üch</w:t>
      </w:r>
      <w:proofErr w:type="spellEnd"/>
      <w:r>
        <w:t xml:space="preserve"> </w:t>
      </w:r>
      <w:proofErr w:type="spellStart"/>
      <w:r>
        <w:t>nit</w:t>
      </w:r>
      <w:proofErr w:type="spellEnd"/>
      <w:r>
        <w:t xml:space="preserve"> lang!</w:t>
      </w:r>
      <w:r>
        <w:br/>
        <w:t xml:space="preserve">des armen band </w:t>
      </w:r>
      <w:proofErr w:type="spellStart"/>
      <w:r>
        <w:t>zrings</w:t>
      </w:r>
      <w:proofErr w:type="spellEnd"/>
      <w:r>
        <w:t xml:space="preserve"> </w:t>
      </w:r>
      <w:proofErr w:type="spellStart"/>
      <w:r>
        <w:t>umb</w:t>
      </w:r>
      <w:proofErr w:type="spellEnd"/>
      <w:r>
        <w:t xml:space="preserve"> im </w:t>
      </w:r>
      <w:proofErr w:type="spellStart"/>
      <w:r>
        <w:t>land</w:t>
      </w:r>
      <w:proofErr w:type="spellEnd"/>
      <w:r>
        <w:t>,</w:t>
      </w:r>
      <w:r>
        <w:br/>
      </w:r>
      <w:proofErr w:type="spellStart"/>
      <w:r>
        <w:t>lößt</w:t>
      </w:r>
      <w:proofErr w:type="spellEnd"/>
      <w:r>
        <w:t xml:space="preserve"> </w:t>
      </w:r>
      <w:proofErr w:type="spellStart"/>
      <w:r>
        <w:t>jn</w:t>
      </w:r>
      <w:proofErr w:type="spellEnd"/>
      <w:r>
        <w:t xml:space="preserve"> </w:t>
      </w:r>
      <w:proofErr w:type="spellStart"/>
      <w:r>
        <w:t>uß</w:t>
      </w:r>
      <w:proofErr w:type="spellEnd"/>
      <w:r>
        <w:t xml:space="preserve"> der gottlosen </w:t>
      </w:r>
      <w:proofErr w:type="spellStart"/>
      <w:r>
        <w:t>hand</w:t>
      </w:r>
      <w:proofErr w:type="spellEnd"/>
      <w:r>
        <w:t>!</w:t>
      </w:r>
    </w:p>
    <w:p w14:paraId="548316CB" w14:textId="77777777" w:rsidR="0030200A" w:rsidRDefault="0030200A" w:rsidP="0030200A">
      <w:pPr>
        <w:pStyle w:val="StandardWeb"/>
      </w:pPr>
      <w:r>
        <w:t xml:space="preserve">Aber, Herr Gott, </w:t>
      </w:r>
      <w:proofErr w:type="spellStart"/>
      <w:r>
        <w:t>sy</w:t>
      </w:r>
      <w:proofErr w:type="spellEnd"/>
      <w:r>
        <w:t xml:space="preserve"> </w:t>
      </w:r>
      <w:proofErr w:type="spellStart"/>
      <w:r>
        <w:t>wüssends</w:t>
      </w:r>
      <w:proofErr w:type="spellEnd"/>
      <w:r>
        <w:t xml:space="preserve"> nicht,</w:t>
      </w:r>
      <w:r>
        <w:br/>
        <w:t xml:space="preserve">das du stäts in </w:t>
      </w:r>
      <w:proofErr w:type="spellStart"/>
      <w:r>
        <w:t>dinr</w:t>
      </w:r>
      <w:proofErr w:type="spellEnd"/>
      <w:r>
        <w:t xml:space="preserve"> </w:t>
      </w:r>
      <w:proofErr w:type="spellStart"/>
      <w:r>
        <w:t>gmeinde</w:t>
      </w:r>
      <w:proofErr w:type="spellEnd"/>
      <w:r>
        <w:t>,</w:t>
      </w:r>
      <w:r>
        <w:br/>
      </w:r>
      <w:proofErr w:type="spellStart"/>
      <w:r>
        <w:t>Ouch</w:t>
      </w:r>
      <w:proofErr w:type="spellEnd"/>
      <w:r>
        <w:t xml:space="preserve"> </w:t>
      </w:r>
      <w:proofErr w:type="spellStart"/>
      <w:r>
        <w:t>merckends</w:t>
      </w:r>
      <w:proofErr w:type="spellEnd"/>
      <w:r>
        <w:t xml:space="preserve"> </w:t>
      </w:r>
      <w:proofErr w:type="spellStart"/>
      <w:r>
        <w:t>nit</w:t>
      </w:r>
      <w:proofErr w:type="spellEnd"/>
      <w:r>
        <w:t xml:space="preserve">, wär uff </w:t>
      </w:r>
      <w:proofErr w:type="spellStart"/>
      <w:r>
        <w:t>sy</w:t>
      </w:r>
      <w:proofErr w:type="spellEnd"/>
      <w:r>
        <w:t xml:space="preserve"> </w:t>
      </w:r>
      <w:proofErr w:type="spellStart"/>
      <w:r>
        <w:t>sicht</w:t>
      </w:r>
      <w:proofErr w:type="spellEnd"/>
      <w:r>
        <w:t>,</w:t>
      </w:r>
      <w:r>
        <w:br/>
        <w:t xml:space="preserve">meinen, </w:t>
      </w:r>
      <w:proofErr w:type="spellStart"/>
      <w:r>
        <w:t>syens</w:t>
      </w:r>
      <w:proofErr w:type="spellEnd"/>
      <w:r>
        <w:t xml:space="preserve"> alleine.</w:t>
      </w:r>
      <w:r>
        <w:br/>
      </w:r>
      <w:proofErr w:type="spellStart"/>
      <w:r>
        <w:t>Sy</w:t>
      </w:r>
      <w:proofErr w:type="spellEnd"/>
      <w:r>
        <w:t xml:space="preserve"> </w:t>
      </w:r>
      <w:proofErr w:type="spellStart"/>
      <w:r>
        <w:t>wandlend</w:t>
      </w:r>
      <w:proofErr w:type="spellEnd"/>
      <w:r>
        <w:t xml:space="preserve"> blind im finstern </w:t>
      </w:r>
      <w:proofErr w:type="spellStart"/>
      <w:r>
        <w:t>tal</w:t>
      </w:r>
      <w:proofErr w:type="spellEnd"/>
      <w:r>
        <w:br/>
        <w:t xml:space="preserve">nach </w:t>
      </w:r>
      <w:proofErr w:type="spellStart"/>
      <w:r>
        <w:t>jrer</w:t>
      </w:r>
      <w:proofErr w:type="spellEnd"/>
      <w:r>
        <w:t xml:space="preserve"> </w:t>
      </w:r>
      <w:proofErr w:type="spellStart"/>
      <w:r>
        <w:t>wal</w:t>
      </w:r>
      <w:proofErr w:type="spellEnd"/>
      <w:r>
        <w:t>,</w:t>
      </w:r>
      <w:r>
        <w:br/>
        <w:t xml:space="preserve">biß doch </w:t>
      </w:r>
      <w:proofErr w:type="spellStart"/>
      <w:r>
        <w:t>zeletst</w:t>
      </w:r>
      <w:proofErr w:type="spellEnd"/>
      <w:r>
        <w:t xml:space="preserve"> des </w:t>
      </w:r>
      <w:proofErr w:type="spellStart"/>
      <w:r>
        <w:t>lands</w:t>
      </w:r>
      <w:proofErr w:type="spellEnd"/>
      <w:r>
        <w:t xml:space="preserve"> </w:t>
      </w:r>
      <w:proofErr w:type="spellStart"/>
      <w:r>
        <w:t>grunduest</w:t>
      </w:r>
      <w:proofErr w:type="spellEnd"/>
      <w:r>
        <w:br/>
      </w:r>
      <w:proofErr w:type="spellStart"/>
      <w:r>
        <w:t>umbfallen</w:t>
      </w:r>
      <w:proofErr w:type="spellEnd"/>
      <w:r>
        <w:t xml:space="preserve"> </w:t>
      </w:r>
      <w:proofErr w:type="spellStart"/>
      <w:r>
        <w:t>wirt</w:t>
      </w:r>
      <w:proofErr w:type="spellEnd"/>
      <w:r>
        <w:t xml:space="preserve"> durch </w:t>
      </w:r>
      <w:proofErr w:type="spellStart"/>
      <w:r>
        <w:t>frömbde</w:t>
      </w:r>
      <w:proofErr w:type="spellEnd"/>
      <w:r>
        <w:t xml:space="preserve"> gest.</w:t>
      </w:r>
    </w:p>
    <w:p w14:paraId="440E47A2" w14:textId="77777777" w:rsidR="0030200A" w:rsidRDefault="0030200A" w:rsidP="0030200A">
      <w:pPr>
        <w:pStyle w:val="StandardWeb"/>
      </w:pPr>
      <w:proofErr w:type="spellStart"/>
      <w:r>
        <w:t>Jr</w:t>
      </w:r>
      <w:proofErr w:type="spellEnd"/>
      <w:r>
        <w:t xml:space="preserve"> </w:t>
      </w:r>
      <w:proofErr w:type="spellStart"/>
      <w:r>
        <w:t>küng</w:t>
      </w:r>
      <w:proofErr w:type="spellEnd"/>
      <w:r>
        <w:t xml:space="preserve">, ich sag </w:t>
      </w:r>
      <w:proofErr w:type="spellStart"/>
      <w:r>
        <w:t>üch</w:t>
      </w:r>
      <w:proofErr w:type="spellEnd"/>
      <w:r>
        <w:t xml:space="preserve"> </w:t>
      </w:r>
      <w:proofErr w:type="spellStart"/>
      <w:r>
        <w:t>unnd</w:t>
      </w:r>
      <w:proofErr w:type="spellEnd"/>
      <w:r>
        <w:t xml:space="preserve"> ist </w:t>
      </w:r>
      <w:proofErr w:type="spellStart"/>
      <w:r>
        <w:t>waar</w:t>
      </w:r>
      <w:proofErr w:type="spellEnd"/>
      <w:r>
        <w:t>:</w:t>
      </w:r>
      <w:r>
        <w:br/>
      </w:r>
      <w:proofErr w:type="spellStart"/>
      <w:r>
        <w:t>götter</w:t>
      </w:r>
      <w:proofErr w:type="spellEnd"/>
      <w:r>
        <w:t xml:space="preserve"> sind </w:t>
      </w:r>
      <w:proofErr w:type="spellStart"/>
      <w:r>
        <w:t>jr</w:t>
      </w:r>
      <w:proofErr w:type="spellEnd"/>
      <w:r>
        <w:t xml:space="preserve"> </w:t>
      </w:r>
      <w:proofErr w:type="spellStart"/>
      <w:r>
        <w:t>nit</w:t>
      </w:r>
      <w:proofErr w:type="spellEnd"/>
      <w:r>
        <w:t xml:space="preserve"> minder,</w:t>
      </w:r>
      <w:r>
        <w:br/>
        <w:t>Von Gott verordnet alle gar</w:t>
      </w:r>
      <w:r>
        <w:br/>
        <w:t xml:space="preserve">der allerhöchsten </w:t>
      </w:r>
      <w:proofErr w:type="spellStart"/>
      <w:r>
        <w:t>kinder</w:t>
      </w:r>
      <w:proofErr w:type="spellEnd"/>
      <w:r>
        <w:t>.</w:t>
      </w:r>
      <w:r>
        <w:br/>
        <w:t xml:space="preserve">Doch sterbend </w:t>
      </w:r>
      <w:proofErr w:type="spellStart"/>
      <w:r>
        <w:t>jr</w:t>
      </w:r>
      <w:proofErr w:type="spellEnd"/>
      <w:r>
        <w:t xml:space="preserve"> als </w:t>
      </w:r>
      <w:proofErr w:type="spellStart"/>
      <w:r>
        <w:t>dmenschen</w:t>
      </w:r>
      <w:proofErr w:type="spellEnd"/>
      <w:r>
        <w:t xml:space="preserve"> hie,</w:t>
      </w:r>
      <w:r>
        <w:br/>
      </w:r>
      <w:proofErr w:type="spellStart"/>
      <w:r>
        <w:t>üwr</w:t>
      </w:r>
      <w:proofErr w:type="spellEnd"/>
      <w:r>
        <w:t xml:space="preserve"> </w:t>
      </w:r>
      <w:proofErr w:type="spellStart"/>
      <w:r>
        <w:t>keinr</w:t>
      </w:r>
      <w:proofErr w:type="spellEnd"/>
      <w:r>
        <w:t xml:space="preserve"> weißt wie,</w:t>
      </w:r>
      <w:r>
        <w:br/>
        <w:t xml:space="preserve">zu welcher </w:t>
      </w:r>
      <w:proofErr w:type="spellStart"/>
      <w:r>
        <w:t>zyt</w:t>
      </w:r>
      <w:proofErr w:type="spellEnd"/>
      <w:r>
        <w:t xml:space="preserve">, </w:t>
      </w:r>
      <w:proofErr w:type="spellStart"/>
      <w:r>
        <w:t>morn</w:t>
      </w:r>
      <w:proofErr w:type="spellEnd"/>
      <w:r>
        <w:t xml:space="preserve"> oder </w:t>
      </w:r>
      <w:proofErr w:type="spellStart"/>
      <w:r>
        <w:t>hüt</w:t>
      </w:r>
      <w:proofErr w:type="spellEnd"/>
      <w:r>
        <w:t>,</w:t>
      </w:r>
      <w:r>
        <w:br/>
      </w:r>
      <w:proofErr w:type="spellStart"/>
      <w:r>
        <w:t>falln</w:t>
      </w:r>
      <w:proofErr w:type="spellEnd"/>
      <w:r>
        <w:t xml:space="preserve"> ist </w:t>
      </w:r>
      <w:proofErr w:type="spellStart"/>
      <w:r>
        <w:t>üch</w:t>
      </w:r>
      <w:proofErr w:type="spellEnd"/>
      <w:r>
        <w:t xml:space="preserve"> fürsten ein </w:t>
      </w:r>
      <w:proofErr w:type="spellStart"/>
      <w:r>
        <w:t>gmein</w:t>
      </w:r>
      <w:proofErr w:type="spellEnd"/>
      <w:r>
        <w:t xml:space="preserve"> </w:t>
      </w:r>
      <w:proofErr w:type="spellStart"/>
      <w:r>
        <w:t>püt</w:t>
      </w:r>
      <w:proofErr w:type="spellEnd"/>
      <w:r>
        <w:t>.</w:t>
      </w:r>
    </w:p>
    <w:p w14:paraId="72DEDC2D" w14:textId="77777777" w:rsidR="0030200A" w:rsidRDefault="0030200A" w:rsidP="0030200A">
      <w:pPr>
        <w:pStyle w:val="StandardWeb"/>
      </w:pPr>
      <w:r>
        <w:t xml:space="preserve">O Gott, </w:t>
      </w:r>
      <w:proofErr w:type="spellStart"/>
      <w:r>
        <w:t>darumb</w:t>
      </w:r>
      <w:proofErr w:type="spellEnd"/>
      <w:r>
        <w:t xml:space="preserve"> so mach dich uff,</w:t>
      </w:r>
      <w:r>
        <w:br/>
      </w:r>
      <w:proofErr w:type="spellStart"/>
      <w:r>
        <w:t>richt</w:t>
      </w:r>
      <w:proofErr w:type="spellEnd"/>
      <w:r>
        <w:t xml:space="preserve"> </w:t>
      </w:r>
      <w:proofErr w:type="spellStart"/>
      <w:r>
        <w:t>selbs</w:t>
      </w:r>
      <w:proofErr w:type="spellEnd"/>
      <w:r>
        <w:t xml:space="preserve"> in allen landen!</w:t>
      </w:r>
      <w:r>
        <w:br/>
        <w:t xml:space="preserve">Die </w:t>
      </w:r>
      <w:proofErr w:type="spellStart"/>
      <w:r>
        <w:t>götter</w:t>
      </w:r>
      <w:proofErr w:type="spellEnd"/>
      <w:r>
        <w:t xml:space="preserve"> hast verordnet druff,</w:t>
      </w:r>
      <w:r>
        <w:br/>
        <w:t xml:space="preserve">laß </w:t>
      </w:r>
      <w:proofErr w:type="spellStart"/>
      <w:r>
        <w:t>sy</w:t>
      </w:r>
      <w:proofErr w:type="spellEnd"/>
      <w:r>
        <w:t xml:space="preserve"> </w:t>
      </w:r>
      <w:proofErr w:type="spellStart"/>
      <w:r>
        <w:t>nit</w:t>
      </w:r>
      <w:proofErr w:type="spellEnd"/>
      <w:r>
        <w:t xml:space="preserve"> werden </w:t>
      </w:r>
      <w:proofErr w:type="spellStart"/>
      <w:r>
        <w:t>zschanden</w:t>
      </w:r>
      <w:proofErr w:type="spellEnd"/>
      <w:r>
        <w:t>!</w:t>
      </w:r>
      <w:r>
        <w:br/>
        <w:t xml:space="preserve">Denn du bist Herr über all </w:t>
      </w:r>
      <w:proofErr w:type="spellStart"/>
      <w:r>
        <w:t>wält</w:t>
      </w:r>
      <w:proofErr w:type="spellEnd"/>
      <w:r>
        <w:t>,</w:t>
      </w:r>
      <w:r>
        <w:br/>
      </w:r>
      <w:proofErr w:type="spellStart"/>
      <w:r>
        <w:t>din</w:t>
      </w:r>
      <w:proofErr w:type="spellEnd"/>
      <w:r>
        <w:t xml:space="preserve"> </w:t>
      </w:r>
      <w:proofErr w:type="spellStart"/>
      <w:r>
        <w:t>gricht</w:t>
      </w:r>
      <w:proofErr w:type="spellEnd"/>
      <w:r>
        <w:t xml:space="preserve"> und </w:t>
      </w:r>
      <w:proofErr w:type="spellStart"/>
      <w:r>
        <w:t>feld</w:t>
      </w:r>
      <w:proofErr w:type="spellEnd"/>
      <w:r>
        <w:br/>
        <w:t xml:space="preserve">gibst uns zum </w:t>
      </w:r>
      <w:proofErr w:type="spellStart"/>
      <w:r>
        <w:t>bscheid</w:t>
      </w:r>
      <w:proofErr w:type="spellEnd"/>
      <w:r>
        <w:t xml:space="preserve"> </w:t>
      </w:r>
      <w:proofErr w:type="spellStart"/>
      <w:r>
        <w:t>barmhertzigkeit</w:t>
      </w:r>
      <w:proofErr w:type="spellEnd"/>
      <w:r>
        <w:t>,</w:t>
      </w:r>
      <w:r>
        <w:br/>
        <w:t xml:space="preserve">dir </w:t>
      </w:r>
      <w:proofErr w:type="spellStart"/>
      <w:r>
        <w:t>sy</w:t>
      </w:r>
      <w:proofErr w:type="spellEnd"/>
      <w:r>
        <w:t xml:space="preserve"> die </w:t>
      </w:r>
      <w:proofErr w:type="spellStart"/>
      <w:r>
        <w:t>eer</w:t>
      </w:r>
      <w:proofErr w:type="spellEnd"/>
      <w:r>
        <w:t xml:space="preserve"> in </w:t>
      </w:r>
      <w:proofErr w:type="spellStart"/>
      <w:r>
        <w:t>ewigkeit</w:t>
      </w:r>
      <w:proofErr w:type="spellEnd"/>
      <w:r>
        <w:t>!</w:t>
      </w:r>
    </w:p>
    <w:p w14:paraId="3DFCA88E" w14:textId="21F3D0BE" w:rsidR="0030200A" w:rsidRDefault="0030200A" w:rsidP="0030200A">
      <w:pPr>
        <w:pStyle w:val="berschrift2"/>
      </w:pPr>
      <w:proofErr w:type="spellStart"/>
      <w:r>
        <w:rPr>
          <w:rStyle w:val="screen-reader-text"/>
        </w:rPr>
        <w:t>CHriste</w:t>
      </w:r>
      <w:proofErr w:type="spellEnd"/>
      <w:r>
        <w:rPr>
          <w:rStyle w:val="screen-reader-text"/>
        </w:rPr>
        <w:t xml:space="preserve">, der du bist tag und </w:t>
      </w:r>
      <w:proofErr w:type="spellStart"/>
      <w:r>
        <w:rPr>
          <w:rStyle w:val="screen-reader-text"/>
        </w:rPr>
        <w:t>liecht</w:t>
      </w:r>
      <w:proofErr w:type="spellEnd"/>
      <w:r>
        <w:rPr>
          <w:rStyle w:val="screen-reader-text"/>
        </w:rPr>
        <w:t>,</w:t>
      </w:r>
      <w:r>
        <w:t xml:space="preserve"> </w:t>
      </w:r>
    </w:p>
    <w:p w14:paraId="06BC5A71" w14:textId="77777777" w:rsidR="0030200A" w:rsidRDefault="0030200A" w:rsidP="0030200A">
      <w:pPr>
        <w:pStyle w:val="StandardWeb"/>
      </w:pPr>
      <w:r>
        <w:rPr>
          <w:rStyle w:val="Fett"/>
        </w:rPr>
        <w:t xml:space="preserve">Hymnus. Christe </w:t>
      </w:r>
      <w:proofErr w:type="spellStart"/>
      <w:r>
        <w:rPr>
          <w:rStyle w:val="Fett"/>
        </w:rPr>
        <w:t>qui</w:t>
      </w:r>
      <w:proofErr w:type="spellEnd"/>
      <w:r>
        <w:rPr>
          <w:rStyle w:val="Fett"/>
        </w:rPr>
        <w:t xml:space="preserve"> </w:t>
      </w:r>
      <w:proofErr w:type="spellStart"/>
      <w:r>
        <w:rPr>
          <w:rStyle w:val="Fett"/>
        </w:rPr>
        <w:t>lux</w:t>
      </w:r>
      <w:proofErr w:type="spellEnd"/>
    </w:p>
    <w:p w14:paraId="02E653EE" w14:textId="77777777" w:rsidR="0030200A" w:rsidRDefault="0030200A" w:rsidP="0030200A">
      <w:pPr>
        <w:pStyle w:val="StandardWeb"/>
      </w:pPr>
      <w:r>
        <w:rPr>
          <w:rStyle w:val="Fett"/>
        </w:rPr>
        <w:t xml:space="preserve">Aus dem Enchiridion von 1527. Im </w:t>
      </w:r>
      <w:proofErr w:type="spellStart"/>
      <w:r>
        <w:rPr>
          <w:rStyle w:val="Fett"/>
        </w:rPr>
        <w:t>Babstschen</w:t>
      </w:r>
      <w:proofErr w:type="spellEnd"/>
      <w:r>
        <w:rPr>
          <w:rStyle w:val="Fett"/>
        </w:rPr>
        <w:t xml:space="preserve"> Gesangbuche von 1545.</w:t>
      </w:r>
    </w:p>
    <w:p w14:paraId="592E91C0" w14:textId="77777777" w:rsidR="0030200A" w:rsidRDefault="0030200A" w:rsidP="0030200A">
      <w:pPr>
        <w:pStyle w:val="StandardWeb"/>
      </w:pPr>
      <w:proofErr w:type="spellStart"/>
      <w:r>
        <w:t>CHriste</w:t>
      </w:r>
      <w:proofErr w:type="spellEnd"/>
      <w:r>
        <w:t xml:space="preserve">, der du bist tag und </w:t>
      </w:r>
      <w:proofErr w:type="spellStart"/>
      <w:r>
        <w:t>liecht</w:t>
      </w:r>
      <w:proofErr w:type="spellEnd"/>
      <w:r>
        <w:t>,</w:t>
      </w:r>
      <w:r>
        <w:br/>
        <w:t>vor dir ist verborgen nichts;</w:t>
      </w:r>
      <w:r>
        <w:br/>
        <w:t xml:space="preserve">Du väterliche </w:t>
      </w:r>
      <w:proofErr w:type="spellStart"/>
      <w:r>
        <w:t>liechtes</w:t>
      </w:r>
      <w:proofErr w:type="spellEnd"/>
      <w:r>
        <w:t xml:space="preserve"> </w:t>
      </w:r>
      <w:proofErr w:type="spellStart"/>
      <w:r>
        <w:t>glantz</w:t>
      </w:r>
      <w:proofErr w:type="spellEnd"/>
      <w:r>
        <w:br/>
        <w:t xml:space="preserve">lern uns den weg der </w:t>
      </w:r>
      <w:proofErr w:type="spellStart"/>
      <w:r>
        <w:t>warheyt</w:t>
      </w:r>
      <w:proofErr w:type="spellEnd"/>
      <w:r>
        <w:t xml:space="preserve"> </w:t>
      </w:r>
      <w:proofErr w:type="spellStart"/>
      <w:r>
        <w:t>gantz</w:t>
      </w:r>
      <w:proofErr w:type="spellEnd"/>
      <w:r>
        <w:t>.</w:t>
      </w:r>
    </w:p>
    <w:p w14:paraId="6A9A46BF" w14:textId="77777777" w:rsidR="0030200A" w:rsidRDefault="0030200A" w:rsidP="0030200A">
      <w:pPr>
        <w:pStyle w:val="StandardWeb"/>
      </w:pPr>
      <w:r>
        <w:t xml:space="preserve">Wir bitten </w:t>
      </w:r>
      <w:proofErr w:type="spellStart"/>
      <w:r>
        <w:t>deyn</w:t>
      </w:r>
      <w:proofErr w:type="spellEnd"/>
      <w:r>
        <w:t xml:space="preserve"> </w:t>
      </w:r>
      <w:proofErr w:type="spellStart"/>
      <w:r>
        <w:t>götliche</w:t>
      </w:r>
      <w:proofErr w:type="spellEnd"/>
      <w:r>
        <w:t xml:space="preserve"> </w:t>
      </w:r>
      <w:proofErr w:type="spellStart"/>
      <w:r>
        <w:t>krafft</w:t>
      </w:r>
      <w:proofErr w:type="spellEnd"/>
      <w:r>
        <w:t>:</w:t>
      </w:r>
      <w:r>
        <w:br/>
        <w:t xml:space="preserve">uns behüt, </w:t>
      </w:r>
      <w:proofErr w:type="spellStart"/>
      <w:r>
        <w:t>herr</w:t>
      </w:r>
      <w:proofErr w:type="spellEnd"/>
      <w:r>
        <w:t xml:space="preserve">, in </w:t>
      </w:r>
      <w:proofErr w:type="spellStart"/>
      <w:r>
        <w:t>diser</w:t>
      </w:r>
      <w:proofErr w:type="spellEnd"/>
      <w:r>
        <w:t xml:space="preserve"> </w:t>
      </w:r>
      <w:proofErr w:type="spellStart"/>
      <w:r>
        <w:t>nacht</w:t>
      </w:r>
      <w:proofErr w:type="spellEnd"/>
      <w:r>
        <w:t>,</w:t>
      </w:r>
      <w:r>
        <w:br/>
      </w:r>
      <w:proofErr w:type="spellStart"/>
      <w:r>
        <w:t>Bewar</w:t>
      </w:r>
      <w:proofErr w:type="spellEnd"/>
      <w:r>
        <w:t xml:space="preserve"> uns, </w:t>
      </w:r>
      <w:proofErr w:type="spellStart"/>
      <w:r>
        <w:t>herr</w:t>
      </w:r>
      <w:proofErr w:type="spellEnd"/>
      <w:r>
        <w:t xml:space="preserve">, vor allem </w:t>
      </w:r>
      <w:proofErr w:type="spellStart"/>
      <w:r>
        <w:t>layd</w:t>
      </w:r>
      <w:proofErr w:type="spellEnd"/>
      <w:r>
        <w:t>,</w:t>
      </w:r>
      <w:r>
        <w:br/>
        <w:t xml:space="preserve">Gott </w:t>
      </w:r>
      <w:proofErr w:type="spellStart"/>
      <w:r>
        <w:t>vater</w:t>
      </w:r>
      <w:proofErr w:type="spellEnd"/>
      <w:r>
        <w:t xml:space="preserve"> der </w:t>
      </w:r>
      <w:proofErr w:type="spellStart"/>
      <w:r>
        <w:t>barmhertzigkayt</w:t>
      </w:r>
      <w:proofErr w:type="spellEnd"/>
      <w:r>
        <w:t>!</w:t>
      </w:r>
    </w:p>
    <w:p w14:paraId="3B98EF9E" w14:textId="77777777" w:rsidR="0030200A" w:rsidRDefault="0030200A" w:rsidP="0030200A">
      <w:pPr>
        <w:pStyle w:val="StandardWeb"/>
      </w:pPr>
      <w:proofErr w:type="spellStart"/>
      <w:r>
        <w:t>Vertreyb</w:t>
      </w:r>
      <w:proofErr w:type="spellEnd"/>
      <w:r>
        <w:t xml:space="preserve"> des schweren </w:t>
      </w:r>
      <w:proofErr w:type="spellStart"/>
      <w:r>
        <w:t>schlaffens</w:t>
      </w:r>
      <w:proofErr w:type="spellEnd"/>
      <w:r>
        <w:t xml:space="preserve"> </w:t>
      </w:r>
      <w:proofErr w:type="spellStart"/>
      <w:r>
        <w:t>frist</w:t>
      </w:r>
      <w:proofErr w:type="spellEnd"/>
      <w:r>
        <w:t>,</w:t>
      </w:r>
      <w:r>
        <w:br/>
        <w:t xml:space="preserve">das uns </w:t>
      </w:r>
      <w:proofErr w:type="spellStart"/>
      <w:r>
        <w:t>nit</w:t>
      </w:r>
      <w:proofErr w:type="spellEnd"/>
      <w:r>
        <w:t xml:space="preserve"> </w:t>
      </w:r>
      <w:proofErr w:type="spellStart"/>
      <w:r>
        <w:t>schad</w:t>
      </w:r>
      <w:proofErr w:type="spellEnd"/>
      <w:r>
        <w:t xml:space="preserve"> des </w:t>
      </w:r>
      <w:proofErr w:type="spellStart"/>
      <w:r>
        <w:t>feyndest</w:t>
      </w:r>
      <w:proofErr w:type="spellEnd"/>
      <w:r>
        <w:t xml:space="preserve"> </w:t>
      </w:r>
      <w:proofErr w:type="spellStart"/>
      <w:r>
        <w:t>list</w:t>
      </w:r>
      <w:proofErr w:type="spellEnd"/>
      <w:r>
        <w:t>,</w:t>
      </w:r>
      <w:r>
        <w:br/>
        <w:t xml:space="preserve">Das </w:t>
      </w:r>
      <w:proofErr w:type="spellStart"/>
      <w:r>
        <w:t>fleysch</w:t>
      </w:r>
      <w:proofErr w:type="spellEnd"/>
      <w:r>
        <w:t xml:space="preserve"> in züchten </w:t>
      </w:r>
      <w:proofErr w:type="spellStart"/>
      <w:r>
        <w:t>reyne</w:t>
      </w:r>
      <w:proofErr w:type="spellEnd"/>
      <w:r>
        <w:t xml:space="preserve"> sey,</w:t>
      </w:r>
      <w:r>
        <w:br/>
        <w:t>so sein wir mancher sorgen frey.</w:t>
      </w:r>
    </w:p>
    <w:p w14:paraId="752D5F41" w14:textId="77777777" w:rsidR="0030200A" w:rsidRDefault="0030200A" w:rsidP="0030200A">
      <w:pPr>
        <w:pStyle w:val="StandardWeb"/>
      </w:pPr>
      <w:r>
        <w:t xml:space="preserve">So unser </w:t>
      </w:r>
      <w:proofErr w:type="spellStart"/>
      <w:r>
        <w:t>augen</w:t>
      </w:r>
      <w:proofErr w:type="spellEnd"/>
      <w:r>
        <w:t xml:space="preserve"> schlaffen </w:t>
      </w:r>
      <w:proofErr w:type="spellStart"/>
      <w:r>
        <w:t>schir</w:t>
      </w:r>
      <w:proofErr w:type="spellEnd"/>
      <w:r>
        <w:t>,</w:t>
      </w:r>
      <w:r>
        <w:br/>
        <w:t xml:space="preserve">laß unser </w:t>
      </w:r>
      <w:proofErr w:type="spellStart"/>
      <w:r>
        <w:t>hertze</w:t>
      </w:r>
      <w:proofErr w:type="spellEnd"/>
      <w:r>
        <w:t xml:space="preserve"> wachen dir,</w:t>
      </w:r>
      <w:r>
        <w:br/>
        <w:t xml:space="preserve">Beschirm uns </w:t>
      </w:r>
      <w:proofErr w:type="spellStart"/>
      <w:r>
        <w:t>gottes</w:t>
      </w:r>
      <w:proofErr w:type="spellEnd"/>
      <w:r>
        <w:t xml:space="preserve"> rechte </w:t>
      </w:r>
      <w:proofErr w:type="spellStart"/>
      <w:r>
        <w:t>hand</w:t>
      </w:r>
      <w:proofErr w:type="spellEnd"/>
      <w:r>
        <w:br/>
        <w:t xml:space="preserve">und </w:t>
      </w:r>
      <w:proofErr w:type="spellStart"/>
      <w:r>
        <w:t>löß</w:t>
      </w:r>
      <w:proofErr w:type="spellEnd"/>
      <w:r>
        <w:t xml:space="preserve"> uns von der </w:t>
      </w:r>
      <w:proofErr w:type="spellStart"/>
      <w:r>
        <w:t>sünden</w:t>
      </w:r>
      <w:proofErr w:type="spellEnd"/>
      <w:r>
        <w:t xml:space="preserve"> band.</w:t>
      </w:r>
    </w:p>
    <w:p w14:paraId="68AC3F2A" w14:textId="77777777" w:rsidR="0030200A" w:rsidRDefault="0030200A" w:rsidP="0030200A">
      <w:pPr>
        <w:pStyle w:val="StandardWeb"/>
      </w:pPr>
      <w:r>
        <w:t xml:space="preserve">Beschirmer, </w:t>
      </w:r>
      <w:proofErr w:type="spellStart"/>
      <w:r>
        <w:t>herr</w:t>
      </w:r>
      <w:proofErr w:type="spellEnd"/>
      <w:r>
        <w:t xml:space="preserve">, der </w:t>
      </w:r>
      <w:proofErr w:type="spellStart"/>
      <w:r>
        <w:t>Christenheyt</w:t>
      </w:r>
      <w:proofErr w:type="spellEnd"/>
      <w:r>
        <w:t>!</w:t>
      </w:r>
      <w:r>
        <w:br/>
        <w:t xml:space="preserve">dein </w:t>
      </w:r>
      <w:proofErr w:type="spellStart"/>
      <w:r>
        <w:t>hilff</w:t>
      </w:r>
      <w:proofErr w:type="spellEnd"/>
      <w:r>
        <w:t xml:space="preserve"> </w:t>
      </w:r>
      <w:proofErr w:type="spellStart"/>
      <w:r>
        <w:t>starck</w:t>
      </w:r>
      <w:proofErr w:type="spellEnd"/>
      <w:r>
        <w:t xml:space="preserve"> sey uns </w:t>
      </w:r>
      <w:proofErr w:type="spellStart"/>
      <w:r>
        <w:t>bereyt</w:t>
      </w:r>
      <w:proofErr w:type="spellEnd"/>
      <w:r>
        <w:t>,</w:t>
      </w:r>
      <w:r>
        <w:br/>
      </w:r>
      <w:proofErr w:type="spellStart"/>
      <w:r>
        <w:t>Hilff</w:t>
      </w:r>
      <w:proofErr w:type="spellEnd"/>
      <w:r>
        <w:t xml:space="preserve"> uns, Herr </w:t>
      </w:r>
      <w:proofErr w:type="spellStart"/>
      <w:r>
        <w:t>Got</w:t>
      </w:r>
      <w:proofErr w:type="spellEnd"/>
      <w:r>
        <w:t xml:space="preserve">, </w:t>
      </w:r>
      <w:proofErr w:type="spellStart"/>
      <w:r>
        <w:t>auß</w:t>
      </w:r>
      <w:proofErr w:type="spellEnd"/>
      <w:r>
        <w:t xml:space="preserve"> aller not</w:t>
      </w:r>
      <w:r>
        <w:br/>
        <w:t xml:space="preserve">durch dein </w:t>
      </w:r>
      <w:proofErr w:type="spellStart"/>
      <w:r>
        <w:t>heylige</w:t>
      </w:r>
      <w:proofErr w:type="spellEnd"/>
      <w:r>
        <w:t xml:space="preserve"> </w:t>
      </w:r>
      <w:proofErr w:type="spellStart"/>
      <w:r>
        <w:t>fünff</w:t>
      </w:r>
      <w:proofErr w:type="spellEnd"/>
      <w:r>
        <w:t xml:space="preserve"> wunden rot!</w:t>
      </w:r>
    </w:p>
    <w:p w14:paraId="33002685" w14:textId="77777777" w:rsidR="0030200A" w:rsidRDefault="0030200A" w:rsidP="0030200A">
      <w:pPr>
        <w:pStyle w:val="StandardWeb"/>
      </w:pPr>
      <w:proofErr w:type="spellStart"/>
      <w:r>
        <w:t>Gedenck</w:t>
      </w:r>
      <w:proofErr w:type="spellEnd"/>
      <w:r>
        <w:t xml:space="preserve">, </w:t>
      </w:r>
      <w:proofErr w:type="spellStart"/>
      <w:r>
        <w:t>herre</w:t>
      </w:r>
      <w:proofErr w:type="spellEnd"/>
      <w:r>
        <w:t xml:space="preserve">, der schweren </w:t>
      </w:r>
      <w:proofErr w:type="spellStart"/>
      <w:r>
        <w:t>zeyt</w:t>
      </w:r>
      <w:proofErr w:type="spellEnd"/>
      <w:r>
        <w:t>,</w:t>
      </w:r>
      <w:r>
        <w:br/>
        <w:t xml:space="preserve">damit der </w:t>
      </w:r>
      <w:proofErr w:type="spellStart"/>
      <w:r>
        <w:t>leyb</w:t>
      </w:r>
      <w:proofErr w:type="spellEnd"/>
      <w:r>
        <w:t xml:space="preserve"> gefangen </w:t>
      </w:r>
      <w:proofErr w:type="spellStart"/>
      <w:r>
        <w:t>leyt</w:t>
      </w:r>
      <w:proofErr w:type="spellEnd"/>
      <w:r>
        <w:t>;</w:t>
      </w:r>
      <w:r>
        <w:br/>
        <w:t xml:space="preserve">Die </w:t>
      </w:r>
      <w:proofErr w:type="spellStart"/>
      <w:r>
        <w:t>seele</w:t>
      </w:r>
      <w:proofErr w:type="spellEnd"/>
      <w:r>
        <w:t xml:space="preserve">, die du hast </w:t>
      </w:r>
      <w:proofErr w:type="spellStart"/>
      <w:r>
        <w:t>erlost</w:t>
      </w:r>
      <w:proofErr w:type="spellEnd"/>
      <w:r>
        <w:t>,</w:t>
      </w:r>
      <w:r>
        <w:br/>
        <w:t xml:space="preserve">der gib, </w:t>
      </w:r>
      <w:proofErr w:type="spellStart"/>
      <w:r>
        <w:t>herr</w:t>
      </w:r>
      <w:proofErr w:type="spellEnd"/>
      <w:r>
        <w:t xml:space="preserve"> </w:t>
      </w:r>
      <w:proofErr w:type="spellStart"/>
      <w:r>
        <w:t>Jhesu</w:t>
      </w:r>
      <w:proofErr w:type="spellEnd"/>
      <w:r>
        <w:t xml:space="preserve">, deinen </w:t>
      </w:r>
      <w:proofErr w:type="spellStart"/>
      <w:r>
        <w:t>trost</w:t>
      </w:r>
      <w:proofErr w:type="spellEnd"/>
      <w:r>
        <w:t>.</w:t>
      </w:r>
    </w:p>
    <w:p w14:paraId="27D28440" w14:textId="77777777" w:rsidR="0030200A" w:rsidRDefault="0030200A" w:rsidP="0030200A">
      <w:pPr>
        <w:pStyle w:val="StandardWeb"/>
      </w:pPr>
      <w:proofErr w:type="spellStart"/>
      <w:r>
        <w:t>Got</w:t>
      </w:r>
      <w:proofErr w:type="spellEnd"/>
      <w:r>
        <w:t xml:space="preserve"> </w:t>
      </w:r>
      <w:proofErr w:type="spellStart"/>
      <w:r>
        <w:t>vater</w:t>
      </w:r>
      <w:proofErr w:type="spellEnd"/>
      <w:r>
        <w:t xml:space="preserve"> sey lob, ehr und </w:t>
      </w:r>
      <w:proofErr w:type="spellStart"/>
      <w:r>
        <w:t>preyß</w:t>
      </w:r>
      <w:proofErr w:type="spellEnd"/>
      <w:r>
        <w:t>,</w:t>
      </w:r>
      <w:r>
        <w:br/>
        <w:t xml:space="preserve">darzu </w:t>
      </w:r>
      <w:proofErr w:type="spellStart"/>
      <w:r>
        <w:t>seynem</w:t>
      </w:r>
      <w:proofErr w:type="spellEnd"/>
      <w:r>
        <w:t xml:space="preserve"> </w:t>
      </w:r>
      <w:proofErr w:type="spellStart"/>
      <w:r>
        <w:t>sune</w:t>
      </w:r>
      <w:proofErr w:type="spellEnd"/>
      <w:r>
        <w:t xml:space="preserve"> </w:t>
      </w:r>
      <w:proofErr w:type="spellStart"/>
      <w:r>
        <w:t>weyß</w:t>
      </w:r>
      <w:proofErr w:type="spellEnd"/>
      <w:r>
        <w:t>,</w:t>
      </w:r>
      <w:r>
        <w:br/>
        <w:t xml:space="preserve">Des </w:t>
      </w:r>
      <w:proofErr w:type="spellStart"/>
      <w:r>
        <w:t>heylgen</w:t>
      </w:r>
      <w:proofErr w:type="spellEnd"/>
      <w:r>
        <w:t xml:space="preserve"> </w:t>
      </w:r>
      <w:proofErr w:type="spellStart"/>
      <w:r>
        <w:t>geystes</w:t>
      </w:r>
      <w:proofErr w:type="spellEnd"/>
      <w:r>
        <w:t xml:space="preserve"> </w:t>
      </w:r>
      <w:proofErr w:type="spellStart"/>
      <w:r>
        <w:t>gütigkeyt</w:t>
      </w:r>
      <w:proofErr w:type="spellEnd"/>
      <w:r>
        <w:br/>
        <w:t xml:space="preserve">von nun an biß in </w:t>
      </w:r>
      <w:proofErr w:type="spellStart"/>
      <w:r>
        <w:t>ewigkeyt</w:t>
      </w:r>
      <w:proofErr w:type="spellEnd"/>
      <w:r>
        <w:t>!.</w:t>
      </w:r>
    </w:p>
    <w:p w14:paraId="6F231E69" w14:textId="219BBBAD" w:rsidR="0030200A" w:rsidRDefault="0030200A" w:rsidP="0030200A">
      <w:pPr>
        <w:pStyle w:val="berschrift2"/>
      </w:pPr>
      <w:r>
        <w:rPr>
          <w:rStyle w:val="screen-reader-text"/>
        </w:rPr>
        <w:t>O HERRE Gott, erbarme dich,</w:t>
      </w:r>
      <w:r>
        <w:t xml:space="preserve"> </w:t>
      </w:r>
    </w:p>
    <w:p w14:paraId="0150C145" w14:textId="77777777" w:rsidR="0030200A" w:rsidRDefault="0030200A" w:rsidP="0030200A">
      <w:pPr>
        <w:pStyle w:val="StandardWeb"/>
      </w:pPr>
      <w:proofErr w:type="spellStart"/>
      <w:r>
        <w:rPr>
          <w:rStyle w:val="Fett"/>
        </w:rPr>
        <w:t>Gebett</w:t>
      </w:r>
      <w:proofErr w:type="spellEnd"/>
      <w:r>
        <w:rPr>
          <w:rStyle w:val="Fett"/>
        </w:rPr>
        <w:t xml:space="preserve"> des Propheten </w:t>
      </w:r>
      <w:proofErr w:type="spellStart"/>
      <w:r>
        <w:rPr>
          <w:rStyle w:val="Fett"/>
        </w:rPr>
        <w:t>Esaie</w:t>
      </w:r>
      <w:proofErr w:type="spellEnd"/>
      <w:r>
        <w:rPr>
          <w:rStyle w:val="Fett"/>
        </w:rPr>
        <w:t xml:space="preserve"> am 33. Cap. (O HERRE Gott, erbarme dich)</w:t>
      </w:r>
    </w:p>
    <w:p w14:paraId="12133721" w14:textId="77777777" w:rsidR="0030200A" w:rsidRDefault="0030200A" w:rsidP="0030200A">
      <w:pPr>
        <w:pStyle w:val="StandardWeb"/>
      </w:pPr>
      <w:r>
        <w:rPr>
          <w:rStyle w:val="Fett"/>
        </w:rPr>
        <w:t xml:space="preserve">Domine </w:t>
      </w:r>
      <w:proofErr w:type="spellStart"/>
      <w:r>
        <w:rPr>
          <w:rStyle w:val="Fett"/>
        </w:rPr>
        <w:t>miserere</w:t>
      </w:r>
      <w:proofErr w:type="spellEnd"/>
      <w:r>
        <w:rPr>
          <w:rStyle w:val="Fett"/>
        </w:rPr>
        <w:t xml:space="preserve"> </w:t>
      </w:r>
      <w:proofErr w:type="spellStart"/>
      <w:r>
        <w:rPr>
          <w:rStyle w:val="Fett"/>
        </w:rPr>
        <w:t>nostri</w:t>
      </w:r>
      <w:proofErr w:type="spellEnd"/>
      <w:r>
        <w:rPr>
          <w:rStyle w:val="Fett"/>
        </w:rPr>
        <w:t xml:space="preserve"> etc.</w:t>
      </w:r>
    </w:p>
    <w:p w14:paraId="0636B646" w14:textId="77777777" w:rsidR="0030200A" w:rsidRDefault="0030200A" w:rsidP="0030200A">
      <w:pPr>
        <w:pStyle w:val="StandardWeb"/>
      </w:pPr>
      <w:r>
        <w:t>O HERRE Gott, erbarme dich,</w:t>
      </w:r>
      <w:r>
        <w:br/>
        <w:t xml:space="preserve">mit deinen </w:t>
      </w:r>
      <w:proofErr w:type="spellStart"/>
      <w:r>
        <w:t>gnaden</w:t>
      </w:r>
      <w:proofErr w:type="spellEnd"/>
      <w:r>
        <w:t xml:space="preserve"> </w:t>
      </w:r>
      <w:proofErr w:type="spellStart"/>
      <w:r>
        <w:t>auff</w:t>
      </w:r>
      <w:proofErr w:type="spellEnd"/>
      <w:r>
        <w:t xml:space="preserve"> uns sich,</w:t>
      </w:r>
      <w:r>
        <w:br/>
        <w:t xml:space="preserve">dann wir warten </w:t>
      </w:r>
      <w:proofErr w:type="spellStart"/>
      <w:r>
        <w:t>alleyne</w:t>
      </w:r>
      <w:proofErr w:type="spellEnd"/>
      <w:r>
        <w:br/>
      </w:r>
      <w:proofErr w:type="spellStart"/>
      <w:r>
        <w:t>auff</w:t>
      </w:r>
      <w:proofErr w:type="spellEnd"/>
      <w:r>
        <w:t xml:space="preserve"> dich allhie </w:t>
      </w:r>
      <w:proofErr w:type="spellStart"/>
      <w:r>
        <w:t>gemeyne</w:t>
      </w:r>
      <w:proofErr w:type="spellEnd"/>
      <w:r>
        <w:t>.</w:t>
      </w:r>
      <w:r>
        <w:br/>
        <w:t xml:space="preserve">Dann der </w:t>
      </w:r>
      <w:proofErr w:type="spellStart"/>
      <w:r>
        <w:t>gwalt</w:t>
      </w:r>
      <w:proofErr w:type="spellEnd"/>
      <w:r>
        <w:t xml:space="preserve"> unser </w:t>
      </w:r>
      <w:proofErr w:type="spellStart"/>
      <w:r>
        <w:t>widerpart</w:t>
      </w:r>
      <w:proofErr w:type="spellEnd"/>
      <w:r>
        <w:br/>
        <w:t xml:space="preserve">der lauster </w:t>
      </w:r>
      <w:proofErr w:type="spellStart"/>
      <w:r>
        <w:t>auff</w:t>
      </w:r>
      <w:proofErr w:type="spellEnd"/>
      <w:r>
        <w:t xml:space="preserve"> uns streng und hart,</w:t>
      </w:r>
      <w:r>
        <w:br/>
        <w:t>wie er uns möcht erhaschen</w:t>
      </w:r>
      <w:r>
        <w:br/>
        <w:t xml:space="preserve">und </w:t>
      </w:r>
      <w:proofErr w:type="spellStart"/>
      <w:r>
        <w:t>heymlichen</w:t>
      </w:r>
      <w:proofErr w:type="spellEnd"/>
      <w:r>
        <w:t xml:space="preserve"> antasten.</w:t>
      </w:r>
      <w:r>
        <w:br/>
        <w:t>Aber du bist, O HERRE Gott,</w:t>
      </w:r>
      <w:r>
        <w:br/>
        <w:t xml:space="preserve">der </w:t>
      </w:r>
      <w:proofErr w:type="spellStart"/>
      <w:r>
        <w:t>helffen</w:t>
      </w:r>
      <w:proofErr w:type="spellEnd"/>
      <w:r>
        <w:t xml:space="preserve"> thut </w:t>
      </w:r>
      <w:proofErr w:type="spellStart"/>
      <w:r>
        <w:t>auß</w:t>
      </w:r>
      <w:proofErr w:type="spellEnd"/>
      <w:r>
        <w:t xml:space="preserve"> aller noth,</w:t>
      </w:r>
      <w:r>
        <w:br/>
        <w:t xml:space="preserve">du bist auch unser </w:t>
      </w:r>
      <w:proofErr w:type="spellStart"/>
      <w:r>
        <w:t>heyl</w:t>
      </w:r>
      <w:proofErr w:type="spellEnd"/>
      <w:r>
        <w:t xml:space="preserve"> und </w:t>
      </w:r>
      <w:proofErr w:type="spellStart"/>
      <w:r>
        <w:t>sterck</w:t>
      </w:r>
      <w:proofErr w:type="spellEnd"/>
      <w:r>
        <w:t>,</w:t>
      </w:r>
      <w:r>
        <w:br/>
        <w:t xml:space="preserve">in dich </w:t>
      </w:r>
      <w:proofErr w:type="spellStart"/>
      <w:r>
        <w:t>eyn</w:t>
      </w:r>
      <w:proofErr w:type="spellEnd"/>
      <w:r>
        <w:t xml:space="preserve"> </w:t>
      </w:r>
      <w:proofErr w:type="spellStart"/>
      <w:r>
        <w:t>ieder</w:t>
      </w:r>
      <w:proofErr w:type="spellEnd"/>
      <w:r>
        <w:t xml:space="preserve"> </w:t>
      </w:r>
      <w:proofErr w:type="spellStart"/>
      <w:r>
        <w:t>traw</w:t>
      </w:r>
      <w:proofErr w:type="spellEnd"/>
      <w:r>
        <w:t xml:space="preserve"> und </w:t>
      </w:r>
      <w:proofErr w:type="spellStart"/>
      <w:r>
        <w:t>merck</w:t>
      </w:r>
      <w:proofErr w:type="spellEnd"/>
      <w:r>
        <w:br/>
        <w:t xml:space="preserve">in der zeit der </w:t>
      </w:r>
      <w:proofErr w:type="spellStart"/>
      <w:r>
        <w:t>trübsalen</w:t>
      </w:r>
      <w:proofErr w:type="spellEnd"/>
      <w:r>
        <w:t>!</w:t>
      </w:r>
    </w:p>
    <w:p w14:paraId="7BFB4CC4" w14:textId="77777777" w:rsidR="0030200A" w:rsidRDefault="0030200A" w:rsidP="0030200A">
      <w:pPr>
        <w:pStyle w:val="StandardWeb"/>
      </w:pPr>
      <w:r>
        <w:t xml:space="preserve">Gib, HERR, zur zeit, so es sich </w:t>
      </w:r>
      <w:proofErr w:type="spellStart"/>
      <w:r>
        <w:t>zim</w:t>
      </w:r>
      <w:proofErr w:type="spellEnd"/>
      <w:r>
        <w:t>,</w:t>
      </w:r>
      <w:r>
        <w:br/>
        <w:t xml:space="preserve">das ab dem brummen deiner </w:t>
      </w:r>
      <w:proofErr w:type="spellStart"/>
      <w:r>
        <w:t>stimm</w:t>
      </w:r>
      <w:proofErr w:type="spellEnd"/>
      <w:r>
        <w:br/>
        <w:t>die Völcker müssen fliehen,</w:t>
      </w:r>
      <w:r>
        <w:br/>
        <w:t xml:space="preserve">von uns </w:t>
      </w:r>
      <w:proofErr w:type="spellStart"/>
      <w:r>
        <w:t>jhr</w:t>
      </w:r>
      <w:proofErr w:type="spellEnd"/>
      <w:r>
        <w:t xml:space="preserve"> </w:t>
      </w:r>
      <w:proofErr w:type="spellStart"/>
      <w:r>
        <w:t>hand</w:t>
      </w:r>
      <w:proofErr w:type="spellEnd"/>
      <w:r>
        <w:t xml:space="preserve"> abziehen!</w:t>
      </w:r>
      <w:r>
        <w:br/>
        <w:t>Und ab deinem erheben, Gott,</w:t>
      </w:r>
      <w:r>
        <w:br/>
        <w:t xml:space="preserve">sollen all unser Feind zu </w:t>
      </w:r>
      <w:proofErr w:type="spellStart"/>
      <w:r>
        <w:t>spott</w:t>
      </w:r>
      <w:proofErr w:type="spellEnd"/>
      <w:r>
        <w:br/>
        <w:t xml:space="preserve">auch hie </w:t>
      </w:r>
      <w:proofErr w:type="spellStart"/>
      <w:r>
        <w:t>auff</w:t>
      </w:r>
      <w:proofErr w:type="spellEnd"/>
      <w:r>
        <w:t xml:space="preserve"> </w:t>
      </w:r>
      <w:proofErr w:type="spellStart"/>
      <w:r>
        <w:t>diser</w:t>
      </w:r>
      <w:proofErr w:type="spellEnd"/>
      <w:r>
        <w:t xml:space="preserve"> Erden</w:t>
      </w:r>
      <w:r>
        <w:br/>
      </w:r>
      <w:proofErr w:type="spellStart"/>
      <w:r>
        <w:t>zerstrewt</w:t>
      </w:r>
      <w:proofErr w:type="spellEnd"/>
      <w:r>
        <w:t xml:space="preserve"> und </w:t>
      </w:r>
      <w:proofErr w:type="spellStart"/>
      <w:r>
        <w:t>gschalgen</w:t>
      </w:r>
      <w:proofErr w:type="spellEnd"/>
      <w:r>
        <w:t xml:space="preserve"> werden.</w:t>
      </w:r>
      <w:r>
        <w:br/>
        <w:t xml:space="preserve">Und </w:t>
      </w:r>
      <w:proofErr w:type="spellStart"/>
      <w:r>
        <w:t>jhr</w:t>
      </w:r>
      <w:proofErr w:type="spellEnd"/>
      <w:r>
        <w:t xml:space="preserve"> Raub </w:t>
      </w:r>
      <w:proofErr w:type="spellStart"/>
      <w:r>
        <w:t>werd</w:t>
      </w:r>
      <w:proofErr w:type="spellEnd"/>
      <w:r>
        <w:t xml:space="preserve"> gesammlet ein</w:t>
      </w:r>
      <w:r>
        <w:br/>
        <w:t xml:space="preserve">wie in </w:t>
      </w:r>
      <w:proofErr w:type="spellStart"/>
      <w:r>
        <w:t>eyn</w:t>
      </w:r>
      <w:proofErr w:type="spellEnd"/>
      <w:r>
        <w:t xml:space="preserve"> grub die Kefer </w:t>
      </w:r>
      <w:proofErr w:type="spellStart"/>
      <w:r>
        <w:t>kleyn</w:t>
      </w:r>
      <w:proofErr w:type="spellEnd"/>
      <w:r>
        <w:t>,</w:t>
      </w:r>
      <w:r>
        <w:br/>
        <w:t xml:space="preserve">so man sie </w:t>
      </w:r>
      <w:proofErr w:type="spellStart"/>
      <w:r>
        <w:t>gmeynlich</w:t>
      </w:r>
      <w:proofErr w:type="spellEnd"/>
      <w:r>
        <w:t xml:space="preserve"> </w:t>
      </w:r>
      <w:proofErr w:type="spellStart"/>
      <w:r>
        <w:t>sammlen</w:t>
      </w:r>
      <w:proofErr w:type="spellEnd"/>
      <w:r>
        <w:t xml:space="preserve"> thut;</w:t>
      </w:r>
      <w:r>
        <w:br/>
        <w:t xml:space="preserve">behalt uns, HERR, in deiner </w:t>
      </w:r>
      <w:proofErr w:type="spellStart"/>
      <w:r>
        <w:t>hut</w:t>
      </w:r>
      <w:proofErr w:type="spellEnd"/>
      <w:r>
        <w:t>,</w:t>
      </w:r>
      <w:r>
        <w:br/>
        <w:t>so mag uns nicht mißlingen.</w:t>
      </w:r>
    </w:p>
    <w:p w14:paraId="72BCFFA3" w14:textId="77777777" w:rsidR="0030200A" w:rsidRDefault="0030200A" w:rsidP="0030200A">
      <w:pPr>
        <w:pStyle w:val="StandardWeb"/>
      </w:pPr>
      <w:r>
        <w:t>Erheb dich, HERR, mit deiner macht,</w:t>
      </w:r>
      <w:r>
        <w:br/>
        <w:t xml:space="preserve">reut </w:t>
      </w:r>
      <w:proofErr w:type="spellStart"/>
      <w:r>
        <w:t>auß</w:t>
      </w:r>
      <w:proofErr w:type="spellEnd"/>
      <w:r>
        <w:t xml:space="preserve"> all unser feinde </w:t>
      </w:r>
      <w:proofErr w:type="spellStart"/>
      <w:r>
        <w:t>pracht</w:t>
      </w:r>
      <w:proofErr w:type="spellEnd"/>
      <w:r>
        <w:t>,</w:t>
      </w:r>
      <w:r>
        <w:br/>
        <w:t>der du wohnst in der höhe,</w:t>
      </w:r>
      <w:r>
        <w:br/>
        <w:t xml:space="preserve">all Welt mit </w:t>
      </w:r>
      <w:proofErr w:type="spellStart"/>
      <w:r>
        <w:t>bett</w:t>
      </w:r>
      <w:proofErr w:type="spellEnd"/>
      <w:r>
        <w:t xml:space="preserve"> dir flehe.</w:t>
      </w:r>
      <w:r>
        <w:br/>
        <w:t xml:space="preserve">Begab uns, HERR, mit </w:t>
      </w:r>
      <w:proofErr w:type="spellStart"/>
      <w:r>
        <w:t>billiichkeyt</w:t>
      </w:r>
      <w:proofErr w:type="spellEnd"/>
      <w:r>
        <w:t>,</w:t>
      </w:r>
      <w:r>
        <w:br/>
        <w:t xml:space="preserve">erfüll uns auch mit </w:t>
      </w:r>
      <w:proofErr w:type="spellStart"/>
      <w:r>
        <w:t>grechtigkeyt</w:t>
      </w:r>
      <w:proofErr w:type="spellEnd"/>
      <w:r>
        <w:t>,</w:t>
      </w:r>
      <w:r>
        <w:br/>
      </w:r>
      <w:proofErr w:type="spellStart"/>
      <w:r>
        <w:t>trew</w:t>
      </w:r>
      <w:proofErr w:type="spellEnd"/>
      <w:r>
        <w:t xml:space="preserve">, Glaub zu unsern </w:t>
      </w:r>
      <w:proofErr w:type="spellStart"/>
      <w:r>
        <w:t>zeiten</w:t>
      </w:r>
      <w:proofErr w:type="spellEnd"/>
      <w:r>
        <w:br/>
        <w:t xml:space="preserve">erweck uns, die dein </w:t>
      </w:r>
      <w:proofErr w:type="spellStart"/>
      <w:r>
        <w:t>beiten</w:t>
      </w:r>
      <w:proofErr w:type="spellEnd"/>
      <w:r>
        <w:t>!</w:t>
      </w:r>
      <w:r>
        <w:br/>
        <w:t xml:space="preserve">Macht, Heyl, </w:t>
      </w:r>
      <w:proofErr w:type="spellStart"/>
      <w:r>
        <w:t>Weyßheyt</w:t>
      </w:r>
      <w:proofErr w:type="spellEnd"/>
      <w:r>
        <w:t xml:space="preserve">, darzu auch </w:t>
      </w:r>
      <w:proofErr w:type="spellStart"/>
      <w:r>
        <w:t>kunst</w:t>
      </w:r>
      <w:proofErr w:type="spellEnd"/>
      <w:r>
        <w:t>,</w:t>
      </w:r>
      <w:r>
        <w:br/>
      </w:r>
      <w:proofErr w:type="spellStart"/>
      <w:r>
        <w:t>wend</w:t>
      </w:r>
      <w:proofErr w:type="spellEnd"/>
      <w:r>
        <w:t xml:space="preserve"> nicht von uns der </w:t>
      </w:r>
      <w:proofErr w:type="spellStart"/>
      <w:r>
        <w:t>liiebe</w:t>
      </w:r>
      <w:proofErr w:type="spellEnd"/>
      <w:r>
        <w:t xml:space="preserve"> </w:t>
      </w:r>
      <w:proofErr w:type="spellStart"/>
      <w:r>
        <w:t>brunst</w:t>
      </w:r>
      <w:proofErr w:type="spellEnd"/>
      <w:r>
        <w:t>,</w:t>
      </w:r>
      <w:r>
        <w:br/>
        <w:t xml:space="preserve">die </w:t>
      </w:r>
      <w:proofErr w:type="spellStart"/>
      <w:r>
        <w:t>forcht</w:t>
      </w:r>
      <w:proofErr w:type="spellEnd"/>
      <w:r>
        <w:t xml:space="preserve"> Gottes sei unser </w:t>
      </w:r>
      <w:proofErr w:type="spellStart"/>
      <w:r>
        <w:t>schaft</w:t>
      </w:r>
      <w:proofErr w:type="spellEnd"/>
      <w:r>
        <w:t>,</w:t>
      </w:r>
      <w:r>
        <w:br/>
      </w:r>
      <w:proofErr w:type="spellStart"/>
      <w:r>
        <w:t>bewar</w:t>
      </w:r>
      <w:proofErr w:type="spellEnd"/>
      <w:r>
        <w:t xml:space="preserve"> uns, HERR, vor Menschen </w:t>
      </w:r>
      <w:proofErr w:type="spellStart"/>
      <w:r>
        <w:t>gschwatz</w:t>
      </w:r>
      <w:proofErr w:type="spellEnd"/>
      <w:r>
        <w:t>,</w:t>
      </w:r>
      <w:r>
        <w:br/>
        <w:t xml:space="preserve">mach richtig unsern </w:t>
      </w:r>
      <w:proofErr w:type="spellStart"/>
      <w:r>
        <w:t>wege</w:t>
      </w:r>
      <w:proofErr w:type="spellEnd"/>
      <w:r>
        <w:t>!</w:t>
      </w:r>
    </w:p>
    <w:p w14:paraId="62F5885C" w14:textId="19BF8094" w:rsidR="0030200A" w:rsidRDefault="0030200A" w:rsidP="0030200A">
      <w:pPr>
        <w:pStyle w:val="berschrift2"/>
      </w:pPr>
      <w:r>
        <w:rPr>
          <w:rStyle w:val="screen-reader-text"/>
        </w:rPr>
        <w:t xml:space="preserve">Er HErre ist mein </w:t>
      </w:r>
      <w:proofErr w:type="spellStart"/>
      <w:r>
        <w:rPr>
          <w:rStyle w:val="screen-reader-text"/>
        </w:rPr>
        <w:t>trewer</w:t>
      </w:r>
      <w:proofErr w:type="spellEnd"/>
      <w:r>
        <w:rPr>
          <w:rStyle w:val="screen-reader-text"/>
        </w:rPr>
        <w:t xml:space="preserve"> </w:t>
      </w:r>
      <w:proofErr w:type="spellStart"/>
      <w:r>
        <w:rPr>
          <w:rStyle w:val="screen-reader-text"/>
        </w:rPr>
        <w:t>hirt</w:t>
      </w:r>
      <w:proofErr w:type="spellEnd"/>
      <w:r>
        <w:rPr>
          <w:rStyle w:val="screen-reader-text"/>
        </w:rPr>
        <w:t>,</w:t>
      </w:r>
      <w:r>
        <w:t xml:space="preserve"> </w:t>
      </w:r>
    </w:p>
    <w:p w14:paraId="28CF9464" w14:textId="77777777" w:rsidR="0030200A" w:rsidRDefault="0030200A" w:rsidP="0030200A">
      <w:pPr>
        <w:pStyle w:val="StandardWeb"/>
      </w:pPr>
      <w:r>
        <w:rPr>
          <w:rStyle w:val="Fett"/>
        </w:rPr>
        <w:t>Psalm XXIII</w:t>
      </w:r>
    </w:p>
    <w:p w14:paraId="3E7C826A" w14:textId="77777777" w:rsidR="0030200A" w:rsidRDefault="0030200A" w:rsidP="0030200A">
      <w:pPr>
        <w:pStyle w:val="StandardWeb"/>
      </w:pPr>
      <w:r>
        <w:rPr>
          <w:rStyle w:val="Hervorhebung"/>
        </w:rPr>
        <w:t xml:space="preserve">Wackernagel </w:t>
      </w:r>
      <w:proofErr w:type="spellStart"/>
      <w:r>
        <w:rPr>
          <w:rStyle w:val="Hervorhebung"/>
        </w:rPr>
        <w:t>K.L</w:t>
      </w:r>
      <w:proofErr w:type="spellEnd"/>
      <w:r>
        <w:rPr>
          <w:rStyle w:val="Hervorhebung"/>
        </w:rPr>
        <w:t xml:space="preserve">. Nr. 268. Form und </w:t>
      </w:r>
      <w:proofErr w:type="spellStart"/>
      <w:r>
        <w:rPr>
          <w:rStyle w:val="Hervorhebung"/>
        </w:rPr>
        <w:t>ordnung</w:t>
      </w:r>
      <w:proofErr w:type="spellEnd"/>
      <w:r>
        <w:rPr>
          <w:rStyle w:val="Hervorhebung"/>
        </w:rPr>
        <w:t xml:space="preserve">. </w:t>
      </w:r>
      <w:proofErr w:type="spellStart"/>
      <w:r>
        <w:rPr>
          <w:rStyle w:val="Hervorhebung"/>
        </w:rPr>
        <w:t>gaystl</w:t>
      </w:r>
      <w:proofErr w:type="spellEnd"/>
      <w:r>
        <w:rPr>
          <w:rStyle w:val="Hervorhebung"/>
        </w:rPr>
        <w:t>. Gesang und Psalmen, 1533.</w:t>
      </w:r>
    </w:p>
    <w:p w14:paraId="49A3FE4A" w14:textId="77777777" w:rsidR="0030200A" w:rsidRDefault="0030200A" w:rsidP="0030200A">
      <w:pPr>
        <w:pStyle w:val="StandardWeb"/>
      </w:pPr>
      <w:proofErr w:type="spellStart"/>
      <w:r>
        <w:t>DEr</w:t>
      </w:r>
      <w:proofErr w:type="spellEnd"/>
      <w:r>
        <w:t xml:space="preserve"> HErre ist mein </w:t>
      </w:r>
      <w:proofErr w:type="spellStart"/>
      <w:r>
        <w:t>trewer</w:t>
      </w:r>
      <w:proofErr w:type="spellEnd"/>
      <w:r>
        <w:t xml:space="preserve"> </w:t>
      </w:r>
      <w:proofErr w:type="spellStart"/>
      <w:r>
        <w:t>hirt</w:t>
      </w:r>
      <w:proofErr w:type="spellEnd"/>
      <w:r>
        <w:t>,</w:t>
      </w:r>
      <w:r>
        <w:br/>
      </w:r>
      <w:proofErr w:type="spellStart"/>
      <w:r>
        <w:t>helt</w:t>
      </w:r>
      <w:proofErr w:type="spellEnd"/>
      <w:r>
        <w:t xml:space="preserve"> mich in seiner hüte,</w:t>
      </w:r>
      <w:r>
        <w:br/>
        <w:t xml:space="preserve">Darinn mir gar </w:t>
      </w:r>
      <w:proofErr w:type="spellStart"/>
      <w:r>
        <w:t>nit</w:t>
      </w:r>
      <w:proofErr w:type="spellEnd"/>
      <w:r>
        <w:t xml:space="preserve"> mangeln </w:t>
      </w:r>
      <w:proofErr w:type="spellStart"/>
      <w:r>
        <w:t>wirt</w:t>
      </w:r>
      <w:proofErr w:type="spellEnd"/>
      <w:r>
        <w:br/>
      </w:r>
      <w:proofErr w:type="spellStart"/>
      <w:r>
        <w:t>yendert</w:t>
      </w:r>
      <w:proofErr w:type="spellEnd"/>
      <w:r>
        <w:t xml:space="preserve"> an </w:t>
      </w:r>
      <w:proofErr w:type="spellStart"/>
      <w:r>
        <w:t>ainem</w:t>
      </w:r>
      <w:proofErr w:type="spellEnd"/>
      <w:r>
        <w:t xml:space="preserve"> </w:t>
      </w:r>
      <w:proofErr w:type="spellStart"/>
      <w:r>
        <w:t>güte</w:t>
      </w:r>
      <w:proofErr w:type="spellEnd"/>
      <w:r>
        <w:t>.</w:t>
      </w:r>
      <w:r>
        <w:br/>
        <w:t xml:space="preserve">Er </w:t>
      </w:r>
      <w:proofErr w:type="spellStart"/>
      <w:r>
        <w:t>waydet</w:t>
      </w:r>
      <w:proofErr w:type="spellEnd"/>
      <w:r>
        <w:t xml:space="preserve"> mich on </w:t>
      </w:r>
      <w:proofErr w:type="spellStart"/>
      <w:r>
        <w:t>underlaß</w:t>
      </w:r>
      <w:proofErr w:type="spellEnd"/>
      <w:r>
        <w:t>,</w:t>
      </w:r>
      <w:r>
        <w:br/>
        <w:t xml:space="preserve">da </w:t>
      </w:r>
      <w:proofErr w:type="spellStart"/>
      <w:r>
        <w:t>auff</w:t>
      </w:r>
      <w:proofErr w:type="spellEnd"/>
      <w:r>
        <w:t xml:space="preserve"> </w:t>
      </w:r>
      <w:proofErr w:type="spellStart"/>
      <w:r>
        <w:t>wechst</w:t>
      </w:r>
      <w:proofErr w:type="spellEnd"/>
      <w:r>
        <w:t xml:space="preserve"> das </w:t>
      </w:r>
      <w:proofErr w:type="spellStart"/>
      <w:r>
        <w:t>wolschmecket</w:t>
      </w:r>
      <w:proofErr w:type="spellEnd"/>
      <w:r>
        <w:t xml:space="preserve"> </w:t>
      </w:r>
      <w:proofErr w:type="spellStart"/>
      <w:r>
        <w:t>graß</w:t>
      </w:r>
      <w:proofErr w:type="spellEnd"/>
      <w:r>
        <w:br/>
        <w:t xml:space="preserve">seines </w:t>
      </w:r>
      <w:proofErr w:type="spellStart"/>
      <w:r>
        <w:t>haylsamen</w:t>
      </w:r>
      <w:proofErr w:type="spellEnd"/>
      <w:r>
        <w:t xml:space="preserve"> </w:t>
      </w:r>
      <w:proofErr w:type="spellStart"/>
      <w:r>
        <w:t>wortes</w:t>
      </w:r>
      <w:proofErr w:type="spellEnd"/>
      <w:r>
        <w:t>.</w:t>
      </w:r>
    </w:p>
    <w:p w14:paraId="335F384C" w14:textId="77777777" w:rsidR="0030200A" w:rsidRDefault="0030200A" w:rsidP="0030200A">
      <w:pPr>
        <w:pStyle w:val="StandardWeb"/>
      </w:pPr>
      <w:r>
        <w:t xml:space="preserve">Zum </w:t>
      </w:r>
      <w:proofErr w:type="spellStart"/>
      <w:r>
        <w:t>raynen</w:t>
      </w:r>
      <w:proofErr w:type="spellEnd"/>
      <w:r>
        <w:t xml:space="preserve"> </w:t>
      </w:r>
      <w:proofErr w:type="spellStart"/>
      <w:r>
        <w:t>wasser</w:t>
      </w:r>
      <w:proofErr w:type="spellEnd"/>
      <w:r>
        <w:t xml:space="preserve"> er mich </w:t>
      </w:r>
      <w:proofErr w:type="spellStart"/>
      <w:r>
        <w:t>weyßt</w:t>
      </w:r>
      <w:proofErr w:type="spellEnd"/>
      <w:r>
        <w:t>,</w:t>
      </w:r>
      <w:r>
        <w:br/>
        <w:t xml:space="preserve">das mich erquicken </w:t>
      </w:r>
      <w:proofErr w:type="spellStart"/>
      <w:r>
        <w:t>thütte</w:t>
      </w:r>
      <w:proofErr w:type="spellEnd"/>
      <w:r>
        <w:t>,</w:t>
      </w:r>
      <w:r>
        <w:br/>
        <w:t xml:space="preserve">Das ist sein </w:t>
      </w:r>
      <w:proofErr w:type="spellStart"/>
      <w:r>
        <w:t>fronhailiger</w:t>
      </w:r>
      <w:proofErr w:type="spellEnd"/>
      <w:r>
        <w:t xml:space="preserve"> </w:t>
      </w:r>
      <w:proofErr w:type="spellStart"/>
      <w:r>
        <w:t>gayst</w:t>
      </w:r>
      <w:proofErr w:type="spellEnd"/>
      <w:r>
        <w:br/>
        <w:t xml:space="preserve">der mich macht </w:t>
      </w:r>
      <w:proofErr w:type="spellStart"/>
      <w:r>
        <w:t>wolgemütte</w:t>
      </w:r>
      <w:proofErr w:type="spellEnd"/>
      <w:r>
        <w:t>,</w:t>
      </w:r>
      <w:r>
        <w:br/>
        <w:t xml:space="preserve">Er </w:t>
      </w:r>
      <w:proofErr w:type="spellStart"/>
      <w:r>
        <w:t>füret</w:t>
      </w:r>
      <w:proofErr w:type="spellEnd"/>
      <w:r>
        <w:t xml:space="preserve"> mich auf rechter </w:t>
      </w:r>
      <w:proofErr w:type="spellStart"/>
      <w:r>
        <w:t>straß</w:t>
      </w:r>
      <w:proofErr w:type="spellEnd"/>
      <w:r>
        <w:br/>
      </w:r>
      <w:proofErr w:type="spellStart"/>
      <w:r>
        <w:t>inn</w:t>
      </w:r>
      <w:proofErr w:type="spellEnd"/>
      <w:r>
        <w:t xml:space="preserve"> </w:t>
      </w:r>
      <w:proofErr w:type="spellStart"/>
      <w:r>
        <w:t>seinn</w:t>
      </w:r>
      <w:proofErr w:type="spellEnd"/>
      <w:r>
        <w:t xml:space="preserve"> </w:t>
      </w:r>
      <w:proofErr w:type="spellStart"/>
      <w:r>
        <w:t>gebotten</w:t>
      </w:r>
      <w:proofErr w:type="spellEnd"/>
      <w:r>
        <w:t xml:space="preserve"> on </w:t>
      </w:r>
      <w:proofErr w:type="spellStart"/>
      <w:r>
        <w:t>underlaß</w:t>
      </w:r>
      <w:proofErr w:type="spellEnd"/>
      <w:r>
        <w:t>,</w:t>
      </w:r>
      <w:r>
        <w:br/>
        <w:t>von wegen seines namens.</w:t>
      </w:r>
    </w:p>
    <w:p w14:paraId="66FF8629" w14:textId="77777777" w:rsidR="0030200A" w:rsidRDefault="0030200A" w:rsidP="0030200A">
      <w:pPr>
        <w:pStyle w:val="StandardWeb"/>
      </w:pPr>
      <w:r>
        <w:t xml:space="preserve">Ob ich wandert im finstern </w:t>
      </w:r>
      <w:proofErr w:type="spellStart"/>
      <w:r>
        <w:t>thal</w:t>
      </w:r>
      <w:proofErr w:type="spellEnd"/>
      <w:r>
        <w:t>,</w:t>
      </w:r>
      <w:r>
        <w:br/>
      </w:r>
      <w:proofErr w:type="spellStart"/>
      <w:r>
        <w:t>fürcht</w:t>
      </w:r>
      <w:proofErr w:type="spellEnd"/>
      <w:r>
        <w:t xml:space="preserve"> ich </w:t>
      </w:r>
      <w:proofErr w:type="spellStart"/>
      <w:r>
        <w:t>kain</w:t>
      </w:r>
      <w:proofErr w:type="spellEnd"/>
      <w:r>
        <w:t xml:space="preserve"> </w:t>
      </w:r>
      <w:proofErr w:type="spellStart"/>
      <w:r>
        <w:t>ungelücke</w:t>
      </w:r>
      <w:proofErr w:type="spellEnd"/>
      <w:r>
        <w:br/>
        <w:t xml:space="preserve">In </w:t>
      </w:r>
      <w:proofErr w:type="spellStart"/>
      <w:r>
        <w:t>verfolgung</w:t>
      </w:r>
      <w:proofErr w:type="spellEnd"/>
      <w:r>
        <w:t xml:space="preserve">, </w:t>
      </w:r>
      <w:proofErr w:type="spellStart"/>
      <w:r>
        <w:t>leyden</w:t>
      </w:r>
      <w:proofErr w:type="spellEnd"/>
      <w:r>
        <w:t xml:space="preserve">, </w:t>
      </w:r>
      <w:proofErr w:type="spellStart"/>
      <w:r>
        <w:t>trübsal</w:t>
      </w:r>
      <w:proofErr w:type="spellEnd"/>
      <w:r>
        <w:br/>
      </w:r>
      <w:proofErr w:type="spellStart"/>
      <w:r>
        <w:t>unnd</w:t>
      </w:r>
      <w:proofErr w:type="spellEnd"/>
      <w:r>
        <w:t xml:space="preserve"> </w:t>
      </w:r>
      <w:proofErr w:type="spellStart"/>
      <w:r>
        <w:t>diser</w:t>
      </w:r>
      <w:proofErr w:type="spellEnd"/>
      <w:r>
        <w:t xml:space="preserve"> </w:t>
      </w:r>
      <w:proofErr w:type="spellStart"/>
      <w:r>
        <w:t>welte</w:t>
      </w:r>
      <w:proofErr w:type="spellEnd"/>
      <w:r>
        <w:t xml:space="preserve"> </w:t>
      </w:r>
      <w:proofErr w:type="spellStart"/>
      <w:r>
        <w:t>tücke</w:t>
      </w:r>
      <w:proofErr w:type="spellEnd"/>
      <w:r>
        <w:t>,</w:t>
      </w:r>
      <w:r>
        <w:br/>
        <w:t xml:space="preserve">Wenn du bist bei mir </w:t>
      </w:r>
      <w:proofErr w:type="spellStart"/>
      <w:r>
        <w:t>stättigklich</w:t>
      </w:r>
      <w:proofErr w:type="spellEnd"/>
      <w:r>
        <w:t>,</w:t>
      </w:r>
      <w:r>
        <w:br/>
        <w:t>dein stab und stecken trösten mich,</w:t>
      </w:r>
      <w:r>
        <w:br/>
      </w:r>
      <w:proofErr w:type="spellStart"/>
      <w:r>
        <w:t>auff</w:t>
      </w:r>
      <w:proofErr w:type="spellEnd"/>
      <w:r>
        <w:t xml:space="preserve"> dein </w:t>
      </w:r>
      <w:proofErr w:type="spellStart"/>
      <w:r>
        <w:t>wort</w:t>
      </w:r>
      <w:proofErr w:type="spellEnd"/>
      <w:r>
        <w:t xml:space="preserve"> ich mich lasse.</w:t>
      </w:r>
    </w:p>
    <w:p w14:paraId="73CAC8D4" w14:textId="77777777" w:rsidR="0030200A" w:rsidRDefault="0030200A" w:rsidP="0030200A">
      <w:pPr>
        <w:pStyle w:val="StandardWeb"/>
      </w:pPr>
      <w:r>
        <w:t xml:space="preserve">Du </w:t>
      </w:r>
      <w:proofErr w:type="spellStart"/>
      <w:r>
        <w:t>beraytest</w:t>
      </w:r>
      <w:proofErr w:type="spellEnd"/>
      <w:r>
        <w:t xml:space="preserve"> vor mir </w:t>
      </w:r>
      <w:proofErr w:type="spellStart"/>
      <w:r>
        <w:t>ain</w:t>
      </w:r>
      <w:proofErr w:type="spellEnd"/>
      <w:r>
        <w:t xml:space="preserve"> tisch</w:t>
      </w:r>
      <w:r>
        <w:br/>
        <w:t>für mein feind allenthalben,</w:t>
      </w:r>
      <w:r>
        <w:br/>
        <w:t xml:space="preserve">Machst mein </w:t>
      </w:r>
      <w:proofErr w:type="spellStart"/>
      <w:r>
        <w:t>hertz</w:t>
      </w:r>
      <w:proofErr w:type="spellEnd"/>
      <w:r>
        <w:t xml:space="preserve"> </w:t>
      </w:r>
      <w:proofErr w:type="spellStart"/>
      <w:r>
        <w:t>unverzaget</w:t>
      </w:r>
      <w:proofErr w:type="spellEnd"/>
      <w:r>
        <w:t xml:space="preserve"> frisch,</w:t>
      </w:r>
      <w:r>
        <w:br/>
        <w:t xml:space="preserve">mein </w:t>
      </w:r>
      <w:proofErr w:type="spellStart"/>
      <w:r>
        <w:t>haupt</w:t>
      </w:r>
      <w:proofErr w:type="spellEnd"/>
      <w:r>
        <w:t xml:space="preserve"> </w:t>
      </w:r>
      <w:proofErr w:type="spellStart"/>
      <w:r>
        <w:t>thüstu</w:t>
      </w:r>
      <w:proofErr w:type="spellEnd"/>
      <w:r>
        <w:t xml:space="preserve"> mir salben</w:t>
      </w:r>
      <w:r>
        <w:br/>
        <w:t xml:space="preserve">Mit deinem </w:t>
      </w:r>
      <w:proofErr w:type="spellStart"/>
      <w:r>
        <w:t>geyst</w:t>
      </w:r>
      <w:proofErr w:type="spellEnd"/>
      <w:r>
        <w:t xml:space="preserve">, der </w:t>
      </w:r>
      <w:proofErr w:type="spellStart"/>
      <w:r>
        <w:t>freuden</w:t>
      </w:r>
      <w:proofErr w:type="spellEnd"/>
      <w:r>
        <w:t xml:space="preserve"> öl</w:t>
      </w:r>
      <w:r>
        <w:br/>
        <w:t xml:space="preserve">und </w:t>
      </w:r>
      <w:proofErr w:type="spellStart"/>
      <w:r>
        <w:t>schenckest</w:t>
      </w:r>
      <w:proofErr w:type="spellEnd"/>
      <w:r>
        <w:t xml:space="preserve"> voll ein meiner </w:t>
      </w:r>
      <w:proofErr w:type="spellStart"/>
      <w:r>
        <w:t>seel</w:t>
      </w:r>
      <w:proofErr w:type="spellEnd"/>
      <w:r>
        <w:br/>
        <w:t xml:space="preserve">deiner </w:t>
      </w:r>
      <w:proofErr w:type="spellStart"/>
      <w:r>
        <w:t>gaystlichen</w:t>
      </w:r>
      <w:proofErr w:type="spellEnd"/>
      <w:r>
        <w:t xml:space="preserve"> </w:t>
      </w:r>
      <w:proofErr w:type="spellStart"/>
      <w:r>
        <w:t>freüden</w:t>
      </w:r>
      <w:proofErr w:type="spellEnd"/>
      <w:r>
        <w:t>.</w:t>
      </w:r>
    </w:p>
    <w:p w14:paraId="45876979" w14:textId="77777777" w:rsidR="0030200A" w:rsidRDefault="0030200A" w:rsidP="0030200A">
      <w:pPr>
        <w:pStyle w:val="StandardWeb"/>
      </w:pPr>
      <w:proofErr w:type="spellStart"/>
      <w:r>
        <w:t>Güttes</w:t>
      </w:r>
      <w:proofErr w:type="spellEnd"/>
      <w:r>
        <w:t xml:space="preserve"> und die </w:t>
      </w:r>
      <w:proofErr w:type="spellStart"/>
      <w:r>
        <w:t>barmhertzigkait</w:t>
      </w:r>
      <w:proofErr w:type="spellEnd"/>
      <w:r>
        <w:br/>
      </w:r>
      <w:proofErr w:type="spellStart"/>
      <w:r>
        <w:t>lauffen</w:t>
      </w:r>
      <w:proofErr w:type="spellEnd"/>
      <w:r>
        <w:t xml:space="preserve"> mir nach im leben,</w:t>
      </w:r>
      <w:r>
        <w:br/>
        <w:t xml:space="preserve">Und ich </w:t>
      </w:r>
      <w:proofErr w:type="spellStart"/>
      <w:r>
        <w:t>werd</w:t>
      </w:r>
      <w:proofErr w:type="spellEnd"/>
      <w:r>
        <w:t xml:space="preserve"> bleiben alle zeit</w:t>
      </w:r>
      <w:r>
        <w:br/>
        <w:t xml:space="preserve">im </w:t>
      </w:r>
      <w:proofErr w:type="spellStart"/>
      <w:r>
        <w:t>hauß</w:t>
      </w:r>
      <w:proofErr w:type="spellEnd"/>
      <w:r>
        <w:t xml:space="preserve"> des Herren eben,</w:t>
      </w:r>
      <w:r>
        <w:br/>
      </w:r>
      <w:proofErr w:type="spellStart"/>
      <w:r>
        <w:t>Auff</w:t>
      </w:r>
      <w:proofErr w:type="spellEnd"/>
      <w:r>
        <w:t xml:space="preserve"> </w:t>
      </w:r>
      <w:proofErr w:type="spellStart"/>
      <w:r>
        <w:t>erd</w:t>
      </w:r>
      <w:proofErr w:type="spellEnd"/>
      <w:r>
        <w:t xml:space="preserve"> </w:t>
      </w:r>
      <w:proofErr w:type="spellStart"/>
      <w:r>
        <w:t>inn</w:t>
      </w:r>
      <w:proofErr w:type="spellEnd"/>
      <w:r>
        <w:t xml:space="preserve"> der Christlichen </w:t>
      </w:r>
      <w:proofErr w:type="spellStart"/>
      <w:r>
        <w:t>gmayn</w:t>
      </w:r>
      <w:proofErr w:type="spellEnd"/>
      <w:r>
        <w:t>,</w:t>
      </w:r>
      <w:r>
        <w:br/>
        <w:t xml:space="preserve">und nach dem </w:t>
      </w:r>
      <w:proofErr w:type="spellStart"/>
      <w:r>
        <w:t>tode</w:t>
      </w:r>
      <w:proofErr w:type="spellEnd"/>
      <w:r>
        <w:t xml:space="preserve"> </w:t>
      </w:r>
      <w:proofErr w:type="spellStart"/>
      <w:r>
        <w:t>werd</w:t>
      </w:r>
      <w:proofErr w:type="spellEnd"/>
      <w:r>
        <w:t xml:space="preserve"> ich sein</w:t>
      </w:r>
      <w:r>
        <w:br/>
        <w:t>bey Christo, meinem Herren.</w:t>
      </w:r>
    </w:p>
    <w:p w14:paraId="73D5D72D" w14:textId="744D1641" w:rsidR="0030200A" w:rsidRDefault="0030200A" w:rsidP="0030200A">
      <w:pPr>
        <w:pStyle w:val="berschrift2"/>
      </w:pPr>
      <w:proofErr w:type="spellStart"/>
      <w:r>
        <w:rPr>
          <w:rStyle w:val="screen-reader-text"/>
        </w:rPr>
        <w:t>MEin</w:t>
      </w:r>
      <w:proofErr w:type="spellEnd"/>
      <w:r>
        <w:rPr>
          <w:rStyle w:val="screen-reader-text"/>
        </w:rPr>
        <w:t xml:space="preserve"> </w:t>
      </w:r>
      <w:proofErr w:type="spellStart"/>
      <w:r>
        <w:rPr>
          <w:rStyle w:val="screen-reader-text"/>
        </w:rPr>
        <w:t>hirt</w:t>
      </w:r>
      <w:proofErr w:type="spellEnd"/>
      <w:r>
        <w:rPr>
          <w:rStyle w:val="screen-reader-text"/>
        </w:rPr>
        <w:t xml:space="preserve"> ist Gott, der Herre mein,</w:t>
      </w:r>
      <w:r>
        <w:t xml:space="preserve"> </w:t>
      </w:r>
    </w:p>
    <w:p w14:paraId="06ABD7D8" w14:textId="77777777" w:rsidR="0030200A" w:rsidRDefault="0030200A" w:rsidP="0030200A">
      <w:pPr>
        <w:pStyle w:val="StandardWeb"/>
      </w:pPr>
      <w:r>
        <w:rPr>
          <w:rStyle w:val="Fett"/>
        </w:rPr>
        <w:t>Psalm 23</w:t>
      </w:r>
    </w:p>
    <w:p w14:paraId="098437AA" w14:textId="77777777" w:rsidR="0030200A" w:rsidRDefault="0030200A" w:rsidP="0030200A">
      <w:pPr>
        <w:pStyle w:val="StandardWeb"/>
      </w:pPr>
      <w:r>
        <w:rPr>
          <w:rStyle w:val="Hervorhebung"/>
        </w:rPr>
        <w:t xml:space="preserve">(Aus dem Frankfurter Kirchengesangbuche von 1570, mit Angabe des Namens; es steht auch in der Quartausgabe des Brüdergesangbuchs von 1566 mit </w:t>
      </w:r>
      <w:proofErr w:type="spellStart"/>
      <w:r>
        <w:rPr>
          <w:rStyle w:val="Hervorhebung"/>
        </w:rPr>
        <w:t>Uebermerkung</w:t>
      </w:r>
      <w:proofErr w:type="spellEnd"/>
      <w:r>
        <w:rPr>
          <w:rStyle w:val="Hervorhebung"/>
        </w:rPr>
        <w:t xml:space="preserve"> der Buchstaben W. M.)</w:t>
      </w:r>
    </w:p>
    <w:p w14:paraId="30581F18" w14:textId="77777777" w:rsidR="0030200A" w:rsidRDefault="0030200A" w:rsidP="0030200A">
      <w:pPr>
        <w:pStyle w:val="StandardWeb"/>
      </w:pPr>
      <w:proofErr w:type="spellStart"/>
      <w:r>
        <w:t>MEin</w:t>
      </w:r>
      <w:proofErr w:type="spellEnd"/>
      <w:r>
        <w:t xml:space="preserve"> </w:t>
      </w:r>
      <w:proofErr w:type="spellStart"/>
      <w:r>
        <w:t>hirt</w:t>
      </w:r>
      <w:proofErr w:type="spellEnd"/>
      <w:r>
        <w:t xml:space="preserve"> ist Gott, der Herre mein,</w:t>
      </w:r>
      <w:r>
        <w:br/>
      </w:r>
      <w:proofErr w:type="spellStart"/>
      <w:r>
        <w:t>darumb</w:t>
      </w:r>
      <w:proofErr w:type="spellEnd"/>
      <w:r>
        <w:t xml:space="preserve"> wird mir </w:t>
      </w:r>
      <w:proofErr w:type="spellStart"/>
      <w:r>
        <w:t>nit</w:t>
      </w:r>
      <w:proofErr w:type="spellEnd"/>
      <w:r>
        <w:t xml:space="preserve"> </w:t>
      </w:r>
      <w:proofErr w:type="spellStart"/>
      <w:r>
        <w:t>manglen</w:t>
      </w:r>
      <w:proofErr w:type="spellEnd"/>
      <w:r>
        <w:t>,</w:t>
      </w:r>
      <w:r>
        <w:br/>
        <w:t xml:space="preserve">Ich </w:t>
      </w:r>
      <w:proofErr w:type="spellStart"/>
      <w:r>
        <w:t>wil</w:t>
      </w:r>
      <w:proofErr w:type="spellEnd"/>
      <w:r>
        <w:t xml:space="preserve"> auch gern sein </w:t>
      </w:r>
      <w:proofErr w:type="spellStart"/>
      <w:r>
        <w:t>schäfflein</w:t>
      </w:r>
      <w:proofErr w:type="spellEnd"/>
      <w:r>
        <w:t xml:space="preserve"> sein,</w:t>
      </w:r>
      <w:r>
        <w:br/>
        <w:t xml:space="preserve">nach seiner </w:t>
      </w:r>
      <w:proofErr w:type="spellStart"/>
      <w:r>
        <w:t>güte</w:t>
      </w:r>
      <w:proofErr w:type="spellEnd"/>
      <w:r>
        <w:t xml:space="preserve"> </w:t>
      </w:r>
      <w:proofErr w:type="spellStart"/>
      <w:r>
        <w:t>anglen</w:t>
      </w:r>
      <w:proofErr w:type="spellEnd"/>
      <w:r>
        <w:t>,</w:t>
      </w:r>
      <w:r>
        <w:br/>
        <w:t xml:space="preserve">Denn er last mich </w:t>
      </w:r>
      <w:proofErr w:type="spellStart"/>
      <w:r>
        <w:t>genädiglich</w:t>
      </w:r>
      <w:proofErr w:type="spellEnd"/>
      <w:r>
        <w:br/>
        <w:t>ja da viel gras stet weiden,</w:t>
      </w:r>
      <w:r>
        <w:br/>
        <w:t xml:space="preserve">und </w:t>
      </w:r>
      <w:proofErr w:type="spellStart"/>
      <w:r>
        <w:t>fürt</w:t>
      </w:r>
      <w:proofErr w:type="spellEnd"/>
      <w:r>
        <w:t xml:space="preserve"> mich dann zum Wasser </w:t>
      </w:r>
      <w:proofErr w:type="spellStart"/>
      <w:r>
        <w:t>hnan</w:t>
      </w:r>
      <w:proofErr w:type="spellEnd"/>
      <w:r>
        <w:t>,</w:t>
      </w:r>
      <w:r>
        <w:br/>
      </w:r>
      <w:proofErr w:type="spellStart"/>
      <w:r>
        <w:t>kült</w:t>
      </w:r>
      <w:proofErr w:type="spellEnd"/>
      <w:r>
        <w:t xml:space="preserve"> mich in allem </w:t>
      </w:r>
      <w:proofErr w:type="spellStart"/>
      <w:r>
        <w:t>leyde</w:t>
      </w:r>
      <w:proofErr w:type="spellEnd"/>
      <w:r>
        <w:t>.</w:t>
      </w:r>
    </w:p>
    <w:p w14:paraId="3FADA73F" w14:textId="77777777" w:rsidR="0030200A" w:rsidRDefault="0030200A" w:rsidP="0030200A">
      <w:pPr>
        <w:pStyle w:val="StandardWeb"/>
      </w:pPr>
      <w:r>
        <w:t xml:space="preserve">Erquicket mir mein </w:t>
      </w:r>
      <w:proofErr w:type="spellStart"/>
      <w:r>
        <w:t>seel</w:t>
      </w:r>
      <w:proofErr w:type="spellEnd"/>
      <w:r>
        <w:t xml:space="preserve"> ohn maß,</w:t>
      </w:r>
      <w:r>
        <w:br/>
        <w:t xml:space="preserve">mein </w:t>
      </w:r>
      <w:proofErr w:type="spellStart"/>
      <w:r>
        <w:t>gwissen</w:t>
      </w:r>
      <w:proofErr w:type="spellEnd"/>
      <w:r>
        <w:t xml:space="preserve"> thut er stillen,</w:t>
      </w:r>
      <w:r>
        <w:br/>
        <w:t xml:space="preserve">Er </w:t>
      </w:r>
      <w:proofErr w:type="spellStart"/>
      <w:r>
        <w:t>fürt</w:t>
      </w:r>
      <w:proofErr w:type="spellEnd"/>
      <w:r>
        <w:t xml:space="preserve"> mich auch </w:t>
      </w:r>
      <w:proofErr w:type="spellStart"/>
      <w:r>
        <w:t>auff</w:t>
      </w:r>
      <w:proofErr w:type="spellEnd"/>
      <w:r>
        <w:t xml:space="preserve"> rechter </w:t>
      </w:r>
      <w:proofErr w:type="spellStart"/>
      <w:r>
        <w:t>straß</w:t>
      </w:r>
      <w:proofErr w:type="spellEnd"/>
      <w:r>
        <w:br/>
      </w:r>
      <w:proofErr w:type="spellStart"/>
      <w:r>
        <w:t>umb</w:t>
      </w:r>
      <w:proofErr w:type="spellEnd"/>
      <w:r>
        <w:t xml:space="preserve"> seines Namens willen,</w:t>
      </w:r>
      <w:r>
        <w:br/>
        <w:t>Und ob ich gleich im finstern reich</w:t>
      </w:r>
      <w:r>
        <w:br/>
      </w:r>
      <w:proofErr w:type="spellStart"/>
      <w:r>
        <w:t>sol</w:t>
      </w:r>
      <w:proofErr w:type="spellEnd"/>
      <w:r>
        <w:t xml:space="preserve"> gehn, </w:t>
      </w:r>
      <w:proofErr w:type="spellStart"/>
      <w:r>
        <w:t>stohn</w:t>
      </w:r>
      <w:proofErr w:type="spellEnd"/>
      <w:r>
        <w:t xml:space="preserve"> oder </w:t>
      </w:r>
      <w:proofErr w:type="spellStart"/>
      <w:r>
        <w:t>wandlen</w:t>
      </w:r>
      <w:proofErr w:type="spellEnd"/>
      <w:r>
        <w:t>,</w:t>
      </w:r>
      <w:r>
        <w:br/>
        <w:t xml:space="preserve">so </w:t>
      </w:r>
      <w:proofErr w:type="spellStart"/>
      <w:r>
        <w:t>förcht</w:t>
      </w:r>
      <w:proofErr w:type="spellEnd"/>
      <w:r>
        <w:t xml:space="preserve"> ich doch kein </w:t>
      </w:r>
      <w:proofErr w:type="spellStart"/>
      <w:r>
        <w:t>unglück</w:t>
      </w:r>
      <w:proofErr w:type="spellEnd"/>
      <w:r>
        <w:t xml:space="preserve"> noch,</w:t>
      </w:r>
      <w:r>
        <w:br/>
        <w:t xml:space="preserve">mit mir </w:t>
      </w:r>
      <w:proofErr w:type="spellStart"/>
      <w:r>
        <w:t>wirt</w:t>
      </w:r>
      <w:proofErr w:type="spellEnd"/>
      <w:r>
        <w:t xml:space="preserve"> er </w:t>
      </w:r>
      <w:proofErr w:type="spellStart"/>
      <w:r>
        <w:t>wol</w:t>
      </w:r>
      <w:proofErr w:type="spellEnd"/>
      <w:r>
        <w:t xml:space="preserve"> </w:t>
      </w:r>
      <w:proofErr w:type="spellStart"/>
      <w:r>
        <w:t>handlen</w:t>
      </w:r>
      <w:proofErr w:type="spellEnd"/>
      <w:r>
        <w:t>.</w:t>
      </w:r>
    </w:p>
    <w:p w14:paraId="03F5F954" w14:textId="77777777" w:rsidR="0030200A" w:rsidRDefault="0030200A" w:rsidP="0030200A">
      <w:pPr>
        <w:pStyle w:val="StandardWeb"/>
      </w:pPr>
      <w:r>
        <w:t>Herr Gott, der du stets bei mir bist,</w:t>
      </w:r>
      <w:r>
        <w:br/>
        <w:t>dein steck und stab mich trösten,</w:t>
      </w:r>
      <w:r>
        <w:br/>
        <w:t xml:space="preserve">Du </w:t>
      </w:r>
      <w:proofErr w:type="spellStart"/>
      <w:r>
        <w:t>breytest</w:t>
      </w:r>
      <w:proofErr w:type="spellEnd"/>
      <w:r>
        <w:t xml:space="preserve"> vor mir einen tisch</w:t>
      </w:r>
      <w:r>
        <w:br/>
        <w:t xml:space="preserve">gehn mein feinden den </w:t>
      </w:r>
      <w:proofErr w:type="spellStart"/>
      <w:r>
        <w:t>grösten</w:t>
      </w:r>
      <w:proofErr w:type="spellEnd"/>
      <w:r>
        <w:t>;</w:t>
      </w:r>
      <w:r>
        <w:br/>
        <w:t xml:space="preserve">Mein </w:t>
      </w:r>
      <w:proofErr w:type="spellStart"/>
      <w:r>
        <w:t>haupt</w:t>
      </w:r>
      <w:proofErr w:type="spellEnd"/>
      <w:r>
        <w:t xml:space="preserve"> machst feist mit öl, </w:t>
      </w:r>
      <w:proofErr w:type="spellStart"/>
      <w:r>
        <w:t>wied</w:t>
      </w:r>
      <w:proofErr w:type="spellEnd"/>
      <w:r>
        <w:t xml:space="preserve"> weist,</w:t>
      </w:r>
      <w:r>
        <w:br/>
        <w:t xml:space="preserve">und schenkst mir </w:t>
      </w:r>
      <w:proofErr w:type="spellStart"/>
      <w:r>
        <w:t>vol</w:t>
      </w:r>
      <w:proofErr w:type="spellEnd"/>
      <w:r>
        <w:t xml:space="preserve"> mein </w:t>
      </w:r>
      <w:proofErr w:type="spellStart"/>
      <w:r>
        <w:t>gschirre</w:t>
      </w:r>
      <w:proofErr w:type="spellEnd"/>
      <w:r>
        <w:t>.</w:t>
      </w:r>
      <w:r>
        <w:br/>
        <w:t xml:space="preserve">ich </w:t>
      </w:r>
      <w:proofErr w:type="spellStart"/>
      <w:r>
        <w:t>ibt</w:t>
      </w:r>
      <w:proofErr w:type="spellEnd"/>
      <w:r>
        <w:t xml:space="preserve"> dich, Herr, dein weg mich lehr,</w:t>
      </w:r>
      <w:r>
        <w:br/>
        <w:t xml:space="preserve">wo ich vor dir gang </w:t>
      </w:r>
      <w:proofErr w:type="spellStart"/>
      <w:r>
        <w:t>jrre</w:t>
      </w:r>
      <w:proofErr w:type="spellEnd"/>
      <w:r>
        <w:t>.</w:t>
      </w:r>
    </w:p>
    <w:p w14:paraId="0E6AAC0A" w14:textId="77777777" w:rsidR="0030200A" w:rsidRDefault="0030200A" w:rsidP="0030200A">
      <w:pPr>
        <w:pStyle w:val="StandardWeb"/>
      </w:pPr>
      <w:proofErr w:type="spellStart"/>
      <w:r>
        <w:t>Barmhertzigkeit</w:t>
      </w:r>
      <w:proofErr w:type="spellEnd"/>
      <w:r>
        <w:t xml:space="preserve"> nachfolgen wird</w:t>
      </w:r>
      <w:r>
        <w:br/>
        <w:t>und guts mein leben lange,</w:t>
      </w:r>
      <w:r>
        <w:br/>
        <w:t xml:space="preserve">So ich bleib </w:t>
      </w:r>
      <w:proofErr w:type="spellStart"/>
      <w:r>
        <w:t>under</w:t>
      </w:r>
      <w:proofErr w:type="spellEnd"/>
      <w:r>
        <w:t xml:space="preserve"> </w:t>
      </w:r>
      <w:proofErr w:type="spellStart"/>
      <w:r>
        <w:t>disem</w:t>
      </w:r>
      <w:proofErr w:type="spellEnd"/>
      <w:r>
        <w:t xml:space="preserve"> </w:t>
      </w:r>
      <w:proofErr w:type="spellStart"/>
      <w:r>
        <w:t>hirt</w:t>
      </w:r>
      <w:proofErr w:type="spellEnd"/>
      <w:r>
        <w:br/>
        <w:t xml:space="preserve">ins Herren </w:t>
      </w:r>
      <w:proofErr w:type="spellStart"/>
      <w:r>
        <w:t>hauß</w:t>
      </w:r>
      <w:proofErr w:type="spellEnd"/>
      <w:r>
        <w:t xml:space="preserve"> on </w:t>
      </w:r>
      <w:proofErr w:type="spellStart"/>
      <w:r>
        <w:t>zwange</w:t>
      </w:r>
      <w:proofErr w:type="spellEnd"/>
      <w:r>
        <w:t>.</w:t>
      </w:r>
      <w:r>
        <w:br/>
        <w:t xml:space="preserve">Es sey lob, ehr jetzt und </w:t>
      </w:r>
      <w:proofErr w:type="spellStart"/>
      <w:r>
        <w:t>jmmer</w:t>
      </w:r>
      <w:proofErr w:type="spellEnd"/>
      <w:r>
        <w:br/>
        <w:t xml:space="preserve">Gott </w:t>
      </w:r>
      <w:proofErr w:type="spellStart"/>
      <w:r>
        <w:t>Vattern</w:t>
      </w:r>
      <w:proofErr w:type="spellEnd"/>
      <w:r>
        <w:t xml:space="preserve"> und dem </w:t>
      </w:r>
      <w:proofErr w:type="spellStart"/>
      <w:r>
        <w:t>Sone</w:t>
      </w:r>
      <w:proofErr w:type="spellEnd"/>
      <w:r>
        <w:t>,</w:t>
      </w:r>
      <w:r>
        <w:br/>
        <w:t xml:space="preserve">dem </w:t>
      </w:r>
      <w:proofErr w:type="spellStart"/>
      <w:r>
        <w:t>heilgen</w:t>
      </w:r>
      <w:proofErr w:type="spellEnd"/>
      <w:r>
        <w:t xml:space="preserve"> Geist, der </w:t>
      </w:r>
      <w:proofErr w:type="spellStart"/>
      <w:r>
        <w:t>gläublich</w:t>
      </w:r>
      <w:proofErr w:type="spellEnd"/>
      <w:r>
        <w:t xml:space="preserve"> </w:t>
      </w:r>
      <w:proofErr w:type="spellStart"/>
      <w:r>
        <w:t>leist</w:t>
      </w:r>
      <w:proofErr w:type="spellEnd"/>
      <w:r>
        <w:br/>
        <w:t xml:space="preserve">sein Göttlich </w:t>
      </w:r>
      <w:proofErr w:type="spellStart"/>
      <w:r>
        <w:t>gnad</w:t>
      </w:r>
      <w:proofErr w:type="spellEnd"/>
      <w:r>
        <w:t xml:space="preserve"> und </w:t>
      </w:r>
      <w:proofErr w:type="spellStart"/>
      <w:r>
        <w:t>wonne</w:t>
      </w:r>
      <w:proofErr w:type="spellEnd"/>
      <w:r>
        <w:t>!</w:t>
      </w:r>
    </w:p>
    <w:p w14:paraId="7393178E" w14:textId="77777777" w:rsidR="0022039F" w:rsidRDefault="0022039F" w:rsidP="0030200A"/>
    <w:p w14:paraId="6CFB960C" w14:textId="77777777" w:rsidR="00D5498D" w:rsidRPr="00D5498D" w:rsidRDefault="007166CE" w:rsidP="0030200A">
      <w:pPr>
        <w:pStyle w:val="berschrift1"/>
      </w:pPr>
      <w:r>
        <w:br w:type="page"/>
      </w:r>
      <w:r w:rsidR="00D5498D" w:rsidRPr="00D5498D">
        <w:t>Quellen:</w:t>
      </w:r>
    </w:p>
    <w:p w14:paraId="0AB8471E" w14:textId="77777777" w:rsidR="00D5498D" w:rsidRPr="00D5498D" w:rsidRDefault="00D5498D" w:rsidP="0030200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A8D0E02" w14:textId="77777777" w:rsidR="00D5498D" w:rsidRPr="00D5498D" w:rsidRDefault="00D5498D" w:rsidP="0030200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05F40D5" w14:textId="77777777" w:rsidR="00D5498D" w:rsidRPr="00D5498D" w:rsidRDefault="00D5498D" w:rsidP="0030200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4730FB" w14:textId="77777777" w:rsidR="008E63BE" w:rsidRDefault="00D5498D" w:rsidP="0030200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32EBB90" w14:textId="77777777" w:rsidR="00D5498D" w:rsidRDefault="008E63BE" w:rsidP="0030200A">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2DE6DDC" w14:textId="77777777" w:rsidR="00082307" w:rsidRPr="00082307" w:rsidRDefault="00082307" w:rsidP="0030200A">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A297627" w14:textId="77777777" w:rsidR="00082307" w:rsidRPr="00082307" w:rsidRDefault="00082307" w:rsidP="0030200A">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3A678DA" w14:textId="77777777" w:rsidR="00082307" w:rsidRPr="00082307" w:rsidRDefault="00082307" w:rsidP="0030200A">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477365C" w14:textId="77777777" w:rsidR="00082307" w:rsidRPr="00082307" w:rsidRDefault="00082307" w:rsidP="0030200A">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6D484D" w14:textId="77777777" w:rsidR="00D5498D" w:rsidRPr="00D5498D" w:rsidRDefault="00D5498D" w:rsidP="0030200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77BACDC" w14:textId="77777777" w:rsidR="008E63BE" w:rsidRDefault="00D5498D" w:rsidP="0030200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EA32334" w14:textId="4C5BA21D" w:rsidR="008E63BE" w:rsidRDefault="008E63BE" w:rsidP="0030200A">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77B"/>
    <w:rsid w:val="00082307"/>
    <w:rsid w:val="000C66E5"/>
    <w:rsid w:val="001F54C4"/>
    <w:rsid w:val="0022039F"/>
    <w:rsid w:val="00272484"/>
    <w:rsid w:val="00297F83"/>
    <w:rsid w:val="002E6D11"/>
    <w:rsid w:val="0030200A"/>
    <w:rsid w:val="00381C0C"/>
    <w:rsid w:val="00537F59"/>
    <w:rsid w:val="007166CE"/>
    <w:rsid w:val="007E1779"/>
    <w:rsid w:val="0083667B"/>
    <w:rsid w:val="008D7463"/>
    <w:rsid w:val="008E417E"/>
    <w:rsid w:val="008E63BE"/>
    <w:rsid w:val="009324C4"/>
    <w:rsid w:val="00B678ED"/>
    <w:rsid w:val="00C35859"/>
    <w:rsid w:val="00CC4EAC"/>
    <w:rsid w:val="00CF377B"/>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5253D"/>
  <w15:chartTrackingRefBased/>
  <w15:docId w15:val="{B3498D79-12B3-4381-9756-CC0E8CC7F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020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0200A"/>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30200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0200A"/>
  </w:style>
  <w:style w:type="character" w:customStyle="1" w:styleId="screen-reader-text">
    <w:name w:val="screen-reader-text"/>
    <w:basedOn w:val="Absatz-Standardschriftart"/>
    <w:rsid w:val="0030200A"/>
  </w:style>
  <w:style w:type="character" w:styleId="Hervorhebung">
    <w:name w:val="Emphasis"/>
    <w:basedOn w:val="Absatz-Standardschriftart"/>
    <w:uiPriority w:val="20"/>
    <w:qFormat/>
    <w:rsid w:val="003020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9416106">
      <w:bodyDiv w:val="1"/>
      <w:marLeft w:val="0"/>
      <w:marRight w:val="0"/>
      <w:marTop w:val="0"/>
      <w:marBottom w:val="0"/>
      <w:divBdr>
        <w:top w:val="none" w:sz="0" w:space="0" w:color="auto"/>
        <w:left w:val="none" w:sz="0" w:space="0" w:color="auto"/>
        <w:bottom w:val="none" w:sz="0" w:space="0" w:color="auto"/>
        <w:right w:val="none" w:sz="0" w:space="0" w:color="auto"/>
      </w:divBdr>
      <w:divsChild>
        <w:div w:id="79803286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4899826">
      <w:bodyDiv w:val="1"/>
      <w:marLeft w:val="0"/>
      <w:marRight w:val="0"/>
      <w:marTop w:val="0"/>
      <w:marBottom w:val="0"/>
      <w:divBdr>
        <w:top w:val="none" w:sz="0" w:space="0" w:color="auto"/>
        <w:left w:val="none" w:sz="0" w:space="0" w:color="auto"/>
        <w:bottom w:val="none" w:sz="0" w:space="0" w:color="auto"/>
        <w:right w:val="none" w:sz="0" w:space="0" w:color="auto"/>
      </w:divBdr>
      <w:divsChild>
        <w:div w:id="1484810969">
          <w:marLeft w:val="0"/>
          <w:marRight w:val="0"/>
          <w:marTop w:val="0"/>
          <w:marBottom w:val="0"/>
          <w:divBdr>
            <w:top w:val="none" w:sz="0" w:space="0" w:color="auto"/>
            <w:left w:val="none" w:sz="0" w:space="0" w:color="auto"/>
            <w:bottom w:val="none" w:sz="0" w:space="0" w:color="auto"/>
            <w:right w:val="none" w:sz="0" w:space="0" w:color="auto"/>
          </w:divBdr>
        </w:div>
        <w:div w:id="1025402380">
          <w:marLeft w:val="0"/>
          <w:marRight w:val="0"/>
          <w:marTop w:val="0"/>
          <w:marBottom w:val="0"/>
          <w:divBdr>
            <w:top w:val="none" w:sz="0" w:space="0" w:color="auto"/>
            <w:left w:val="none" w:sz="0" w:space="0" w:color="auto"/>
            <w:bottom w:val="none" w:sz="0" w:space="0" w:color="auto"/>
            <w:right w:val="none" w:sz="0" w:space="0" w:color="auto"/>
          </w:divBdr>
        </w:div>
        <w:div w:id="317464140">
          <w:marLeft w:val="0"/>
          <w:marRight w:val="0"/>
          <w:marTop w:val="0"/>
          <w:marBottom w:val="0"/>
          <w:divBdr>
            <w:top w:val="none" w:sz="0" w:space="0" w:color="auto"/>
            <w:left w:val="none" w:sz="0" w:space="0" w:color="auto"/>
            <w:bottom w:val="none" w:sz="0" w:space="0" w:color="auto"/>
            <w:right w:val="none" w:sz="0" w:space="0" w:color="auto"/>
          </w:divBdr>
        </w:div>
        <w:div w:id="1434862810">
          <w:marLeft w:val="0"/>
          <w:marRight w:val="0"/>
          <w:marTop w:val="0"/>
          <w:marBottom w:val="0"/>
          <w:divBdr>
            <w:top w:val="none" w:sz="0" w:space="0" w:color="auto"/>
            <w:left w:val="none" w:sz="0" w:space="0" w:color="auto"/>
            <w:bottom w:val="none" w:sz="0" w:space="0" w:color="auto"/>
            <w:right w:val="none" w:sz="0" w:space="0" w:color="auto"/>
          </w:divBdr>
        </w:div>
        <w:div w:id="144594744">
          <w:marLeft w:val="0"/>
          <w:marRight w:val="0"/>
          <w:marTop w:val="0"/>
          <w:marBottom w:val="0"/>
          <w:divBdr>
            <w:top w:val="none" w:sz="0" w:space="0" w:color="auto"/>
            <w:left w:val="none" w:sz="0" w:space="0" w:color="auto"/>
            <w:bottom w:val="none" w:sz="0" w:space="0" w:color="auto"/>
            <w:right w:val="none" w:sz="0" w:space="0" w:color="auto"/>
          </w:divBdr>
        </w:div>
        <w:div w:id="801117765">
          <w:marLeft w:val="0"/>
          <w:marRight w:val="0"/>
          <w:marTop w:val="0"/>
          <w:marBottom w:val="0"/>
          <w:divBdr>
            <w:top w:val="none" w:sz="0" w:space="0" w:color="auto"/>
            <w:left w:val="none" w:sz="0" w:space="0" w:color="auto"/>
            <w:bottom w:val="none" w:sz="0" w:space="0" w:color="auto"/>
            <w:right w:val="none" w:sz="0" w:space="0" w:color="auto"/>
          </w:divBdr>
        </w:div>
        <w:div w:id="1508205802">
          <w:marLeft w:val="0"/>
          <w:marRight w:val="0"/>
          <w:marTop w:val="0"/>
          <w:marBottom w:val="0"/>
          <w:divBdr>
            <w:top w:val="none" w:sz="0" w:space="0" w:color="auto"/>
            <w:left w:val="none" w:sz="0" w:space="0" w:color="auto"/>
            <w:bottom w:val="none" w:sz="0" w:space="0" w:color="auto"/>
            <w:right w:val="none" w:sz="0" w:space="0" w:color="auto"/>
          </w:divBdr>
        </w:div>
        <w:div w:id="207108864">
          <w:marLeft w:val="0"/>
          <w:marRight w:val="0"/>
          <w:marTop w:val="0"/>
          <w:marBottom w:val="0"/>
          <w:divBdr>
            <w:top w:val="none" w:sz="0" w:space="0" w:color="auto"/>
            <w:left w:val="none" w:sz="0" w:space="0" w:color="auto"/>
            <w:bottom w:val="none" w:sz="0" w:space="0" w:color="auto"/>
            <w:right w:val="none" w:sz="0" w:space="0" w:color="auto"/>
          </w:divBdr>
        </w:div>
        <w:div w:id="383333322">
          <w:marLeft w:val="0"/>
          <w:marRight w:val="0"/>
          <w:marTop w:val="0"/>
          <w:marBottom w:val="0"/>
          <w:divBdr>
            <w:top w:val="none" w:sz="0" w:space="0" w:color="auto"/>
            <w:left w:val="none" w:sz="0" w:space="0" w:color="auto"/>
            <w:bottom w:val="none" w:sz="0" w:space="0" w:color="auto"/>
            <w:right w:val="none" w:sz="0" w:space="0" w:color="auto"/>
          </w:divBdr>
        </w:div>
        <w:div w:id="1665547339">
          <w:marLeft w:val="0"/>
          <w:marRight w:val="0"/>
          <w:marTop w:val="0"/>
          <w:marBottom w:val="0"/>
          <w:divBdr>
            <w:top w:val="none" w:sz="0" w:space="0" w:color="auto"/>
            <w:left w:val="none" w:sz="0" w:space="0" w:color="auto"/>
            <w:bottom w:val="none" w:sz="0" w:space="0" w:color="auto"/>
            <w:right w:val="none" w:sz="0" w:space="0" w:color="auto"/>
          </w:divBdr>
        </w:div>
        <w:div w:id="709770329">
          <w:marLeft w:val="0"/>
          <w:marRight w:val="0"/>
          <w:marTop w:val="0"/>
          <w:marBottom w:val="0"/>
          <w:divBdr>
            <w:top w:val="none" w:sz="0" w:space="0" w:color="auto"/>
            <w:left w:val="none" w:sz="0" w:space="0" w:color="auto"/>
            <w:bottom w:val="none" w:sz="0" w:space="0" w:color="auto"/>
            <w:right w:val="none" w:sz="0" w:space="0" w:color="auto"/>
          </w:divBdr>
        </w:div>
        <w:div w:id="1058283193">
          <w:marLeft w:val="0"/>
          <w:marRight w:val="0"/>
          <w:marTop w:val="0"/>
          <w:marBottom w:val="0"/>
          <w:divBdr>
            <w:top w:val="none" w:sz="0" w:space="0" w:color="auto"/>
            <w:left w:val="none" w:sz="0" w:space="0" w:color="auto"/>
            <w:bottom w:val="none" w:sz="0" w:space="0" w:color="auto"/>
            <w:right w:val="none" w:sz="0" w:space="0" w:color="auto"/>
          </w:divBdr>
        </w:div>
      </w:divsChild>
    </w:div>
    <w:div w:id="1094596489">
      <w:bodyDiv w:val="1"/>
      <w:marLeft w:val="0"/>
      <w:marRight w:val="0"/>
      <w:marTop w:val="0"/>
      <w:marBottom w:val="0"/>
      <w:divBdr>
        <w:top w:val="none" w:sz="0" w:space="0" w:color="auto"/>
        <w:left w:val="none" w:sz="0" w:space="0" w:color="auto"/>
        <w:bottom w:val="none" w:sz="0" w:space="0" w:color="auto"/>
        <w:right w:val="none" w:sz="0" w:space="0" w:color="auto"/>
      </w:divBdr>
      <w:divsChild>
        <w:div w:id="32532948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3134</Words>
  <Characters>19751</Characters>
  <Application>Microsoft Office Word</Application>
  <DocSecurity>0</DocSecurity>
  <Lines>164</Lines>
  <Paragraphs>45</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
      <vt:lpstr>Wolfgang Musculus – Schriften und Lieder</vt:lpstr>
      <vt:lpstr>Vorwort</vt:lpstr>
      <vt:lpstr>Ein Sendbrief</vt:lpstr>
      <vt:lpstr>Von der zaal vnd ausztheylung der Zehen gebott/ auß den alten Lereren gezogen.</vt:lpstr>
      <vt:lpstr>Lieder</vt:lpstr>
      <vt:lpstr>    Der XCI. Psalm </vt:lpstr>
      <vt:lpstr>    Der 82. Psalm </vt:lpstr>
      <vt:lpstr>    CHriste, der du bist tag und liecht, </vt:lpstr>
      <vt:lpstr>    O HERRE Gott, erbarme dich, </vt:lpstr>
      <vt:lpstr>    Er HErre ist mein trewer hirt, </vt:lpstr>
      <vt:lpstr>    MEin hirt ist Gott, der Herre mein, </vt:lpstr>
      <vt:lpstr>Quellen:</vt:lpstr>
    </vt:vector>
  </TitlesOfParts>
  <LinksUpToDate>false</LinksUpToDate>
  <CharactersWithSpaces>22840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2020-11-25T06:48:00Z</dcterms:created>
  <dcterms:modified xsi:type="dcterms:W3CDTF">2020-11-27T15:22:00Z</dcterms:modified>
  <dc:title>Schriften und Lieder</dc:title>
  <dc:creator>Musculus, Wolfgang</dc:creator>
  <dc:language>de</dc:language>
</cp:coreProperties>
</file>