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8B6CC" w14:textId="1F47A3FF" w:rsidR="007166CE" w:rsidRDefault="00DF784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A6B2E9A" wp14:editId="04B2EDAB">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49ABD1" w14:textId="77777777" w:rsidR="00493B65" w:rsidRDefault="007166CE" w:rsidP="00493B65">
      <w:pPr>
        <w:pStyle w:val="berschrift1"/>
      </w:pPr>
      <w:r>
        <w:br w:type="page"/>
      </w:r>
      <w:r w:rsidR="00493B65">
        <w:lastRenderedPageBreak/>
        <w:t>Vorwort</w:t>
      </w:r>
    </w:p>
    <w:p w14:paraId="06514693"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770D1A1D" w14:textId="77777777" w:rsidR="00F62EE2" w:rsidRDefault="00F62EE2" w:rsidP="00F62EE2">
      <w:r>
        <w:t>Dabei werden zum Teil alte Bücher überarbeitet, neue angeboten oder thematische erstellt, zum Beispiel für die christlichen Feiertage.</w:t>
      </w:r>
    </w:p>
    <w:p w14:paraId="4CAFCAE3" w14:textId="77777777" w:rsidR="00493B65" w:rsidRDefault="00493B65" w:rsidP="00493B65">
      <w:r>
        <w:t>Euch allen wünsche ich Gottes reichen Segen und dass Ihr für Euch interessante Texte hier findet. Für Anregungen bin ich immer dankbar.</w:t>
      </w:r>
    </w:p>
    <w:p w14:paraId="0F074627" w14:textId="77777777" w:rsidR="00493B65" w:rsidRDefault="00493B65" w:rsidP="00493B65">
      <w:r>
        <w:t>Gruß &amp; Segen,</w:t>
      </w:r>
    </w:p>
    <w:p w14:paraId="251AF7EC" w14:textId="77777777" w:rsidR="007166CE" w:rsidRDefault="00493B65" w:rsidP="00493B65">
      <w:r>
        <w:t>Andreas</w:t>
      </w:r>
    </w:p>
    <w:p w14:paraId="16A5E39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F8EAC4" w14:textId="77777777" w:rsidR="00620594" w:rsidRPr="00B223A7" w:rsidRDefault="00620594" w:rsidP="00620594">
      <w:pPr>
        <w:spacing w:before="100" w:beforeAutospacing="1" w:after="100" w:afterAutospacing="1" w:line="240" w:lineRule="auto"/>
        <w:outlineLvl w:val="0"/>
        <w:rPr>
          <w:rFonts w:eastAsia="Times New Roman"/>
          <w:b/>
          <w:bCs/>
          <w:kern w:val="36"/>
          <w:sz w:val="48"/>
          <w:szCs w:val="48"/>
          <w:lang w:eastAsia="de-DE"/>
        </w:rPr>
      </w:pPr>
      <w:r w:rsidRPr="00B223A7">
        <w:rPr>
          <w:rFonts w:eastAsia="Times New Roman"/>
          <w:b/>
          <w:bCs/>
          <w:kern w:val="36"/>
          <w:sz w:val="48"/>
          <w:szCs w:val="48"/>
          <w:lang w:eastAsia="de-DE"/>
        </w:rPr>
        <w:t>Ringwaldt Bartholomäus</w:t>
      </w:r>
      <w:r>
        <w:rPr>
          <w:rFonts w:eastAsia="Times New Roman"/>
          <w:b/>
          <w:bCs/>
          <w:kern w:val="36"/>
          <w:sz w:val="48"/>
          <w:szCs w:val="48"/>
          <w:lang w:eastAsia="de-DE"/>
        </w:rPr>
        <w:t xml:space="preserve"> - Lieder</w:t>
      </w:r>
    </w:p>
    <w:p w14:paraId="24535BCA" w14:textId="77777777" w:rsidR="00620594" w:rsidRDefault="00620594" w:rsidP="00620594">
      <w:pPr>
        <w:pStyle w:val="berschrift1"/>
      </w:pPr>
      <w:r w:rsidRPr="00B223A7">
        <w:t>Ach Gott, erbarm dich über mich</w:t>
      </w:r>
    </w:p>
    <w:p w14:paraId="2CF50E27" w14:textId="77777777" w:rsidR="00620594" w:rsidRPr="00914AA5" w:rsidRDefault="00620594" w:rsidP="00620594">
      <w:pPr>
        <w:rPr>
          <w:b/>
          <w:lang w:eastAsia="de-DE"/>
        </w:rPr>
      </w:pPr>
      <w:r w:rsidRPr="00914AA5">
        <w:rPr>
          <w:b/>
          <w:lang w:eastAsia="de-DE"/>
        </w:rPr>
        <w:t>Der 51. Psalm.</w:t>
      </w:r>
    </w:p>
    <w:p w14:paraId="502CC9B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Durch Adams Fall ist ganz verderbt.</w:t>
      </w:r>
    </w:p>
    <w:p w14:paraId="6143E36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Ach Gott, erbarm dich über mich</w:t>
      </w:r>
      <w:r w:rsidRPr="00B223A7">
        <w:rPr>
          <w:rFonts w:eastAsia="Times New Roman"/>
          <w:szCs w:val="24"/>
          <w:lang w:eastAsia="de-DE"/>
        </w:rPr>
        <w:br/>
        <w:t>Von wegen deines Namens,</w:t>
      </w:r>
      <w:r w:rsidRPr="00B223A7">
        <w:rPr>
          <w:rFonts w:eastAsia="Times New Roman"/>
          <w:szCs w:val="24"/>
          <w:lang w:eastAsia="de-DE"/>
        </w:rPr>
        <w:br/>
        <w:t xml:space="preserve">Nicht auf mein </w:t>
      </w:r>
      <w:proofErr w:type="spellStart"/>
      <w:r w:rsidRPr="00B223A7">
        <w:rPr>
          <w:rFonts w:eastAsia="Times New Roman"/>
          <w:szCs w:val="24"/>
          <w:lang w:eastAsia="de-DE"/>
        </w:rPr>
        <w:t>Uebertretung</w:t>
      </w:r>
      <w:proofErr w:type="spellEnd"/>
      <w:r w:rsidRPr="00B223A7">
        <w:rPr>
          <w:rFonts w:eastAsia="Times New Roman"/>
          <w:szCs w:val="24"/>
          <w:lang w:eastAsia="de-DE"/>
        </w:rPr>
        <w:t xml:space="preserve"> sich,</w:t>
      </w:r>
      <w:r w:rsidRPr="00B223A7">
        <w:rPr>
          <w:rFonts w:eastAsia="Times New Roman"/>
          <w:szCs w:val="24"/>
          <w:lang w:eastAsia="de-DE"/>
        </w:rPr>
        <w:br/>
        <w:t>Gedenk des reinen Samens,</w:t>
      </w:r>
      <w:r w:rsidRPr="00B223A7">
        <w:rPr>
          <w:rFonts w:eastAsia="Times New Roman"/>
          <w:szCs w:val="24"/>
          <w:lang w:eastAsia="de-DE"/>
        </w:rPr>
        <w:br/>
        <w:t>Der als ein Held In diese Welt</w:t>
      </w:r>
      <w:r w:rsidRPr="00B223A7">
        <w:rPr>
          <w:rFonts w:eastAsia="Times New Roman"/>
          <w:szCs w:val="24"/>
          <w:lang w:eastAsia="de-DE"/>
        </w:rPr>
        <w:br/>
        <w:t>Wahr Gott und Mensch erschienen,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uns dir In Knechtes Zier</w:t>
      </w:r>
      <w:r w:rsidRPr="00B223A7">
        <w:rPr>
          <w:rFonts w:eastAsia="Times New Roman"/>
          <w:szCs w:val="24"/>
          <w:lang w:eastAsia="de-DE"/>
        </w:rPr>
        <w:br/>
        <w:t>Vollkommen möcht versühnen.</w:t>
      </w:r>
    </w:p>
    <w:p w14:paraId="047893E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Von wegen des Verdienstes sein</w:t>
      </w:r>
      <w:r w:rsidRPr="00B223A7">
        <w:rPr>
          <w:rFonts w:eastAsia="Times New Roman"/>
          <w:szCs w:val="24"/>
          <w:lang w:eastAsia="de-DE"/>
        </w:rPr>
        <w:br/>
        <w:t>Vergib mir meine Sünde,</w:t>
      </w:r>
      <w:r w:rsidRPr="00B223A7">
        <w:rPr>
          <w:rFonts w:eastAsia="Times New Roman"/>
          <w:szCs w:val="24"/>
          <w:lang w:eastAsia="de-DE"/>
        </w:rPr>
        <w:br/>
        <w:t>Und mich von aller Angst und Pein</w:t>
      </w:r>
      <w:r w:rsidRPr="00B223A7">
        <w:rPr>
          <w:rFonts w:eastAsia="Times New Roman"/>
          <w:szCs w:val="24"/>
          <w:lang w:eastAsia="de-DE"/>
        </w:rPr>
        <w:br/>
        <w:t>Gnädiglich entbinde,</w:t>
      </w:r>
      <w:r w:rsidRPr="00B223A7">
        <w:rPr>
          <w:rFonts w:eastAsia="Times New Roman"/>
          <w:szCs w:val="24"/>
          <w:lang w:eastAsia="de-DE"/>
        </w:rPr>
        <w:br/>
        <w:t>Damit ich bin In meinem Sinn</w:t>
      </w:r>
      <w:r w:rsidRPr="00B223A7">
        <w:rPr>
          <w:rFonts w:eastAsia="Times New Roman"/>
          <w:szCs w:val="24"/>
          <w:lang w:eastAsia="de-DE"/>
        </w:rPr>
        <w:br/>
        <w:t xml:space="preserve">Des </w:t>
      </w:r>
      <w:proofErr w:type="spellStart"/>
      <w:r w:rsidRPr="00B223A7">
        <w:rPr>
          <w:rFonts w:eastAsia="Times New Roman"/>
          <w:szCs w:val="24"/>
          <w:lang w:eastAsia="de-DE"/>
        </w:rPr>
        <w:t>Gwissens</w:t>
      </w:r>
      <w:proofErr w:type="spellEnd"/>
      <w:r w:rsidRPr="00B223A7">
        <w:rPr>
          <w:rFonts w:eastAsia="Times New Roman"/>
          <w:szCs w:val="24"/>
          <w:lang w:eastAsia="de-DE"/>
        </w:rPr>
        <w:t xml:space="preserve"> halb umgeben,</w:t>
      </w:r>
      <w:r w:rsidRPr="00B223A7">
        <w:rPr>
          <w:rFonts w:eastAsia="Times New Roman"/>
          <w:szCs w:val="24"/>
          <w:lang w:eastAsia="de-DE"/>
        </w:rPr>
        <w:br/>
      </w:r>
      <w:proofErr w:type="spellStart"/>
      <w:r w:rsidRPr="00B223A7">
        <w:rPr>
          <w:rFonts w:eastAsia="Times New Roman"/>
          <w:szCs w:val="24"/>
          <w:lang w:eastAsia="de-DE"/>
        </w:rPr>
        <w:t>Welchs</w:t>
      </w:r>
      <w:proofErr w:type="spellEnd"/>
      <w:r w:rsidRPr="00B223A7">
        <w:rPr>
          <w:rFonts w:eastAsia="Times New Roman"/>
          <w:szCs w:val="24"/>
          <w:lang w:eastAsia="de-DE"/>
        </w:rPr>
        <w:t xml:space="preserve"> traurig ist, Mich nagt und </w:t>
      </w:r>
      <w:proofErr w:type="spellStart"/>
      <w:r w:rsidRPr="00B223A7">
        <w:rPr>
          <w:rFonts w:eastAsia="Times New Roman"/>
          <w:szCs w:val="24"/>
          <w:lang w:eastAsia="de-DE"/>
        </w:rPr>
        <w:t>frißt</w:t>
      </w:r>
      <w:proofErr w:type="spellEnd"/>
      <w:r w:rsidRPr="00B223A7">
        <w:rPr>
          <w:rFonts w:eastAsia="Times New Roman"/>
          <w:szCs w:val="24"/>
          <w:lang w:eastAsia="de-DE"/>
        </w:rPr>
        <w:br/>
        <w:t>Und kränkt mir Leib und Leben.</w:t>
      </w:r>
    </w:p>
    <w:p w14:paraId="20CFE84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Sieh, ich bekenn mein </w:t>
      </w:r>
      <w:proofErr w:type="spellStart"/>
      <w:r w:rsidRPr="00B223A7">
        <w:rPr>
          <w:rFonts w:eastAsia="Times New Roman"/>
          <w:szCs w:val="24"/>
          <w:lang w:eastAsia="de-DE"/>
        </w:rPr>
        <w:t>Missethat</w:t>
      </w:r>
      <w:proofErr w:type="spellEnd"/>
      <w:r w:rsidRPr="00B223A7">
        <w:rPr>
          <w:rFonts w:eastAsia="Times New Roman"/>
          <w:szCs w:val="24"/>
          <w:lang w:eastAsia="de-DE"/>
        </w:rPr>
        <w:br/>
        <w:t>Und acht mich gar verloren;</w:t>
      </w:r>
      <w:r w:rsidRPr="00B223A7">
        <w:rPr>
          <w:rFonts w:eastAsia="Times New Roman"/>
          <w:szCs w:val="24"/>
          <w:lang w:eastAsia="de-DE"/>
        </w:rPr>
        <w:br/>
        <w:t xml:space="preserve">Denn mich in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mein Mutter hat</w:t>
      </w:r>
      <w:r w:rsidRPr="00B223A7">
        <w:rPr>
          <w:rFonts w:eastAsia="Times New Roman"/>
          <w:szCs w:val="24"/>
          <w:lang w:eastAsia="de-DE"/>
        </w:rPr>
        <w:br/>
        <w:t>Empfangen und geboren,</w:t>
      </w:r>
      <w:r w:rsidRPr="00B223A7">
        <w:rPr>
          <w:rFonts w:eastAsia="Times New Roman"/>
          <w:szCs w:val="24"/>
          <w:lang w:eastAsia="de-DE"/>
        </w:rPr>
        <w:br/>
        <w:t>Und bin ein Kind In Sünden blind,</w:t>
      </w:r>
      <w:r w:rsidRPr="00B223A7">
        <w:rPr>
          <w:rFonts w:eastAsia="Times New Roman"/>
          <w:szCs w:val="24"/>
          <w:lang w:eastAsia="de-DE"/>
        </w:rPr>
        <w:br/>
        <w:t>Zum Guten gar ersterbet</w:t>
      </w:r>
      <w:r w:rsidRPr="00B223A7">
        <w:rPr>
          <w:rFonts w:eastAsia="Times New Roman"/>
          <w:szCs w:val="24"/>
          <w:lang w:eastAsia="de-DE"/>
        </w:rPr>
        <w:br/>
        <w:t>Und überall Durch Adams Fall</w:t>
      </w:r>
      <w:r w:rsidRPr="00B223A7">
        <w:rPr>
          <w:rFonts w:eastAsia="Times New Roman"/>
          <w:szCs w:val="24"/>
          <w:lang w:eastAsia="de-DE"/>
        </w:rPr>
        <w:br/>
        <w:t>An Leib und Seel verderbet.</w:t>
      </w:r>
    </w:p>
    <w:p w14:paraId="630FBFD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Wenn du nun </w:t>
      </w:r>
      <w:proofErr w:type="spellStart"/>
      <w:r w:rsidRPr="00B223A7">
        <w:rPr>
          <w:rFonts w:eastAsia="Times New Roman"/>
          <w:szCs w:val="24"/>
          <w:lang w:eastAsia="de-DE"/>
        </w:rPr>
        <w:t>wolltst</w:t>
      </w:r>
      <w:proofErr w:type="spellEnd"/>
      <w:r w:rsidRPr="00B223A7">
        <w:rPr>
          <w:rFonts w:eastAsia="Times New Roman"/>
          <w:szCs w:val="24"/>
          <w:lang w:eastAsia="de-DE"/>
        </w:rPr>
        <w:t xml:space="preserve"> mit deinem Knecht</w:t>
      </w:r>
      <w:r w:rsidRPr="00B223A7">
        <w:rPr>
          <w:rFonts w:eastAsia="Times New Roman"/>
          <w:szCs w:val="24"/>
          <w:lang w:eastAsia="de-DE"/>
        </w:rPr>
        <w:br/>
        <w:t xml:space="preserve">Nach </w:t>
      </w:r>
      <w:proofErr w:type="spellStart"/>
      <w:r w:rsidRPr="00B223A7">
        <w:rPr>
          <w:rFonts w:eastAsia="Times New Roman"/>
          <w:szCs w:val="24"/>
          <w:lang w:eastAsia="de-DE"/>
        </w:rPr>
        <w:t>seim</w:t>
      </w:r>
      <w:proofErr w:type="spellEnd"/>
      <w:r w:rsidRPr="00B223A7">
        <w:rPr>
          <w:rFonts w:eastAsia="Times New Roman"/>
          <w:szCs w:val="24"/>
          <w:lang w:eastAsia="de-DE"/>
        </w:rPr>
        <w:t xml:space="preserve"> Verdienst </w:t>
      </w:r>
      <w:proofErr w:type="spellStart"/>
      <w:r w:rsidRPr="00B223A7">
        <w:rPr>
          <w:rFonts w:eastAsia="Times New Roman"/>
          <w:szCs w:val="24"/>
          <w:lang w:eastAsia="de-DE"/>
        </w:rPr>
        <w:t>geberen</w:t>
      </w:r>
      <w:proofErr w:type="spellEnd"/>
      <w:r w:rsidRPr="00B223A7">
        <w:rPr>
          <w:rFonts w:eastAsia="Times New Roman"/>
          <w:szCs w:val="24"/>
          <w:lang w:eastAsia="de-DE"/>
        </w:rPr>
        <w:t>,</w:t>
      </w:r>
      <w:r w:rsidRPr="00B223A7">
        <w:rPr>
          <w:rFonts w:eastAsia="Times New Roman"/>
          <w:szCs w:val="24"/>
          <w:lang w:eastAsia="de-DE"/>
        </w:rPr>
        <w:br/>
        <w:t xml:space="preserve">So </w:t>
      </w:r>
      <w:proofErr w:type="spellStart"/>
      <w:r w:rsidRPr="00B223A7">
        <w:rPr>
          <w:rFonts w:eastAsia="Times New Roman"/>
          <w:szCs w:val="24"/>
          <w:lang w:eastAsia="de-DE"/>
        </w:rPr>
        <w:t>gschäh</w:t>
      </w:r>
      <w:proofErr w:type="spellEnd"/>
      <w:r w:rsidRPr="00B223A7">
        <w:rPr>
          <w:rFonts w:eastAsia="Times New Roman"/>
          <w:szCs w:val="24"/>
          <w:lang w:eastAsia="de-DE"/>
        </w:rPr>
        <w:t xml:space="preserve"> mir armen Sünder recht,</w:t>
      </w:r>
      <w:r w:rsidRPr="00B223A7">
        <w:rPr>
          <w:rFonts w:eastAsia="Times New Roman"/>
          <w:szCs w:val="24"/>
          <w:lang w:eastAsia="de-DE"/>
        </w:rPr>
        <w:br/>
        <w:t xml:space="preserve">Ich könnt </w:t>
      </w:r>
      <w:proofErr w:type="spellStart"/>
      <w:r w:rsidRPr="00B223A7">
        <w:rPr>
          <w:rFonts w:eastAsia="Times New Roman"/>
          <w:szCs w:val="24"/>
          <w:lang w:eastAsia="de-DE"/>
        </w:rPr>
        <w:t>michs</w:t>
      </w:r>
      <w:proofErr w:type="spellEnd"/>
      <w:r w:rsidRPr="00B223A7">
        <w:rPr>
          <w:rFonts w:eastAsia="Times New Roman"/>
          <w:szCs w:val="24"/>
          <w:lang w:eastAsia="de-DE"/>
        </w:rPr>
        <w:t xml:space="preserve"> nicht erwehren,</w:t>
      </w:r>
      <w:r w:rsidRPr="00B223A7">
        <w:rPr>
          <w:rFonts w:eastAsia="Times New Roman"/>
          <w:szCs w:val="24"/>
          <w:lang w:eastAsia="de-DE"/>
        </w:rPr>
        <w:br/>
        <w:t xml:space="preserve">Weiß aber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man dir soll</w:t>
      </w:r>
      <w:r w:rsidRPr="00B223A7">
        <w:rPr>
          <w:rFonts w:eastAsia="Times New Roman"/>
          <w:szCs w:val="24"/>
          <w:lang w:eastAsia="de-DE"/>
        </w:rPr>
        <w:br/>
        <w:t xml:space="preserve">In </w:t>
      </w:r>
      <w:proofErr w:type="spellStart"/>
      <w:r w:rsidRPr="00B223A7">
        <w:rPr>
          <w:rFonts w:eastAsia="Times New Roman"/>
          <w:szCs w:val="24"/>
          <w:lang w:eastAsia="de-DE"/>
        </w:rPr>
        <w:t>Sündennoth</w:t>
      </w:r>
      <w:proofErr w:type="spellEnd"/>
      <w:r w:rsidRPr="00B223A7">
        <w:rPr>
          <w:rFonts w:eastAsia="Times New Roman"/>
          <w:szCs w:val="24"/>
          <w:lang w:eastAsia="de-DE"/>
        </w:rPr>
        <w:t xml:space="preserve"> getrauen</w:t>
      </w:r>
      <w:r w:rsidRPr="00B223A7">
        <w:rPr>
          <w:rFonts w:eastAsia="Times New Roman"/>
          <w:szCs w:val="24"/>
          <w:lang w:eastAsia="de-DE"/>
        </w:rPr>
        <w:br/>
        <w:t>Und alle Frist Auf Jesum Christ,</w:t>
      </w:r>
      <w:r w:rsidRPr="00B223A7">
        <w:rPr>
          <w:rFonts w:eastAsia="Times New Roman"/>
          <w:szCs w:val="24"/>
          <w:lang w:eastAsia="de-DE"/>
        </w:rPr>
        <w:br/>
        <w:t>Den Schlangentreter, schauen.</w:t>
      </w:r>
    </w:p>
    <w:p w14:paraId="6E3E99B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In diesem mir auch gnädig sei,</w:t>
      </w:r>
      <w:r w:rsidRPr="00B223A7">
        <w:rPr>
          <w:rFonts w:eastAsia="Times New Roman"/>
          <w:szCs w:val="24"/>
          <w:lang w:eastAsia="de-DE"/>
        </w:rPr>
        <w:br/>
        <w:t>Wasch mich mit seinem Blute,</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wieder frisch und frei</w:t>
      </w:r>
      <w:r w:rsidRPr="00B223A7">
        <w:rPr>
          <w:rFonts w:eastAsia="Times New Roman"/>
          <w:szCs w:val="24"/>
          <w:lang w:eastAsia="de-DE"/>
        </w:rPr>
        <w:br/>
        <w:t xml:space="preserve">Erwach nach meinem </w:t>
      </w:r>
      <w:proofErr w:type="spellStart"/>
      <w:r w:rsidRPr="00B223A7">
        <w:rPr>
          <w:rFonts w:eastAsia="Times New Roman"/>
          <w:szCs w:val="24"/>
          <w:lang w:eastAsia="de-DE"/>
        </w:rPr>
        <w:t>Muthe</w:t>
      </w:r>
      <w:proofErr w:type="spellEnd"/>
      <w:r w:rsidRPr="00B223A7">
        <w:rPr>
          <w:rFonts w:eastAsia="Times New Roman"/>
          <w:szCs w:val="24"/>
          <w:lang w:eastAsia="de-DE"/>
        </w:rPr>
        <w:br/>
        <w:t xml:space="preserve">Und in </w:t>
      </w:r>
      <w:proofErr w:type="spellStart"/>
      <w:r w:rsidRPr="00B223A7">
        <w:rPr>
          <w:rFonts w:eastAsia="Times New Roman"/>
          <w:szCs w:val="24"/>
          <w:lang w:eastAsia="de-DE"/>
        </w:rPr>
        <w:t>Geberd</w:t>
      </w:r>
      <w:proofErr w:type="spellEnd"/>
      <w:r w:rsidRPr="00B223A7">
        <w:rPr>
          <w:rFonts w:eastAsia="Times New Roman"/>
          <w:szCs w:val="24"/>
          <w:lang w:eastAsia="de-DE"/>
        </w:rPr>
        <w:t xml:space="preserve"> Erfreuet </w:t>
      </w:r>
      <w:proofErr w:type="spellStart"/>
      <w:r w:rsidRPr="00B223A7">
        <w:rPr>
          <w:rFonts w:eastAsia="Times New Roman"/>
          <w:szCs w:val="24"/>
          <w:lang w:eastAsia="de-DE"/>
        </w:rPr>
        <w:t>werd</w:t>
      </w:r>
      <w:proofErr w:type="spellEnd"/>
      <w:r w:rsidRPr="00B223A7">
        <w:rPr>
          <w:rFonts w:eastAsia="Times New Roman"/>
          <w:szCs w:val="24"/>
          <w:lang w:eastAsia="de-DE"/>
        </w:rPr>
        <w:t>,</w:t>
      </w:r>
      <w:r w:rsidRPr="00B223A7">
        <w:rPr>
          <w:rFonts w:eastAsia="Times New Roman"/>
          <w:szCs w:val="24"/>
          <w:lang w:eastAsia="de-DE"/>
        </w:rPr>
        <w:br/>
        <w:t>Der ich war fast verkommen,</w:t>
      </w:r>
      <w:r w:rsidRPr="00B223A7">
        <w:rPr>
          <w:rFonts w:eastAsia="Times New Roman"/>
          <w:szCs w:val="24"/>
          <w:lang w:eastAsia="de-DE"/>
        </w:rPr>
        <w:br/>
        <w:t>Weil du nun hast Der Sünden Last</w:t>
      </w:r>
      <w:r w:rsidRPr="00B223A7">
        <w:rPr>
          <w:rFonts w:eastAsia="Times New Roman"/>
          <w:szCs w:val="24"/>
          <w:lang w:eastAsia="de-DE"/>
        </w:rPr>
        <w:br/>
        <w:t>Gänzlich von mir genommen.</w:t>
      </w:r>
    </w:p>
    <w:p w14:paraId="729B73F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So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mich nun im Gnadenlicht</w:t>
      </w:r>
      <w:r w:rsidRPr="00B223A7">
        <w:rPr>
          <w:rFonts w:eastAsia="Times New Roman"/>
          <w:szCs w:val="24"/>
          <w:lang w:eastAsia="de-DE"/>
        </w:rPr>
        <w:br/>
        <w:t>Dein Vaterherz erfinden;</w:t>
      </w:r>
      <w:r w:rsidRPr="00B223A7">
        <w:rPr>
          <w:rFonts w:eastAsia="Times New Roman"/>
          <w:szCs w:val="24"/>
          <w:lang w:eastAsia="de-DE"/>
        </w:rPr>
        <w:br/>
        <w:t>Verbirg dein helles Angesicht</w:t>
      </w:r>
      <w:r w:rsidRPr="00B223A7">
        <w:rPr>
          <w:rFonts w:eastAsia="Times New Roman"/>
          <w:szCs w:val="24"/>
          <w:lang w:eastAsia="de-DE"/>
        </w:rPr>
        <w:br/>
        <w:t>Von meinen groben Sünden</w:t>
      </w:r>
      <w:r w:rsidRPr="00B223A7">
        <w:rPr>
          <w:rFonts w:eastAsia="Times New Roman"/>
          <w:szCs w:val="24"/>
          <w:lang w:eastAsia="de-DE"/>
        </w:rPr>
        <w:br/>
        <w:t>Und mach mir rein Das Herze mein</w:t>
      </w:r>
      <w:r w:rsidRPr="00B223A7">
        <w:rPr>
          <w:rFonts w:eastAsia="Times New Roman"/>
          <w:szCs w:val="24"/>
          <w:lang w:eastAsia="de-DE"/>
        </w:rPr>
        <w:br/>
        <w:t>Durch deinen Geist von oben,</w:t>
      </w:r>
      <w:r w:rsidRPr="00B223A7">
        <w:rPr>
          <w:rFonts w:eastAsia="Times New Roman"/>
          <w:szCs w:val="24"/>
          <w:lang w:eastAsia="de-DE"/>
        </w:rPr>
        <w:br/>
        <w:t xml:space="preserve">In welchem ich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w:t>
      </w:r>
      <w:proofErr w:type="spellStart"/>
      <w:r w:rsidRPr="00B223A7">
        <w:rPr>
          <w:rFonts w:eastAsia="Times New Roman"/>
          <w:szCs w:val="24"/>
          <w:lang w:eastAsia="de-DE"/>
        </w:rPr>
        <w:t>stetiglich</w:t>
      </w:r>
      <w:proofErr w:type="spellEnd"/>
      <w:r w:rsidRPr="00B223A7">
        <w:rPr>
          <w:rFonts w:eastAsia="Times New Roman"/>
          <w:szCs w:val="24"/>
          <w:lang w:eastAsia="de-DE"/>
        </w:rPr>
        <w:br/>
        <w:t xml:space="preserve">Dich preisen, </w:t>
      </w:r>
      <w:proofErr w:type="spellStart"/>
      <w:r w:rsidRPr="00B223A7">
        <w:rPr>
          <w:rFonts w:eastAsia="Times New Roman"/>
          <w:szCs w:val="24"/>
          <w:lang w:eastAsia="de-DE"/>
        </w:rPr>
        <w:t>ehrn</w:t>
      </w:r>
      <w:proofErr w:type="spellEnd"/>
      <w:r w:rsidRPr="00B223A7">
        <w:rPr>
          <w:rFonts w:eastAsia="Times New Roman"/>
          <w:szCs w:val="24"/>
          <w:lang w:eastAsia="de-DE"/>
        </w:rPr>
        <w:t xml:space="preserve"> und loben.</w:t>
      </w:r>
    </w:p>
    <w:p w14:paraId="50BDBCC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Ich will die armen Sünder </w:t>
      </w:r>
      <w:proofErr w:type="spellStart"/>
      <w:r w:rsidRPr="00B223A7">
        <w:rPr>
          <w:rFonts w:eastAsia="Times New Roman"/>
          <w:szCs w:val="24"/>
          <w:lang w:eastAsia="de-DE"/>
        </w:rPr>
        <w:t>lehrn</w:t>
      </w:r>
      <w:proofErr w:type="spellEnd"/>
      <w:r w:rsidRPr="00B223A7">
        <w:rPr>
          <w:rFonts w:eastAsia="Times New Roman"/>
          <w:szCs w:val="24"/>
          <w:lang w:eastAsia="de-DE"/>
        </w:rPr>
        <w: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sie nach </w:t>
      </w:r>
      <w:proofErr w:type="spellStart"/>
      <w:r w:rsidRPr="00B223A7">
        <w:rPr>
          <w:rFonts w:eastAsia="Times New Roman"/>
          <w:szCs w:val="24"/>
          <w:lang w:eastAsia="de-DE"/>
        </w:rPr>
        <w:t>meim</w:t>
      </w:r>
      <w:proofErr w:type="spellEnd"/>
      <w:r w:rsidRPr="00B223A7">
        <w:rPr>
          <w:rFonts w:eastAsia="Times New Roman"/>
          <w:szCs w:val="24"/>
          <w:lang w:eastAsia="de-DE"/>
        </w:rPr>
        <w:t xml:space="preserve"> Exempel</w:t>
      </w:r>
      <w:r w:rsidRPr="00B223A7">
        <w:rPr>
          <w:rFonts w:eastAsia="Times New Roman"/>
          <w:szCs w:val="24"/>
          <w:lang w:eastAsia="de-DE"/>
        </w:rPr>
        <w:br/>
        <w:t xml:space="preserve">Sich </w:t>
      </w:r>
      <w:proofErr w:type="spellStart"/>
      <w:r w:rsidRPr="00B223A7">
        <w:rPr>
          <w:rFonts w:eastAsia="Times New Roman"/>
          <w:szCs w:val="24"/>
          <w:lang w:eastAsia="de-DE"/>
        </w:rPr>
        <w:t>solln</w:t>
      </w:r>
      <w:proofErr w:type="spellEnd"/>
      <w:r w:rsidRPr="00B223A7">
        <w:rPr>
          <w:rFonts w:eastAsia="Times New Roman"/>
          <w:szCs w:val="24"/>
          <w:lang w:eastAsia="de-DE"/>
        </w:rPr>
        <w:t xml:space="preserve"> von </w:t>
      </w:r>
      <w:proofErr w:type="spellStart"/>
      <w:r w:rsidRPr="00B223A7">
        <w:rPr>
          <w:rFonts w:eastAsia="Times New Roman"/>
          <w:szCs w:val="24"/>
          <w:lang w:eastAsia="de-DE"/>
        </w:rPr>
        <w:t>Sündn</w:t>
      </w:r>
      <w:proofErr w:type="spellEnd"/>
      <w:r w:rsidRPr="00B223A7">
        <w:rPr>
          <w:rFonts w:eastAsia="Times New Roman"/>
          <w:szCs w:val="24"/>
          <w:lang w:eastAsia="de-DE"/>
        </w:rPr>
        <w:t xml:space="preserve"> zu dir </w:t>
      </w:r>
      <w:proofErr w:type="spellStart"/>
      <w:r w:rsidRPr="00B223A7">
        <w:rPr>
          <w:rFonts w:eastAsia="Times New Roman"/>
          <w:szCs w:val="24"/>
          <w:lang w:eastAsia="de-DE"/>
        </w:rPr>
        <w:t>bekehrn</w:t>
      </w:r>
      <w:proofErr w:type="spellEnd"/>
      <w:r w:rsidRPr="00B223A7">
        <w:rPr>
          <w:rFonts w:eastAsia="Times New Roman"/>
          <w:szCs w:val="24"/>
          <w:lang w:eastAsia="de-DE"/>
        </w:rPr>
        <w:br/>
        <w:t xml:space="preserve">Und </w:t>
      </w:r>
      <w:proofErr w:type="spellStart"/>
      <w:r w:rsidRPr="00B223A7">
        <w:rPr>
          <w:rFonts w:eastAsia="Times New Roman"/>
          <w:szCs w:val="24"/>
          <w:lang w:eastAsia="de-DE"/>
        </w:rPr>
        <w:t>gehn</w:t>
      </w:r>
      <w:proofErr w:type="spellEnd"/>
      <w:r w:rsidRPr="00B223A7">
        <w:rPr>
          <w:rFonts w:eastAsia="Times New Roman"/>
          <w:szCs w:val="24"/>
          <w:lang w:eastAsia="de-DE"/>
        </w:rPr>
        <w:t xml:space="preserve"> in deinen Tempel</w:t>
      </w:r>
      <w:r w:rsidRPr="00B223A7">
        <w:rPr>
          <w:rFonts w:eastAsia="Times New Roman"/>
          <w:szCs w:val="24"/>
          <w:lang w:eastAsia="de-DE"/>
        </w:rPr>
        <w:br/>
        <w:t>Und sich da auch Nach Himmelsbrauch</w:t>
      </w:r>
      <w:r w:rsidRPr="00B223A7">
        <w:rPr>
          <w:rFonts w:eastAsia="Times New Roman"/>
          <w:szCs w:val="24"/>
          <w:lang w:eastAsia="de-DE"/>
        </w:rPr>
        <w:br/>
        <w:t xml:space="preserve">Von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w:t>
      </w:r>
      <w:proofErr w:type="spellStart"/>
      <w:r w:rsidRPr="00B223A7">
        <w:rPr>
          <w:rFonts w:eastAsia="Times New Roman"/>
          <w:szCs w:val="24"/>
          <w:lang w:eastAsia="de-DE"/>
        </w:rPr>
        <w:t>lan</w:t>
      </w:r>
      <w:proofErr w:type="spellEnd"/>
      <w:r w:rsidRPr="00B223A7">
        <w:rPr>
          <w:rFonts w:eastAsia="Times New Roman"/>
          <w:szCs w:val="24"/>
          <w:lang w:eastAsia="de-DE"/>
        </w:rPr>
        <w:t xml:space="preserve"> </w:t>
      </w:r>
      <w:proofErr w:type="spellStart"/>
      <w:r w:rsidRPr="00B223A7">
        <w:rPr>
          <w:rFonts w:eastAsia="Times New Roman"/>
          <w:szCs w:val="24"/>
          <w:lang w:eastAsia="de-DE"/>
        </w:rPr>
        <w:t>absolviren</w:t>
      </w:r>
      <w:proofErr w:type="spellEnd"/>
      <w:r w:rsidRPr="00B223A7">
        <w:rPr>
          <w:rFonts w:eastAsia="Times New Roman"/>
          <w:szCs w:val="24"/>
          <w:lang w:eastAsia="de-DE"/>
        </w:rPr>
        <w:br/>
        <w:t>Durch deinen Sohn, Der Gnaden Thron,</w:t>
      </w:r>
      <w:r w:rsidRPr="00B223A7">
        <w:rPr>
          <w:rFonts w:eastAsia="Times New Roman"/>
          <w:szCs w:val="24"/>
          <w:lang w:eastAsia="de-DE"/>
        </w:rPr>
        <w:br/>
        <w:t xml:space="preserve">In dem wir </w:t>
      </w:r>
      <w:proofErr w:type="spellStart"/>
      <w:r w:rsidRPr="00B223A7">
        <w:rPr>
          <w:rFonts w:eastAsia="Times New Roman"/>
          <w:szCs w:val="24"/>
          <w:lang w:eastAsia="de-DE"/>
        </w:rPr>
        <w:t>jubiliren</w:t>
      </w:r>
      <w:proofErr w:type="spellEnd"/>
      <w:r w:rsidRPr="00B223A7">
        <w:rPr>
          <w:rFonts w:eastAsia="Times New Roman"/>
          <w:szCs w:val="24"/>
          <w:lang w:eastAsia="de-DE"/>
        </w:rPr>
        <w:t>.</w:t>
      </w:r>
    </w:p>
    <w:p w14:paraId="1A00E31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Herr, </w:t>
      </w:r>
      <w:proofErr w:type="spellStart"/>
      <w:r w:rsidRPr="00B223A7">
        <w:rPr>
          <w:rFonts w:eastAsia="Times New Roman"/>
          <w:szCs w:val="24"/>
          <w:lang w:eastAsia="de-DE"/>
        </w:rPr>
        <w:t>thu</w:t>
      </w:r>
      <w:proofErr w:type="spellEnd"/>
      <w:r w:rsidRPr="00B223A7">
        <w:rPr>
          <w:rFonts w:eastAsia="Times New Roman"/>
          <w:szCs w:val="24"/>
          <w:lang w:eastAsia="de-DE"/>
        </w:rPr>
        <w:t xml:space="preserve"> mir meine Lippen auf,</w:t>
      </w:r>
      <w:r w:rsidRPr="00B223A7">
        <w:rPr>
          <w:rFonts w:eastAsia="Times New Roman"/>
          <w:szCs w:val="24"/>
          <w:lang w:eastAsia="de-DE"/>
        </w:rPr>
        <w:br/>
        <w:t>Dein Ruhm zu offenbaren,</w:t>
      </w:r>
      <w:r w:rsidRPr="00B223A7">
        <w:rPr>
          <w:rFonts w:eastAsia="Times New Roman"/>
          <w:szCs w:val="24"/>
          <w:lang w:eastAsia="de-DE"/>
        </w:rPr>
        <w:br/>
        <w:t>Damit im Geist der arme Hauf</w:t>
      </w:r>
      <w:r w:rsidRPr="00B223A7">
        <w:rPr>
          <w:rFonts w:eastAsia="Times New Roman"/>
          <w:szCs w:val="24"/>
          <w:lang w:eastAsia="de-DE"/>
        </w:rPr>
        <w:br/>
        <w:t>Dein Gnad auch möcht erfahren,</w:t>
      </w:r>
      <w:r w:rsidRPr="00B223A7">
        <w:rPr>
          <w:rFonts w:eastAsia="Times New Roman"/>
          <w:szCs w:val="24"/>
          <w:lang w:eastAsia="de-DE"/>
        </w:rPr>
        <w:br/>
        <w:t>An welchem du Hast immerzu</w:t>
      </w:r>
      <w:r w:rsidRPr="00B223A7">
        <w:rPr>
          <w:rFonts w:eastAsia="Times New Roman"/>
          <w:szCs w:val="24"/>
          <w:lang w:eastAsia="de-DE"/>
        </w:rPr>
        <w:br/>
        <w:t>Die beste Freud im Herzen</w:t>
      </w:r>
      <w:r w:rsidRPr="00B223A7">
        <w:rPr>
          <w:rFonts w:eastAsia="Times New Roman"/>
          <w:szCs w:val="24"/>
          <w:lang w:eastAsia="de-DE"/>
        </w:rPr>
        <w:br/>
        <w:t xml:space="preserve">Und </w:t>
      </w:r>
      <w:proofErr w:type="spellStart"/>
      <w:r w:rsidRPr="00B223A7">
        <w:rPr>
          <w:rFonts w:eastAsia="Times New Roman"/>
          <w:szCs w:val="24"/>
          <w:lang w:eastAsia="de-DE"/>
        </w:rPr>
        <w:t>nimmest</w:t>
      </w:r>
      <w:proofErr w:type="spellEnd"/>
      <w:r w:rsidRPr="00B223A7">
        <w:rPr>
          <w:rFonts w:eastAsia="Times New Roman"/>
          <w:szCs w:val="24"/>
          <w:lang w:eastAsia="de-DE"/>
        </w:rPr>
        <w:t xml:space="preserve"> gern, Wenn </w:t>
      </w:r>
      <w:proofErr w:type="spellStart"/>
      <w:r w:rsidRPr="00B223A7">
        <w:rPr>
          <w:rFonts w:eastAsia="Times New Roman"/>
          <w:szCs w:val="24"/>
          <w:lang w:eastAsia="de-DE"/>
        </w:rPr>
        <w:t>sies</w:t>
      </w:r>
      <w:proofErr w:type="spellEnd"/>
      <w:r w:rsidRPr="00B223A7">
        <w:rPr>
          <w:rFonts w:eastAsia="Times New Roman"/>
          <w:szCs w:val="24"/>
          <w:lang w:eastAsia="de-DE"/>
        </w:rPr>
        <w:t xml:space="preserve"> </w:t>
      </w:r>
      <w:proofErr w:type="spellStart"/>
      <w:r w:rsidRPr="00B223A7">
        <w:rPr>
          <w:rFonts w:eastAsia="Times New Roman"/>
          <w:szCs w:val="24"/>
          <w:lang w:eastAsia="de-DE"/>
        </w:rPr>
        <w:t>begehrn</w:t>
      </w:r>
      <w:proofErr w:type="spellEnd"/>
      <w:r w:rsidRPr="00B223A7">
        <w:rPr>
          <w:rFonts w:eastAsia="Times New Roman"/>
          <w:szCs w:val="24"/>
          <w:lang w:eastAsia="de-DE"/>
        </w:rPr>
        <w:t>,</w:t>
      </w:r>
      <w:r w:rsidRPr="00B223A7">
        <w:rPr>
          <w:rFonts w:eastAsia="Times New Roman"/>
          <w:szCs w:val="24"/>
          <w:lang w:eastAsia="de-DE"/>
        </w:rPr>
        <w:br/>
        <w:t>Von ihnen all ihr Schmerzen</w:t>
      </w:r>
    </w:p>
    <w:p w14:paraId="2F156C75"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Welchs</w:t>
      </w:r>
      <w:proofErr w:type="spellEnd"/>
      <w:r w:rsidRPr="00B223A7">
        <w:rPr>
          <w:rFonts w:eastAsia="Times New Roman"/>
          <w:szCs w:val="24"/>
          <w:lang w:eastAsia="de-DE"/>
        </w:rPr>
        <w:t xml:space="preserve"> denn dein liebstes Opfer ist</w:t>
      </w:r>
      <w:r w:rsidRPr="00B223A7">
        <w:rPr>
          <w:rFonts w:eastAsia="Times New Roman"/>
          <w:szCs w:val="24"/>
          <w:lang w:eastAsia="de-DE"/>
        </w:rPr>
        <w:br/>
        <w:t>Unter den Opfern allen,</w:t>
      </w:r>
      <w:r w:rsidRPr="00B223A7">
        <w:rPr>
          <w:rFonts w:eastAsia="Times New Roman"/>
          <w:szCs w:val="24"/>
          <w:lang w:eastAsia="de-DE"/>
        </w:rPr>
        <w:br/>
        <w:t xml:space="preserve">Und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dir nichts zu keiner Frist</w:t>
      </w:r>
      <w:r w:rsidRPr="00B223A7">
        <w:rPr>
          <w:rFonts w:eastAsia="Times New Roman"/>
          <w:szCs w:val="24"/>
          <w:lang w:eastAsia="de-DE"/>
        </w:rPr>
        <w:br/>
        <w:t xml:space="preserve">So herzlich </w:t>
      </w:r>
      <w:proofErr w:type="spellStart"/>
      <w:r w:rsidRPr="00B223A7">
        <w:rPr>
          <w:rFonts w:eastAsia="Times New Roman"/>
          <w:szCs w:val="24"/>
          <w:lang w:eastAsia="de-DE"/>
        </w:rPr>
        <w:t>wolgefallen</w:t>
      </w:r>
      <w:proofErr w:type="spellEnd"/>
      <w:r w:rsidRPr="00B223A7">
        <w:rPr>
          <w:rFonts w:eastAsia="Times New Roman"/>
          <w:szCs w:val="24"/>
          <w:lang w:eastAsia="de-DE"/>
        </w:rPr>
        <w:t>,</w:t>
      </w:r>
      <w:r w:rsidRPr="00B223A7">
        <w:rPr>
          <w:rFonts w:eastAsia="Times New Roman"/>
          <w:szCs w:val="24"/>
          <w:lang w:eastAsia="de-DE"/>
        </w:rPr>
        <w:br/>
        <w:t>Als wenn man dir Mit Herzensgier</w:t>
      </w:r>
      <w:r w:rsidRPr="00B223A7">
        <w:rPr>
          <w:rFonts w:eastAsia="Times New Roman"/>
          <w:szCs w:val="24"/>
          <w:lang w:eastAsia="de-DE"/>
        </w:rPr>
        <w:br/>
        <w:t xml:space="preserve">All </w:t>
      </w:r>
      <w:proofErr w:type="spellStart"/>
      <w:r w:rsidRPr="00B223A7">
        <w:rPr>
          <w:rFonts w:eastAsia="Times New Roman"/>
          <w:szCs w:val="24"/>
          <w:lang w:eastAsia="de-DE"/>
        </w:rPr>
        <w:t>Missethat</w:t>
      </w:r>
      <w:proofErr w:type="spellEnd"/>
      <w:r w:rsidRPr="00B223A7">
        <w:rPr>
          <w:rFonts w:eastAsia="Times New Roman"/>
          <w:szCs w:val="24"/>
          <w:lang w:eastAsia="de-DE"/>
        </w:rPr>
        <w:t xml:space="preserve"> erkläret</w:t>
      </w:r>
      <w:r w:rsidRPr="00B223A7">
        <w:rPr>
          <w:rFonts w:eastAsia="Times New Roman"/>
          <w:szCs w:val="24"/>
          <w:lang w:eastAsia="de-DE"/>
        </w:rPr>
        <w:br/>
        <w:t>Und ohne Schein Im Glauben rein</w:t>
      </w:r>
      <w:r w:rsidRPr="00B223A7">
        <w:rPr>
          <w:rFonts w:eastAsia="Times New Roman"/>
          <w:szCs w:val="24"/>
          <w:lang w:eastAsia="de-DE"/>
        </w:rPr>
        <w:br/>
      </w:r>
      <w:proofErr w:type="spellStart"/>
      <w:r w:rsidRPr="00B223A7">
        <w:rPr>
          <w:rFonts w:eastAsia="Times New Roman"/>
          <w:szCs w:val="24"/>
          <w:lang w:eastAsia="de-DE"/>
        </w:rPr>
        <w:t>Genad</w:t>
      </w:r>
      <w:proofErr w:type="spellEnd"/>
      <w:r w:rsidRPr="00B223A7">
        <w:rPr>
          <w:rFonts w:eastAsia="Times New Roman"/>
          <w:szCs w:val="24"/>
          <w:lang w:eastAsia="de-DE"/>
        </w:rPr>
        <w:t xml:space="preserve"> von dir begehret.</w:t>
      </w:r>
    </w:p>
    <w:p w14:paraId="63EEA2B0"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Geuß</w:t>
      </w:r>
      <w:proofErr w:type="spellEnd"/>
      <w:r w:rsidRPr="00B223A7">
        <w:rPr>
          <w:rFonts w:eastAsia="Times New Roman"/>
          <w:szCs w:val="24"/>
          <w:lang w:eastAsia="de-DE"/>
        </w:rPr>
        <w:t xml:space="preserve"> auf dein Volk des Himmels Thau,</w:t>
      </w:r>
      <w:r w:rsidRPr="00B223A7">
        <w:rPr>
          <w:rFonts w:eastAsia="Times New Roman"/>
          <w:szCs w:val="24"/>
          <w:lang w:eastAsia="de-DE"/>
        </w:rPr>
        <w:br/>
        <w:t xml:space="preserve">Thu ihnen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beweisen,</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dein Kirch, im rechten Bau</w:t>
      </w:r>
      <w:r w:rsidRPr="00B223A7">
        <w:rPr>
          <w:rFonts w:eastAsia="Times New Roman"/>
          <w:szCs w:val="24"/>
          <w:lang w:eastAsia="de-DE"/>
        </w:rPr>
        <w:br/>
        <w:t>Erhalten, dich möcht preisen</w:t>
      </w:r>
      <w:r w:rsidRPr="00B223A7">
        <w:rPr>
          <w:rFonts w:eastAsia="Times New Roman"/>
          <w:szCs w:val="24"/>
          <w:lang w:eastAsia="de-DE"/>
        </w:rPr>
        <w:br/>
        <w:t xml:space="preserve">Und dir so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Mit Freuden voll,</w:t>
      </w:r>
      <w:r w:rsidRPr="00B223A7">
        <w:rPr>
          <w:rFonts w:eastAsia="Times New Roman"/>
          <w:szCs w:val="24"/>
          <w:lang w:eastAsia="de-DE"/>
        </w:rPr>
        <w:br/>
        <w:t>Ein schönes Liedlein singe,</w:t>
      </w:r>
      <w:r w:rsidRPr="00B223A7">
        <w:rPr>
          <w:rFonts w:eastAsia="Times New Roman"/>
          <w:szCs w:val="24"/>
          <w:lang w:eastAsia="de-DE"/>
        </w:rPr>
        <w:br/>
        <w:t xml:space="preserve">Und allezeit In </w:t>
      </w:r>
      <w:proofErr w:type="spellStart"/>
      <w:r w:rsidRPr="00B223A7">
        <w:rPr>
          <w:rFonts w:eastAsia="Times New Roman"/>
          <w:szCs w:val="24"/>
          <w:lang w:eastAsia="de-DE"/>
        </w:rPr>
        <w:t>G’rechtigkeit</w:t>
      </w:r>
      <w:proofErr w:type="spellEnd"/>
      <w:r w:rsidRPr="00B223A7">
        <w:rPr>
          <w:rFonts w:eastAsia="Times New Roman"/>
          <w:szCs w:val="24"/>
          <w:lang w:eastAsia="de-DE"/>
        </w:rPr>
        <w:br/>
        <w:t>Das recht Dankopfer bringe.</w:t>
      </w:r>
    </w:p>
    <w:p w14:paraId="54E42024" w14:textId="77777777" w:rsidR="00620594" w:rsidRPr="00B223A7" w:rsidRDefault="00620594" w:rsidP="00620594">
      <w:pPr>
        <w:pStyle w:val="berschrift1"/>
      </w:pPr>
      <w:r w:rsidRPr="00B223A7">
        <w:t xml:space="preserve">Ach Gott, in Gnaden von uns </w:t>
      </w:r>
      <w:proofErr w:type="spellStart"/>
      <w:r w:rsidRPr="00B223A7">
        <w:t>wend</w:t>
      </w:r>
      <w:proofErr w:type="spellEnd"/>
    </w:p>
    <w:p w14:paraId="4EB1D5A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Ach Gott, in Gnaden von uns </w:t>
      </w:r>
      <w:proofErr w:type="spellStart"/>
      <w:r w:rsidRPr="00B223A7">
        <w:rPr>
          <w:rFonts w:eastAsia="Times New Roman"/>
          <w:szCs w:val="24"/>
          <w:lang w:eastAsia="de-DE"/>
        </w:rPr>
        <w:t>wend</w:t>
      </w:r>
      <w:proofErr w:type="spellEnd"/>
      <w:r w:rsidRPr="00B223A7">
        <w:rPr>
          <w:rFonts w:eastAsia="Times New Roman"/>
          <w:szCs w:val="24"/>
          <w:lang w:eastAsia="de-DE"/>
        </w:rPr>
        <w:br/>
        <w:t>dies große Kreuz und groß Elend,</w:t>
      </w:r>
      <w:r w:rsidRPr="00B223A7">
        <w:rPr>
          <w:rFonts w:eastAsia="Times New Roman"/>
          <w:szCs w:val="24"/>
          <w:lang w:eastAsia="de-DE"/>
        </w:rPr>
        <w:br/>
        <w:t>damit wir sind umgeben gar</w:t>
      </w:r>
      <w:r w:rsidRPr="00B223A7">
        <w:rPr>
          <w:rFonts w:eastAsia="Times New Roman"/>
          <w:szCs w:val="24"/>
          <w:lang w:eastAsia="de-DE"/>
        </w:rPr>
        <w:br/>
        <w:t xml:space="preserve">und </w:t>
      </w:r>
      <w:proofErr w:type="spellStart"/>
      <w:r w:rsidRPr="00B223A7">
        <w:rPr>
          <w:rFonts w:eastAsia="Times New Roman"/>
          <w:szCs w:val="24"/>
          <w:lang w:eastAsia="de-DE"/>
        </w:rPr>
        <w:t>stehn</w:t>
      </w:r>
      <w:proofErr w:type="spellEnd"/>
      <w:r w:rsidRPr="00B223A7">
        <w:rPr>
          <w:rFonts w:eastAsia="Times New Roman"/>
          <w:szCs w:val="24"/>
          <w:lang w:eastAsia="de-DE"/>
        </w:rPr>
        <w:t xml:space="preserve"> all Augenblick in </w:t>
      </w:r>
      <w:proofErr w:type="spellStart"/>
      <w:r w:rsidRPr="00B223A7">
        <w:rPr>
          <w:rFonts w:eastAsia="Times New Roman"/>
          <w:szCs w:val="24"/>
          <w:lang w:eastAsia="de-DE"/>
        </w:rPr>
        <w:t>G’fahr</w:t>
      </w:r>
      <w:proofErr w:type="spellEnd"/>
      <w:r w:rsidRPr="00B223A7">
        <w:rPr>
          <w:rFonts w:eastAsia="Times New Roman"/>
          <w:szCs w:val="24"/>
          <w:lang w:eastAsia="de-DE"/>
        </w:rPr>
        <w:t>.</w:t>
      </w:r>
    </w:p>
    <w:p w14:paraId="175D3F1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w:t>
      </w:r>
      <w:proofErr w:type="spellStart"/>
      <w:r w:rsidRPr="00B223A7">
        <w:rPr>
          <w:rFonts w:eastAsia="Times New Roman"/>
          <w:szCs w:val="24"/>
          <w:lang w:eastAsia="de-DE"/>
        </w:rPr>
        <w:t>Behüt</w:t>
      </w:r>
      <w:proofErr w:type="spellEnd"/>
      <w:r w:rsidRPr="00B223A7">
        <w:rPr>
          <w:rFonts w:eastAsia="Times New Roman"/>
          <w:szCs w:val="24"/>
          <w:lang w:eastAsia="de-DE"/>
        </w:rPr>
        <w:t xml:space="preserve"> uns, deine Kinderlein,</w:t>
      </w:r>
      <w:r w:rsidRPr="00B223A7">
        <w:rPr>
          <w:rFonts w:eastAsia="Times New Roman"/>
          <w:szCs w:val="24"/>
          <w:lang w:eastAsia="de-DE"/>
        </w:rPr>
        <w:br/>
        <w:t>um Christi, unsers Herren, Pein</w:t>
      </w:r>
      <w:r w:rsidRPr="00B223A7">
        <w:rPr>
          <w:rFonts w:eastAsia="Times New Roman"/>
          <w:szCs w:val="24"/>
          <w:lang w:eastAsia="de-DE"/>
        </w:rPr>
        <w:br/>
        <w:t>vor Pestilenz und schnellem Tod,</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uns nicht in dieser Not.</w:t>
      </w:r>
    </w:p>
    <w:p w14:paraId="6F49C7F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w:t>
      </w:r>
      <w:r>
        <w:rPr>
          <w:rFonts w:eastAsia="Times New Roman"/>
          <w:szCs w:val="24"/>
          <w:lang w:eastAsia="de-DE"/>
        </w:rPr>
        <w:t xml:space="preserve"> </w:t>
      </w:r>
      <w:r w:rsidRPr="00B223A7">
        <w:rPr>
          <w:rFonts w:eastAsia="Times New Roman"/>
          <w:szCs w:val="24"/>
          <w:lang w:eastAsia="de-DE"/>
        </w:rPr>
        <w:t xml:space="preserve">In dieser Not ach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uns nicht;</w:t>
      </w:r>
      <w:r w:rsidRPr="00B223A7">
        <w:rPr>
          <w:rFonts w:eastAsia="Times New Roman"/>
          <w:szCs w:val="24"/>
          <w:lang w:eastAsia="de-DE"/>
        </w:rPr>
        <w:br/>
      </w:r>
      <w:proofErr w:type="spellStart"/>
      <w:r w:rsidRPr="00B223A7">
        <w:rPr>
          <w:rFonts w:eastAsia="Times New Roman"/>
          <w:szCs w:val="24"/>
          <w:lang w:eastAsia="de-DE"/>
        </w:rPr>
        <w:t>wend</w:t>
      </w:r>
      <w:proofErr w:type="spellEnd"/>
      <w:r w:rsidRPr="00B223A7">
        <w:rPr>
          <w:rFonts w:eastAsia="Times New Roman"/>
          <w:szCs w:val="24"/>
          <w:lang w:eastAsia="de-DE"/>
        </w:rPr>
        <w:t xml:space="preserve"> von uns dein Zorn und Gericht,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dir lobsinge unser Mund</w:t>
      </w:r>
      <w:r w:rsidRPr="00B223A7">
        <w:rPr>
          <w:rFonts w:eastAsia="Times New Roman"/>
          <w:szCs w:val="24"/>
          <w:lang w:eastAsia="de-DE"/>
        </w:rPr>
        <w:br/>
        <w:t>für deinen Schutz aus Herzensgrund.</w:t>
      </w:r>
    </w:p>
    <w:p w14:paraId="7C88550B" w14:textId="77777777" w:rsidR="00620594" w:rsidRDefault="00620594" w:rsidP="00620594">
      <w:pPr>
        <w:pStyle w:val="berschrift1"/>
      </w:pPr>
      <w:r w:rsidRPr="00B223A7">
        <w:t>Ach lieben Christen, jung und alt</w:t>
      </w:r>
    </w:p>
    <w:p w14:paraId="153387CD" w14:textId="77777777" w:rsidR="00620594" w:rsidRPr="00ED6DE5" w:rsidRDefault="00620594" w:rsidP="00620594">
      <w:pPr>
        <w:pStyle w:val="Aufzhlungszeichen"/>
        <w:numPr>
          <w:ilvl w:val="0"/>
          <w:numId w:val="0"/>
        </w:numPr>
        <w:rPr>
          <w:b/>
          <w:lang w:eastAsia="de-DE"/>
        </w:rPr>
      </w:pPr>
      <w:r w:rsidRPr="00ED6DE5">
        <w:rPr>
          <w:b/>
          <w:lang w:eastAsia="de-DE"/>
        </w:rPr>
        <w:t>Ein Lied, darin ein jeder Christ vermahnet wird, sich gegen den jüngsten Tag und seine letzte Stunden gefasst zu machen.</w:t>
      </w:r>
    </w:p>
    <w:p w14:paraId="74ED803D"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Ach, lieben Christen, seid getrost. </w:t>
      </w:r>
    </w:p>
    <w:p w14:paraId="565D89E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Ach lieben Christen, jung und alt,</w:t>
      </w:r>
      <w:r w:rsidRPr="00B223A7">
        <w:rPr>
          <w:rFonts w:eastAsia="Times New Roman"/>
          <w:szCs w:val="24"/>
          <w:lang w:eastAsia="de-DE"/>
        </w:rPr>
        <w:br/>
        <w:t>Ihr Armen und ihr Reichen,</w:t>
      </w:r>
      <w:r w:rsidRPr="00B223A7">
        <w:rPr>
          <w:rFonts w:eastAsia="Times New Roman"/>
          <w:szCs w:val="24"/>
          <w:lang w:eastAsia="de-DE"/>
        </w:rPr>
        <w:br/>
        <w:t>Wisst, dass der HErr von oben bald</w:t>
      </w:r>
      <w:r w:rsidRPr="00B223A7">
        <w:rPr>
          <w:rFonts w:eastAsia="Times New Roman"/>
          <w:szCs w:val="24"/>
          <w:lang w:eastAsia="de-DE"/>
        </w:rPr>
        <w:br/>
        <w:t>Die Welt wird überschleichen</w:t>
      </w:r>
      <w:r w:rsidRPr="00B223A7">
        <w:rPr>
          <w:rFonts w:eastAsia="Times New Roman"/>
          <w:szCs w:val="24"/>
          <w:lang w:eastAsia="de-DE"/>
        </w:rPr>
        <w:br/>
        <w:t>Mit seinem Tag der Herrlichkeit,</w:t>
      </w:r>
      <w:r w:rsidRPr="00B223A7">
        <w:rPr>
          <w:rFonts w:eastAsia="Times New Roman"/>
          <w:szCs w:val="24"/>
          <w:lang w:eastAsia="de-DE"/>
        </w:rPr>
        <w:br/>
        <w:t>Darinnen alle Eitelkeit</w:t>
      </w:r>
      <w:r w:rsidRPr="00B223A7">
        <w:rPr>
          <w:rFonts w:eastAsia="Times New Roman"/>
          <w:szCs w:val="24"/>
          <w:lang w:eastAsia="de-DE"/>
        </w:rPr>
        <w:br/>
        <w:t xml:space="preserve">Soll aufgehoben werden. </w:t>
      </w:r>
    </w:p>
    <w:p w14:paraId="5D80A34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w:t>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tut umgürtet </w:t>
      </w:r>
      <w:proofErr w:type="spellStart"/>
      <w:r w:rsidRPr="00B223A7">
        <w:rPr>
          <w:rFonts w:eastAsia="Times New Roman"/>
          <w:szCs w:val="24"/>
          <w:lang w:eastAsia="de-DE"/>
        </w:rPr>
        <w:t>stehn</w:t>
      </w:r>
      <w:proofErr w:type="spellEnd"/>
      <w:r w:rsidRPr="00B223A7">
        <w:rPr>
          <w:rFonts w:eastAsia="Times New Roman"/>
          <w:szCs w:val="24"/>
          <w:lang w:eastAsia="de-DE"/>
        </w:rPr>
        <w:t>,</w:t>
      </w:r>
      <w:r w:rsidRPr="00B223A7">
        <w:rPr>
          <w:rFonts w:eastAsia="Times New Roman"/>
          <w:szCs w:val="24"/>
          <w:lang w:eastAsia="de-DE"/>
        </w:rPr>
        <w:br/>
        <w:t xml:space="preserve">Führt euer </w:t>
      </w:r>
      <w:proofErr w:type="spellStart"/>
      <w:r w:rsidRPr="00B223A7">
        <w:rPr>
          <w:rFonts w:eastAsia="Times New Roman"/>
          <w:szCs w:val="24"/>
          <w:lang w:eastAsia="de-DE"/>
        </w:rPr>
        <w:t>Lamp</w:t>
      </w:r>
      <w:proofErr w:type="spellEnd"/>
      <w:r w:rsidRPr="00B223A7">
        <w:rPr>
          <w:rFonts w:eastAsia="Times New Roman"/>
          <w:szCs w:val="24"/>
          <w:lang w:eastAsia="de-DE"/>
        </w:rPr>
        <w:t xml:space="preserve"> bescheiden,</w:t>
      </w:r>
      <w:r w:rsidRPr="00B223A7">
        <w:rPr>
          <w:rFonts w:eastAsia="Times New Roman"/>
          <w:szCs w:val="24"/>
          <w:lang w:eastAsia="de-DE"/>
        </w:rPr>
        <w:br/>
        <w:t xml:space="preserve">Dass ihr fein mögt entgegen </w:t>
      </w:r>
      <w:proofErr w:type="spellStart"/>
      <w:r w:rsidRPr="00B223A7">
        <w:rPr>
          <w:rFonts w:eastAsia="Times New Roman"/>
          <w:szCs w:val="24"/>
          <w:lang w:eastAsia="de-DE"/>
        </w:rPr>
        <w:t>gehu</w:t>
      </w:r>
      <w:proofErr w:type="spellEnd"/>
      <w:r w:rsidRPr="00B223A7">
        <w:rPr>
          <w:rFonts w:eastAsia="Times New Roman"/>
          <w:szCs w:val="24"/>
          <w:lang w:eastAsia="de-DE"/>
        </w:rPr>
        <w:br/>
        <w:t>Dem Bräutigam mit Freuden,</w:t>
      </w:r>
      <w:r w:rsidRPr="00B223A7">
        <w:rPr>
          <w:rFonts w:eastAsia="Times New Roman"/>
          <w:szCs w:val="24"/>
          <w:lang w:eastAsia="de-DE"/>
        </w:rPr>
        <w:br/>
        <w:t xml:space="preserve">Wenn er </w:t>
      </w:r>
      <w:proofErr w:type="spellStart"/>
      <w:r w:rsidRPr="00B223A7">
        <w:rPr>
          <w:rFonts w:eastAsia="Times New Roman"/>
          <w:szCs w:val="24"/>
          <w:lang w:eastAsia="de-DE"/>
        </w:rPr>
        <w:t>behend</w:t>
      </w:r>
      <w:proofErr w:type="spellEnd"/>
      <w:r w:rsidRPr="00B223A7">
        <w:rPr>
          <w:rFonts w:eastAsia="Times New Roman"/>
          <w:szCs w:val="24"/>
          <w:lang w:eastAsia="de-DE"/>
        </w:rPr>
        <w:t xml:space="preserve"> mit großer Pracht</w:t>
      </w:r>
      <w:r w:rsidRPr="00B223A7">
        <w:rPr>
          <w:rFonts w:eastAsia="Times New Roman"/>
          <w:szCs w:val="24"/>
          <w:lang w:eastAsia="de-DE"/>
        </w:rPr>
        <w:br/>
        <w:t>Wird kommen als ein Dieb zu Nacht,</w:t>
      </w:r>
      <w:r w:rsidRPr="00B223A7">
        <w:rPr>
          <w:rFonts w:eastAsia="Times New Roman"/>
          <w:szCs w:val="24"/>
          <w:lang w:eastAsia="de-DE"/>
        </w:rPr>
        <w:br/>
        <w:t xml:space="preserve">Die ganze Welt zu richten. </w:t>
      </w:r>
    </w:p>
    <w:p w14:paraId="2B03FF3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Wohl denen, so zu jeder Fahrt</w:t>
      </w:r>
      <w:r w:rsidRPr="00B223A7">
        <w:rPr>
          <w:rFonts w:eastAsia="Times New Roman"/>
          <w:szCs w:val="24"/>
          <w:lang w:eastAsia="de-DE"/>
        </w:rPr>
        <w:br/>
        <w:t xml:space="preserve">Im Glauben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Gedichte</w:t>
      </w:r>
      <w:r w:rsidRPr="00B223A7">
        <w:rPr>
          <w:rFonts w:eastAsia="Times New Roman"/>
          <w:szCs w:val="24"/>
          <w:lang w:eastAsia="de-DE"/>
        </w:rPr>
        <w:br/>
        <w:t xml:space="preserve">Auf ihren Abschied </w:t>
      </w:r>
      <w:proofErr w:type="spellStart"/>
      <w:r w:rsidRPr="00B223A7">
        <w:rPr>
          <w:rFonts w:eastAsia="Times New Roman"/>
          <w:szCs w:val="24"/>
          <w:lang w:eastAsia="de-DE"/>
        </w:rPr>
        <w:t>han</w:t>
      </w:r>
      <w:proofErr w:type="spellEnd"/>
      <w:r w:rsidRPr="00B223A7">
        <w:rPr>
          <w:rFonts w:eastAsia="Times New Roman"/>
          <w:szCs w:val="24"/>
          <w:lang w:eastAsia="de-DE"/>
        </w:rPr>
        <w:t xml:space="preserve"> </w:t>
      </w:r>
      <w:proofErr w:type="spellStart"/>
      <w:r w:rsidRPr="00B223A7">
        <w:rPr>
          <w:rFonts w:eastAsia="Times New Roman"/>
          <w:szCs w:val="24"/>
          <w:lang w:eastAsia="de-DE"/>
        </w:rPr>
        <w:t>gewart</w:t>
      </w:r>
      <w:proofErr w:type="spellEnd"/>
      <w:r w:rsidRPr="00B223A7">
        <w:rPr>
          <w:rFonts w:eastAsia="Times New Roman"/>
          <w:szCs w:val="24"/>
          <w:lang w:eastAsia="de-DE"/>
        </w:rPr>
        <w:br/>
        <w:t xml:space="preserve">Und auf das </w:t>
      </w:r>
      <w:proofErr w:type="spellStart"/>
      <w:r w:rsidRPr="00B223A7">
        <w:rPr>
          <w:rFonts w:eastAsia="Times New Roman"/>
          <w:szCs w:val="24"/>
          <w:lang w:eastAsia="de-DE"/>
        </w:rPr>
        <w:t>letzt</w:t>
      </w:r>
      <w:proofErr w:type="spellEnd"/>
      <w:r w:rsidRPr="00B223A7">
        <w:rPr>
          <w:rFonts w:eastAsia="Times New Roman"/>
          <w:szCs w:val="24"/>
          <w:lang w:eastAsia="de-DE"/>
        </w:rPr>
        <w:t xml:space="preserve"> Gerichte;</w:t>
      </w:r>
      <w:r w:rsidRPr="00B223A7">
        <w:rPr>
          <w:rFonts w:eastAsia="Times New Roman"/>
          <w:szCs w:val="24"/>
          <w:lang w:eastAsia="de-DE"/>
        </w:rPr>
        <w:br/>
        <w:t xml:space="preserve">Die werden als die keuschen </w:t>
      </w:r>
      <w:proofErr w:type="spellStart"/>
      <w:r w:rsidRPr="00B223A7">
        <w:rPr>
          <w:rFonts w:eastAsia="Times New Roman"/>
          <w:szCs w:val="24"/>
          <w:lang w:eastAsia="de-DE"/>
        </w:rPr>
        <w:t>Bräut</w:t>
      </w:r>
      <w:proofErr w:type="spellEnd"/>
      <w:r w:rsidRPr="00B223A7">
        <w:rPr>
          <w:rFonts w:eastAsia="Times New Roman"/>
          <w:szCs w:val="24"/>
          <w:lang w:eastAsia="de-DE"/>
        </w:rPr>
        <w:br/>
        <w:t>von Christo in die ewig Freud</w:t>
      </w:r>
      <w:r w:rsidRPr="00B223A7">
        <w:rPr>
          <w:rFonts w:eastAsia="Times New Roman"/>
          <w:szCs w:val="24"/>
          <w:lang w:eastAsia="de-DE"/>
        </w:rPr>
        <w:br/>
        <w:t xml:space="preserve">Hinauf </w:t>
      </w:r>
      <w:proofErr w:type="spellStart"/>
      <w:r w:rsidRPr="00B223A7">
        <w:rPr>
          <w:rFonts w:eastAsia="Times New Roman"/>
          <w:szCs w:val="24"/>
          <w:lang w:eastAsia="de-DE"/>
        </w:rPr>
        <w:t>geführet</w:t>
      </w:r>
      <w:proofErr w:type="spellEnd"/>
      <w:r w:rsidRPr="00B223A7">
        <w:rPr>
          <w:rFonts w:eastAsia="Times New Roman"/>
          <w:szCs w:val="24"/>
          <w:lang w:eastAsia="de-DE"/>
        </w:rPr>
        <w:t xml:space="preserve"> werden. </w:t>
      </w:r>
    </w:p>
    <w:p w14:paraId="5363559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Die aber solche Ding </w:t>
      </w:r>
      <w:proofErr w:type="spellStart"/>
      <w:r w:rsidRPr="00B223A7">
        <w:rPr>
          <w:rFonts w:eastAsia="Times New Roman"/>
          <w:szCs w:val="24"/>
          <w:lang w:eastAsia="de-DE"/>
        </w:rPr>
        <w:t>veracht</w:t>
      </w:r>
      <w:proofErr w:type="spellEnd"/>
      <w:r w:rsidRPr="00B223A7">
        <w:rPr>
          <w:rFonts w:eastAsia="Times New Roman"/>
          <w:szCs w:val="24"/>
          <w:lang w:eastAsia="de-DE"/>
        </w:rPr>
        <w:t>,</w:t>
      </w:r>
      <w:r w:rsidRPr="00B223A7">
        <w:rPr>
          <w:rFonts w:eastAsia="Times New Roman"/>
          <w:szCs w:val="24"/>
          <w:lang w:eastAsia="de-DE"/>
        </w:rPr>
        <w:br/>
        <w:t xml:space="preserve">Der </w:t>
      </w:r>
      <w:proofErr w:type="spellStart"/>
      <w:r w:rsidRPr="00B223A7">
        <w:rPr>
          <w:rFonts w:eastAsia="Times New Roman"/>
          <w:szCs w:val="24"/>
          <w:lang w:eastAsia="de-DE"/>
        </w:rPr>
        <w:t>Buß</w:t>
      </w:r>
      <w:proofErr w:type="spellEnd"/>
      <w:r w:rsidRPr="00B223A7">
        <w:rPr>
          <w:rFonts w:eastAsia="Times New Roman"/>
          <w:szCs w:val="24"/>
          <w:lang w:eastAsia="de-DE"/>
        </w:rPr>
        <w:t xml:space="preserve"> nicht </w:t>
      </w:r>
      <w:proofErr w:type="spellStart"/>
      <w:r w:rsidRPr="00B223A7">
        <w:rPr>
          <w:rFonts w:eastAsia="Times New Roman"/>
          <w:szCs w:val="24"/>
          <w:lang w:eastAsia="de-DE"/>
        </w:rPr>
        <w:t>wargenommen</w:t>
      </w:r>
      <w:proofErr w:type="spellEnd"/>
      <w:r w:rsidRPr="00B223A7">
        <w:rPr>
          <w:rFonts w:eastAsia="Times New Roman"/>
          <w:szCs w:val="24"/>
          <w:lang w:eastAsia="de-DE"/>
        </w:rPr>
        <w:t>,</w:t>
      </w:r>
      <w:r w:rsidRPr="00B223A7">
        <w:rPr>
          <w:rFonts w:eastAsia="Times New Roman"/>
          <w:szCs w:val="24"/>
          <w:lang w:eastAsia="de-DE"/>
        </w:rPr>
        <w:br/>
        <w:t>Die werden in die schrecklich Acht</w:t>
      </w:r>
      <w:r w:rsidRPr="00B223A7">
        <w:rPr>
          <w:rFonts w:eastAsia="Times New Roman"/>
          <w:szCs w:val="24"/>
          <w:lang w:eastAsia="de-DE"/>
        </w:rPr>
        <w:br/>
        <w:t>Des großen Gottes kommen</w:t>
      </w:r>
      <w:r w:rsidRPr="00B223A7">
        <w:rPr>
          <w:rFonts w:eastAsia="Times New Roman"/>
          <w:szCs w:val="24"/>
          <w:lang w:eastAsia="de-DE"/>
        </w:rPr>
        <w:br/>
        <w:t>Und dort im klaren Himmelssaal</w:t>
      </w:r>
      <w:r w:rsidRPr="00B223A7">
        <w:rPr>
          <w:rFonts w:eastAsia="Times New Roman"/>
          <w:szCs w:val="24"/>
          <w:lang w:eastAsia="de-DE"/>
        </w:rPr>
        <w:br/>
        <w:t xml:space="preserve">Das </w:t>
      </w:r>
      <w:proofErr w:type="spellStart"/>
      <w:r w:rsidRPr="00B223A7">
        <w:rPr>
          <w:rFonts w:eastAsia="Times New Roman"/>
          <w:szCs w:val="24"/>
          <w:lang w:eastAsia="de-DE"/>
        </w:rPr>
        <w:t>zugerichte</w:t>
      </w:r>
      <w:proofErr w:type="spellEnd"/>
      <w:r w:rsidRPr="00B223A7">
        <w:rPr>
          <w:rFonts w:eastAsia="Times New Roman"/>
          <w:szCs w:val="24"/>
          <w:lang w:eastAsia="de-DE"/>
        </w:rPr>
        <w:t xml:space="preserve"> Abendmahl</w:t>
      </w:r>
      <w:r w:rsidRPr="00B223A7">
        <w:rPr>
          <w:rFonts w:eastAsia="Times New Roman"/>
          <w:szCs w:val="24"/>
          <w:lang w:eastAsia="de-DE"/>
        </w:rPr>
        <w:br/>
        <w:t xml:space="preserve">In Ewigkeit nicht schmecken. </w:t>
      </w:r>
    </w:p>
    <w:p w14:paraId="24D890C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Darum, ihr Christen, bessert euch</w:t>
      </w:r>
      <w:r w:rsidRPr="00B223A7">
        <w:rPr>
          <w:rFonts w:eastAsia="Times New Roman"/>
          <w:szCs w:val="24"/>
          <w:lang w:eastAsia="de-DE"/>
        </w:rPr>
        <w:br/>
        <w:t xml:space="preserve">Und tut der </w:t>
      </w:r>
      <w:proofErr w:type="spellStart"/>
      <w:r w:rsidRPr="00B223A7">
        <w:rPr>
          <w:rFonts w:eastAsia="Times New Roman"/>
          <w:szCs w:val="24"/>
          <w:lang w:eastAsia="de-DE"/>
        </w:rPr>
        <w:t>Buß</w:t>
      </w:r>
      <w:proofErr w:type="spellEnd"/>
      <w:r w:rsidRPr="00B223A7">
        <w:rPr>
          <w:rFonts w:eastAsia="Times New Roman"/>
          <w:szCs w:val="24"/>
          <w:lang w:eastAsia="de-DE"/>
        </w:rPr>
        <w:t xml:space="preserve"> nicht sparen</w:t>
      </w:r>
      <w:r w:rsidRPr="00B223A7">
        <w:rPr>
          <w:rFonts w:eastAsia="Times New Roman"/>
          <w:szCs w:val="24"/>
          <w:lang w:eastAsia="de-DE"/>
        </w:rPr>
        <w:br/>
        <w:t>Auf dass ihr mögt ins Himmelreich,</w:t>
      </w:r>
      <w:r w:rsidRPr="00B223A7">
        <w:rPr>
          <w:rFonts w:eastAsia="Times New Roman"/>
          <w:szCs w:val="24"/>
          <w:lang w:eastAsia="de-DE"/>
        </w:rPr>
        <w:br/>
        <w:t>Und nicht zur Höllen fahren,</w:t>
      </w:r>
      <w:r w:rsidRPr="00B223A7">
        <w:rPr>
          <w:rFonts w:eastAsia="Times New Roman"/>
          <w:szCs w:val="24"/>
          <w:lang w:eastAsia="de-DE"/>
        </w:rPr>
        <w:br/>
        <w:t>Von deren Angst und heißen Glut</w:t>
      </w:r>
      <w:r w:rsidRPr="00B223A7">
        <w:rPr>
          <w:rFonts w:eastAsia="Times New Roman"/>
          <w:szCs w:val="24"/>
          <w:lang w:eastAsia="de-DE"/>
        </w:rPr>
        <w:br/>
        <w:t>Uns Christus durch sein reines Blut</w:t>
      </w:r>
      <w:r w:rsidRPr="00B223A7">
        <w:rPr>
          <w:rFonts w:eastAsia="Times New Roman"/>
          <w:szCs w:val="24"/>
          <w:lang w:eastAsia="de-DE"/>
        </w:rPr>
        <w:br/>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hat erlöset. </w:t>
      </w:r>
    </w:p>
    <w:p w14:paraId="2336D7D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Ach, wenn die Last der Höllen schwer,</w:t>
      </w:r>
      <w:r w:rsidRPr="00B223A7">
        <w:rPr>
          <w:rFonts w:eastAsia="Times New Roman"/>
          <w:szCs w:val="24"/>
          <w:lang w:eastAsia="de-DE"/>
        </w:rPr>
        <w:br/>
        <w:t xml:space="preserve">Wie </w:t>
      </w:r>
      <w:proofErr w:type="spellStart"/>
      <w:r w:rsidRPr="00B223A7">
        <w:rPr>
          <w:rFonts w:eastAsia="Times New Roman"/>
          <w:szCs w:val="24"/>
          <w:lang w:eastAsia="de-DE"/>
        </w:rPr>
        <w:t>etlich</w:t>
      </w:r>
      <w:proofErr w:type="spellEnd"/>
      <w:r w:rsidRPr="00B223A7">
        <w:rPr>
          <w:rFonts w:eastAsia="Times New Roman"/>
          <w:szCs w:val="24"/>
          <w:lang w:eastAsia="de-DE"/>
        </w:rPr>
        <w:t xml:space="preserve"> Leute sagen,</w:t>
      </w:r>
      <w:r w:rsidRPr="00B223A7">
        <w:rPr>
          <w:rFonts w:eastAsia="Times New Roman"/>
          <w:szCs w:val="24"/>
          <w:lang w:eastAsia="de-DE"/>
        </w:rPr>
        <w:br/>
        <w:t xml:space="preserve">Ein solche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der Sünden wär,</w:t>
      </w:r>
      <w:r w:rsidRPr="00B223A7">
        <w:rPr>
          <w:rFonts w:eastAsia="Times New Roman"/>
          <w:szCs w:val="24"/>
          <w:lang w:eastAsia="de-DE"/>
        </w:rPr>
        <w:br/>
        <w:t xml:space="preserve">Die leichtlich </w:t>
      </w:r>
      <w:proofErr w:type="spellStart"/>
      <w:r w:rsidRPr="00B223A7">
        <w:rPr>
          <w:rFonts w:eastAsia="Times New Roman"/>
          <w:szCs w:val="24"/>
          <w:lang w:eastAsia="de-DE"/>
        </w:rPr>
        <w:t>stünd</w:t>
      </w:r>
      <w:proofErr w:type="spellEnd"/>
      <w:r w:rsidRPr="00B223A7">
        <w:rPr>
          <w:rFonts w:eastAsia="Times New Roman"/>
          <w:szCs w:val="24"/>
          <w:lang w:eastAsia="de-DE"/>
        </w:rPr>
        <w:t xml:space="preserve"> zu tragen:</w:t>
      </w:r>
      <w:r w:rsidRPr="00B223A7">
        <w:rPr>
          <w:rFonts w:eastAsia="Times New Roman"/>
          <w:szCs w:val="24"/>
          <w:lang w:eastAsia="de-DE"/>
        </w:rPr>
        <w:br/>
        <w:t>So hätte Gottes milde Hand</w:t>
      </w:r>
      <w:r w:rsidRPr="00B223A7">
        <w:rPr>
          <w:rFonts w:eastAsia="Times New Roman"/>
          <w:szCs w:val="24"/>
          <w:lang w:eastAsia="de-DE"/>
        </w:rPr>
        <w:br/>
        <w:t>Fürwahr nicht seinen Sohn gesandt,</w:t>
      </w:r>
      <w:r w:rsidRPr="00B223A7">
        <w:rPr>
          <w:rFonts w:eastAsia="Times New Roman"/>
          <w:szCs w:val="24"/>
          <w:lang w:eastAsia="de-DE"/>
        </w:rPr>
        <w:br/>
        <w:t xml:space="preserve">uns davon zu erlösen. </w:t>
      </w:r>
    </w:p>
    <w:p w14:paraId="0A04349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Weil aber Gott ihn hat gesandt,</w:t>
      </w:r>
      <w:r w:rsidRPr="00B223A7">
        <w:rPr>
          <w:rFonts w:eastAsia="Times New Roman"/>
          <w:szCs w:val="24"/>
          <w:lang w:eastAsia="de-DE"/>
        </w:rPr>
        <w:br/>
        <w:t xml:space="preserve">Als den </w:t>
      </w:r>
      <w:proofErr w:type="spellStart"/>
      <w:r w:rsidRPr="00B223A7">
        <w:rPr>
          <w:rFonts w:eastAsia="Times New Roman"/>
          <w:szCs w:val="24"/>
          <w:lang w:eastAsia="de-DE"/>
        </w:rPr>
        <w:t>verheißnen</w:t>
      </w:r>
      <w:proofErr w:type="spellEnd"/>
      <w:r w:rsidRPr="00B223A7">
        <w:rPr>
          <w:rFonts w:eastAsia="Times New Roman"/>
          <w:szCs w:val="24"/>
          <w:lang w:eastAsia="de-DE"/>
        </w:rPr>
        <w:t xml:space="preserve"> Samen,</w:t>
      </w:r>
      <w:r w:rsidRPr="00B223A7">
        <w:rPr>
          <w:rFonts w:eastAsia="Times New Roman"/>
          <w:szCs w:val="24"/>
          <w:lang w:eastAsia="de-DE"/>
        </w:rPr>
        <w:br/>
        <w:t xml:space="preserve">So </w:t>
      </w:r>
      <w:proofErr w:type="spellStart"/>
      <w:r w:rsidRPr="00B223A7">
        <w:rPr>
          <w:rFonts w:eastAsia="Times New Roman"/>
          <w:szCs w:val="24"/>
          <w:lang w:eastAsia="de-DE"/>
        </w:rPr>
        <w:t>laßt</w:t>
      </w:r>
      <w:proofErr w:type="spellEnd"/>
      <w:r w:rsidRPr="00B223A7">
        <w:rPr>
          <w:rFonts w:eastAsia="Times New Roman"/>
          <w:szCs w:val="24"/>
          <w:lang w:eastAsia="de-DE"/>
        </w:rPr>
        <w:t xml:space="preserve"> auch ab von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w:t>
      </w:r>
      <w:proofErr w:type="spellStart"/>
      <w:r w:rsidRPr="00B223A7">
        <w:rPr>
          <w:rFonts w:eastAsia="Times New Roman"/>
          <w:szCs w:val="24"/>
          <w:lang w:eastAsia="de-DE"/>
        </w:rPr>
        <w:t>Schand</w:t>
      </w:r>
      <w:proofErr w:type="spellEnd"/>
      <w:r w:rsidRPr="00B223A7">
        <w:rPr>
          <w:rFonts w:eastAsia="Times New Roman"/>
          <w:szCs w:val="24"/>
          <w:lang w:eastAsia="de-DE"/>
        </w:rPr>
        <w:br/>
        <w:t>Und glaubt an seinen Namen:</w:t>
      </w:r>
      <w:r w:rsidRPr="00B223A7">
        <w:rPr>
          <w:rFonts w:eastAsia="Times New Roman"/>
          <w:szCs w:val="24"/>
          <w:lang w:eastAsia="de-DE"/>
        </w:rPr>
        <w:br/>
        <w:t>So werdet ihr wie klare Stern</w:t>
      </w:r>
      <w:r w:rsidRPr="00B223A7">
        <w:rPr>
          <w:rFonts w:eastAsia="Times New Roman"/>
          <w:szCs w:val="24"/>
          <w:lang w:eastAsia="de-DE"/>
        </w:rPr>
        <w:br/>
        <w:t>Am jüngsten Tag mit diesem Herrn</w:t>
      </w:r>
      <w:r w:rsidRPr="00B223A7">
        <w:rPr>
          <w:rFonts w:eastAsia="Times New Roman"/>
          <w:szCs w:val="24"/>
          <w:lang w:eastAsia="de-DE"/>
        </w:rPr>
        <w:br/>
      </w:r>
      <w:proofErr w:type="spellStart"/>
      <w:r w:rsidRPr="00B223A7">
        <w:rPr>
          <w:rFonts w:eastAsia="Times New Roman"/>
          <w:szCs w:val="24"/>
          <w:lang w:eastAsia="de-DE"/>
        </w:rPr>
        <w:t>Gehn</w:t>
      </w:r>
      <w:proofErr w:type="spellEnd"/>
      <w:r w:rsidRPr="00B223A7">
        <w:rPr>
          <w:rFonts w:eastAsia="Times New Roman"/>
          <w:szCs w:val="24"/>
          <w:lang w:eastAsia="de-DE"/>
        </w:rPr>
        <w:t xml:space="preserve"> in die ewig Freude. </w:t>
      </w:r>
    </w:p>
    <w:p w14:paraId="5E636A7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8. Das </w:t>
      </w:r>
      <w:proofErr w:type="spellStart"/>
      <w:r w:rsidRPr="00B223A7">
        <w:rPr>
          <w:rFonts w:eastAsia="Times New Roman"/>
          <w:szCs w:val="24"/>
          <w:lang w:eastAsia="de-DE"/>
        </w:rPr>
        <w:t>helf</w:t>
      </w:r>
      <w:proofErr w:type="spellEnd"/>
      <w:r w:rsidRPr="00B223A7">
        <w:rPr>
          <w:rFonts w:eastAsia="Times New Roman"/>
          <w:szCs w:val="24"/>
          <w:lang w:eastAsia="de-DE"/>
        </w:rPr>
        <w:t xml:space="preserve"> ja Gott der Vater gut</w:t>
      </w:r>
      <w:r w:rsidRPr="00B223A7">
        <w:rPr>
          <w:rFonts w:eastAsia="Times New Roman"/>
          <w:szCs w:val="24"/>
          <w:lang w:eastAsia="de-DE"/>
        </w:rPr>
        <w:br/>
        <w:t>Allen, die es begehren</w:t>
      </w:r>
      <w:r w:rsidRPr="00B223A7">
        <w:rPr>
          <w:rFonts w:eastAsia="Times New Roman"/>
          <w:szCs w:val="24"/>
          <w:lang w:eastAsia="de-DE"/>
        </w:rPr>
        <w:br/>
        <w:t>Und sich auf seines Sohnes Blut</w:t>
      </w:r>
      <w:r w:rsidRPr="00B223A7">
        <w:rPr>
          <w:rFonts w:eastAsia="Times New Roman"/>
          <w:szCs w:val="24"/>
          <w:lang w:eastAsia="de-DE"/>
        </w:rPr>
        <w:br/>
        <w:t>Mit Ernst zu ihm bekehren,</w:t>
      </w:r>
      <w:r w:rsidRPr="00B223A7">
        <w:rPr>
          <w:rFonts w:eastAsia="Times New Roman"/>
          <w:szCs w:val="24"/>
          <w:lang w:eastAsia="de-DE"/>
        </w:rPr>
        <w:br/>
        <w:t>Und durch die Lieb beweisen fein,</w:t>
      </w:r>
      <w:r w:rsidRPr="00B223A7">
        <w:rPr>
          <w:rFonts w:eastAsia="Times New Roman"/>
          <w:szCs w:val="24"/>
          <w:lang w:eastAsia="de-DE"/>
        </w:rPr>
        <w:br/>
        <w:t>Dass sie im Herzen gläubig sein</w:t>
      </w:r>
      <w:r w:rsidRPr="00B223A7">
        <w:rPr>
          <w:rFonts w:eastAsia="Times New Roman"/>
          <w:szCs w:val="24"/>
          <w:lang w:eastAsia="de-DE"/>
        </w:rPr>
        <w:br/>
        <w:t xml:space="preserve">Und nach dem Himmel ringen. Amen. </w:t>
      </w:r>
    </w:p>
    <w:p w14:paraId="26F91621" w14:textId="77777777" w:rsidR="00620594" w:rsidRDefault="00620594" w:rsidP="00620594">
      <w:pPr>
        <w:pStyle w:val="berschrift1"/>
      </w:pPr>
      <w:r w:rsidRPr="00B223A7">
        <w:t xml:space="preserve">Ach lieben Christen, </w:t>
      </w:r>
      <w:proofErr w:type="spellStart"/>
      <w:r w:rsidRPr="00B223A7">
        <w:t>trauret</w:t>
      </w:r>
      <w:proofErr w:type="spellEnd"/>
      <w:r w:rsidRPr="00B223A7">
        <w:t xml:space="preserve"> nicht</w:t>
      </w:r>
    </w:p>
    <w:p w14:paraId="3CD2A5DD" w14:textId="77777777" w:rsidR="00620594" w:rsidRPr="00E6449C" w:rsidRDefault="00620594" w:rsidP="00620594">
      <w:pPr>
        <w:rPr>
          <w:b/>
          <w:lang w:eastAsia="de-DE"/>
        </w:rPr>
      </w:pPr>
      <w:r w:rsidRPr="00E6449C">
        <w:rPr>
          <w:b/>
          <w:lang w:eastAsia="de-DE"/>
        </w:rPr>
        <w:t>Zur Pestzeit.</w:t>
      </w:r>
    </w:p>
    <w:p w14:paraId="7831D9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2B7BFCC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Ach lieben Christen, </w:t>
      </w:r>
      <w:proofErr w:type="spellStart"/>
      <w:r w:rsidRPr="00B223A7">
        <w:rPr>
          <w:rFonts w:eastAsia="Times New Roman"/>
          <w:szCs w:val="24"/>
          <w:lang w:eastAsia="de-DE"/>
        </w:rPr>
        <w:t>trauret</w:t>
      </w:r>
      <w:proofErr w:type="spellEnd"/>
      <w:r w:rsidRPr="00B223A7">
        <w:rPr>
          <w:rFonts w:eastAsia="Times New Roman"/>
          <w:szCs w:val="24"/>
          <w:lang w:eastAsia="de-DE"/>
        </w:rPr>
        <w:t xml:space="preserve"> nicht,</w:t>
      </w:r>
      <w:r w:rsidRPr="00B223A7">
        <w:rPr>
          <w:rFonts w:eastAsia="Times New Roman"/>
          <w:szCs w:val="24"/>
          <w:lang w:eastAsia="de-DE"/>
        </w:rPr>
        <w:br/>
      </w:r>
      <w:proofErr w:type="spellStart"/>
      <w:r w:rsidRPr="00B223A7">
        <w:rPr>
          <w:rFonts w:eastAsia="Times New Roman"/>
          <w:szCs w:val="24"/>
          <w:lang w:eastAsia="de-DE"/>
        </w:rPr>
        <w:t>Thut</w:t>
      </w:r>
      <w:proofErr w:type="spellEnd"/>
      <w:r w:rsidRPr="00B223A7">
        <w:rPr>
          <w:rFonts w:eastAsia="Times New Roman"/>
          <w:szCs w:val="24"/>
          <w:lang w:eastAsia="de-DE"/>
        </w:rPr>
        <w:t xml:space="preserve"> euch nicht so entsetzen,</w:t>
      </w:r>
      <w:r w:rsidRPr="00B223A7">
        <w:rPr>
          <w:rFonts w:eastAsia="Times New Roman"/>
          <w:szCs w:val="24"/>
          <w:lang w:eastAsia="de-DE"/>
        </w:rPr>
        <w:br/>
        <w:t xml:space="preserve">Darum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uns der Vater </w:t>
      </w:r>
      <w:proofErr w:type="spellStart"/>
      <w:r w:rsidRPr="00B223A7">
        <w:rPr>
          <w:rFonts w:eastAsia="Times New Roman"/>
          <w:szCs w:val="24"/>
          <w:lang w:eastAsia="de-DE"/>
        </w:rPr>
        <w:t>richt</w:t>
      </w:r>
      <w:proofErr w:type="spellEnd"/>
      <w:r w:rsidRPr="00B223A7">
        <w:rPr>
          <w:rFonts w:eastAsia="Times New Roman"/>
          <w:szCs w:val="24"/>
          <w:lang w:eastAsia="de-DE"/>
        </w:rPr>
        <w:br/>
        <w:t xml:space="preserve">Und etwas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verletzen</w:t>
      </w:r>
      <w:r w:rsidRPr="00B223A7">
        <w:rPr>
          <w:rFonts w:eastAsia="Times New Roman"/>
          <w:szCs w:val="24"/>
          <w:lang w:eastAsia="de-DE"/>
        </w:rPr>
        <w:br/>
        <w:t>Mit seiner väterlichen Ruth,</w:t>
      </w:r>
      <w:r w:rsidRPr="00B223A7">
        <w:rPr>
          <w:rFonts w:eastAsia="Times New Roman"/>
          <w:szCs w:val="24"/>
          <w:lang w:eastAsia="de-DE"/>
        </w:rPr>
        <w:br/>
        <w:t xml:space="preserve">Die hin und wieder schleichen </w:t>
      </w:r>
      <w:proofErr w:type="spellStart"/>
      <w:r w:rsidRPr="00B223A7">
        <w:rPr>
          <w:rFonts w:eastAsia="Times New Roman"/>
          <w:szCs w:val="24"/>
          <w:lang w:eastAsia="de-DE"/>
        </w:rPr>
        <w:t>thut</w:t>
      </w:r>
      <w:proofErr w:type="spellEnd"/>
      <w:r w:rsidRPr="00B223A7">
        <w:rPr>
          <w:rFonts w:eastAsia="Times New Roman"/>
          <w:szCs w:val="24"/>
          <w:lang w:eastAsia="de-DE"/>
        </w:rPr>
        <w:t>,</w:t>
      </w:r>
      <w:r w:rsidRPr="00B223A7">
        <w:rPr>
          <w:rFonts w:eastAsia="Times New Roman"/>
          <w:szCs w:val="24"/>
          <w:lang w:eastAsia="de-DE"/>
        </w:rPr>
        <w:br/>
        <w:t xml:space="preserve">Genannt die </w:t>
      </w:r>
      <w:proofErr w:type="spellStart"/>
      <w:r w:rsidRPr="00B223A7">
        <w:rPr>
          <w:rFonts w:eastAsia="Times New Roman"/>
          <w:szCs w:val="24"/>
          <w:lang w:eastAsia="de-DE"/>
        </w:rPr>
        <w:t>Pestilenze</w:t>
      </w:r>
      <w:proofErr w:type="spellEnd"/>
      <w:r w:rsidRPr="00B223A7">
        <w:rPr>
          <w:rFonts w:eastAsia="Times New Roman"/>
          <w:szCs w:val="24"/>
          <w:lang w:eastAsia="de-DE"/>
        </w:rPr>
        <w:t xml:space="preserve">. </w:t>
      </w:r>
    </w:p>
    <w:p w14:paraId="4E9E6B7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Sie ist was schrecklich, das ist wahr,</w:t>
      </w:r>
      <w:r w:rsidRPr="00B223A7">
        <w:rPr>
          <w:rFonts w:eastAsia="Times New Roman"/>
          <w:szCs w:val="24"/>
          <w:lang w:eastAsia="de-DE"/>
        </w:rPr>
        <w:br/>
        <w:t xml:space="preserve">Und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uns </w:t>
      </w:r>
      <w:proofErr w:type="spellStart"/>
      <w:r w:rsidRPr="00B223A7">
        <w:rPr>
          <w:rFonts w:eastAsia="Times New Roman"/>
          <w:szCs w:val="24"/>
          <w:lang w:eastAsia="de-DE"/>
        </w:rPr>
        <w:t>fürchtig</w:t>
      </w:r>
      <w:proofErr w:type="spellEnd"/>
      <w:r w:rsidRPr="00B223A7">
        <w:rPr>
          <w:rFonts w:eastAsia="Times New Roman"/>
          <w:szCs w:val="24"/>
          <w:lang w:eastAsia="de-DE"/>
        </w:rPr>
        <w:t xml:space="preserve"> machen,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unser Fleisch erzittert gar,</w:t>
      </w:r>
      <w:r w:rsidRPr="00B223A7">
        <w:rPr>
          <w:rFonts w:eastAsia="Times New Roman"/>
          <w:szCs w:val="24"/>
          <w:lang w:eastAsia="de-DE"/>
        </w:rPr>
        <w:br/>
        <w:t>Als vor des Todes Rachen.</w:t>
      </w:r>
      <w:r w:rsidRPr="00B223A7">
        <w:rPr>
          <w:rFonts w:eastAsia="Times New Roman"/>
          <w:szCs w:val="24"/>
          <w:lang w:eastAsia="de-DE"/>
        </w:rPr>
        <w:br/>
        <w:t>Aber gedenkt, mein‘ lieben Kind,</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noch viel schärfer Ruthen sind,</w:t>
      </w:r>
      <w:r w:rsidRPr="00B223A7">
        <w:rPr>
          <w:rFonts w:eastAsia="Times New Roman"/>
          <w:szCs w:val="24"/>
          <w:lang w:eastAsia="de-DE"/>
        </w:rPr>
        <w:br/>
        <w:t xml:space="preserve">Die unser Gott kann brauchen. </w:t>
      </w:r>
    </w:p>
    <w:p w14:paraId="2E8E6F8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w:t>
      </w:r>
      <w:proofErr w:type="spellStart"/>
      <w:r w:rsidRPr="00B223A7">
        <w:rPr>
          <w:rFonts w:eastAsia="Times New Roman"/>
          <w:szCs w:val="24"/>
          <w:lang w:eastAsia="de-DE"/>
        </w:rPr>
        <w:t>Theurung</w:t>
      </w:r>
      <w:proofErr w:type="spellEnd"/>
      <w:r w:rsidRPr="00B223A7">
        <w:rPr>
          <w:rFonts w:eastAsia="Times New Roman"/>
          <w:szCs w:val="24"/>
          <w:lang w:eastAsia="de-DE"/>
        </w:rPr>
        <w:t xml:space="preserve"> ist ärger, denn die Pest,</w:t>
      </w:r>
      <w:r w:rsidRPr="00B223A7">
        <w:rPr>
          <w:rFonts w:eastAsia="Times New Roman"/>
          <w:szCs w:val="24"/>
          <w:lang w:eastAsia="de-DE"/>
        </w:rPr>
        <w:br/>
        <w:t xml:space="preserve">Wie solches </w:t>
      </w:r>
      <w:proofErr w:type="spellStart"/>
      <w:r w:rsidRPr="00B223A7">
        <w:rPr>
          <w:rFonts w:eastAsia="Times New Roman"/>
          <w:szCs w:val="24"/>
          <w:lang w:eastAsia="de-DE"/>
        </w:rPr>
        <w:t>han</w:t>
      </w:r>
      <w:proofErr w:type="spellEnd"/>
      <w:r w:rsidRPr="00B223A7">
        <w:rPr>
          <w:rFonts w:eastAsia="Times New Roman"/>
          <w:szCs w:val="24"/>
          <w:lang w:eastAsia="de-DE"/>
        </w:rPr>
        <w:t xml:space="preserve"> erfahren,</w:t>
      </w:r>
      <w:r w:rsidRPr="00B223A7">
        <w:rPr>
          <w:rFonts w:eastAsia="Times New Roman"/>
          <w:szCs w:val="24"/>
          <w:lang w:eastAsia="de-DE"/>
        </w:rPr>
        <w:br/>
        <w:t>Die an den Orten sind gewest,</w:t>
      </w:r>
      <w:r w:rsidRPr="00B223A7">
        <w:rPr>
          <w:rFonts w:eastAsia="Times New Roman"/>
          <w:szCs w:val="24"/>
          <w:lang w:eastAsia="de-DE"/>
        </w:rPr>
        <w:br/>
        <w:t>Nämlich vor kurzen Jahren,</w:t>
      </w:r>
      <w:r w:rsidRPr="00B223A7">
        <w:rPr>
          <w:rFonts w:eastAsia="Times New Roman"/>
          <w:szCs w:val="24"/>
          <w:lang w:eastAsia="de-DE"/>
        </w:rPr>
        <w:br/>
        <w:t>Da gar viel Menschen, jung und alt,</w:t>
      </w:r>
      <w:r w:rsidRPr="00B223A7">
        <w:rPr>
          <w:rFonts w:eastAsia="Times New Roman"/>
          <w:szCs w:val="24"/>
          <w:lang w:eastAsia="de-DE"/>
        </w:rPr>
        <w:br/>
        <w:t xml:space="preserve">Mit großem Jammer </w:t>
      </w:r>
      <w:proofErr w:type="spellStart"/>
      <w:r w:rsidRPr="00B223A7">
        <w:rPr>
          <w:rFonts w:eastAsia="Times New Roman"/>
          <w:szCs w:val="24"/>
          <w:lang w:eastAsia="de-DE"/>
        </w:rPr>
        <w:t>mannigfalt</w:t>
      </w:r>
      <w:proofErr w:type="spellEnd"/>
      <w:r w:rsidRPr="00B223A7">
        <w:rPr>
          <w:rFonts w:eastAsia="Times New Roman"/>
          <w:szCs w:val="24"/>
          <w:lang w:eastAsia="de-DE"/>
        </w:rPr>
        <w:br/>
        <w:t xml:space="preserve">Vor Hunger sind verschmachtet. </w:t>
      </w:r>
    </w:p>
    <w:p w14:paraId="2959751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Der Krieg verwüstet </w:t>
      </w:r>
      <w:proofErr w:type="spellStart"/>
      <w:r w:rsidRPr="00B223A7">
        <w:rPr>
          <w:rFonts w:eastAsia="Times New Roman"/>
          <w:szCs w:val="24"/>
          <w:lang w:eastAsia="de-DE"/>
        </w:rPr>
        <w:t>Leut</w:t>
      </w:r>
      <w:proofErr w:type="spellEnd"/>
      <w:r w:rsidRPr="00B223A7">
        <w:rPr>
          <w:rFonts w:eastAsia="Times New Roman"/>
          <w:szCs w:val="24"/>
          <w:lang w:eastAsia="de-DE"/>
        </w:rPr>
        <w:t xml:space="preserve"> und Land,</w:t>
      </w:r>
      <w:r w:rsidRPr="00B223A7">
        <w:rPr>
          <w:rFonts w:eastAsia="Times New Roman"/>
          <w:szCs w:val="24"/>
          <w:lang w:eastAsia="de-DE"/>
        </w:rPr>
        <w:br/>
      </w:r>
      <w:proofErr w:type="spellStart"/>
      <w:r w:rsidRPr="00B223A7">
        <w:rPr>
          <w:rFonts w:eastAsia="Times New Roman"/>
          <w:szCs w:val="24"/>
          <w:lang w:eastAsia="de-DE"/>
        </w:rPr>
        <w:t>Thut</w:t>
      </w:r>
      <w:proofErr w:type="spellEnd"/>
      <w:r w:rsidRPr="00B223A7">
        <w:rPr>
          <w:rFonts w:eastAsia="Times New Roman"/>
          <w:szCs w:val="24"/>
          <w:lang w:eastAsia="de-DE"/>
        </w:rPr>
        <w:t xml:space="preserve"> alle Ding umkehren</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alle Gnad mit Schwert und Brand,</w:t>
      </w:r>
      <w:r w:rsidRPr="00B223A7">
        <w:rPr>
          <w:rFonts w:eastAsia="Times New Roman"/>
          <w:szCs w:val="24"/>
          <w:lang w:eastAsia="de-DE"/>
        </w:rPr>
        <w:br/>
        <w:t>Erbarm es Gott den Herren!</w:t>
      </w:r>
      <w:r w:rsidRPr="00B223A7">
        <w:rPr>
          <w:rFonts w:eastAsia="Times New Roman"/>
          <w:szCs w:val="24"/>
          <w:lang w:eastAsia="de-DE"/>
        </w:rPr>
        <w:br/>
        <w:t xml:space="preserve">Da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herhalten Mann und Weib</w:t>
      </w:r>
      <w:r w:rsidRPr="00B223A7">
        <w:rPr>
          <w:rFonts w:eastAsia="Times New Roman"/>
          <w:szCs w:val="24"/>
          <w:lang w:eastAsia="de-DE"/>
        </w:rPr>
        <w:br/>
        <w:t>Und auch das Kind in Mutterleib,</w:t>
      </w:r>
      <w:r w:rsidRPr="00B223A7">
        <w:rPr>
          <w:rFonts w:eastAsia="Times New Roman"/>
          <w:szCs w:val="24"/>
          <w:lang w:eastAsia="de-DE"/>
        </w:rPr>
        <w:br/>
      </w:r>
      <w:proofErr w:type="spellStart"/>
      <w:r w:rsidRPr="00B223A7">
        <w:rPr>
          <w:rFonts w:eastAsia="Times New Roman"/>
          <w:szCs w:val="24"/>
          <w:lang w:eastAsia="de-DE"/>
        </w:rPr>
        <w:t>Sammt</w:t>
      </w:r>
      <w:proofErr w:type="spellEnd"/>
      <w:r w:rsidRPr="00B223A7">
        <w:rPr>
          <w:rFonts w:eastAsia="Times New Roman"/>
          <w:szCs w:val="24"/>
          <w:lang w:eastAsia="de-DE"/>
        </w:rPr>
        <w:t xml:space="preserve"> andern, groß und kleine. </w:t>
      </w:r>
    </w:p>
    <w:p w14:paraId="67ED040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Kirch, </w:t>
      </w:r>
      <w:proofErr w:type="spellStart"/>
      <w:r w:rsidRPr="00B223A7">
        <w:rPr>
          <w:rFonts w:eastAsia="Times New Roman"/>
          <w:szCs w:val="24"/>
          <w:lang w:eastAsia="de-DE"/>
        </w:rPr>
        <w:t>Rathhaus</w:t>
      </w:r>
      <w:proofErr w:type="spellEnd"/>
      <w:r w:rsidRPr="00B223A7">
        <w:rPr>
          <w:rFonts w:eastAsia="Times New Roman"/>
          <w:szCs w:val="24"/>
          <w:lang w:eastAsia="de-DE"/>
        </w:rPr>
        <w:t xml:space="preserve">, </w:t>
      </w:r>
      <w:proofErr w:type="spellStart"/>
      <w:r w:rsidRPr="00B223A7">
        <w:rPr>
          <w:rFonts w:eastAsia="Times New Roman"/>
          <w:szCs w:val="24"/>
          <w:lang w:eastAsia="de-DE"/>
        </w:rPr>
        <w:t>Schul</w:t>
      </w:r>
      <w:proofErr w:type="spellEnd"/>
      <w:r w:rsidRPr="00B223A7">
        <w:rPr>
          <w:rFonts w:eastAsia="Times New Roman"/>
          <w:szCs w:val="24"/>
          <w:lang w:eastAsia="de-DE"/>
        </w:rPr>
        <w:t>, all Ehrbarkeit</w:t>
      </w:r>
      <w:r w:rsidRPr="00B223A7">
        <w:rPr>
          <w:rFonts w:eastAsia="Times New Roman"/>
          <w:szCs w:val="24"/>
          <w:lang w:eastAsia="de-DE"/>
        </w:rPr>
        <w:br/>
        <w:t>Wird gar in Grund verstöret;</w:t>
      </w:r>
      <w:r w:rsidRPr="00B223A7">
        <w:rPr>
          <w:rFonts w:eastAsia="Times New Roman"/>
          <w:szCs w:val="24"/>
          <w:lang w:eastAsia="de-DE"/>
        </w:rPr>
        <w:br/>
        <w:t xml:space="preserve">Da gilt kein Recht, wer </w:t>
      </w:r>
      <w:proofErr w:type="spellStart"/>
      <w:r w:rsidRPr="00B223A7">
        <w:rPr>
          <w:rFonts w:eastAsia="Times New Roman"/>
          <w:szCs w:val="24"/>
          <w:lang w:eastAsia="de-DE"/>
        </w:rPr>
        <w:t>leit</w:t>
      </w:r>
      <w:proofErr w:type="spellEnd"/>
      <w:r>
        <w:rPr>
          <w:rStyle w:val="Funotenzeichen"/>
          <w:rFonts w:eastAsia="Times New Roman"/>
          <w:szCs w:val="24"/>
          <w:lang w:eastAsia="de-DE"/>
        </w:rPr>
        <w:footnoteReference w:id="1"/>
      </w:r>
      <w:r w:rsidRPr="00B223A7">
        <w:rPr>
          <w:rFonts w:eastAsia="Times New Roman"/>
          <w:szCs w:val="24"/>
          <w:lang w:eastAsia="de-DE"/>
        </w:rPr>
        <w:t xml:space="preserve">, der </w:t>
      </w:r>
      <w:proofErr w:type="spellStart"/>
      <w:r w:rsidRPr="00B223A7">
        <w:rPr>
          <w:rFonts w:eastAsia="Times New Roman"/>
          <w:szCs w:val="24"/>
          <w:lang w:eastAsia="de-DE"/>
        </w:rPr>
        <w:t>leit</w:t>
      </w:r>
      <w:proofErr w:type="spellEnd"/>
      <w:r w:rsidRPr="00B223A7">
        <w:rPr>
          <w:rFonts w:eastAsia="Times New Roman"/>
          <w:szCs w:val="24"/>
          <w:lang w:eastAsia="de-DE"/>
        </w:rPr>
        <w:t>,</w:t>
      </w:r>
      <w:r w:rsidRPr="00B223A7">
        <w:rPr>
          <w:rFonts w:eastAsia="Times New Roman"/>
          <w:szCs w:val="24"/>
          <w:lang w:eastAsia="de-DE"/>
        </w:rPr>
        <w:br/>
        <w:t>Kein Flehen wird erhöret.</w:t>
      </w:r>
      <w:r w:rsidRPr="00B223A7">
        <w:rPr>
          <w:rFonts w:eastAsia="Times New Roman"/>
          <w:szCs w:val="24"/>
          <w:lang w:eastAsia="de-DE"/>
        </w:rPr>
        <w:br/>
        <w:t>Schänden und Morden hat kein End,</w:t>
      </w:r>
      <w:r w:rsidRPr="00B223A7">
        <w:rPr>
          <w:rFonts w:eastAsia="Times New Roman"/>
          <w:szCs w:val="24"/>
          <w:lang w:eastAsia="de-DE"/>
        </w:rPr>
        <w:br/>
        <w:t xml:space="preserve">Trübsal ist, wo man sich </w:t>
      </w:r>
      <w:proofErr w:type="spellStart"/>
      <w:r w:rsidRPr="00B223A7">
        <w:rPr>
          <w:rFonts w:eastAsia="Times New Roman"/>
          <w:szCs w:val="24"/>
          <w:lang w:eastAsia="de-DE"/>
        </w:rPr>
        <w:t>hinwendt</w:t>
      </w:r>
      <w:proofErr w:type="spellEnd"/>
      <w:r w:rsidRPr="00B223A7">
        <w:rPr>
          <w:rFonts w:eastAsia="Times New Roman"/>
          <w:szCs w:val="24"/>
          <w:lang w:eastAsia="de-DE"/>
        </w:rPr>
        <w:t>:</w:t>
      </w:r>
      <w:r w:rsidRPr="00B223A7">
        <w:rPr>
          <w:rFonts w:eastAsia="Times New Roman"/>
          <w:szCs w:val="24"/>
          <w:lang w:eastAsia="de-DE"/>
        </w:rPr>
        <w:br/>
        <w:t>O besser bald gestorben!</w:t>
      </w:r>
    </w:p>
    <w:p w14:paraId="0ABFC41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Und weil denn Gott der Vater gut</w:t>
      </w:r>
      <w:r w:rsidRPr="00B223A7">
        <w:rPr>
          <w:rFonts w:eastAsia="Times New Roman"/>
          <w:szCs w:val="24"/>
          <w:lang w:eastAsia="de-DE"/>
        </w:rPr>
        <w:br/>
        <w:t>Von wegen unser Sünden</w:t>
      </w:r>
      <w:r w:rsidRPr="00B223A7">
        <w:rPr>
          <w:rFonts w:eastAsia="Times New Roman"/>
          <w:szCs w:val="24"/>
          <w:lang w:eastAsia="de-DE"/>
        </w:rPr>
        <w:br/>
        <w:t xml:space="preserve">Uns noch </w:t>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strafen </w:t>
      </w:r>
      <w:proofErr w:type="spellStart"/>
      <w:r w:rsidRPr="00B223A7">
        <w:rPr>
          <w:rFonts w:eastAsia="Times New Roman"/>
          <w:szCs w:val="24"/>
          <w:lang w:eastAsia="de-DE"/>
        </w:rPr>
        <w:t>thut</w:t>
      </w:r>
      <w:proofErr w:type="spellEnd"/>
      <w:r w:rsidRPr="00B223A7">
        <w:rPr>
          <w:rFonts w:eastAsia="Times New Roman"/>
          <w:szCs w:val="24"/>
          <w:lang w:eastAsia="de-DE"/>
        </w:rPr>
        <w:br/>
        <w:t>Mit seinen treuen Händen:</w:t>
      </w:r>
      <w:r w:rsidRPr="00B223A7">
        <w:rPr>
          <w:rFonts w:eastAsia="Times New Roman"/>
          <w:szCs w:val="24"/>
          <w:lang w:eastAsia="de-DE"/>
        </w:rPr>
        <w:br/>
        <w:t xml:space="preserve">So seid </w:t>
      </w:r>
      <w:proofErr w:type="spellStart"/>
      <w:r w:rsidRPr="00B223A7">
        <w:rPr>
          <w:rFonts w:eastAsia="Times New Roman"/>
          <w:szCs w:val="24"/>
          <w:lang w:eastAsia="de-DE"/>
        </w:rPr>
        <w:t>zufried</w:t>
      </w:r>
      <w:proofErr w:type="spellEnd"/>
      <w:r w:rsidRPr="00B223A7">
        <w:rPr>
          <w:rFonts w:eastAsia="Times New Roman"/>
          <w:szCs w:val="24"/>
          <w:lang w:eastAsia="de-DE"/>
        </w:rPr>
        <w:t xml:space="preserve"> und bittet ihn,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uns nicht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weiter hin</w:t>
      </w:r>
      <w:r w:rsidRPr="00B223A7">
        <w:rPr>
          <w:rFonts w:eastAsia="Times New Roman"/>
          <w:szCs w:val="24"/>
          <w:lang w:eastAsia="de-DE"/>
        </w:rPr>
        <w:br/>
        <w:t xml:space="preserve">Was </w:t>
      </w:r>
      <w:proofErr w:type="spellStart"/>
      <w:r w:rsidRPr="00B223A7">
        <w:rPr>
          <w:rFonts w:eastAsia="Times New Roman"/>
          <w:szCs w:val="24"/>
          <w:lang w:eastAsia="de-DE"/>
        </w:rPr>
        <w:t>Aergers</w:t>
      </w:r>
      <w:proofErr w:type="spellEnd"/>
      <w:r w:rsidRPr="00B223A7">
        <w:rPr>
          <w:rFonts w:eastAsia="Times New Roman"/>
          <w:szCs w:val="24"/>
          <w:lang w:eastAsia="de-DE"/>
        </w:rPr>
        <w:t xml:space="preserve"> widerfahren. </w:t>
      </w:r>
    </w:p>
    <w:p w14:paraId="79D1F6B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Darum, ihr Christen, zaget nicht,</w:t>
      </w:r>
      <w:r w:rsidRPr="00B223A7">
        <w:rPr>
          <w:rFonts w:eastAsia="Times New Roman"/>
          <w:szCs w:val="24"/>
          <w:lang w:eastAsia="de-DE"/>
        </w:rPr>
        <w:br/>
        <w:t>Halt Gott dem Vater stille,</w:t>
      </w:r>
      <w:r w:rsidRPr="00B223A7">
        <w:rPr>
          <w:rFonts w:eastAsia="Times New Roman"/>
          <w:szCs w:val="24"/>
          <w:lang w:eastAsia="de-DE"/>
        </w:rPr>
        <w:br/>
        <w:t xml:space="preserve">Und </w:t>
      </w:r>
      <w:proofErr w:type="spellStart"/>
      <w:r w:rsidRPr="00B223A7">
        <w:rPr>
          <w:rFonts w:eastAsia="Times New Roman"/>
          <w:szCs w:val="24"/>
          <w:lang w:eastAsia="de-DE"/>
        </w:rPr>
        <w:t>wißt</w:t>
      </w:r>
      <w:proofErr w:type="spellEnd"/>
      <w:r w:rsidRPr="00B223A7">
        <w:rPr>
          <w:rFonts w:eastAsia="Times New Roman"/>
          <w:szCs w:val="24"/>
          <w:lang w:eastAsia="de-DE"/>
        </w:rPr>
        <w:t xml:space="preserve">, was uns </w:t>
      </w:r>
      <w:proofErr w:type="spellStart"/>
      <w:r w:rsidRPr="00B223A7">
        <w:rPr>
          <w:rFonts w:eastAsia="Times New Roman"/>
          <w:szCs w:val="24"/>
          <w:lang w:eastAsia="de-DE"/>
        </w:rPr>
        <w:t>jetzund</w:t>
      </w:r>
      <w:proofErr w:type="spellEnd"/>
      <w:r w:rsidRPr="00B223A7">
        <w:rPr>
          <w:rFonts w:eastAsia="Times New Roman"/>
          <w:szCs w:val="24"/>
          <w:lang w:eastAsia="de-DE"/>
        </w:rPr>
        <w:t xml:space="preserve"> </w:t>
      </w:r>
      <w:proofErr w:type="spellStart"/>
      <w:r w:rsidRPr="00B223A7">
        <w:rPr>
          <w:rFonts w:eastAsia="Times New Roman"/>
          <w:szCs w:val="24"/>
          <w:lang w:eastAsia="de-DE"/>
        </w:rPr>
        <w:t>geschicht</w:t>
      </w:r>
      <w:proofErr w:type="spellEnd"/>
      <w:r w:rsidRPr="00B223A7">
        <w:rPr>
          <w:rFonts w:eastAsia="Times New Roman"/>
          <w:szCs w:val="24"/>
          <w:lang w:eastAsia="de-DE"/>
        </w:rPr>
        <w:t>,</w:t>
      </w:r>
      <w:r w:rsidRPr="00B223A7">
        <w:rPr>
          <w:rFonts w:eastAsia="Times New Roman"/>
          <w:szCs w:val="24"/>
          <w:lang w:eastAsia="de-DE"/>
        </w:rPr>
        <w:br/>
        <w:t xml:space="preserve">Sei sein </w:t>
      </w:r>
      <w:proofErr w:type="spellStart"/>
      <w:r w:rsidRPr="00B223A7">
        <w:rPr>
          <w:rFonts w:eastAsia="Times New Roman"/>
          <w:szCs w:val="24"/>
          <w:lang w:eastAsia="de-DE"/>
        </w:rPr>
        <w:t>verborgner</w:t>
      </w:r>
      <w:proofErr w:type="spellEnd"/>
      <w:r w:rsidRPr="00B223A7">
        <w:rPr>
          <w:rFonts w:eastAsia="Times New Roman"/>
          <w:szCs w:val="24"/>
          <w:lang w:eastAsia="de-DE"/>
        </w:rPr>
        <w:t xml:space="preserve"> Wille</w:t>
      </w:r>
      <w:r w:rsidRPr="00B223A7">
        <w:rPr>
          <w:rFonts w:eastAsia="Times New Roman"/>
          <w:szCs w:val="24"/>
          <w:lang w:eastAsia="de-DE"/>
        </w:rPr>
        <w:br/>
        <w:t xml:space="preserve">Und sein </w:t>
      </w:r>
      <w:proofErr w:type="spellStart"/>
      <w:r w:rsidRPr="00B223A7">
        <w:rPr>
          <w:rFonts w:eastAsia="Times New Roman"/>
          <w:szCs w:val="24"/>
          <w:lang w:eastAsia="de-DE"/>
        </w:rPr>
        <w:t>beschlossner</w:t>
      </w:r>
      <w:proofErr w:type="spellEnd"/>
      <w:r w:rsidRPr="00B223A7">
        <w:rPr>
          <w:rFonts w:eastAsia="Times New Roman"/>
          <w:szCs w:val="24"/>
          <w:lang w:eastAsia="de-DE"/>
        </w:rPr>
        <w:t xml:space="preserve"> weiser Rath,</w:t>
      </w:r>
      <w:r w:rsidRPr="00B223A7">
        <w:rPr>
          <w:rFonts w:eastAsia="Times New Roman"/>
          <w:szCs w:val="24"/>
          <w:lang w:eastAsia="de-DE"/>
        </w:rPr>
        <w:br/>
        <w:t xml:space="preserve">Dadurch er uns von böser </w:t>
      </w:r>
      <w:proofErr w:type="spellStart"/>
      <w:r w:rsidRPr="00B223A7">
        <w:rPr>
          <w:rFonts w:eastAsia="Times New Roman"/>
          <w:szCs w:val="24"/>
          <w:lang w:eastAsia="de-DE"/>
        </w:rPr>
        <w:t>That</w:t>
      </w:r>
      <w:proofErr w:type="spellEnd"/>
      <w:r w:rsidRPr="00B223A7">
        <w:rPr>
          <w:rFonts w:eastAsia="Times New Roman"/>
          <w:szCs w:val="24"/>
          <w:lang w:eastAsia="de-DE"/>
        </w:rPr>
        <w:br/>
        <w:t xml:space="preserve">Zur </w:t>
      </w:r>
      <w:proofErr w:type="spellStart"/>
      <w:r w:rsidRPr="00B223A7">
        <w:rPr>
          <w:rFonts w:eastAsia="Times New Roman"/>
          <w:szCs w:val="24"/>
          <w:lang w:eastAsia="de-DE"/>
        </w:rPr>
        <w:t>Bessrung</w:t>
      </w:r>
      <w:proofErr w:type="spellEnd"/>
      <w:r w:rsidRPr="00B223A7">
        <w:rPr>
          <w:rFonts w:eastAsia="Times New Roman"/>
          <w:szCs w:val="24"/>
          <w:lang w:eastAsia="de-DE"/>
        </w:rPr>
        <w:t xml:space="preserve"> will bewegen. </w:t>
      </w:r>
    </w:p>
    <w:p w14:paraId="06F21D2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Gott weiß, was jedem nützlich sei,</w:t>
      </w:r>
      <w:r w:rsidRPr="00B223A7">
        <w:rPr>
          <w:rFonts w:eastAsia="Times New Roman"/>
          <w:szCs w:val="24"/>
          <w:lang w:eastAsia="de-DE"/>
        </w:rPr>
        <w:br/>
        <w:t>Das Sterben oder Leben,</w:t>
      </w:r>
      <w:r w:rsidRPr="00B223A7">
        <w:rPr>
          <w:rFonts w:eastAsia="Times New Roman"/>
          <w:szCs w:val="24"/>
          <w:lang w:eastAsia="de-DE"/>
        </w:rPr>
        <w:br/>
        <w:t>Das glaubet allzeit fest und frei</w:t>
      </w:r>
      <w:r w:rsidRPr="00B223A7">
        <w:rPr>
          <w:rFonts w:eastAsia="Times New Roman"/>
          <w:szCs w:val="24"/>
          <w:lang w:eastAsia="de-DE"/>
        </w:rPr>
        <w:br/>
        <w:t xml:space="preserve">Und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euch ihm ergeben.</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seinen Willen nicht ein Haar</w:t>
      </w:r>
      <w:r w:rsidRPr="00B223A7">
        <w:rPr>
          <w:rFonts w:eastAsia="Times New Roman"/>
          <w:szCs w:val="24"/>
          <w:lang w:eastAsia="de-DE"/>
        </w:rPr>
        <w:br/>
        <w:t xml:space="preserve">Die Pestilenz euch schwächen </w:t>
      </w:r>
      <w:proofErr w:type="spellStart"/>
      <w:r w:rsidRPr="00B223A7">
        <w:rPr>
          <w:rFonts w:eastAsia="Times New Roman"/>
          <w:szCs w:val="24"/>
          <w:lang w:eastAsia="de-DE"/>
        </w:rPr>
        <w:t>thar</w:t>
      </w:r>
      <w:proofErr w:type="spellEnd"/>
      <w:r>
        <w:rPr>
          <w:rStyle w:val="Funotenzeichen"/>
          <w:rFonts w:eastAsia="Times New Roman"/>
          <w:szCs w:val="24"/>
          <w:lang w:eastAsia="de-DE"/>
        </w:rPr>
        <w:footnoteReference w:id="2"/>
      </w:r>
      <w:r w:rsidRPr="00B223A7">
        <w:rPr>
          <w:rFonts w:eastAsia="Times New Roman"/>
          <w:szCs w:val="24"/>
          <w:lang w:eastAsia="de-DE"/>
        </w:rPr>
        <w:t>,</w:t>
      </w:r>
      <w:r w:rsidRPr="00B223A7">
        <w:rPr>
          <w:rFonts w:eastAsia="Times New Roman"/>
          <w:szCs w:val="24"/>
          <w:lang w:eastAsia="de-DE"/>
        </w:rPr>
        <w:br/>
        <w:t xml:space="preserve">Und wär sie noch so böse. </w:t>
      </w:r>
    </w:p>
    <w:p w14:paraId="115518D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Wenn schon die Gift auf freiem Plan</w:t>
      </w:r>
      <w:r w:rsidRPr="00B223A7">
        <w:rPr>
          <w:rFonts w:eastAsia="Times New Roman"/>
          <w:szCs w:val="24"/>
          <w:lang w:eastAsia="de-DE"/>
        </w:rPr>
        <w:br/>
        <w:t>Mit Grausamkeit herkäme</w:t>
      </w:r>
      <w:r w:rsidRPr="00B223A7">
        <w:rPr>
          <w:rFonts w:eastAsia="Times New Roman"/>
          <w:szCs w:val="24"/>
          <w:lang w:eastAsia="de-DE"/>
        </w:rPr>
        <w:br/>
        <w:t>Und die in Eil zehntausend Mann</w:t>
      </w:r>
      <w:r w:rsidRPr="00B223A7">
        <w:rPr>
          <w:rFonts w:eastAsia="Times New Roman"/>
          <w:szCs w:val="24"/>
          <w:lang w:eastAsia="de-DE"/>
        </w:rPr>
        <w:br/>
        <w:t>Zu deiner Rechten nähme,</w:t>
      </w:r>
      <w:r w:rsidRPr="00B223A7">
        <w:rPr>
          <w:rFonts w:eastAsia="Times New Roman"/>
          <w:szCs w:val="24"/>
          <w:lang w:eastAsia="de-DE"/>
        </w:rPr>
        <w:br/>
        <w:t>So soll sie auf den Wegen dein</w:t>
      </w:r>
      <w:r w:rsidRPr="00B223A7">
        <w:rPr>
          <w:rFonts w:eastAsia="Times New Roman"/>
          <w:szCs w:val="24"/>
          <w:lang w:eastAsia="de-DE"/>
        </w:rPr>
        <w:br/>
        <w:t xml:space="preserve">Dir dennoch </w:t>
      </w:r>
      <w:proofErr w:type="spellStart"/>
      <w:r w:rsidRPr="00B223A7">
        <w:rPr>
          <w:rFonts w:eastAsia="Times New Roman"/>
          <w:szCs w:val="24"/>
          <w:lang w:eastAsia="de-DE"/>
        </w:rPr>
        <w:t>nichtes</w:t>
      </w:r>
      <w:proofErr w:type="spellEnd"/>
      <w:r w:rsidRPr="00B223A7">
        <w:rPr>
          <w:rFonts w:eastAsia="Times New Roman"/>
          <w:szCs w:val="24"/>
          <w:lang w:eastAsia="de-DE"/>
        </w:rPr>
        <w:t xml:space="preserve"> schädlich sein,</w:t>
      </w:r>
      <w:r w:rsidRPr="00B223A7">
        <w:rPr>
          <w:rFonts w:eastAsia="Times New Roman"/>
          <w:szCs w:val="24"/>
          <w:lang w:eastAsia="de-DE"/>
        </w:rPr>
        <w:br/>
        <w:t xml:space="preserve">Es </w:t>
      </w:r>
      <w:proofErr w:type="spellStart"/>
      <w:r w:rsidRPr="00B223A7">
        <w:rPr>
          <w:rFonts w:eastAsia="Times New Roman"/>
          <w:szCs w:val="24"/>
          <w:lang w:eastAsia="de-DE"/>
        </w:rPr>
        <w:t>wolls</w:t>
      </w:r>
      <w:proofErr w:type="spellEnd"/>
      <w:r w:rsidRPr="00B223A7">
        <w:rPr>
          <w:rFonts w:eastAsia="Times New Roman"/>
          <w:szCs w:val="24"/>
          <w:lang w:eastAsia="de-DE"/>
        </w:rPr>
        <w:t xml:space="preserve"> denn Christus haben. </w:t>
      </w:r>
    </w:p>
    <w:p w14:paraId="08A6C86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10. Kein Sperling auf die Erde fällt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es Gott nicht sollt wissen;</w:t>
      </w:r>
      <w:r w:rsidRPr="00B223A7">
        <w:rPr>
          <w:rFonts w:eastAsia="Times New Roman"/>
          <w:szCs w:val="24"/>
          <w:lang w:eastAsia="de-DE"/>
        </w:rPr>
        <w:br/>
        <w:t>Wie gar viel mehr der HErr erhält</w:t>
      </w:r>
      <w:r w:rsidRPr="00B223A7">
        <w:rPr>
          <w:rFonts w:eastAsia="Times New Roman"/>
          <w:szCs w:val="24"/>
          <w:lang w:eastAsia="de-DE"/>
        </w:rPr>
        <w:br/>
        <w:t xml:space="preserve">Die auf ihn sind </w:t>
      </w:r>
      <w:proofErr w:type="spellStart"/>
      <w:r w:rsidRPr="00B223A7">
        <w:rPr>
          <w:rFonts w:eastAsia="Times New Roman"/>
          <w:szCs w:val="24"/>
          <w:lang w:eastAsia="de-DE"/>
        </w:rPr>
        <w:t>geflissen</w:t>
      </w:r>
      <w:proofErr w:type="spellEnd"/>
      <w:r w:rsidRPr="00B223A7">
        <w:rPr>
          <w:rFonts w:eastAsia="Times New Roman"/>
          <w:szCs w:val="24"/>
          <w:lang w:eastAsia="de-DE"/>
        </w:rPr>
        <w:t>,</w:t>
      </w:r>
      <w:r w:rsidRPr="00B223A7">
        <w:rPr>
          <w:rFonts w:eastAsia="Times New Roman"/>
          <w:szCs w:val="24"/>
          <w:lang w:eastAsia="de-DE"/>
        </w:rPr>
        <w:br/>
        <w:t>Und für sie sieget Tag und Nacht,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ihnen nichts wird beigebracht</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seinen guten Willen. </w:t>
      </w:r>
    </w:p>
    <w:p w14:paraId="0161BD4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11. Und ob </w:t>
      </w:r>
      <w:proofErr w:type="spellStart"/>
      <w:r w:rsidRPr="00B223A7">
        <w:rPr>
          <w:rFonts w:eastAsia="Times New Roman"/>
          <w:szCs w:val="24"/>
          <w:lang w:eastAsia="de-DE"/>
        </w:rPr>
        <w:t>bisweil</w:t>
      </w:r>
      <w:proofErr w:type="spellEnd"/>
      <w:r w:rsidRPr="00B223A7">
        <w:rPr>
          <w:rFonts w:eastAsia="Times New Roman"/>
          <w:szCs w:val="24"/>
          <w:lang w:eastAsia="de-DE"/>
        </w:rPr>
        <w:t xml:space="preserve"> ein Unfall groß</w:t>
      </w:r>
      <w:r w:rsidRPr="00B223A7">
        <w:rPr>
          <w:rFonts w:eastAsia="Times New Roman"/>
          <w:szCs w:val="24"/>
          <w:lang w:eastAsia="de-DE"/>
        </w:rPr>
        <w:br/>
        <w:t>Ein Christen hoch betrübet,</w:t>
      </w:r>
      <w:r w:rsidRPr="00B223A7">
        <w:rPr>
          <w:rFonts w:eastAsia="Times New Roman"/>
          <w:szCs w:val="24"/>
          <w:lang w:eastAsia="de-DE"/>
        </w:rPr>
        <w:br/>
        <w:t>So gibts ihm vor der Welt ein Stoß,</w:t>
      </w:r>
      <w:r w:rsidRPr="00B223A7">
        <w:rPr>
          <w:rFonts w:eastAsia="Times New Roman"/>
          <w:szCs w:val="24"/>
          <w:lang w:eastAsia="de-DE"/>
        </w:rPr>
        <w:br/>
        <w:t>Die Gottes Werk nicht prüfet,</w:t>
      </w:r>
      <w:r w:rsidRPr="00B223A7">
        <w:rPr>
          <w:rFonts w:eastAsia="Times New Roman"/>
          <w:szCs w:val="24"/>
          <w:lang w:eastAsia="de-DE"/>
        </w:rPr>
        <w:br/>
        <w:t>Aber vor Christi Angesicht</w:t>
      </w:r>
      <w:r w:rsidRPr="00B223A7">
        <w:rPr>
          <w:rFonts w:eastAsia="Times New Roman"/>
          <w:szCs w:val="24"/>
          <w:lang w:eastAsia="de-DE"/>
        </w:rPr>
        <w:br/>
        <w:t xml:space="preserve">Ists köstlich und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w:t>
      </w:r>
      <w:proofErr w:type="spellStart"/>
      <w:r w:rsidRPr="00B223A7">
        <w:rPr>
          <w:rFonts w:eastAsia="Times New Roman"/>
          <w:szCs w:val="24"/>
          <w:lang w:eastAsia="de-DE"/>
        </w:rPr>
        <w:t>ausgericht</w:t>
      </w:r>
      <w:proofErr w:type="spellEnd"/>
      <w:r w:rsidRPr="00B223A7">
        <w:rPr>
          <w:rFonts w:eastAsia="Times New Roman"/>
          <w:szCs w:val="24"/>
          <w:lang w:eastAsia="de-DE"/>
        </w:rPr>
        <w:br/>
        <w:t xml:space="preserve">Zu seines Kindes Frommen. </w:t>
      </w:r>
    </w:p>
    <w:p w14:paraId="1DA8162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12. </w:t>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nicht so furchtsam seid,</w:t>
      </w:r>
      <w:r w:rsidRPr="00B223A7">
        <w:rPr>
          <w:rFonts w:eastAsia="Times New Roman"/>
          <w:szCs w:val="24"/>
          <w:lang w:eastAsia="de-DE"/>
        </w:rPr>
        <w:br/>
        <w:t>Gott wird es nicht verderben;</w:t>
      </w:r>
      <w:r w:rsidRPr="00B223A7">
        <w:rPr>
          <w:rFonts w:eastAsia="Times New Roman"/>
          <w:szCs w:val="24"/>
          <w:lang w:eastAsia="de-DE"/>
        </w:rPr>
        <w:br/>
        <w:t xml:space="preserve">Wir sind 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allezeit</w:t>
      </w:r>
      <w:r w:rsidRPr="00B223A7">
        <w:rPr>
          <w:rFonts w:eastAsia="Times New Roman"/>
          <w:szCs w:val="24"/>
          <w:lang w:eastAsia="de-DE"/>
        </w:rPr>
        <w:br/>
        <w:t>Im Leben und im Sterben:</w:t>
      </w:r>
      <w:r w:rsidRPr="00B223A7">
        <w:rPr>
          <w:rFonts w:eastAsia="Times New Roman"/>
          <w:szCs w:val="24"/>
          <w:lang w:eastAsia="de-DE"/>
        </w:rPr>
        <w:br/>
        <w:t>Wer sterben soll, fahr immer hin,</w:t>
      </w:r>
      <w:r w:rsidRPr="00B223A7">
        <w:rPr>
          <w:rFonts w:eastAsia="Times New Roman"/>
          <w:szCs w:val="24"/>
          <w:lang w:eastAsia="de-DE"/>
        </w:rPr>
        <w:br/>
        <w:t>Ist doch der Tod unser Gewinn,</w:t>
      </w:r>
      <w:r w:rsidRPr="00B223A7">
        <w:rPr>
          <w:rFonts w:eastAsia="Times New Roman"/>
          <w:szCs w:val="24"/>
          <w:lang w:eastAsia="de-DE"/>
        </w:rPr>
        <w:br/>
        <w:t xml:space="preserve">Christus ist unser Leben. </w:t>
      </w:r>
    </w:p>
    <w:p w14:paraId="5467A91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13. Hat doch ein Mensch kein Fried noch Ruh,</w:t>
      </w:r>
      <w:r w:rsidRPr="00B223A7">
        <w:rPr>
          <w:rFonts w:eastAsia="Times New Roman"/>
          <w:szCs w:val="24"/>
          <w:lang w:eastAsia="de-DE"/>
        </w:rPr>
        <w:br/>
        <w:t>Dieweil er lebt auf Erden,</w:t>
      </w:r>
      <w:r w:rsidRPr="00B223A7">
        <w:rPr>
          <w:rFonts w:eastAsia="Times New Roman"/>
          <w:szCs w:val="24"/>
          <w:lang w:eastAsia="de-DE"/>
        </w:rPr>
        <w:br/>
        <w:t xml:space="preserve">Bis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w:t>
      </w:r>
      <w:proofErr w:type="spellStart"/>
      <w:r w:rsidRPr="00B223A7">
        <w:rPr>
          <w:rFonts w:eastAsia="Times New Roman"/>
          <w:szCs w:val="24"/>
          <w:lang w:eastAsia="de-DE"/>
        </w:rPr>
        <w:t>thu</w:t>
      </w:r>
      <w:proofErr w:type="spellEnd"/>
      <w:r w:rsidRPr="00B223A7">
        <w:rPr>
          <w:rFonts w:eastAsia="Times New Roman"/>
          <w:szCs w:val="24"/>
          <w:lang w:eastAsia="de-DE"/>
        </w:rPr>
        <w:t xml:space="preserve"> sein Augen zu,</w:t>
      </w:r>
      <w:r w:rsidRPr="00B223A7">
        <w:rPr>
          <w:rFonts w:eastAsia="Times New Roman"/>
          <w:szCs w:val="24"/>
          <w:lang w:eastAsia="de-DE"/>
        </w:rPr>
        <w:br/>
        <w:t xml:space="preserve">Alsdann </w:t>
      </w:r>
      <w:proofErr w:type="spellStart"/>
      <w:r w:rsidRPr="00B223A7">
        <w:rPr>
          <w:rFonts w:eastAsia="Times New Roman"/>
          <w:szCs w:val="24"/>
          <w:lang w:eastAsia="de-DE"/>
        </w:rPr>
        <w:t>möchts</w:t>
      </w:r>
      <w:proofErr w:type="spellEnd"/>
      <w:r w:rsidRPr="00B223A7">
        <w:rPr>
          <w:rFonts w:eastAsia="Times New Roman"/>
          <w:szCs w:val="24"/>
          <w:lang w:eastAsia="de-DE"/>
        </w:rPr>
        <w:t xml:space="preserve"> besser werden;</w:t>
      </w:r>
      <w:r w:rsidRPr="00B223A7">
        <w:rPr>
          <w:rFonts w:eastAsia="Times New Roman"/>
          <w:szCs w:val="24"/>
          <w:lang w:eastAsia="de-DE"/>
        </w:rPr>
        <w:br/>
        <w:t>Denn er ist von der harten Schlacht</w:t>
      </w:r>
      <w:r w:rsidRPr="00B223A7">
        <w:rPr>
          <w:rFonts w:eastAsia="Times New Roman"/>
          <w:szCs w:val="24"/>
          <w:lang w:eastAsia="de-DE"/>
        </w:rPr>
        <w:br/>
        <w:t>Des bösen Feindes los gemacht</w:t>
      </w:r>
      <w:r w:rsidRPr="00B223A7">
        <w:rPr>
          <w:rFonts w:eastAsia="Times New Roman"/>
          <w:szCs w:val="24"/>
          <w:lang w:eastAsia="de-DE"/>
        </w:rPr>
        <w:br/>
        <w:t xml:space="preserve">Und allem Leid entsprungen. </w:t>
      </w:r>
    </w:p>
    <w:p w14:paraId="27CDEC0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14. Darum so gebt euch willig drein,</w:t>
      </w:r>
      <w:r w:rsidRPr="00B223A7">
        <w:rPr>
          <w:rFonts w:eastAsia="Times New Roman"/>
          <w:szCs w:val="24"/>
          <w:lang w:eastAsia="de-DE"/>
        </w:rPr>
        <w:br/>
        <w:t xml:space="preserve">Vertrauet Gott dem </w:t>
      </w:r>
      <w:proofErr w:type="spellStart"/>
      <w:r w:rsidRPr="00B223A7">
        <w:rPr>
          <w:rFonts w:eastAsia="Times New Roman"/>
          <w:szCs w:val="24"/>
          <w:lang w:eastAsia="de-DE"/>
        </w:rPr>
        <w:t>HErren</w:t>
      </w:r>
      <w:proofErr w:type="spellEnd"/>
      <w:r w:rsidRPr="00B223A7">
        <w:rPr>
          <w:rFonts w:eastAsia="Times New Roman"/>
          <w:szCs w:val="24"/>
          <w:lang w:eastAsia="de-DE"/>
        </w:rPr>
        <w:t>.</w:t>
      </w:r>
      <w:r w:rsidRPr="00B223A7">
        <w:rPr>
          <w:rFonts w:eastAsia="Times New Roman"/>
          <w:szCs w:val="24"/>
          <w:lang w:eastAsia="de-DE"/>
        </w:rPr>
        <w:br/>
        <w:t xml:space="preserve">Es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einmal gestorben sein,</w:t>
      </w:r>
      <w:r w:rsidRPr="00B223A7">
        <w:rPr>
          <w:rFonts w:eastAsia="Times New Roman"/>
          <w:szCs w:val="24"/>
          <w:lang w:eastAsia="de-DE"/>
        </w:rPr>
        <w:br/>
        <w:t xml:space="preserve">Was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ihr euch viel wehren?</w:t>
      </w:r>
      <w:r w:rsidRPr="00B223A7">
        <w:rPr>
          <w:rFonts w:eastAsia="Times New Roman"/>
          <w:szCs w:val="24"/>
          <w:lang w:eastAsia="de-DE"/>
        </w:rPr>
        <w:br/>
        <w:t xml:space="preserve">Wer </w:t>
      </w:r>
      <w:proofErr w:type="spellStart"/>
      <w:r w:rsidRPr="00B223A7">
        <w:rPr>
          <w:rFonts w:eastAsia="Times New Roman"/>
          <w:szCs w:val="24"/>
          <w:lang w:eastAsia="de-DE"/>
        </w:rPr>
        <w:t>heur</w:t>
      </w:r>
      <w:proofErr w:type="spellEnd"/>
      <w:r>
        <w:rPr>
          <w:rStyle w:val="Funotenzeichen"/>
          <w:rFonts w:eastAsia="Times New Roman"/>
          <w:szCs w:val="24"/>
          <w:lang w:eastAsia="de-DE"/>
        </w:rPr>
        <w:footnoteReference w:id="3"/>
      </w:r>
      <w:r w:rsidRPr="00B223A7">
        <w:rPr>
          <w:rFonts w:eastAsia="Times New Roman"/>
          <w:szCs w:val="24"/>
          <w:lang w:eastAsia="de-DE"/>
        </w:rPr>
        <w:t xml:space="preserve"> einschläft hat frei zu Jahr,</w:t>
      </w:r>
      <w:r w:rsidRPr="00B223A7">
        <w:rPr>
          <w:rFonts w:eastAsia="Times New Roman"/>
          <w:szCs w:val="24"/>
          <w:lang w:eastAsia="de-DE"/>
        </w:rPr>
        <w:br/>
        <w:t xml:space="preserve">Ist los von aller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Fahr</w:t>
      </w:r>
      <w:r w:rsidRPr="00B223A7">
        <w:rPr>
          <w:rFonts w:eastAsia="Times New Roman"/>
          <w:szCs w:val="24"/>
          <w:lang w:eastAsia="de-DE"/>
        </w:rPr>
        <w:br/>
        <w:t xml:space="preserve">Und ruhet in dem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w:t>
      </w:r>
    </w:p>
    <w:p w14:paraId="21E4611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15.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w:t>
      </w:r>
      <w:proofErr w:type="spellStart"/>
      <w:r w:rsidRPr="00B223A7">
        <w:rPr>
          <w:rFonts w:eastAsia="Times New Roman"/>
          <w:szCs w:val="24"/>
          <w:lang w:eastAsia="de-DE"/>
        </w:rPr>
        <w:t>Buß</w:t>
      </w:r>
      <w:proofErr w:type="spellEnd"/>
      <w:r w:rsidRPr="00B223A7">
        <w:rPr>
          <w:rFonts w:eastAsia="Times New Roman"/>
          <w:szCs w:val="24"/>
          <w:lang w:eastAsia="de-DE"/>
        </w:rPr>
        <w:t xml:space="preserve"> und schickt euch zu dem Tod,</w:t>
      </w:r>
      <w:r w:rsidRPr="00B223A7">
        <w:rPr>
          <w:rFonts w:eastAsia="Times New Roman"/>
          <w:szCs w:val="24"/>
          <w:lang w:eastAsia="de-DE"/>
        </w:rPr>
        <w:br/>
        <w:t>Betet zu allen Stunden,</w:t>
      </w:r>
      <w:r w:rsidRPr="00B223A7">
        <w:rPr>
          <w:rFonts w:eastAsia="Times New Roman"/>
          <w:szCs w:val="24"/>
          <w:lang w:eastAsia="de-DE"/>
        </w:rPr>
        <w:br/>
        <w:t xml:space="preserve">Und </w:t>
      </w:r>
      <w:proofErr w:type="spellStart"/>
      <w:r w:rsidRPr="00B223A7">
        <w:rPr>
          <w:rFonts w:eastAsia="Times New Roman"/>
          <w:szCs w:val="24"/>
          <w:lang w:eastAsia="de-DE"/>
        </w:rPr>
        <w:t>wißt</w:t>
      </w:r>
      <w:proofErr w:type="spellEnd"/>
      <w:r w:rsidRPr="00B223A7">
        <w:rPr>
          <w:rFonts w:eastAsia="Times New Roman"/>
          <w:szCs w:val="24"/>
          <w:lang w:eastAsia="de-DE"/>
        </w:rPr>
        <w:t xml:space="preserve">,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Christus </w:t>
      </w:r>
      <w:proofErr w:type="spellStart"/>
      <w:r w:rsidRPr="00B223A7">
        <w:rPr>
          <w:rFonts w:eastAsia="Times New Roman"/>
          <w:szCs w:val="24"/>
          <w:lang w:eastAsia="de-DE"/>
        </w:rPr>
        <w:t>Todesnoth</w:t>
      </w:r>
      <w:proofErr w:type="spellEnd"/>
      <w:r w:rsidRPr="00B223A7">
        <w:rPr>
          <w:rFonts w:eastAsia="Times New Roman"/>
          <w:szCs w:val="24"/>
          <w:lang w:eastAsia="de-DE"/>
        </w:rPr>
        <w:br/>
        <w:t>Am Kreuz hat überwunden.</w:t>
      </w:r>
      <w:r w:rsidRPr="00B223A7">
        <w:rPr>
          <w:rFonts w:eastAsia="Times New Roman"/>
          <w:szCs w:val="24"/>
          <w:lang w:eastAsia="de-DE"/>
        </w:rPr>
        <w:br/>
        <w:t>Wer auf sein Leiden fest vertraut,</w:t>
      </w:r>
      <w:r w:rsidRPr="00B223A7">
        <w:rPr>
          <w:rFonts w:eastAsia="Times New Roman"/>
          <w:szCs w:val="24"/>
          <w:lang w:eastAsia="de-DE"/>
        </w:rPr>
        <w:br/>
        <w:t>In Ewigkeit den Tod nicht schaut,</w:t>
      </w:r>
      <w:r w:rsidRPr="00B223A7">
        <w:rPr>
          <w:rFonts w:eastAsia="Times New Roman"/>
          <w:szCs w:val="24"/>
          <w:lang w:eastAsia="de-DE"/>
        </w:rPr>
        <w:br/>
        <w:t xml:space="preserve">Und ist ein Kind des Lebens. </w:t>
      </w:r>
    </w:p>
    <w:p w14:paraId="516EABE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16. O Jesu Christ, wir bitten sehr:</w:t>
      </w:r>
      <w:r w:rsidRPr="00B223A7">
        <w:rPr>
          <w:rFonts w:eastAsia="Times New Roman"/>
          <w:szCs w:val="24"/>
          <w:lang w:eastAsia="de-DE"/>
        </w:rPr>
        <w:br/>
        <w:t>Dich wieder zu uns wende,</w:t>
      </w:r>
      <w:r w:rsidRPr="00B223A7">
        <w:rPr>
          <w:rFonts w:eastAsia="Times New Roman"/>
          <w:szCs w:val="24"/>
          <w:lang w:eastAsia="de-DE"/>
        </w:rPr>
        <w:br/>
        <w:t>Von wegen deines Namens Ehr</w:t>
      </w:r>
      <w:r w:rsidRPr="00B223A7">
        <w:rPr>
          <w:rFonts w:eastAsia="Times New Roman"/>
          <w:szCs w:val="24"/>
          <w:lang w:eastAsia="de-DE"/>
        </w:rPr>
        <w:br/>
        <w:t>Dein Werk in uns vollende,</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dich mit gebeugtem Knie</w:t>
      </w:r>
      <w:r w:rsidRPr="00B223A7">
        <w:rPr>
          <w:rFonts w:eastAsia="Times New Roman"/>
          <w:szCs w:val="24"/>
          <w:lang w:eastAsia="de-DE"/>
        </w:rPr>
        <w:br/>
        <w:t>Im Geist von Herzen loben hie</w:t>
      </w:r>
      <w:r w:rsidRPr="00B223A7">
        <w:rPr>
          <w:rFonts w:eastAsia="Times New Roman"/>
          <w:szCs w:val="24"/>
          <w:lang w:eastAsia="de-DE"/>
        </w:rPr>
        <w:br/>
        <w:t xml:space="preserve">Und dort im Himmel. </w:t>
      </w:r>
    </w:p>
    <w:p w14:paraId="1DC61F0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Amen.</w:t>
      </w:r>
    </w:p>
    <w:p w14:paraId="54A216E7" w14:textId="77777777" w:rsidR="00620594" w:rsidRPr="00B223A7" w:rsidRDefault="00620594" w:rsidP="00620594">
      <w:pPr>
        <w:pStyle w:val="berschrift1"/>
      </w:pPr>
      <w:r w:rsidRPr="00B223A7">
        <w:t xml:space="preserve">Allein auf Gott setz dein </w:t>
      </w:r>
      <w:proofErr w:type="spellStart"/>
      <w:r w:rsidRPr="00B223A7">
        <w:t>Vertraun</w:t>
      </w:r>
      <w:proofErr w:type="spellEnd"/>
    </w:p>
    <w:p w14:paraId="69558C4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Allein auf Gott setz dein </w:t>
      </w:r>
      <w:proofErr w:type="spellStart"/>
      <w:r w:rsidRPr="00B223A7">
        <w:rPr>
          <w:rFonts w:eastAsia="Times New Roman"/>
          <w:szCs w:val="24"/>
          <w:lang w:eastAsia="de-DE"/>
        </w:rPr>
        <w:t>Vertraun</w:t>
      </w:r>
      <w:proofErr w:type="spellEnd"/>
      <w:r w:rsidRPr="00B223A7">
        <w:rPr>
          <w:rFonts w:eastAsia="Times New Roman"/>
          <w:szCs w:val="24"/>
          <w:lang w:eastAsia="de-DE"/>
        </w:rPr>
        <w:t>,</w:t>
      </w:r>
      <w:r w:rsidRPr="00B223A7">
        <w:rPr>
          <w:rFonts w:eastAsia="Times New Roman"/>
          <w:szCs w:val="24"/>
          <w:lang w:eastAsia="de-DE"/>
        </w:rPr>
        <w:br/>
        <w:t xml:space="preserve">Auf Menschenhilf‘ sollst du nicht </w:t>
      </w:r>
      <w:proofErr w:type="spellStart"/>
      <w:r w:rsidRPr="00B223A7">
        <w:rPr>
          <w:rFonts w:eastAsia="Times New Roman"/>
          <w:szCs w:val="24"/>
          <w:lang w:eastAsia="de-DE"/>
        </w:rPr>
        <w:t>bau’n</w:t>
      </w:r>
      <w:proofErr w:type="spellEnd"/>
      <w:r w:rsidRPr="00B223A7">
        <w:rPr>
          <w:rFonts w:eastAsia="Times New Roman"/>
          <w:szCs w:val="24"/>
          <w:lang w:eastAsia="de-DE"/>
        </w:rPr>
        <w:t>,</w:t>
      </w:r>
      <w:r w:rsidRPr="00B223A7">
        <w:rPr>
          <w:rFonts w:eastAsia="Times New Roman"/>
          <w:szCs w:val="24"/>
          <w:lang w:eastAsia="de-DE"/>
        </w:rPr>
        <w:br/>
        <w:t>Gott ist’s allein, der Glauben hält,</w:t>
      </w:r>
      <w:r w:rsidRPr="00B223A7">
        <w:rPr>
          <w:rFonts w:eastAsia="Times New Roman"/>
          <w:szCs w:val="24"/>
          <w:lang w:eastAsia="de-DE"/>
        </w:rPr>
        <w:br/>
        <w:t>Sonst ist kein Glaub‘ mehr in der Welt.</w:t>
      </w:r>
    </w:p>
    <w:p w14:paraId="11F49E3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w:t>
      </w:r>
      <w:proofErr w:type="spellStart"/>
      <w:r w:rsidRPr="00B223A7">
        <w:rPr>
          <w:rFonts w:eastAsia="Times New Roman"/>
          <w:szCs w:val="24"/>
          <w:lang w:eastAsia="de-DE"/>
        </w:rPr>
        <w:t>Bewahr</w:t>
      </w:r>
      <w:proofErr w:type="spellEnd"/>
      <w:r w:rsidRPr="00B223A7">
        <w:rPr>
          <w:rFonts w:eastAsia="Times New Roman"/>
          <w:szCs w:val="24"/>
          <w:lang w:eastAsia="de-DE"/>
        </w:rPr>
        <w:t xml:space="preserve"> dein Ehr‘, </w:t>
      </w:r>
      <w:proofErr w:type="spellStart"/>
      <w:r w:rsidRPr="00B223A7">
        <w:rPr>
          <w:rFonts w:eastAsia="Times New Roman"/>
          <w:szCs w:val="24"/>
          <w:lang w:eastAsia="de-DE"/>
        </w:rPr>
        <w:t>hüt</w:t>
      </w:r>
      <w:proofErr w:type="spellEnd"/>
      <w:r w:rsidRPr="00B223A7">
        <w:rPr>
          <w:rFonts w:eastAsia="Times New Roman"/>
          <w:szCs w:val="24"/>
          <w:lang w:eastAsia="de-DE"/>
        </w:rPr>
        <w:t xml:space="preserve">‘ dich vor </w:t>
      </w:r>
      <w:proofErr w:type="spellStart"/>
      <w:r w:rsidRPr="00B223A7">
        <w:rPr>
          <w:rFonts w:eastAsia="Times New Roman"/>
          <w:szCs w:val="24"/>
          <w:lang w:eastAsia="de-DE"/>
        </w:rPr>
        <w:t>Schand</w:t>
      </w:r>
      <w:proofErr w:type="spellEnd"/>
      <w:r w:rsidRPr="00B223A7">
        <w:rPr>
          <w:rFonts w:eastAsia="Times New Roman"/>
          <w:szCs w:val="24"/>
          <w:lang w:eastAsia="de-DE"/>
        </w:rPr>
        <w:t>,</w:t>
      </w:r>
      <w:r w:rsidRPr="00B223A7">
        <w:rPr>
          <w:rFonts w:eastAsia="Times New Roman"/>
          <w:szCs w:val="24"/>
          <w:lang w:eastAsia="de-DE"/>
        </w:rPr>
        <w:br/>
        <w:t>Ehr‘ ist fürwahr dein höchstes Pfand,</w:t>
      </w:r>
      <w:r w:rsidRPr="00B223A7">
        <w:rPr>
          <w:rFonts w:eastAsia="Times New Roman"/>
          <w:szCs w:val="24"/>
          <w:lang w:eastAsia="de-DE"/>
        </w:rPr>
        <w:br/>
        <w:t xml:space="preserve">Wirst du die Schanz einmal </w:t>
      </w:r>
      <w:proofErr w:type="spellStart"/>
      <w:r w:rsidRPr="00B223A7">
        <w:rPr>
          <w:rFonts w:eastAsia="Times New Roman"/>
          <w:szCs w:val="24"/>
          <w:lang w:eastAsia="de-DE"/>
        </w:rPr>
        <w:t>versehn</w:t>
      </w:r>
      <w:proofErr w:type="spellEnd"/>
      <w:r w:rsidRPr="00B223A7">
        <w:rPr>
          <w:rFonts w:eastAsia="Times New Roman"/>
          <w:szCs w:val="24"/>
          <w:lang w:eastAsia="de-DE"/>
        </w:rPr>
        <w:t>,</w:t>
      </w:r>
      <w:r w:rsidRPr="00B223A7">
        <w:rPr>
          <w:rFonts w:eastAsia="Times New Roman"/>
          <w:szCs w:val="24"/>
          <w:lang w:eastAsia="de-DE"/>
        </w:rPr>
        <w:br/>
        <w:t xml:space="preserve">So ist es um dein‘ Ehr‘ </w:t>
      </w:r>
      <w:proofErr w:type="spellStart"/>
      <w:r w:rsidRPr="00B223A7">
        <w:rPr>
          <w:rFonts w:eastAsia="Times New Roman"/>
          <w:szCs w:val="24"/>
          <w:lang w:eastAsia="de-DE"/>
        </w:rPr>
        <w:t>geschehn</w:t>
      </w:r>
      <w:proofErr w:type="spellEnd"/>
      <w:r w:rsidRPr="00B223A7">
        <w:rPr>
          <w:rFonts w:eastAsia="Times New Roman"/>
          <w:szCs w:val="24"/>
          <w:lang w:eastAsia="de-DE"/>
        </w:rPr>
        <w:t>.</w:t>
      </w:r>
    </w:p>
    <w:p w14:paraId="7066BD4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w:t>
      </w:r>
      <w:proofErr w:type="spellStart"/>
      <w:r w:rsidRPr="00B223A7">
        <w:rPr>
          <w:rFonts w:eastAsia="Times New Roman"/>
          <w:szCs w:val="24"/>
          <w:lang w:eastAsia="de-DE"/>
        </w:rPr>
        <w:t>Cläff</w:t>
      </w:r>
      <w:proofErr w:type="spellEnd"/>
      <w:r w:rsidRPr="00B223A7">
        <w:rPr>
          <w:rFonts w:eastAsia="Times New Roman"/>
          <w:szCs w:val="24"/>
          <w:lang w:eastAsia="de-DE"/>
        </w:rPr>
        <w:t>‘ nicht zu viel, sondern hör mehr,</w:t>
      </w:r>
      <w:r w:rsidRPr="00B223A7">
        <w:rPr>
          <w:rFonts w:eastAsia="Times New Roman"/>
          <w:szCs w:val="24"/>
          <w:lang w:eastAsia="de-DE"/>
        </w:rPr>
        <w:br/>
        <w:t>Das wird dir bringen Lob und Ehr‘.</w:t>
      </w:r>
      <w:r w:rsidRPr="00B223A7">
        <w:rPr>
          <w:rFonts w:eastAsia="Times New Roman"/>
          <w:szCs w:val="24"/>
          <w:lang w:eastAsia="de-DE"/>
        </w:rPr>
        <w:br/>
        <w:t xml:space="preserve">Mit Schweigen sich </w:t>
      </w:r>
      <w:proofErr w:type="spellStart"/>
      <w:r w:rsidRPr="00B223A7">
        <w:rPr>
          <w:rFonts w:eastAsia="Times New Roman"/>
          <w:szCs w:val="24"/>
          <w:lang w:eastAsia="de-DE"/>
        </w:rPr>
        <w:t>verredt</w:t>
      </w:r>
      <w:proofErr w:type="spellEnd"/>
      <w:r w:rsidRPr="00B223A7">
        <w:rPr>
          <w:rFonts w:eastAsia="Times New Roman"/>
          <w:szCs w:val="24"/>
          <w:lang w:eastAsia="de-DE"/>
        </w:rPr>
        <w:t xml:space="preserve"> niemand,</w:t>
      </w:r>
      <w:r w:rsidRPr="00B223A7">
        <w:rPr>
          <w:rFonts w:eastAsia="Times New Roman"/>
          <w:szCs w:val="24"/>
          <w:lang w:eastAsia="de-DE"/>
        </w:rPr>
        <w:br/>
        <w:t xml:space="preserve">Sprechen bringt </w:t>
      </w:r>
      <w:proofErr w:type="spellStart"/>
      <w:r w:rsidRPr="00B223A7">
        <w:rPr>
          <w:rFonts w:eastAsia="Times New Roman"/>
          <w:szCs w:val="24"/>
          <w:lang w:eastAsia="de-DE"/>
        </w:rPr>
        <w:t>mach’n</w:t>
      </w:r>
      <w:proofErr w:type="spellEnd"/>
      <w:r w:rsidRPr="00B223A7">
        <w:rPr>
          <w:rFonts w:eastAsia="Times New Roman"/>
          <w:szCs w:val="24"/>
          <w:lang w:eastAsia="de-DE"/>
        </w:rPr>
        <w:t xml:space="preserve"> in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w:t>
      </w:r>
      <w:proofErr w:type="spellStart"/>
      <w:r w:rsidRPr="00B223A7">
        <w:rPr>
          <w:rFonts w:eastAsia="Times New Roman"/>
          <w:szCs w:val="24"/>
          <w:lang w:eastAsia="de-DE"/>
        </w:rPr>
        <w:t>Schand</w:t>
      </w:r>
      <w:proofErr w:type="spellEnd"/>
      <w:r w:rsidRPr="00B223A7">
        <w:rPr>
          <w:rFonts w:eastAsia="Times New Roman"/>
          <w:szCs w:val="24"/>
          <w:lang w:eastAsia="de-DE"/>
        </w:rPr>
        <w:t>‘.</w:t>
      </w:r>
    </w:p>
    <w:p w14:paraId="3078656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Dem </w:t>
      </w:r>
      <w:proofErr w:type="spellStart"/>
      <w:r w:rsidRPr="00B223A7">
        <w:rPr>
          <w:rFonts w:eastAsia="Times New Roman"/>
          <w:szCs w:val="24"/>
          <w:lang w:eastAsia="de-DE"/>
        </w:rPr>
        <w:t>Größern</w:t>
      </w:r>
      <w:proofErr w:type="spellEnd"/>
      <w:r w:rsidRPr="00B223A7">
        <w:rPr>
          <w:rFonts w:eastAsia="Times New Roman"/>
          <w:szCs w:val="24"/>
          <w:lang w:eastAsia="de-DE"/>
        </w:rPr>
        <w:t xml:space="preserve"> weich, acht dich gering,</w:t>
      </w:r>
      <w:r w:rsidRPr="00B223A7">
        <w:rPr>
          <w:rFonts w:eastAsia="Times New Roman"/>
          <w:szCs w:val="24"/>
          <w:lang w:eastAsia="de-DE"/>
        </w:rPr>
        <w:br/>
        <w:t>Dass er dich nicht in Unglück bring‘,</w:t>
      </w:r>
      <w:r w:rsidRPr="00B223A7">
        <w:rPr>
          <w:rFonts w:eastAsia="Times New Roman"/>
          <w:szCs w:val="24"/>
          <w:lang w:eastAsia="de-DE"/>
        </w:rPr>
        <w:br/>
        <w:t xml:space="preserve">Dem </w:t>
      </w:r>
      <w:proofErr w:type="spellStart"/>
      <w:r w:rsidRPr="00B223A7">
        <w:rPr>
          <w:rFonts w:eastAsia="Times New Roman"/>
          <w:szCs w:val="24"/>
          <w:lang w:eastAsia="de-DE"/>
        </w:rPr>
        <w:t>Kleinern</w:t>
      </w:r>
      <w:proofErr w:type="spellEnd"/>
      <w:r w:rsidRPr="00B223A7">
        <w:rPr>
          <w:rFonts w:eastAsia="Times New Roman"/>
          <w:szCs w:val="24"/>
          <w:lang w:eastAsia="de-DE"/>
        </w:rPr>
        <w:t xml:space="preserve"> auch kein unrecht tu,</w:t>
      </w:r>
      <w:r w:rsidRPr="00B223A7">
        <w:rPr>
          <w:rFonts w:eastAsia="Times New Roman"/>
          <w:szCs w:val="24"/>
          <w:lang w:eastAsia="de-DE"/>
        </w:rPr>
        <w:br/>
        <w:t>So lebst du stets in Fried‘ und Ruh‘.</w:t>
      </w:r>
    </w:p>
    <w:p w14:paraId="15D7BA3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Erheb‘ dich nicht mit stolzem Mut,</w:t>
      </w:r>
      <w:r w:rsidRPr="00B223A7">
        <w:rPr>
          <w:rFonts w:eastAsia="Times New Roman"/>
          <w:szCs w:val="24"/>
          <w:lang w:eastAsia="de-DE"/>
        </w:rPr>
        <w:br/>
        <w:t>Wenn du bekommen hast groß‘ Gut,</w:t>
      </w:r>
      <w:r w:rsidRPr="00B223A7">
        <w:rPr>
          <w:rFonts w:eastAsia="Times New Roman"/>
          <w:szCs w:val="24"/>
          <w:lang w:eastAsia="de-DE"/>
        </w:rPr>
        <w:br/>
        <w:t>Es ist dir nicht darum gegeben,</w:t>
      </w:r>
      <w:r w:rsidRPr="00B223A7">
        <w:rPr>
          <w:rFonts w:eastAsia="Times New Roman"/>
          <w:szCs w:val="24"/>
          <w:lang w:eastAsia="de-DE"/>
        </w:rPr>
        <w:br/>
        <w:t>Dass du dich dadurch sollst erheben.</w:t>
      </w:r>
    </w:p>
    <w:p w14:paraId="100FFC5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Frömmigkeit lass gefallen dir</w:t>
      </w:r>
      <w:r w:rsidRPr="00B223A7">
        <w:rPr>
          <w:rFonts w:eastAsia="Times New Roman"/>
          <w:szCs w:val="24"/>
          <w:lang w:eastAsia="de-DE"/>
        </w:rPr>
        <w:br/>
        <w:t>Viel mehr als Gold, das glaube mir.</w:t>
      </w:r>
      <w:r w:rsidRPr="00B223A7">
        <w:rPr>
          <w:rFonts w:eastAsia="Times New Roman"/>
          <w:szCs w:val="24"/>
          <w:lang w:eastAsia="de-DE"/>
        </w:rPr>
        <w:br/>
        <w:t xml:space="preserve">Wenn Geld und Gut sich von dir </w:t>
      </w:r>
      <w:proofErr w:type="spellStart"/>
      <w:r w:rsidRPr="00B223A7">
        <w:rPr>
          <w:rFonts w:eastAsia="Times New Roman"/>
          <w:szCs w:val="24"/>
          <w:lang w:eastAsia="de-DE"/>
        </w:rPr>
        <w:t>scheidt</w:t>
      </w:r>
      <w:proofErr w:type="spellEnd"/>
      <w:r w:rsidRPr="00B223A7">
        <w:rPr>
          <w:rFonts w:eastAsia="Times New Roman"/>
          <w:szCs w:val="24"/>
          <w:lang w:eastAsia="de-DE"/>
        </w:rPr>
        <w:t>,</w:t>
      </w:r>
      <w:r w:rsidRPr="00B223A7">
        <w:rPr>
          <w:rFonts w:eastAsia="Times New Roman"/>
          <w:szCs w:val="24"/>
          <w:lang w:eastAsia="de-DE"/>
        </w:rPr>
        <w:br/>
        <w:t>So weicht doch nicht die Frömmigkeit.</w:t>
      </w:r>
    </w:p>
    <w:p w14:paraId="504F809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Gedenk der </w:t>
      </w:r>
      <w:proofErr w:type="spellStart"/>
      <w:r w:rsidRPr="00B223A7">
        <w:rPr>
          <w:rFonts w:eastAsia="Times New Roman"/>
          <w:szCs w:val="24"/>
          <w:lang w:eastAsia="de-DE"/>
        </w:rPr>
        <w:t>Arm’n</w:t>
      </w:r>
      <w:proofErr w:type="spellEnd"/>
      <w:r w:rsidRPr="00B223A7">
        <w:rPr>
          <w:rFonts w:eastAsia="Times New Roman"/>
          <w:szCs w:val="24"/>
          <w:lang w:eastAsia="de-DE"/>
        </w:rPr>
        <w:t xml:space="preserve"> zu jeder Frist,</w:t>
      </w:r>
      <w:r w:rsidRPr="00B223A7">
        <w:rPr>
          <w:rFonts w:eastAsia="Times New Roman"/>
          <w:szCs w:val="24"/>
          <w:lang w:eastAsia="de-DE"/>
        </w:rPr>
        <w:br/>
        <w:t>Wenn du von Gott gesegnet bist,</w:t>
      </w:r>
      <w:r w:rsidRPr="00B223A7">
        <w:rPr>
          <w:rFonts w:eastAsia="Times New Roman"/>
          <w:szCs w:val="24"/>
          <w:lang w:eastAsia="de-DE"/>
        </w:rPr>
        <w:br/>
        <w:t>Sonst dir das widerfahren kann,</w:t>
      </w:r>
      <w:r w:rsidRPr="00B223A7">
        <w:rPr>
          <w:rFonts w:eastAsia="Times New Roman"/>
          <w:szCs w:val="24"/>
          <w:lang w:eastAsia="de-DE"/>
        </w:rPr>
        <w:br/>
        <w:t>Was Christus sagt vom reichen Mann.</w:t>
      </w:r>
    </w:p>
    <w:p w14:paraId="1504566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8.) Hat jemand dir was </w:t>
      </w:r>
      <w:proofErr w:type="spellStart"/>
      <w:r w:rsidRPr="00B223A7">
        <w:rPr>
          <w:rFonts w:eastAsia="Times New Roman"/>
          <w:szCs w:val="24"/>
          <w:lang w:eastAsia="de-DE"/>
        </w:rPr>
        <w:t>Gut’s</w:t>
      </w:r>
      <w:proofErr w:type="spellEnd"/>
      <w:r w:rsidRPr="00B223A7">
        <w:rPr>
          <w:rFonts w:eastAsia="Times New Roman"/>
          <w:szCs w:val="24"/>
          <w:lang w:eastAsia="de-DE"/>
        </w:rPr>
        <w:t xml:space="preserve"> getan,</w:t>
      </w:r>
      <w:r w:rsidRPr="00B223A7">
        <w:rPr>
          <w:rFonts w:eastAsia="Times New Roman"/>
          <w:szCs w:val="24"/>
          <w:lang w:eastAsia="de-DE"/>
        </w:rPr>
        <w:br/>
        <w:t>Da sollst du allzeit denken dran,</w:t>
      </w:r>
      <w:r w:rsidRPr="00B223A7">
        <w:rPr>
          <w:rFonts w:eastAsia="Times New Roman"/>
          <w:szCs w:val="24"/>
          <w:lang w:eastAsia="de-DE"/>
        </w:rPr>
        <w:br/>
        <w:t>Es soll dir sein von Herzen Leid,</w:t>
      </w:r>
      <w:r w:rsidRPr="00B223A7">
        <w:rPr>
          <w:rFonts w:eastAsia="Times New Roman"/>
          <w:szCs w:val="24"/>
          <w:lang w:eastAsia="de-DE"/>
        </w:rPr>
        <w:br/>
        <w:t>Wenn’s deinem Nächsten übel geht.</w:t>
      </w:r>
    </w:p>
    <w:p w14:paraId="62728BF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In deiner Jugend sollst du dich</w:t>
      </w:r>
      <w:r w:rsidRPr="00B223A7">
        <w:rPr>
          <w:rFonts w:eastAsia="Times New Roman"/>
          <w:szCs w:val="24"/>
          <w:lang w:eastAsia="de-DE"/>
        </w:rPr>
        <w:br/>
        <w:t xml:space="preserve">Zur Arbeit halten </w:t>
      </w:r>
      <w:proofErr w:type="spellStart"/>
      <w:r w:rsidRPr="00B223A7">
        <w:rPr>
          <w:rFonts w:eastAsia="Times New Roman"/>
          <w:szCs w:val="24"/>
          <w:lang w:eastAsia="de-DE"/>
        </w:rPr>
        <w:t>fleißiglich</w:t>
      </w:r>
      <w:proofErr w:type="spellEnd"/>
      <w:r w:rsidRPr="00B223A7">
        <w:rPr>
          <w:rFonts w:eastAsia="Times New Roman"/>
          <w:szCs w:val="24"/>
          <w:lang w:eastAsia="de-DE"/>
        </w:rPr>
        <w:t>.</w:t>
      </w:r>
      <w:r w:rsidRPr="00B223A7">
        <w:rPr>
          <w:rFonts w:eastAsia="Times New Roman"/>
          <w:szCs w:val="24"/>
          <w:lang w:eastAsia="de-DE"/>
        </w:rPr>
        <w:br/>
        <w:t>Danach gar schwer die Arbeit ist,</w:t>
      </w:r>
      <w:r w:rsidRPr="00B223A7">
        <w:rPr>
          <w:rFonts w:eastAsia="Times New Roman"/>
          <w:szCs w:val="24"/>
          <w:lang w:eastAsia="de-DE"/>
        </w:rPr>
        <w:br/>
        <w:t>Wenn du zum Alter kommen bist.</w:t>
      </w:r>
    </w:p>
    <w:p w14:paraId="5F6FB26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10.) Kehr dich auch nicht an Jedermann,</w:t>
      </w:r>
      <w:r w:rsidRPr="00B223A7">
        <w:rPr>
          <w:rFonts w:eastAsia="Times New Roman"/>
          <w:szCs w:val="24"/>
          <w:lang w:eastAsia="de-DE"/>
        </w:rPr>
        <w:br/>
        <w:t>Der dir vor Augen dienen kann:</w:t>
      </w:r>
      <w:r w:rsidRPr="00B223A7">
        <w:rPr>
          <w:rFonts w:eastAsia="Times New Roman"/>
          <w:szCs w:val="24"/>
          <w:lang w:eastAsia="de-DE"/>
        </w:rPr>
        <w:br/>
        <w:t>Nicht alles geht von Herzensgrund,</w:t>
      </w:r>
      <w:r w:rsidRPr="00B223A7">
        <w:rPr>
          <w:rFonts w:eastAsia="Times New Roman"/>
          <w:szCs w:val="24"/>
          <w:lang w:eastAsia="de-DE"/>
        </w:rPr>
        <w:br/>
        <w:t xml:space="preserve">Was schön und lieblich </w:t>
      </w:r>
      <w:proofErr w:type="spellStart"/>
      <w:r w:rsidRPr="00B223A7">
        <w:rPr>
          <w:rFonts w:eastAsia="Times New Roman"/>
          <w:szCs w:val="24"/>
          <w:lang w:eastAsia="de-DE"/>
        </w:rPr>
        <w:t>redt</w:t>
      </w:r>
      <w:proofErr w:type="spellEnd"/>
      <w:r w:rsidRPr="00B223A7">
        <w:rPr>
          <w:rFonts w:eastAsia="Times New Roman"/>
          <w:szCs w:val="24"/>
          <w:lang w:eastAsia="de-DE"/>
        </w:rPr>
        <w:t xml:space="preserve"> der Mund.</w:t>
      </w:r>
    </w:p>
    <w:p w14:paraId="5B1C246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Lass kein‘ Unfall verdrießen dich,</w:t>
      </w:r>
      <w:r w:rsidRPr="00B223A7">
        <w:rPr>
          <w:rFonts w:eastAsia="Times New Roman"/>
          <w:szCs w:val="24"/>
          <w:lang w:eastAsia="de-DE"/>
        </w:rPr>
        <w:br/>
        <w:t>Wenn gleich das Glück geht hinter sich:</w:t>
      </w:r>
      <w:r w:rsidRPr="00B223A7">
        <w:rPr>
          <w:rFonts w:eastAsia="Times New Roman"/>
          <w:szCs w:val="24"/>
          <w:lang w:eastAsia="de-DE"/>
        </w:rPr>
        <w:br/>
        <w:t>Anfang und Ende nicht gleich sein,</w:t>
      </w:r>
      <w:r w:rsidRPr="00B223A7">
        <w:rPr>
          <w:rFonts w:eastAsia="Times New Roman"/>
          <w:szCs w:val="24"/>
          <w:lang w:eastAsia="de-DE"/>
        </w:rPr>
        <w:br/>
        <w:t xml:space="preserve">Wie </w:t>
      </w:r>
      <w:proofErr w:type="spellStart"/>
      <w:r w:rsidRPr="00B223A7">
        <w:rPr>
          <w:rFonts w:eastAsia="Times New Roman"/>
          <w:szCs w:val="24"/>
          <w:lang w:eastAsia="de-DE"/>
        </w:rPr>
        <w:t>solch’s</w:t>
      </w:r>
      <w:proofErr w:type="spellEnd"/>
      <w:r w:rsidRPr="00B223A7">
        <w:rPr>
          <w:rFonts w:eastAsia="Times New Roman"/>
          <w:szCs w:val="24"/>
          <w:lang w:eastAsia="de-DE"/>
        </w:rPr>
        <w:t xml:space="preserve"> oft gibt der Augenschein.</w:t>
      </w:r>
    </w:p>
    <w:p w14:paraId="61ADA7C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12.) Mäßig im Zorn sei allezeit,</w:t>
      </w:r>
      <w:r w:rsidRPr="00B223A7">
        <w:rPr>
          <w:rFonts w:eastAsia="Times New Roman"/>
          <w:szCs w:val="24"/>
          <w:lang w:eastAsia="de-DE"/>
        </w:rPr>
        <w:br/>
        <w:t xml:space="preserve">Um klein‘ </w:t>
      </w:r>
      <w:proofErr w:type="spellStart"/>
      <w:r w:rsidRPr="00B223A7">
        <w:rPr>
          <w:rFonts w:eastAsia="Times New Roman"/>
          <w:szCs w:val="24"/>
          <w:lang w:eastAsia="de-DE"/>
        </w:rPr>
        <w:t>Ursach</w:t>
      </w:r>
      <w:proofErr w:type="spellEnd"/>
      <w:r w:rsidRPr="00B223A7">
        <w:rPr>
          <w:rFonts w:eastAsia="Times New Roman"/>
          <w:szCs w:val="24"/>
          <w:lang w:eastAsia="de-DE"/>
        </w:rPr>
        <w:t>‘ erheb kein streit,</w:t>
      </w:r>
      <w:r w:rsidRPr="00B223A7">
        <w:rPr>
          <w:rFonts w:eastAsia="Times New Roman"/>
          <w:szCs w:val="24"/>
          <w:lang w:eastAsia="de-DE"/>
        </w:rPr>
        <w:br/>
        <w:t xml:space="preserve">Durch Zorn das Herz so wird </w:t>
      </w:r>
      <w:proofErr w:type="spellStart"/>
      <w:r w:rsidRPr="00B223A7">
        <w:rPr>
          <w:rFonts w:eastAsia="Times New Roman"/>
          <w:szCs w:val="24"/>
          <w:lang w:eastAsia="de-DE"/>
        </w:rPr>
        <w:t>verblendt</w:t>
      </w:r>
      <w:proofErr w:type="spellEnd"/>
      <w:r w:rsidRPr="00B223A7">
        <w:rPr>
          <w:rFonts w:eastAsia="Times New Roman"/>
          <w:szCs w:val="24"/>
          <w:lang w:eastAsia="de-DE"/>
        </w:rPr>
        <w:t>,</w:t>
      </w:r>
      <w:r w:rsidRPr="00B223A7">
        <w:rPr>
          <w:rFonts w:eastAsia="Times New Roman"/>
          <w:szCs w:val="24"/>
          <w:lang w:eastAsia="de-DE"/>
        </w:rPr>
        <w:br/>
        <w:t>Dass man, was Recht ist, nicht erkennt.</w:t>
      </w:r>
    </w:p>
    <w:p w14:paraId="5E0B9DF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13.) Nicht schäm dich, rat ich allermeist,</w:t>
      </w:r>
      <w:r w:rsidRPr="00B223A7">
        <w:rPr>
          <w:rFonts w:eastAsia="Times New Roman"/>
          <w:szCs w:val="24"/>
          <w:lang w:eastAsia="de-DE"/>
        </w:rPr>
        <w:br/>
        <w:t>Dass man dich lehr‘, was du nicht weißt.</w:t>
      </w:r>
      <w:r w:rsidRPr="00B223A7">
        <w:rPr>
          <w:rFonts w:eastAsia="Times New Roman"/>
          <w:szCs w:val="24"/>
          <w:lang w:eastAsia="de-DE"/>
        </w:rPr>
        <w:br/>
        <w:t>Wer etwas kann, den hält man Wert,</w:t>
      </w:r>
      <w:r w:rsidRPr="00B223A7">
        <w:rPr>
          <w:rFonts w:eastAsia="Times New Roman"/>
          <w:szCs w:val="24"/>
          <w:lang w:eastAsia="de-DE"/>
        </w:rPr>
        <w:br/>
        <w:t>Den Ungeschickten niemand begehrt.</w:t>
      </w:r>
    </w:p>
    <w:p w14:paraId="7EB810E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14.) O merk, wenn einer führt ein‘ Klag</w:t>
      </w:r>
      <w:r w:rsidRPr="00B223A7">
        <w:rPr>
          <w:rFonts w:eastAsia="Times New Roman"/>
          <w:szCs w:val="24"/>
          <w:lang w:eastAsia="de-DE"/>
        </w:rPr>
        <w:br/>
        <w:t xml:space="preserve">Vor dir, so sollst du bald der </w:t>
      </w:r>
      <w:proofErr w:type="spellStart"/>
      <w:r w:rsidRPr="00B223A7">
        <w:rPr>
          <w:rFonts w:eastAsia="Times New Roman"/>
          <w:szCs w:val="24"/>
          <w:lang w:eastAsia="de-DE"/>
        </w:rPr>
        <w:t>Sach</w:t>
      </w:r>
      <w:proofErr w:type="spellEnd"/>
      <w:r w:rsidRPr="00B223A7">
        <w:rPr>
          <w:rFonts w:eastAsia="Times New Roman"/>
          <w:szCs w:val="24"/>
          <w:lang w:eastAsia="de-DE"/>
        </w:rPr>
        <w:br/>
        <w:t>Nicht glauben, auch nicht richten fort,</w:t>
      </w:r>
      <w:r w:rsidRPr="00B223A7">
        <w:rPr>
          <w:rFonts w:eastAsia="Times New Roman"/>
          <w:szCs w:val="24"/>
          <w:lang w:eastAsia="de-DE"/>
        </w:rPr>
        <w:br/>
        <w:t xml:space="preserve">Sondern erst </w:t>
      </w:r>
      <w:proofErr w:type="spellStart"/>
      <w:r w:rsidRPr="00B223A7">
        <w:rPr>
          <w:rFonts w:eastAsia="Times New Roman"/>
          <w:szCs w:val="24"/>
          <w:lang w:eastAsia="de-DE"/>
        </w:rPr>
        <w:t>hör’n</w:t>
      </w:r>
      <w:proofErr w:type="spellEnd"/>
      <w:r w:rsidRPr="00B223A7">
        <w:rPr>
          <w:rFonts w:eastAsia="Times New Roman"/>
          <w:szCs w:val="24"/>
          <w:lang w:eastAsia="de-DE"/>
        </w:rPr>
        <w:t xml:space="preserve"> des Andern Wort.</w:t>
      </w:r>
    </w:p>
    <w:p w14:paraId="766D57A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15.) Pracht und Hoffart meid‘ überall,</w:t>
      </w:r>
      <w:r w:rsidRPr="00B223A7">
        <w:rPr>
          <w:rFonts w:eastAsia="Times New Roman"/>
          <w:szCs w:val="24"/>
          <w:lang w:eastAsia="de-DE"/>
        </w:rPr>
        <w:br/>
        <w:t>Dass du nicht kommest gar zu Fall.</w:t>
      </w:r>
      <w:r w:rsidRPr="00B223A7">
        <w:rPr>
          <w:rFonts w:eastAsia="Times New Roman"/>
          <w:szCs w:val="24"/>
          <w:lang w:eastAsia="de-DE"/>
        </w:rPr>
        <w:br/>
        <w:t xml:space="preserve">Mancher wär ein </w:t>
      </w:r>
      <w:proofErr w:type="spellStart"/>
      <w:r w:rsidRPr="00B223A7">
        <w:rPr>
          <w:rFonts w:eastAsia="Times New Roman"/>
          <w:szCs w:val="24"/>
          <w:lang w:eastAsia="de-DE"/>
        </w:rPr>
        <w:t>wohlhab’ner</w:t>
      </w:r>
      <w:proofErr w:type="spellEnd"/>
      <w:r w:rsidRPr="00B223A7">
        <w:rPr>
          <w:rFonts w:eastAsia="Times New Roman"/>
          <w:szCs w:val="24"/>
          <w:lang w:eastAsia="de-DE"/>
        </w:rPr>
        <w:t xml:space="preserve"> Mann,</w:t>
      </w:r>
      <w:r w:rsidRPr="00B223A7">
        <w:rPr>
          <w:rFonts w:eastAsia="Times New Roman"/>
          <w:szCs w:val="24"/>
          <w:lang w:eastAsia="de-DE"/>
        </w:rPr>
        <w:br/>
        <w:t xml:space="preserve">Hätt‘ er Hoffart und Pracht </w:t>
      </w:r>
      <w:proofErr w:type="spellStart"/>
      <w:r w:rsidRPr="00B223A7">
        <w:rPr>
          <w:rFonts w:eastAsia="Times New Roman"/>
          <w:szCs w:val="24"/>
          <w:lang w:eastAsia="de-DE"/>
        </w:rPr>
        <w:t>gelahn</w:t>
      </w:r>
      <w:proofErr w:type="spellEnd"/>
      <w:r w:rsidRPr="00B223A7">
        <w:rPr>
          <w:rFonts w:eastAsia="Times New Roman"/>
          <w:szCs w:val="24"/>
          <w:lang w:eastAsia="de-DE"/>
        </w:rPr>
        <w:t>.</w:t>
      </w:r>
    </w:p>
    <w:p w14:paraId="5BC813C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16.) Quäl‘ dich in Kreuz und Trübsal nicht,</w:t>
      </w:r>
      <w:r w:rsidRPr="00B223A7">
        <w:rPr>
          <w:rFonts w:eastAsia="Times New Roman"/>
          <w:szCs w:val="24"/>
          <w:lang w:eastAsia="de-DE"/>
        </w:rPr>
        <w:br/>
        <w:t>Setz nur auf Gott dein Zuversicht.</w:t>
      </w:r>
      <w:r w:rsidRPr="00B223A7">
        <w:rPr>
          <w:rFonts w:eastAsia="Times New Roman"/>
          <w:szCs w:val="24"/>
          <w:lang w:eastAsia="de-DE"/>
        </w:rPr>
        <w:br/>
        <w:t>Es mögen dich viel fechten an,</w:t>
      </w:r>
      <w:r w:rsidRPr="00B223A7">
        <w:rPr>
          <w:rFonts w:eastAsia="Times New Roman"/>
          <w:szCs w:val="24"/>
          <w:lang w:eastAsia="de-DE"/>
        </w:rPr>
        <w:br/>
        <w:t>Dem sei Trotz, der’s nicht lassen kann.</w:t>
      </w:r>
    </w:p>
    <w:p w14:paraId="25ACAEF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17.) Ruf Gott in allen Nöten an,</w:t>
      </w:r>
      <w:r w:rsidRPr="00B223A7">
        <w:rPr>
          <w:rFonts w:eastAsia="Times New Roman"/>
          <w:szCs w:val="24"/>
          <w:lang w:eastAsia="de-DE"/>
        </w:rPr>
        <w:br/>
        <w:t xml:space="preserve">Er wird gewisslich bei dir </w:t>
      </w:r>
      <w:proofErr w:type="spellStart"/>
      <w:r w:rsidRPr="00B223A7">
        <w:rPr>
          <w:rFonts w:eastAsia="Times New Roman"/>
          <w:szCs w:val="24"/>
          <w:lang w:eastAsia="de-DE"/>
        </w:rPr>
        <w:t>stahn</w:t>
      </w:r>
      <w:proofErr w:type="spellEnd"/>
      <w:r w:rsidRPr="00B223A7">
        <w:rPr>
          <w:rFonts w:eastAsia="Times New Roman"/>
          <w:szCs w:val="24"/>
          <w:lang w:eastAsia="de-DE"/>
        </w:rPr>
        <w:t>:</w:t>
      </w:r>
      <w:r w:rsidRPr="00B223A7">
        <w:rPr>
          <w:rFonts w:eastAsia="Times New Roman"/>
          <w:szCs w:val="24"/>
          <w:lang w:eastAsia="de-DE"/>
        </w:rPr>
        <w:br/>
        <w:t xml:space="preserve">Er hilft </w:t>
      </w:r>
      <w:proofErr w:type="spellStart"/>
      <w:r w:rsidRPr="00B223A7">
        <w:rPr>
          <w:rFonts w:eastAsia="Times New Roman"/>
          <w:szCs w:val="24"/>
          <w:lang w:eastAsia="de-DE"/>
        </w:rPr>
        <w:t>ein’m</w:t>
      </w:r>
      <w:proofErr w:type="spellEnd"/>
      <w:r w:rsidRPr="00B223A7">
        <w:rPr>
          <w:rFonts w:eastAsia="Times New Roman"/>
          <w:szCs w:val="24"/>
          <w:lang w:eastAsia="de-DE"/>
        </w:rPr>
        <w:t xml:space="preserve"> jeden aus der Not,</w:t>
      </w:r>
      <w:r w:rsidRPr="00B223A7">
        <w:rPr>
          <w:rFonts w:eastAsia="Times New Roman"/>
          <w:szCs w:val="24"/>
          <w:lang w:eastAsia="de-DE"/>
        </w:rPr>
        <w:br/>
        <w:t>Der nur nach seinem Willen tut.</w:t>
      </w:r>
    </w:p>
    <w:p w14:paraId="6CC0E72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18.) Sieh dich wohl vor, die Zeit ist </w:t>
      </w:r>
      <w:proofErr w:type="spellStart"/>
      <w:r w:rsidRPr="00B223A7">
        <w:rPr>
          <w:rFonts w:eastAsia="Times New Roman"/>
          <w:szCs w:val="24"/>
          <w:lang w:eastAsia="de-DE"/>
        </w:rPr>
        <w:t>bos</w:t>
      </w:r>
      <w:proofErr w:type="spellEnd"/>
      <w:r w:rsidRPr="00B223A7">
        <w:rPr>
          <w:rFonts w:eastAsia="Times New Roman"/>
          <w:szCs w:val="24"/>
          <w:lang w:eastAsia="de-DE"/>
        </w:rPr>
        <w:t>‘,</w:t>
      </w:r>
      <w:r w:rsidRPr="00B223A7">
        <w:rPr>
          <w:rFonts w:eastAsia="Times New Roman"/>
          <w:szCs w:val="24"/>
          <w:lang w:eastAsia="de-DE"/>
        </w:rPr>
        <w:br/>
        <w:t>Die Welt ist falsch und sehr gottlos.</w:t>
      </w:r>
      <w:r w:rsidRPr="00B223A7">
        <w:rPr>
          <w:rFonts w:eastAsia="Times New Roman"/>
          <w:szCs w:val="24"/>
          <w:lang w:eastAsia="de-DE"/>
        </w:rPr>
        <w:br/>
        <w:t>Willst du der Welt viel hangen an,</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Schad und </w:t>
      </w:r>
      <w:proofErr w:type="spellStart"/>
      <w:r w:rsidRPr="00B223A7">
        <w:rPr>
          <w:rFonts w:eastAsia="Times New Roman"/>
          <w:szCs w:val="24"/>
          <w:lang w:eastAsia="de-DE"/>
        </w:rPr>
        <w:t>Schand</w:t>
      </w:r>
      <w:proofErr w:type="spellEnd"/>
      <w:r w:rsidRPr="00B223A7">
        <w:rPr>
          <w:rFonts w:eastAsia="Times New Roman"/>
          <w:szCs w:val="24"/>
          <w:lang w:eastAsia="de-DE"/>
        </w:rPr>
        <w:t xml:space="preserve"> kommst nicht davon.</w:t>
      </w:r>
    </w:p>
    <w:p w14:paraId="3F70066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19.) Tracht stets nach dem, was Recht getan,</w:t>
      </w:r>
      <w:r w:rsidRPr="00B223A7">
        <w:rPr>
          <w:rFonts w:eastAsia="Times New Roman"/>
          <w:szCs w:val="24"/>
          <w:lang w:eastAsia="de-DE"/>
        </w:rPr>
        <w:br/>
        <w:t>Ob’s gleich nicht lobet Jedermann,</w:t>
      </w:r>
      <w:r w:rsidRPr="00B223A7">
        <w:rPr>
          <w:rFonts w:eastAsia="Times New Roman"/>
          <w:szCs w:val="24"/>
          <w:lang w:eastAsia="de-DE"/>
        </w:rPr>
        <w:br/>
        <w:t>Es kann’s doch keiner machen so,</w:t>
      </w:r>
      <w:r w:rsidRPr="00B223A7">
        <w:rPr>
          <w:rFonts w:eastAsia="Times New Roman"/>
          <w:szCs w:val="24"/>
          <w:lang w:eastAsia="de-DE"/>
        </w:rPr>
        <w:br/>
        <w:t xml:space="preserve">Dass </w:t>
      </w:r>
      <w:proofErr w:type="spellStart"/>
      <w:r w:rsidRPr="00B223A7">
        <w:rPr>
          <w:rFonts w:eastAsia="Times New Roman"/>
          <w:szCs w:val="24"/>
          <w:lang w:eastAsia="de-DE"/>
        </w:rPr>
        <w:t>Jedermann’s</w:t>
      </w:r>
      <w:proofErr w:type="spellEnd"/>
      <w:r w:rsidRPr="00B223A7">
        <w:rPr>
          <w:rFonts w:eastAsia="Times New Roman"/>
          <w:szCs w:val="24"/>
          <w:lang w:eastAsia="de-DE"/>
        </w:rPr>
        <w:t xml:space="preserve"> gefallen tu.</w:t>
      </w:r>
    </w:p>
    <w:p w14:paraId="47B26B6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20.) Verlass dich nicht auf irdisch‘ Ding,</w:t>
      </w:r>
      <w:r w:rsidRPr="00B223A7">
        <w:rPr>
          <w:rFonts w:eastAsia="Times New Roman"/>
          <w:szCs w:val="24"/>
          <w:lang w:eastAsia="de-DE"/>
        </w:rPr>
        <w:br/>
        <w:t>All zeitlich Gut achte gering.</w:t>
      </w:r>
      <w:r w:rsidRPr="00B223A7">
        <w:rPr>
          <w:rFonts w:eastAsia="Times New Roman"/>
          <w:szCs w:val="24"/>
          <w:lang w:eastAsia="de-DE"/>
        </w:rPr>
        <w:br/>
        <w:t>Darum der Mensch gar weißlich tut,</w:t>
      </w:r>
      <w:r w:rsidRPr="00B223A7">
        <w:rPr>
          <w:rFonts w:eastAsia="Times New Roman"/>
          <w:szCs w:val="24"/>
          <w:lang w:eastAsia="de-DE"/>
        </w:rPr>
        <w:br/>
        <w:t xml:space="preserve">Der allein sucht das </w:t>
      </w:r>
      <w:proofErr w:type="spellStart"/>
      <w:r w:rsidRPr="00B223A7">
        <w:rPr>
          <w:rFonts w:eastAsia="Times New Roman"/>
          <w:szCs w:val="24"/>
          <w:lang w:eastAsia="de-DE"/>
        </w:rPr>
        <w:t>ew’ge</w:t>
      </w:r>
      <w:proofErr w:type="spellEnd"/>
      <w:r w:rsidRPr="00B223A7">
        <w:rPr>
          <w:rFonts w:eastAsia="Times New Roman"/>
          <w:szCs w:val="24"/>
          <w:lang w:eastAsia="de-DE"/>
        </w:rPr>
        <w:t xml:space="preserve"> Gut.</w:t>
      </w:r>
    </w:p>
    <w:p w14:paraId="22CFC51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21.) Wenn jemand mit dir hadern will,</w:t>
      </w:r>
      <w:r w:rsidRPr="00B223A7">
        <w:rPr>
          <w:rFonts w:eastAsia="Times New Roman"/>
          <w:szCs w:val="24"/>
          <w:lang w:eastAsia="de-DE"/>
        </w:rPr>
        <w:br/>
        <w:t>So rat ich, dass du schweigest still</w:t>
      </w:r>
      <w:r w:rsidRPr="00B223A7">
        <w:rPr>
          <w:rFonts w:eastAsia="Times New Roman"/>
          <w:szCs w:val="24"/>
          <w:lang w:eastAsia="de-DE"/>
        </w:rPr>
        <w:br/>
        <w:t>Und ihm nicht helfest auf die Bahn,</w:t>
      </w:r>
      <w:r w:rsidRPr="00B223A7">
        <w:rPr>
          <w:rFonts w:eastAsia="Times New Roman"/>
          <w:szCs w:val="24"/>
          <w:lang w:eastAsia="de-DE"/>
        </w:rPr>
        <w:br/>
        <w:t xml:space="preserve">Da er gern wollt‘ ein </w:t>
      </w:r>
      <w:proofErr w:type="spellStart"/>
      <w:r w:rsidRPr="00B223A7">
        <w:rPr>
          <w:rFonts w:eastAsia="Times New Roman"/>
          <w:szCs w:val="24"/>
          <w:lang w:eastAsia="de-DE"/>
        </w:rPr>
        <w:t>ursach</w:t>
      </w:r>
      <w:proofErr w:type="spellEnd"/>
      <w:r w:rsidRPr="00B223A7">
        <w:rPr>
          <w:rFonts w:eastAsia="Times New Roman"/>
          <w:szCs w:val="24"/>
          <w:lang w:eastAsia="de-DE"/>
        </w:rPr>
        <w:t xml:space="preserve">‘ </w:t>
      </w:r>
      <w:proofErr w:type="spellStart"/>
      <w:r w:rsidRPr="00B223A7">
        <w:rPr>
          <w:rFonts w:eastAsia="Times New Roman"/>
          <w:szCs w:val="24"/>
          <w:lang w:eastAsia="de-DE"/>
        </w:rPr>
        <w:t>han</w:t>
      </w:r>
      <w:proofErr w:type="spellEnd"/>
      <w:r w:rsidRPr="00B223A7">
        <w:rPr>
          <w:rFonts w:eastAsia="Times New Roman"/>
          <w:szCs w:val="24"/>
          <w:lang w:eastAsia="de-DE"/>
        </w:rPr>
        <w:t>‘.</w:t>
      </w:r>
    </w:p>
    <w:p w14:paraId="17C88EF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22.) Xerxes verließ sich auf sein Heer,</w:t>
      </w:r>
      <w:r w:rsidRPr="00B223A7">
        <w:rPr>
          <w:rFonts w:eastAsia="Times New Roman"/>
          <w:szCs w:val="24"/>
          <w:lang w:eastAsia="de-DE"/>
        </w:rPr>
        <w:br/>
        <w:t xml:space="preserve">Darüber ward er </w:t>
      </w:r>
      <w:proofErr w:type="spellStart"/>
      <w:r w:rsidRPr="00B223A7">
        <w:rPr>
          <w:rFonts w:eastAsia="Times New Roman"/>
          <w:szCs w:val="24"/>
          <w:lang w:eastAsia="de-DE"/>
        </w:rPr>
        <w:t>g’schlagen</w:t>
      </w:r>
      <w:proofErr w:type="spellEnd"/>
      <w:r w:rsidRPr="00B223A7">
        <w:rPr>
          <w:rFonts w:eastAsia="Times New Roman"/>
          <w:szCs w:val="24"/>
          <w:lang w:eastAsia="de-DE"/>
        </w:rPr>
        <w:t xml:space="preserve"> sehr.</w:t>
      </w:r>
      <w:r w:rsidRPr="00B223A7">
        <w:rPr>
          <w:rFonts w:eastAsia="Times New Roman"/>
          <w:szCs w:val="24"/>
          <w:lang w:eastAsia="de-DE"/>
        </w:rPr>
        <w:br/>
        <w:t xml:space="preserve">Wenn du musst Krieg </w:t>
      </w:r>
      <w:proofErr w:type="spellStart"/>
      <w:r w:rsidRPr="00B223A7">
        <w:rPr>
          <w:rFonts w:eastAsia="Times New Roman"/>
          <w:szCs w:val="24"/>
          <w:lang w:eastAsia="de-DE"/>
        </w:rPr>
        <w:t>führ’n</w:t>
      </w:r>
      <w:proofErr w:type="spellEnd"/>
      <w:r w:rsidRPr="00B223A7">
        <w:rPr>
          <w:rFonts w:eastAsia="Times New Roman"/>
          <w:szCs w:val="24"/>
          <w:lang w:eastAsia="de-DE"/>
        </w:rPr>
        <w:t xml:space="preserve"> Gott vertrau,</w:t>
      </w:r>
      <w:r w:rsidRPr="00B223A7">
        <w:rPr>
          <w:rFonts w:eastAsia="Times New Roman"/>
          <w:szCs w:val="24"/>
          <w:lang w:eastAsia="de-DE"/>
        </w:rPr>
        <w:br/>
        <w:t>Sonst allezeit den Frieden bau.</w:t>
      </w:r>
    </w:p>
    <w:p w14:paraId="04219FD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23.) </w:t>
      </w:r>
      <w:proofErr w:type="spellStart"/>
      <w:r w:rsidRPr="00B223A7">
        <w:rPr>
          <w:rFonts w:eastAsia="Times New Roman"/>
          <w:szCs w:val="24"/>
          <w:lang w:eastAsia="de-DE"/>
        </w:rPr>
        <w:t>Ye</w:t>
      </w:r>
      <w:proofErr w:type="spellEnd"/>
      <w:r w:rsidRPr="00B223A7">
        <w:rPr>
          <w:rFonts w:eastAsia="Times New Roman"/>
          <w:szCs w:val="24"/>
          <w:lang w:eastAsia="de-DE"/>
        </w:rPr>
        <w:t xml:space="preserve"> </w:t>
      </w:r>
      <w:proofErr w:type="spellStart"/>
      <w:r w:rsidRPr="00B223A7">
        <w:rPr>
          <w:rFonts w:eastAsia="Times New Roman"/>
          <w:szCs w:val="24"/>
          <w:lang w:eastAsia="de-DE"/>
        </w:rPr>
        <w:t>läng’r</w:t>
      </w:r>
      <w:proofErr w:type="spellEnd"/>
      <w:r w:rsidRPr="00B223A7">
        <w:rPr>
          <w:rFonts w:eastAsia="Times New Roman"/>
          <w:szCs w:val="24"/>
          <w:lang w:eastAsia="de-DE"/>
        </w:rPr>
        <w:t>, je mehr kehr dich zu Gott,</w:t>
      </w:r>
      <w:r w:rsidRPr="00B223A7">
        <w:rPr>
          <w:rFonts w:eastAsia="Times New Roman"/>
          <w:szCs w:val="24"/>
          <w:lang w:eastAsia="de-DE"/>
        </w:rPr>
        <w:br/>
        <w:t>Dass du nicht kriegst des Teufels Spott.</w:t>
      </w:r>
      <w:r w:rsidRPr="00B223A7">
        <w:rPr>
          <w:rFonts w:eastAsia="Times New Roman"/>
          <w:szCs w:val="24"/>
          <w:lang w:eastAsia="de-DE"/>
        </w:rPr>
        <w:br/>
        <w:t xml:space="preserve">Der Mensch ein solchen Lohn wird </w:t>
      </w:r>
      <w:proofErr w:type="spellStart"/>
      <w:r w:rsidRPr="00B223A7">
        <w:rPr>
          <w:rFonts w:eastAsia="Times New Roman"/>
          <w:szCs w:val="24"/>
          <w:lang w:eastAsia="de-DE"/>
        </w:rPr>
        <w:t>han</w:t>
      </w:r>
      <w:proofErr w:type="spellEnd"/>
      <w:r w:rsidRPr="00B223A7">
        <w:rPr>
          <w:rFonts w:eastAsia="Times New Roman"/>
          <w:szCs w:val="24"/>
          <w:lang w:eastAsia="de-DE"/>
        </w:rPr>
        <w:t>,</w:t>
      </w:r>
      <w:r w:rsidRPr="00B223A7">
        <w:rPr>
          <w:rFonts w:eastAsia="Times New Roman"/>
          <w:szCs w:val="24"/>
          <w:lang w:eastAsia="de-DE"/>
        </w:rPr>
        <w:br/>
        <w:t>Wie er im Leben hat getan.</w:t>
      </w:r>
    </w:p>
    <w:p w14:paraId="18FE4D4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24.) Zier all‘ dein Tun mit Redlichkeit,</w:t>
      </w:r>
      <w:r w:rsidRPr="00B223A7">
        <w:rPr>
          <w:rFonts w:eastAsia="Times New Roman"/>
          <w:szCs w:val="24"/>
          <w:lang w:eastAsia="de-DE"/>
        </w:rPr>
        <w:br/>
        <w:t xml:space="preserve">Bedenk zum End‘ den letzten </w:t>
      </w:r>
      <w:proofErr w:type="spellStart"/>
      <w:r w:rsidRPr="00B223A7">
        <w:rPr>
          <w:rFonts w:eastAsia="Times New Roman"/>
          <w:szCs w:val="24"/>
          <w:lang w:eastAsia="de-DE"/>
        </w:rPr>
        <w:t>B’scheid</w:t>
      </w:r>
      <w:proofErr w:type="spellEnd"/>
      <w:r w:rsidRPr="00B223A7">
        <w:rPr>
          <w:rFonts w:eastAsia="Times New Roman"/>
          <w:szCs w:val="24"/>
          <w:lang w:eastAsia="de-DE"/>
        </w:rPr>
        <w:t>,</w:t>
      </w:r>
      <w:r w:rsidRPr="00B223A7">
        <w:rPr>
          <w:rFonts w:eastAsia="Times New Roman"/>
          <w:szCs w:val="24"/>
          <w:lang w:eastAsia="de-DE"/>
        </w:rPr>
        <w:br/>
        <w:t>Denn vor getan und nach gedacht,</w:t>
      </w:r>
      <w:r w:rsidRPr="00B223A7">
        <w:rPr>
          <w:rFonts w:eastAsia="Times New Roman"/>
          <w:szCs w:val="24"/>
          <w:lang w:eastAsia="de-DE"/>
        </w:rPr>
        <w:br/>
        <w:t>Hat manchen in groß‘ Leid gebracht.</w:t>
      </w:r>
    </w:p>
    <w:p w14:paraId="6EE789E3" w14:textId="77777777" w:rsidR="00620594" w:rsidRDefault="00620594" w:rsidP="00620594">
      <w:pPr>
        <w:pStyle w:val="berschrift1"/>
      </w:pPr>
      <w:r w:rsidRPr="00B223A7">
        <w:t>Also hat Gott die ganze Welt</w:t>
      </w:r>
    </w:p>
    <w:p w14:paraId="43A1B549" w14:textId="77777777" w:rsidR="00620594" w:rsidRPr="00B223A7" w:rsidRDefault="00620594" w:rsidP="00620594">
      <w:pPr>
        <w:rPr>
          <w:b/>
          <w:lang w:eastAsia="de-DE"/>
        </w:rPr>
      </w:pPr>
      <w:r w:rsidRPr="00B223A7">
        <w:rPr>
          <w:b/>
          <w:lang w:eastAsia="de-DE"/>
        </w:rPr>
        <w:t>Das Evangelium am Pfingstmontage.</w:t>
      </w:r>
    </w:p>
    <w:p w14:paraId="2DB49A0C"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lieben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048680C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Also hat Gott die ganze Welt</w:t>
      </w:r>
      <w:r w:rsidRPr="00B223A7">
        <w:rPr>
          <w:rFonts w:eastAsia="Times New Roman"/>
          <w:szCs w:val="24"/>
          <w:lang w:eastAsia="de-DE"/>
        </w:rPr>
        <w:br/>
        <w:t xml:space="preserve">Aus </w:t>
      </w:r>
      <w:proofErr w:type="spellStart"/>
      <w:r w:rsidRPr="00B223A7">
        <w:rPr>
          <w:rFonts w:eastAsia="Times New Roman"/>
          <w:szCs w:val="24"/>
          <w:lang w:eastAsia="de-DE"/>
        </w:rPr>
        <w:t>sonder</w:t>
      </w:r>
      <w:proofErr w:type="spellEnd"/>
      <w:r w:rsidRPr="00B223A7">
        <w:rPr>
          <w:rFonts w:eastAsia="Times New Roman"/>
          <w:szCs w:val="24"/>
          <w:lang w:eastAsia="de-DE"/>
        </w:rPr>
        <w:t xml:space="preserve"> Gnad </w:t>
      </w:r>
      <w:proofErr w:type="spellStart"/>
      <w:r w:rsidRPr="00B223A7">
        <w:rPr>
          <w:rFonts w:eastAsia="Times New Roman"/>
          <w:szCs w:val="24"/>
          <w:lang w:eastAsia="de-DE"/>
        </w:rPr>
        <w:t>geliebet</w:t>
      </w:r>
      <w:proofErr w:type="spellEnd"/>
      <w:r w:rsidRPr="00B223A7">
        <w:rPr>
          <w:rFonts w:eastAsia="Times New Roman"/>
          <w:szCs w:val="24"/>
          <w:lang w:eastAsia="de-DE"/>
        </w:rPr>
        <w:t>,</w:t>
      </w:r>
      <w:r w:rsidRPr="00B223A7">
        <w:rPr>
          <w:rFonts w:eastAsia="Times New Roman"/>
          <w:szCs w:val="24"/>
          <w:lang w:eastAsia="de-DE"/>
        </w:rPr>
        <w:br/>
        <w:t>Dass er für sie nicht Gut und Geld,</w:t>
      </w:r>
      <w:r w:rsidRPr="00B223A7">
        <w:rPr>
          <w:rFonts w:eastAsia="Times New Roman"/>
          <w:szCs w:val="24"/>
          <w:lang w:eastAsia="de-DE"/>
        </w:rPr>
        <w:br/>
        <w:t xml:space="preserve">Noch </w:t>
      </w:r>
      <w:proofErr w:type="spellStart"/>
      <w:r w:rsidRPr="00B223A7">
        <w:rPr>
          <w:rFonts w:eastAsia="Times New Roman"/>
          <w:szCs w:val="24"/>
          <w:lang w:eastAsia="de-DE"/>
        </w:rPr>
        <w:t>etlich</w:t>
      </w:r>
      <w:proofErr w:type="spellEnd"/>
      <w:r w:rsidRPr="00B223A7">
        <w:rPr>
          <w:rFonts w:eastAsia="Times New Roman"/>
          <w:szCs w:val="24"/>
          <w:lang w:eastAsia="de-DE"/>
        </w:rPr>
        <w:t xml:space="preserve"> Engel </w:t>
      </w:r>
      <w:proofErr w:type="spellStart"/>
      <w:r w:rsidRPr="00B223A7">
        <w:rPr>
          <w:rFonts w:eastAsia="Times New Roman"/>
          <w:szCs w:val="24"/>
          <w:lang w:eastAsia="de-DE"/>
        </w:rPr>
        <w:t>gibet</w:t>
      </w:r>
      <w:proofErr w:type="spellEnd"/>
      <w:r w:rsidRPr="00B223A7">
        <w:rPr>
          <w:rFonts w:eastAsia="Times New Roman"/>
          <w:szCs w:val="24"/>
          <w:lang w:eastAsia="de-DE"/>
        </w:rPr>
        <w:t>,</w:t>
      </w:r>
      <w:r w:rsidRPr="00B223A7">
        <w:rPr>
          <w:rFonts w:eastAsia="Times New Roman"/>
          <w:szCs w:val="24"/>
          <w:lang w:eastAsia="de-DE"/>
        </w:rPr>
        <w:br/>
        <w:t xml:space="preserve">Sondern ihm gleich ein‘ </w:t>
      </w:r>
      <w:proofErr w:type="spellStart"/>
      <w:r w:rsidRPr="00B223A7">
        <w:rPr>
          <w:rFonts w:eastAsia="Times New Roman"/>
          <w:szCs w:val="24"/>
          <w:lang w:eastAsia="de-DE"/>
        </w:rPr>
        <w:t>hoh</w:t>
      </w:r>
      <w:proofErr w:type="spellEnd"/>
      <w:r w:rsidRPr="00B223A7">
        <w:rPr>
          <w:rFonts w:eastAsia="Times New Roman"/>
          <w:szCs w:val="24"/>
          <w:lang w:eastAsia="de-DE"/>
        </w:rPr>
        <w:t xml:space="preserve"> Person,</w:t>
      </w:r>
      <w:r w:rsidRPr="00B223A7">
        <w:rPr>
          <w:rFonts w:eastAsia="Times New Roman"/>
          <w:szCs w:val="24"/>
          <w:lang w:eastAsia="de-DE"/>
        </w:rPr>
        <w:br/>
        <w:t>Sein zarten eingebornen Sohn,</w:t>
      </w:r>
      <w:r w:rsidRPr="00B223A7">
        <w:rPr>
          <w:rFonts w:eastAsia="Times New Roman"/>
          <w:szCs w:val="24"/>
          <w:lang w:eastAsia="de-DE"/>
        </w:rPr>
        <w:br/>
        <w:t xml:space="preserve">Von Ewigkeit </w:t>
      </w:r>
      <w:proofErr w:type="spellStart"/>
      <w:r w:rsidRPr="00B223A7">
        <w:rPr>
          <w:rFonts w:eastAsia="Times New Roman"/>
          <w:szCs w:val="24"/>
          <w:lang w:eastAsia="de-DE"/>
        </w:rPr>
        <w:t>gezeuget</w:t>
      </w:r>
      <w:proofErr w:type="spellEnd"/>
      <w:r w:rsidRPr="00B223A7">
        <w:rPr>
          <w:rFonts w:eastAsia="Times New Roman"/>
          <w:szCs w:val="24"/>
          <w:lang w:eastAsia="de-DE"/>
        </w:rPr>
        <w:t xml:space="preserve">. </w:t>
      </w:r>
    </w:p>
    <w:p w14:paraId="3705F6A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Der hat den schweren Adamsfall</w:t>
      </w:r>
      <w:r w:rsidRPr="00B223A7">
        <w:rPr>
          <w:rFonts w:eastAsia="Times New Roman"/>
          <w:szCs w:val="24"/>
          <w:lang w:eastAsia="de-DE"/>
        </w:rPr>
        <w:br/>
        <w:t>In seiner Menschheit müssen</w:t>
      </w:r>
      <w:r w:rsidRPr="00B223A7">
        <w:rPr>
          <w:rFonts w:eastAsia="Times New Roman"/>
          <w:szCs w:val="24"/>
          <w:lang w:eastAsia="de-DE"/>
        </w:rPr>
        <w:br/>
        <w:t>Dem Vater sein zu Wohlgefall</w:t>
      </w:r>
      <w:r w:rsidRPr="00B223A7">
        <w:rPr>
          <w:rFonts w:eastAsia="Times New Roman"/>
          <w:szCs w:val="24"/>
          <w:lang w:eastAsia="de-DE"/>
        </w:rPr>
        <w:br/>
        <w:t>Am Holz des Kreuzes büßen,</w:t>
      </w:r>
      <w:r w:rsidRPr="00B223A7">
        <w:rPr>
          <w:rFonts w:eastAsia="Times New Roman"/>
          <w:szCs w:val="24"/>
          <w:lang w:eastAsia="de-DE"/>
        </w:rPr>
        <w:br/>
        <w:t>Auf dass ein jeder, der sich fest</w:t>
      </w:r>
      <w:r w:rsidRPr="00B223A7">
        <w:rPr>
          <w:rFonts w:eastAsia="Times New Roman"/>
          <w:szCs w:val="24"/>
          <w:lang w:eastAsia="de-DE"/>
        </w:rPr>
        <w:br/>
        <w:t>Im Glauben auf sein Blut verlässt,</w:t>
      </w:r>
      <w:r w:rsidRPr="00B223A7">
        <w:rPr>
          <w:rFonts w:eastAsia="Times New Roman"/>
          <w:szCs w:val="24"/>
          <w:lang w:eastAsia="de-DE"/>
        </w:rPr>
        <w:br/>
        <w:t xml:space="preserve">Das ewig Leben habe. </w:t>
      </w:r>
    </w:p>
    <w:p w14:paraId="7AD53C2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Ist das nicht lieb </w:t>
      </w:r>
      <w:proofErr w:type="spellStart"/>
      <w:r w:rsidRPr="00B223A7">
        <w:rPr>
          <w:rFonts w:eastAsia="Times New Roman"/>
          <w:szCs w:val="24"/>
          <w:lang w:eastAsia="de-DE"/>
        </w:rPr>
        <w:t>übr</w:t>
      </w:r>
      <w:proofErr w:type="spellEnd"/>
      <w:r w:rsidRPr="00B223A7">
        <w:rPr>
          <w:rFonts w:eastAsia="Times New Roman"/>
          <w:szCs w:val="24"/>
          <w:lang w:eastAsia="de-DE"/>
        </w:rPr>
        <w:t xml:space="preserve"> alle Lieb,</w:t>
      </w:r>
      <w:r w:rsidRPr="00B223A7">
        <w:rPr>
          <w:rFonts w:eastAsia="Times New Roman"/>
          <w:szCs w:val="24"/>
          <w:lang w:eastAsia="de-DE"/>
        </w:rPr>
        <w:br/>
        <w:t>Die nicht steht auszudenken,</w:t>
      </w:r>
      <w:r w:rsidRPr="00B223A7">
        <w:rPr>
          <w:rFonts w:eastAsia="Times New Roman"/>
          <w:szCs w:val="24"/>
          <w:lang w:eastAsia="de-DE"/>
        </w:rPr>
        <w:br/>
        <w:t>Dass Gott für seine Feind und Dieb</w:t>
      </w:r>
      <w:r w:rsidRPr="00B223A7">
        <w:rPr>
          <w:rFonts w:eastAsia="Times New Roman"/>
          <w:szCs w:val="24"/>
          <w:lang w:eastAsia="de-DE"/>
        </w:rPr>
        <w:br/>
        <w:t xml:space="preserve">Lässt seinen Sohn </w:t>
      </w:r>
      <w:proofErr w:type="spellStart"/>
      <w:r w:rsidRPr="00B223A7">
        <w:rPr>
          <w:rFonts w:eastAsia="Times New Roman"/>
          <w:szCs w:val="24"/>
          <w:lang w:eastAsia="de-DE"/>
        </w:rPr>
        <w:t>erhenken</w:t>
      </w:r>
      <w:proofErr w:type="spellEnd"/>
      <w:r w:rsidRPr="00B223A7">
        <w:rPr>
          <w:rFonts w:eastAsia="Times New Roman"/>
          <w:szCs w:val="24"/>
          <w:lang w:eastAsia="de-DE"/>
        </w:rPr>
        <w:br/>
        <w:t>Und gibt den Erben für den Knecht,</w:t>
      </w:r>
      <w:r w:rsidRPr="00B223A7">
        <w:rPr>
          <w:rFonts w:eastAsia="Times New Roman"/>
          <w:szCs w:val="24"/>
          <w:lang w:eastAsia="de-DE"/>
        </w:rPr>
        <w:br/>
        <w:t>Auf dass er auch in ihm gerecht</w:t>
      </w:r>
      <w:r w:rsidRPr="00B223A7">
        <w:rPr>
          <w:rFonts w:eastAsia="Times New Roman"/>
          <w:szCs w:val="24"/>
          <w:lang w:eastAsia="de-DE"/>
        </w:rPr>
        <w:br/>
        <w:t xml:space="preserve">Und selig möge werden? </w:t>
      </w:r>
    </w:p>
    <w:p w14:paraId="6170FD2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Denn Gott hat sein Sohn nicht gesandt,</w:t>
      </w:r>
      <w:r w:rsidRPr="00B223A7">
        <w:rPr>
          <w:rFonts w:eastAsia="Times New Roman"/>
          <w:szCs w:val="24"/>
          <w:lang w:eastAsia="de-DE"/>
        </w:rPr>
        <w:br/>
        <w:t>Dass er die Menschen richte,</w:t>
      </w:r>
      <w:r w:rsidRPr="00B223A7">
        <w:rPr>
          <w:rFonts w:eastAsia="Times New Roman"/>
          <w:szCs w:val="24"/>
          <w:lang w:eastAsia="de-DE"/>
        </w:rPr>
        <w:br/>
        <w:t>Sondern dass er mit starker Hand</w:t>
      </w:r>
      <w:r w:rsidRPr="00B223A7">
        <w:rPr>
          <w:rFonts w:eastAsia="Times New Roman"/>
          <w:szCs w:val="24"/>
          <w:lang w:eastAsia="de-DE"/>
        </w:rPr>
        <w:br/>
        <w:t xml:space="preserve">Sie von der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aufrichte</w:t>
      </w:r>
      <w:r w:rsidRPr="00B223A7">
        <w:rPr>
          <w:rFonts w:eastAsia="Times New Roman"/>
          <w:szCs w:val="24"/>
          <w:lang w:eastAsia="de-DE"/>
        </w:rPr>
        <w:br/>
        <w:t>Und wieder bring ins Paradies,</w:t>
      </w:r>
      <w:r w:rsidRPr="00B223A7">
        <w:rPr>
          <w:rFonts w:eastAsia="Times New Roman"/>
          <w:szCs w:val="24"/>
          <w:lang w:eastAsia="de-DE"/>
        </w:rPr>
        <w:br/>
        <w:t>Daraus sie Luzifer verstieß</w:t>
      </w:r>
      <w:r w:rsidRPr="00B223A7">
        <w:rPr>
          <w:rFonts w:eastAsia="Times New Roman"/>
          <w:szCs w:val="24"/>
          <w:lang w:eastAsia="de-DE"/>
        </w:rPr>
        <w:br/>
        <w:t xml:space="preserve">Aus Neid mit seinen Lügen. </w:t>
      </w:r>
    </w:p>
    <w:p w14:paraId="46ABC2E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Wer nun an diesen Heiland gut,</w:t>
      </w:r>
      <w:r w:rsidRPr="00B223A7">
        <w:rPr>
          <w:rFonts w:eastAsia="Times New Roman"/>
          <w:szCs w:val="24"/>
          <w:lang w:eastAsia="de-DE"/>
        </w:rPr>
        <w:br/>
        <w:t>So und der Vater geben,</w:t>
      </w:r>
      <w:r w:rsidRPr="00B223A7">
        <w:rPr>
          <w:rFonts w:eastAsia="Times New Roman"/>
          <w:szCs w:val="24"/>
          <w:lang w:eastAsia="de-DE"/>
        </w:rPr>
        <w:br/>
        <w:t xml:space="preserve">Von ganzem Herzen </w:t>
      </w:r>
      <w:proofErr w:type="spellStart"/>
      <w:r w:rsidRPr="00B223A7">
        <w:rPr>
          <w:rFonts w:eastAsia="Times New Roman"/>
          <w:szCs w:val="24"/>
          <w:lang w:eastAsia="de-DE"/>
        </w:rPr>
        <w:t>gläuben</w:t>
      </w:r>
      <w:proofErr w:type="spellEnd"/>
      <w:r w:rsidRPr="00B223A7">
        <w:rPr>
          <w:rFonts w:eastAsia="Times New Roman"/>
          <w:szCs w:val="24"/>
          <w:lang w:eastAsia="de-DE"/>
        </w:rPr>
        <w:t xml:space="preserve"> tut,</w:t>
      </w:r>
      <w:r w:rsidRPr="00B223A7">
        <w:rPr>
          <w:rFonts w:eastAsia="Times New Roman"/>
          <w:szCs w:val="24"/>
          <w:lang w:eastAsia="de-DE"/>
        </w:rPr>
        <w:br/>
        <w:t>Der hat das ewig Leben</w:t>
      </w:r>
      <w:r w:rsidRPr="00B223A7">
        <w:rPr>
          <w:rFonts w:eastAsia="Times New Roman"/>
          <w:szCs w:val="24"/>
          <w:lang w:eastAsia="de-DE"/>
        </w:rPr>
        <w:br/>
        <w:t>Und ist ein heilig Gotteskind,</w:t>
      </w:r>
      <w:r w:rsidRPr="00B223A7">
        <w:rPr>
          <w:rFonts w:eastAsia="Times New Roman"/>
          <w:szCs w:val="24"/>
          <w:lang w:eastAsia="de-DE"/>
        </w:rPr>
        <w:br/>
        <w:t xml:space="preserve">Das hie und dort </w:t>
      </w:r>
      <w:proofErr w:type="spellStart"/>
      <w:r w:rsidRPr="00B223A7">
        <w:rPr>
          <w:rFonts w:eastAsia="Times New Roman"/>
          <w:szCs w:val="24"/>
          <w:lang w:eastAsia="de-DE"/>
        </w:rPr>
        <w:t>Genade</w:t>
      </w:r>
      <w:proofErr w:type="spellEnd"/>
      <w:r w:rsidRPr="00B223A7">
        <w:rPr>
          <w:rFonts w:eastAsia="Times New Roman"/>
          <w:szCs w:val="24"/>
          <w:lang w:eastAsia="de-DE"/>
        </w:rPr>
        <w:t xml:space="preserve"> </w:t>
      </w:r>
      <w:proofErr w:type="spellStart"/>
      <w:r w:rsidRPr="00B223A7">
        <w:rPr>
          <w:rFonts w:eastAsia="Times New Roman"/>
          <w:szCs w:val="24"/>
          <w:lang w:eastAsia="de-DE"/>
        </w:rPr>
        <w:t>findt</w:t>
      </w:r>
      <w:proofErr w:type="spellEnd"/>
      <w:r w:rsidRPr="00B223A7">
        <w:rPr>
          <w:rFonts w:eastAsia="Times New Roman"/>
          <w:szCs w:val="24"/>
          <w:lang w:eastAsia="de-DE"/>
        </w:rPr>
        <w:br/>
        <w:t xml:space="preserve">Und kann den Tod nicht schmecken. </w:t>
      </w:r>
    </w:p>
    <w:p w14:paraId="4661626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Wer aber Christo nicht vertraut,</w:t>
      </w:r>
      <w:r w:rsidRPr="00B223A7">
        <w:rPr>
          <w:rFonts w:eastAsia="Times New Roman"/>
          <w:szCs w:val="24"/>
          <w:lang w:eastAsia="de-DE"/>
        </w:rPr>
        <w:br/>
        <w:t>Sein Lehr und Amt verachtet,</w:t>
      </w:r>
      <w:r w:rsidRPr="00B223A7">
        <w:rPr>
          <w:rFonts w:eastAsia="Times New Roman"/>
          <w:szCs w:val="24"/>
          <w:lang w:eastAsia="de-DE"/>
        </w:rPr>
        <w:br/>
        <w:t>Und auf sein frei Vermögen baut,</w:t>
      </w:r>
      <w:r w:rsidRPr="00B223A7">
        <w:rPr>
          <w:rFonts w:eastAsia="Times New Roman"/>
          <w:szCs w:val="24"/>
          <w:lang w:eastAsia="de-DE"/>
        </w:rPr>
        <w:br/>
        <w:t>Nach Menschensatzung trachtet,</w:t>
      </w:r>
      <w:r w:rsidRPr="00B223A7">
        <w:rPr>
          <w:rFonts w:eastAsia="Times New Roman"/>
          <w:szCs w:val="24"/>
          <w:lang w:eastAsia="de-DE"/>
        </w:rPr>
        <w:br/>
        <w:t xml:space="preserve">Der ist </w:t>
      </w:r>
      <w:proofErr w:type="spellStart"/>
      <w:r w:rsidRPr="00B223A7">
        <w:rPr>
          <w:rFonts w:eastAsia="Times New Roman"/>
          <w:szCs w:val="24"/>
          <w:lang w:eastAsia="de-DE"/>
        </w:rPr>
        <w:t>gericht</w:t>
      </w:r>
      <w:proofErr w:type="spellEnd"/>
      <w:r w:rsidRPr="00B223A7">
        <w:rPr>
          <w:rFonts w:eastAsia="Times New Roman"/>
          <w:szCs w:val="24"/>
          <w:lang w:eastAsia="de-DE"/>
        </w:rPr>
        <w:t xml:space="preserve"> und schon </w:t>
      </w:r>
      <w:proofErr w:type="spellStart"/>
      <w:r w:rsidRPr="00B223A7">
        <w:rPr>
          <w:rFonts w:eastAsia="Times New Roman"/>
          <w:szCs w:val="24"/>
          <w:lang w:eastAsia="de-DE"/>
        </w:rPr>
        <w:t>verlorn</w:t>
      </w:r>
      <w:proofErr w:type="spellEnd"/>
      <w:r w:rsidRPr="00B223A7">
        <w:rPr>
          <w:rFonts w:eastAsia="Times New Roman"/>
          <w:szCs w:val="24"/>
          <w:lang w:eastAsia="de-DE"/>
        </w:rPr>
        <w:t>,</w:t>
      </w:r>
      <w:r w:rsidRPr="00B223A7">
        <w:rPr>
          <w:rFonts w:eastAsia="Times New Roman"/>
          <w:szCs w:val="24"/>
          <w:lang w:eastAsia="de-DE"/>
        </w:rPr>
        <w:br/>
        <w:t xml:space="preserve">Denn er </w:t>
      </w:r>
      <w:proofErr w:type="spellStart"/>
      <w:r w:rsidRPr="00B223A7">
        <w:rPr>
          <w:rFonts w:eastAsia="Times New Roman"/>
          <w:szCs w:val="24"/>
          <w:lang w:eastAsia="de-DE"/>
        </w:rPr>
        <w:t>gläubt</w:t>
      </w:r>
      <w:proofErr w:type="spellEnd"/>
      <w:r w:rsidRPr="00B223A7">
        <w:rPr>
          <w:rFonts w:eastAsia="Times New Roman"/>
          <w:szCs w:val="24"/>
          <w:lang w:eastAsia="de-DE"/>
        </w:rPr>
        <w:t xml:space="preserve"> nicht dem </w:t>
      </w:r>
      <w:proofErr w:type="spellStart"/>
      <w:r w:rsidRPr="00B223A7">
        <w:rPr>
          <w:rFonts w:eastAsia="Times New Roman"/>
          <w:szCs w:val="24"/>
          <w:lang w:eastAsia="de-DE"/>
        </w:rPr>
        <w:t>eingeborn</w:t>
      </w:r>
      <w:proofErr w:type="spellEnd"/>
      <w:r w:rsidRPr="00B223A7">
        <w:rPr>
          <w:rFonts w:eastAsia="Times New Roman"/>
          <w:szCs w:val="24"/>
          <w:lang w:eastAsia="de-DE"/>
        </w:rPr>
        <w:br/>
        <w:t xml:space="preserve">Sohn Gottes und Marien. </w:t>
      </w:r>
    </w:p>
    <w:p w14:paraId="2107CEC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Das ist der tollen Welt Gericht,</w:t>
      </w:r>
      <w:r w:rsidRPr="00B223A7">
        <w:rPr>
          <w:rFonts w:eastAsia="Times New Roman"/>
          <w:szCs w:val="24"/>
          <w:lang w:eastAsia="de-DE"/>
        </w:rPr>
        <w:br/>
        <w:t xml:space="preserve">Verdammnis, </w:t>
      </w:r>
      <w:proofErr w:type="spellStart"/>
      <w:r w:rsidRPr="00B223A7">
        <w:rPr>
          <w:rFonts w:eastAsia="Times New Roman"/>
          <w:szCs w:val="24"/>
          <w:lang w:eastAsia="de-DE"/>
        </w:rPr>
        <w:t>Schand</w:t>
      </w:r>
      <w:proofErr w:type="spellEnd"/>
      <w:r w:rsidRPr="00B223A7">
        <w:rPr>
          <w:rFonts w:eastAsia="Times New Roman"/>
          <w:szCs w:val="24"/>
          <w:lang w:eastAsia="de-DE"/>
        </w:rPr>
        <w:t xml:space="preserve"> und Schade,</w:t>
      </w:r>
      <w:r w:rsidRPr="00B223A7">
        <w:rPr>
          <w:rFonts w:eastAsia="Times New Roman"/>
          <w:szCs w:val="24"/>
          <w:lang w:eastAsia="de-DE"/>
        </w:rPr>
        <w:br/>
        <w:t xml:space="preserve">Dass sie </w:t>
      </w:r>
      <w:proofErr w:type="spellStart"/>
      <w:r w:rsidRPr="00B223A7">
        <w:rPr>
          <w:rFonts w:eastAsia="Times New Roman"/>
          <w:szCs w:val="24"/>
          <w:lang w:eastAsia="de-DE"/>
        </w:rPr>
        <w:t>veracht</w:t>
      </w:r>
      <w:proofErr w:type="spellEnd"/>
      <w:r w:rsidRPr="00B223A7">
        <w:rPr>
          <w:rFonts w:eastAsia="Times New Roman"/>
          <w:szCs w:val="24"/>
          <w:lang w:eastAsia="de-DE"/>
        </w:rPr>
        <w:t xml:space="preserve"> des Himmels Licht</w:t>
      </w:r>
      <w:r w:rsidRPr="00B223A7">
        <w:rPr>
          <w:rFonts w:eastAsia="Times New Roman"/>
          <w:szCs w:val="24"/>
          <w:lang w:eastAsia="de-DE"/>
        </w:rPr>
        <w:br/>
        <w:t xml:space="preserve">Und </w:t>
      </w:r>
      <w:proofErr w:type="spellStart"/>
      <w:r w:rsidRPr="00B223A7">
        <w:rPr>
          <w:rFonts w:eastAsia="Times New Roman"/>
          <w:szCs w:val="24"/>
          <w:lang w:eastAsia="de-DE"/>
        </w:rPr>
        <w:t>angebotne</w:t>
      </w:r>
      <w:proofErr w:type="spellEnd"/>
      <w:r w:rsidRPr="00B223A7">
        <w:rPr>
          <w:rFonts w:eastAsia="Times New Roman"/>
          <w:szCs w:val="24"/>
          <w:lang w:eastAsia="de-DE"/>
        </w:rPr>
        <w:t xml:space="preserve"> Gnade,</w:t>
      </w:r>
      <w:r w:rsidRPr="00B223A7">
        <w:rPr>
          <w:rFonts w:eastAsia="Times New Roman"/>
          <w:szCs w:val="24"/>
          <w:lang w:eastAsia="de-DE"/>
        </w:rPr>
        <w:br/>
        <w:t xml:space="preserve">Will ihr von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nicht helfen </w:t>
      </w:r>
      <w:proofErr w:type="spellStart"/>
      <w:r w:rsidRPr="00B223A7">
        <w:rPr>
          <w:rFonts w:eastAsia="Times New Roman"/>
          <w:szCs w:val="24"/>
          <w:lang w:eastAsia="de-DE"/>
        </w:rPr>
        <w:t>lan</w:t>
      </w:r>
      <w:proofErr w:type="spellEnd"/>
      <w:r w:rsidRPr="00B223A7">
        <w:rPr>
          <w:rFonts w:eastAsia="Times New Roman"/>
          <w:szCs w:val="24"/>
          <w:lang w:eastAsia="de-DE"/>
        </w:rPr>
        <w:t>,</w:t>
      </w:r>
      <w:r w:rsidRPr="00B223A7">
        <w:rPr>
          <w:rFonts w:eastAsia="Times New Roman"/>
          <w:szCs w:val="24"/>
          <w:lang w:eastAsia="de-DE"/>
        </w:rPr>
        <w:br/>
        <w:t>Bleibt willig auf der finstern Bahn</w:t>
      </w:r>
      <w:r w:rsidRPr="00B223A7">
        <w:rPr>
          <w:rFonts w:eastAsia="Times New Roman"/>
          <w:szCs w:val="24"/>
          <w:lang w:eastAsia="de-DE"/>
        </w:rPr>
        <w:br/>
        <w:t xml:space="preserve">Und hat nur Lust zum Argen. </w:t>
      </w:r>
    </w:p>
    <w:p w14:paraId="439449D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Sie hat das Licht und will doch nicht</w:t>
      </w:r>
      <w:r w:rsidRPr="00B223A7">
        <w:rPr>
          <w:rFonts w:eastAsia="Times New Roman"/>
          <w:szCs w:val="24"/>
          <w:lang w:eastAsia="de-DE"/>
        </w:rPr>
        <w:br/>
        <w:t>Die Finsternis verlassen,</w:t>
      </w:r>
      <w:r w:rsidRPr="00B223A7">
        <w:rPr>
          <w:rFonts w:eastAsia="Times New Roman"/>
          <w:szCs w:val="24"/>
          <w:lang w:eastAsia="de-DE"/>
        </w:rPr>
        <w:br/>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tut ihr Angesicht</w:t>
      </w:r>
      <w:r w:rsidRPr="00B223A7">
        <w:rPr>
          <w:rFonts w:eastAsia="Times New Roman"/>
          <w:szCs w:val="24"/>
          <w:lang w:eastAsia="de-DE"/>
        </w:rPr>
        <w:br/>
        <w:t>Der Sonnen Klarheit hassen</w:t>
      </w:r>
      <w:r w:rsidRPr="00B223A7">
        <w:rPr>
          <w:rFonts w:eastAsia="Times New Roman"/>
          <w:szCs w:val="24"/>
          <w:lang w:eastAsia="de-DE"/>
        </w:rPr>
        <w:br/>
        <w:t>Und ist derselben bitter feind,</w:t>
      </w:r>
      <w:r w:rsidRPr="00B223A7">
        <w:rPr>
          <w:rFonts w:eastAsia="Times New Roman"/>
          <w:szCs w:val="24"/>
          <w:lang w:eastAsia="de-DE"/>
        </w:rPr>
        <w:br/>
        <w:t xml:space="preserve">Auf dass ihr‘ Werk, so böse </w:t>
      </w:r>
      <w:proofErr w:type="spellStart"/>
      <w:r w:rsidRPr="00B223A7">
        <w:rPr>
          <w:rFonts w:eastAsia="Times New Roman"/>
          <w:szCs w:val="24"/>
          <w:lang w:eastAsia="de-DE"/>
        </w:rPr>
        <w:t>seind</w:t>
      </w:r>
      <w:proofErr w:type="spellEnd"/>
      <w:r w:rsidRPr="00B223A7">
        <w:rPr>
          <w:rFonts w:eastAsia="Times New Roman"/>
          <w:szCs w:val="24"/>
          <w:lang w:eastAsia="de-DE"/>
        </w:rPr>
        <w:t>,</w:t>
      </w:r>
      <w:r w:rsidRPr="00B223A7">
        <w:rPr>
          <w:rFonts w:eastAsia="Times New Roman"/>
          <w:szCs w:val="24"/>
          <w:lang w:eastAsia="de-DE"/>
        </w:rPr>
        <w:br/>
        <w:t xml:space="preserve">Nicht dürfen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erdulden. </w:t>
      </w:r>
    </w:p>
    <w:p w14:paraId="2AE2652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9. Wer aber sich der Wahrheit </w:t>
      </w:r>
      <w:proofErr w:type="spellStart"/>
      <w:r w:rsidRPr="00B223A7">
        <w:rPr>
          <w:rFonts w:eastAsia="Times New Roman"/>
          <w:szCs w:val="24"/>
          <w:lang w:eastAsia="de-DE"/>
        </w:rPr>
        <w:t>fleißt</w:t>
      </w:r>
      <w:proofErr w:type="spellEnd"/>
      <w:r w:rsidRPr="00B223A7">
        <w:rPr>
          <w:rFonts w:eastAsia="Times New Roman"/>
          <w:szCs w:val="24"/>
          <w:lang w:eastAsia="de-DE"/>
        </w:rPr>
        <w:t>,</w:t>
      </w:r>
      <w:r w:rsidRPr="00B223A7">
        <w:rPr>
          <w:rFonts w:eastAsia="Times New Roman"/>
          <w:szCs w:val="24"/>
          <w:lang w:eastAsia="de-DE"/>
        </w:rPr>
        <w:br/>
        <w:t>Sich kennt und Christi Leiden,</w:t>
      </w:r>
      <w:r w:rsidRPr="00B223A7">
        <w:rPr>
          <w:rFonts w:eastAsia="Times New Roman"/>
          <w:szCs w:val="24"/>
          <w:lang w:eastAsia="de-DE"/>
        </w:rPr>
        <w:br/>
        <w:t xml:space="preserve">Der </w:t>
      </w:r>
      <w:proofErr w:type="spellStart"/>
      <w:r w:rsidRPr="00B223A7">
        <w:rPr>
          <w:rFonts w:eastAsia="Times New Roman"/>
          <w:szCs w:val="24"/>
          <w:lang w:eastAsia="de-DE"/>
        </w:rPr>
        <w:t>kömmt</w:t>
      </w:r>
      <w:proofErr w:type="spellEnd"/>
      <w:r w:rsidRPr="00B223A7">
        <w:rPr>
          <w:rFonts w:eastAsia="Times New Roman"/>
          <w:szCs w:val="24"/>
          <w:lang w:eastAsia="de-DE"/>
        </w:rPr>
        <w:t xml:space="preserve"> herfür in seinem Geist</w:t>
      </w:r>
      <w:r w:rsidRPr="00B223A7">
        <w:rPr>
          <w:rFonts w:eastAsia="Times New Roman"/>
          <w:szCs w:val="24"/>
          <w:lang w:eastAsia="de-DE"/>
        </w:rPr>
        <w:br/>
        <w:t>Tut falsche Lehr vermeiden,</w:t>
      </w:r>
      <w:r w:rsidRPr="00B223A7">
        <w:rPr>
          <w:rFonts w:eastAsia="Times New Roman"/>
          <w:szCs w:val="24"/>
          <w:lang w:eastAsia="de-DE"/>
        </w:rPr>
        <w:br/>
        <w:t>Und lässt klar sehn vor jedermann,</w:t>
      </w:r>
      <w:r w:rsidRPr="00B223A7">
        <w:rPr>
          <w:rFonts w:eastAsia="Times New Roman"/>
          <w:szCs w:val="24"/>
          <w:lang w:eastAsia="de-DE"/>
        </w:rPr>
        <w:br/>
        <w:t>Dass sein‘ Werk sind durch Gott getan</w:t>
      </w:r>
      <w:r w:rsidRPr="00B223A7">
        <w:rPr>
          <w:rFonts w:eastAsia="Times New Roman"/>
          <w:szCs w:val="24"/>
          <w:lang w:eastAsia="de-DE"/>
        </w:rPr>
        <w:br/>
        <w:t xml:space="preserve">Und nicht im Fleisch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Glauben. </w:t>
      </w:r>
    </w:p>
    <w:p w14:paraId="4A4F2FA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(Schlussgebet.) </w:t>
      </w:r>
    </w:p>
    <w:p w14:paraId="5AE50DF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Hilf, du getreuer Vater gut,</w:t>
      </w:r>
      <w:r w:rsidRPr="00B223A7">
        <w:rPr>
          <w:rFonts w:eastAsia="Times New Roman"/>
          <w:szCs w:val="24"/>
          <w:lang w:eastAsia="de-DE"/>
        </w:rPr>
        <w:br/>
        <w:t>Dass wir dein Lieb erkennen,</w:t>
      </w:r>
      <w:r w:rsidRPr="00B223A7">
        <w:rPr>
          <w:rFonts w:eastAsia="Times New Roman"/>
          <w:szCs w:val="24"/>
          <w:lang w:eastAsia="de-DE"/>
        </w:rPr>
        <w:br/>
        <w:t>Und dich nach frommer Kinder Mut</w:t>
      </w:r>
      <w:r w:rsidRPr="00B223A7">
        <w:rPr>
          <w:rFonts w:eastAsia="Times New Roman"/>
          <w:szCs w:val="24"/>
          <w:lang w:eastAsia="de-DE"/>
        </w:rPr>
        <w:br/>
        <w:t>Herzlieber Vater nennen,</w:t>
      </w:r>
      <w:r w:rsidRPr="00B223A7">
        <w:rPr>
          <w:rFonts w:eastAsia="Times New Roman"/>
          <w:szCs w:val="24"/>
          <w:lang w:eastAsia="de-DE"/>
        </w:rPr>
        <w:br/>
        <w:t>Darneben folgen deinem Rat</w:t>
      </w:r>
      <w:r w:rsidRPr="00B223A7">
        <w:rPr>
          <w:rFonts w:eastAsia="Times New Roman"/>
          <w:szCs w:val="24"/>
          <w:lang w:eastAsia="de-DE"/>
        </w:rPr>
        <w:br/>
        <w:t>Und unsern Glauben mit der Tat</w:t>
      </w:r>
      <w:r w:rsidRPr="00B223A7">
        <w:rPr>
          <w:rFonts w:eastAsia="Times New Roman"/>
          <w:szCs w:val="24"/>
          <w:lang w:eastAsia="de-DE"/>
        </w:rPr>
        <w:br/>
        <w:t>Uns Feind und Freund beweisen. Amen.</w:t>
      </w:r>
    </w:p>
    <w:p w14:paraId="20566C58" w14:textId="77777777" w:rsidR="00620594" w:rsidRDefault="00620594" w:rsidP="00620594">
      <w:pPr>
        <w:pStyle w:val="berschrift1"/>
      </w:pPr>
      <w:r w:rsidRPr="00B223A7">
        <w:t>Christe, des Vaters Bild und Glanz</w:t>
      </w:r>
    </w:p>
    <w:p w14:paraId="2E871FBF" w14:textId="77777777" w:rsidR="00620594" w:rsidRPr="002D228E" w:rsidRDefault="00620594" w:rsidP="00620594">
      <w:pPr>
        <w:rPr>
          <w:b/>
          <w:lang w:eastAsia="de-DE"/>
        </w:rPr>
      </w:pPr>
      <w:r w:rsidRPr="002D228E">
        <w:rPr>
          <w:b/>
          <w:lang w:eastAsia="de-DE"/>
        </w:rPr>
        <w:t>Ein Gebet nach dem Evangelio am Tage Philippi et Jacobi, Joh. 14.</w:t>
      </w:r>
    </w:p>
    <w:p w14:paraId="10D9A992"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094B0EF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Christe, des Vaters Bild und Glanz,</w:t>
      </w:r>
      <w:r w:rsidRPr="00B223A7">
        <w:rPr>
          <w:rFonts w:eastAsia="Times New Roman"/>
          <w:szCs w:val="24"/>
          <w:lang w:eastAsia="de-DE"/>
        </w:rPr>
        <w:br/>
        <w:t>Sein Meinung, Will und Herze,</w:t>
      </w:r>
      <w:r w:rsidRPr="00B223A7">
        <w:rPr>
          <w:rFonts w:eastAsia="Times New Roman"/>
          <w:szCs w:val="24"/>
          <w:lang w:eastAsia="de-DE"/>
        </w:rPr>
        <w:br/>
        <w:t>Der du in deiner Menschheit ganz</w:t>
      </w:r>
      <w:r w:rsidRPr="00B223A7">
        <w:rPr>
          <w:rFonts w:eastAsia="Times New Roman"/>
          <w:szCs w:val="24"/>
          <w:lang w:eastAsia="de-DE"/>
        </w:rPr>
        <w:br/>
        <w:t>Für uns des Todes Schmerzen</w:t>
      </w:r>
      <w:r w:rsidRPr="00B223A7">
        <w:rPr>
          <w:rFonts w:eastAsia="Times New Roman"/>
          <w:szCs w:val="24"/>
          <w:lang w:eastAsia="de-DE"/>
        </w:rPr>
        <w:br/>
        <w:t>Auf dich genommen und damit</w:t>
      </w:r>
      <w:r w:rsidRPr="00B223A7">
        <w:rPr>
          <w:rFonts w:eastAsia="Times New Roman"/>
          <w:szCs w:val="24"/>
          <w:lang w:eastAsia="de-DE"/>
        </w:rPr>
        <w:br/>
        <w:t>Erworben einen freien Tritt</w:t>
      </w:r>
      <w:r w:rsidRPr="00B223A7">
        <w:rPr>
          <w:rFonts w:eastAsia="Times New Roman"/>
          <w:szCs w:val="24"/>
          <w:lang w:eastAsia="de-DE"/>
        </w:rPr>
        <w:br/>
        <w:t xml:space="preserve">Uns Armen zu dem Vater. </w:t>
      </w:r>
    </w:p>
    <w:p w14:paraId="1F8929A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Hilf, dass wir glauben dir allein,</w:t>
      </w:r>
      <w:r w:rsidRPr="00B223A7">
        <w:rPr>
          <w:rFonts w:eastAsia="Times New Roman"/>
          <w:szCs w:val="24"/>
          <w:lang w:eastAsia="de-DE"/>
        </w:rPr>
        <w:br/>
        <w:t>Von deinem Wort nicht weichen,</w:t>
      </w:r>
      <w:r w:rsidRPr="00B223A7">
        <w:rPr>
          <w:rFonts w:eastAsia="Times New Roman"/>
          <w:szCs w:val="24"/>
          <w:lang w:eastAsia="de-DE"/>
        </w:rPr>
        <w:br/>
        <w:t>Auf dass wir in den Himmel ’nein</w:t>
      </w:r>
      <w:r w:rsidRPr="00B223A7">
        <w:rPr>
          <w:rFonts w:eastAsia="Times New Roman"/>
          <w:szCs w:val="24"/>
          <w:lang w:eastAsia="de-DE"/>
        </w:rPr>
        <w:br/>
        <w:t>Zu deinem Vater schleichen,</w:t>
      </w:r>
      <w:r w:rsidRPr="00B223A7">
        <w:rPr>
          <w:rFonts w:eastAsia="Times New Roman"/>
          <w:szCs w:val="24"/>
          <w:lang w:eastAsia="de-DE"/>
        </w:rPr>
        <w:br/>
        <w:t>Wo du uns Wohnung, Ruh und Rast</w:t>
      </w:r>
      <w:r w:rsidRPr="00B223A7">
        <w:rPr>
          <w:rFonts w:eastAsia="Times New Roman"/>
          <w:szCs w:val="24"/>
          <w:lang w:eastAsia="de-DE"/>
        </w:rPr>
        <w:br/>
        <w:t>Durch seinen Tod erworben hast,</w:t>
      </w:r>
      <w:r w:rsidRPr="00B223A7">
        <w:rPr>
          <w:rFonts w:eastAsia="Times New Roman"/>
          <w:szCs w:val="24"/>
          <w:lang w:eastAsia="de-DE"/>
        </w:rPr>
        <w:br/>
        <w:t xml:space="preserve">Und durch dein Auferstehen. </w:t>
      </w:r>
    </w:p>
    <w:p w14:paraId="6C0F363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Gib, dass wir solches glauben fest,</w:t>
      </w:r>
      <w:r w:rsidRPr="00B223A7">
        <w:rPr>
          <w:rFonts w:eastAsia="Times New Roman"/>
          <w:szCs w:val="24"/>
          <w:lang w:eastAsia="de-DE"/>
        </w:rPr>
        <w:br/>
        <w:t xml:space="preserve">Kein </w:t>
      </w:r>
      <w:proofErr w:type="spellStart"/>
      <w:r w:rsidRPr="00B223A7">
        <w:rPr>
          <w:rFonts w:eastAsia="Times New Roman"/>
          <w:szCs w:val="24"/>
          <w:lang w:eastAsia="de-DE"/>
        </w:rPr>
        <w:t>Gfahr</w:t>
      </w:r>
      <w:proofErr w:type="spellEnd"/>
      <w:r w:rsidRPr="00B223A7">
        <w:rPr>
          <w:rFonts w:eastAsia="Times New Roman"/>
          <w:szCs w:val="24"/>
          <w:lang w:eastAsia="de-DE"/>
        </w:rPr>
        <w:t xml:space="preserve"> darüber scheuen,</w:t>
      </w:r>
      <w:r w:rsidRPr="00B223A7">
        <w:rPr>
          <w:rFonts w:eastAsia="Times New Roman"/>
          <w:szCs w:val="24"/>
          <w:lang w:eastAsia="de-DE"/>
        </w:rPr>
        <w:br/>
        <w:t>Und dieses Schatzes uns aufs Best</w:t>
      </w:r>
      <w:r w:rsidRPr="00B223A7">
        <w:rPr>
          <w:rFonts w:eastAsia="Times New Roman"/>
          <w:szCs w:val="24"/>
          <w:lang w:eastAsia="de-DE"/>
        </w:rPr>
        <w:br/>
        <w:t>In diesem Elend freuen,</w:t>
      </w:r>
      <w:r w:rsidRPr="00B223A7">
        <w:rPr>
          <w:rFonts w:eastAsia="Times New Roman"/>
          <w:szCs w:val="24"/>
          <w:lang w:eastAsia="de-DE"/>
        </w:rPr>
        <w:br/>
        <w:t>Bis dass wir solche Herrlichkeit</w:t>
      </w:r>
      <w:r w:rsidRPr="00B223A7">
        <w:rPr>
          <w:rFonts w:eastAsia="Times New Roman"/>
          <w:szCs w:val="24"/>
          <w:lang w:eastAsia="de-DE"/>
        </w:rPr>
        <w:br/>
        <w:t>Dort werden bis in Ewigkeit</w:t>
      </w:r>
      <w:r w:rsidRPr="00B223A7">
        <w:rPr>
          <w:rFonts w:eastAsia="Times New Roman"/>
          <w:szCs w:val="24"/>
          <w:lang w:eastAsia="de-DE"/>
        </w:rPr>
        <w:br/>
        <w:t xml:space="preserve">Einnehmen und besitzen. Amen. </w:t>
      </w:r>
    </w:p>
    <w:p w14:paraId="1EA0D52C" w14:textId="77777777" w:rsidR="00620594" w:rsidRDefault="00620594" w:rsidP="00620594">
      <w:pPr>
        <w:pStyle w:val="berschrift1"/>
      </w:pPr>
      <w:r w:rsidRPr="00B223A7">
        <w:t>Geliebte Freund, was tut ihr so verzagen</w:t>
      </w:r>
    </w:p>
    <w:p w14:paraId="1B1EBB26" w14:textId="77777777" w:rsidR="00620594" w:rsidRPr="00ED6DE5" w:rsidRDefault="00620594" w:rsidP="00620594">
      <w:pPr>
        <w:rPr>
          <w:b/>
          <w:lang w:eastAsia="de-DE"/>
        </w:rPr>
      </w:pPr>
      <w:r w:rsidRPr="00ED6DE5">
        <w:rPr>
          <w:b/>
          <w:lang w:eastAsia="de-DE"/>
        </w:rPr>
        <w:t>Ein Begräbnislied.</w:t>
      </w:r>
    </w:p>
    <w:p w14:paraId="04FE633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Herzliebster Jesu, was hast du verbrochen. </w:t>
      </w:r>
    </w:p>
    <w:p w14:paraId="2E30261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Geliebte Freund, was tut ihr so verzagen</w:t>
      </w:r>
      <w:r w:rsidRPr="00B223A7">
        <w:rPr>
          <w:rFonts w:eastAsia="Times New Roman"/>
          <w:szCs w:val="24"/>
          <w:lang w:eastAsia="de-DE"/>
        </w:rPr>
        <w:br/>
        <w:t>Mit vielem Seufzen, Heulen und Wehklagen,</w:t>
      </w:r>
      <w:r w:rsidRPr="00B223A7">
        <w:rPr>
          <w:rFonts w:eastAsia="Times New Roman"/>
          <w:szCs w:val="24"/>
          <w:lang w:eastAsia="de-DE"/>
        </w:rPr>
        <w:br/>
        <w:t>Darum dass dieser Leib soll in die Erden</w:t>
      </w:r>
      <w:r w:rsidRPr="00B223A7">
        <w:rPr>
          <w:rFonts w:eastAsia="Times New Roman"/>
          <w:szCs w:val="24"/>
          <w:lang w:eastAsia="de-DE"/>
        </w:rPr>
        <w:br/>
      </w:r>
      <w:proofErr w:type="spellStart"/>
      <w:r w:rsidRPr="00B223A7">
        <w:rPr>
          <w:rFonts w:eastAsia="Times New Roman"/>
          <w:szCs w:val="24"/>
          <w:lang w:eastAsia="de-DE"/>
        </w:rPr>
        <w:t>Geleget</w:t>
      </w:r>
      <w:proofErr w:type="spellEnd"/>
      <w:r w:rsidRPr="00B223A7">
        <w:rPr>
          <w:rFonts w:eastAsia="Times New Roman"/>
          <w:szCs w:val="24"/>
          <w:lang w:eastAsia="de-DE"/>
        </w:rPr>
        <w:t xml:space="preserve"> werden? </w:t>
      </w:r>
    </w:p>
    <w:p w14:paraId="083231A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Wisst ihr nicht, dass sein Stündlein ist gekommen?</w:t>
      </w:r>
      <w:r w:rsidRPr="00B223A7">
        <w:rPr>
          <w:rFonts w:eastAsia="Times New Roman"/>
          <w:szCs w:val="24"/>
          <w:lang w:eastAsia="de-DE"/>
        </w:rPr>
        <w:br/>
        <w:t xml:space="preserve">Der HErr hat ihn </w:t>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weggenommen</w:t>
      </w:r>
      <w:r w:rsidRPr="00B223A7">
        <w:rPr>
          <w:rFonts w:eastAsia="Times New Roman"/>
          <w:szCs w:val="24"/>
          <w:lang w:eastAsia="de-DE"/>
        </w:rPr>
        <w:br/>
        <w:t>Und aus der Angst, die ihn oftmals gebissen,</w:t>
      </w:r>
      <w:r w:rsidRPr="00B223A7">
        <w:rPr>
          <w:rFonts w:eastAsia="Times New Roman"/>
          <w:szCs w:val="24"/>
          <w:lang w:eastAsia="de-DE"/>
        </w:rPr>
        <w:br/>
        <w:t xml:space="preserve">Gänzlich gerissen. </w:t>
      </w:r>
    </w:p>
    <w:p w14:paraId="08A7795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Hie hat er müsst in </w:t>
      </w:r>
      <w:proofErr w:type="spellStart"/>
      <w:r w:rsidRPr="00B223A7">
        <w:rPr>
          <w:rFonts w:eastAsia="Times New Roman"/>
          <w:szCs w:val="24"/>
          <w:lang w:eastAsia="de-DE"/>
        </w:rPr>
        <w:t>Fahr</w:t>
      </w:r>
      <w:hyperlink r:id="rId9" w:history="1">
        <w:r w:rsidRPr="00B223A7">
          <w:rPr>
            <w:rFonts w:eastAsia="Times New Roman"/>
            <w:color w:val="0000FF"/>
            <w:szCs w:val="24"/>
            <w:u w:val="single"/>
            <w:vertAlign w:val="superscript"/>
            <w:lang w:eastAsia="de-DE"/>
          </w:rPr>
          <w:t>1</w:t>
        </w:r>
        <w:proofErr w:type="spellEnd"/>
      </w:hyperlink>
      <w:r w:rsidRPr="00B223A7">
        <w:rPr>
          <w:rFonts w:eastAsia="Times New Roman"/>
          <w:szCs w:val="24"/>
          <w:lang w:eastAsia="de-DE"/>
        </w:rPr>
        <w:t xml:space="preserve"> zu allen Zeiten</w:t>
      </w:r>
      <w:r w:rsidRPr="00B223A7">
        <w:rPr>
          <w:rFonts w:eastAsia="Times New Roman"/>
          <w:szCs w:val="24"/>
          <w:lang w:eastAsia="de-DE"/>
        </w:rPr>
        <w:br/>
        <w:t>Mit Teufel, Fleisch und bösen Menschen streiten,</w:t>
      </w:r>
      <w:r w:rsidRPr="00B223A7">
        <w:rPr>
          <w:rFonts w:eastAsia="Times New Roman"/>
          <w:szCs w:val="24"/>
          <w:lang w:eastAsia="de-DE"/>
        </w:rPr>
        <w:br/>
        <w:t>Viel Herzeleid erfahren und ertragen</w:t>
      </w:r>
      <w:r w:rsidRPr="00B223A7">
        <w:rPr>
          <w:rFonts w:eastAsia="Times New Roman"/>
          <w:szCs w:val="24"/>
          <w:lang w:eastAsia="de-DE"/>
        </w:rPr>
        <w:br/>
        <w:t xml:space="preserve">Mit großem Klagen. </w:t>
      </w:r>
    </w:p>
    <w:p w14:paraId="1BE77FE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Nun ist er aller seiner Feinde Toben</w:t>
      </w:r>
      <w:r w:rsidRPr="00B223A7">
        <w:rPr>
          <w:rFonts w:eastAsia="Times New Roman"/>
          <w:szCs w:val="24"/>
          <w:lang w:eastAsia="de-DE"/>
        </w:rPr>
        <w:br/>
        <w:t>Und alles Jammers frei und überhoben,</w:t>
      </w:r>
      <w:r w:rsidRPr="00B223A7">
        <w:rPr>
          <w:rFonts w:eastAsia="Times New Roman"/>
          <w:szCs w:val="24"/>
          <w:lang w:eastAsia="de-DE"/>
        </w:rPr>
        <w:br/>
        <w:t>Nun mag ihm keine Kreatur zusetzen,</w:t>
      </w:r>
      <w:r w:rsidRPr="00B223A7">
        <w:rPr>
          <w:rFonts w:eastAsia="Times New Roman"/>
          <w:szCs w:val="24"/>
          <w:lang w:eastAsia="de-DE"/>
        </w:rPr>
        <w:br/>
        <w:t xml:space="preserve">Noch ihn was </w:t>
      </w:r>
      <w:proofErr w:type="spellStart"/>
      <w:r w:rsidRPr="00B223A7">
        <w:rPr>
          <w:rFonts w:eastAsia="Times New Roman"/>
          <w:szCs w:val="24"/>
          <w:lang w:eastAsia="de-DE"/>
        </w:rPr>
        <w:t>letzen</w:t>
      </w:r>
      <w:hyperlink r:id="rId10" w:history="1">
        <w:r w:rsidRPr="00B223A7">
          <w:rPr>
            <w:rFonts w:eastAsia="Times New Roman"/>
            <w:color w:val="0000FF"/>
            <w:szCs w:val="24"/>
            <w:u w:val="single"/>
            <w:vertAlign w:val="superscript"/>
            <w:lang w:eastAsia="de-DE"/>
          </w:rPr>
          <w:t>2</w:t>
        </w:r>
        <w:proofErr w:type="spellEnd"/>
      </w:hyperlink>
      <w:r w:rsidRPr="00B223A7">
        <w:rPr>
          <w:rFonts w:eastAsia="Times New Roman"/>
          <w:szCs w:val="24"/>
          <w:lang w:eastAsia="de-DE"/>
        </w:rPr>
        <w:t xml:space="preserve">. </w:t>
      </w:r>
    </w:p>
    <w:p w14:paraId="1B22DE0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Nun hat er alles Unglück überwunden,</w:t>
      </w:r>
      <w:r w:rsidRPr="00B223A7">
        <w:rPr>
          <w:rFonts w:eastAsia="Times New Roman"/>
          <w:szCs w:val="24"/>
          <w:lang w:eastAsia="de-DE"/>
        </w:rPr>
        <w:br/>
        <w:t>Den rechten Fried und besten Schatz gefunden,</w:t>
      </w:r>
      <w:r w:rsidRPr="00B223A7">
        <w:rPr>
          <w:rFonts w:eastAsia="Times New Roman"/>
          <w:szCs w:val="24"/>
          <w:lang w:eastAsia="de-DE"/>
        </w:rPr>
        <w:br/>
        <w:t xml:space="preserve">Danach er hat gleich als ein Christ </w:t>
      </w:r>
      <w:proofErr w:type="spellStart"/>
      <w:r w:rsidRPr="00B223A7">
        <w:rPr>
          <w:rFonts w:eastAsia="Times New Roman"/>
          <w:szCs w:val="24"/>
          <w:lang w:eastAsia="de-DE"/>
        </w:rPr>
        <w:t>gestrebet</w:t>
      </w:r>
      <w:proofErr w:type="spellEnd"/>
      <w:r w:rsidRPr="00B223A7">
        <w:rPr>
          <w:rFonts w:eastAsia="Times New Roman"/>
          <w:szCs w:val="24"/>
          <w:lang w:eastAsia="de-DE"/>
        </w:rPr>
        <w:t>,</w:t>
      </w:r>
      <w:r w:rsidRPr="00B223A7">
        <w:rPr>
          <w:rFonts w:eastAsia="Times New Roman"/>
          <w:szCs w:val="24"/>
          <w:lang w:eastAsia="de-DE"/>
        </w:rPr>
        <w:br/>
        <w:t xml:space="preserve">Dieweil er lebet. </w:t>
      </w:r>
    </w:p>
    <w:p w14:paraId="23AD220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6. Sein Geist, der lebt </w:t>
      </w:r>
      <w:proofErr w:type="spellStart"/>
      <w:r w:rsidRPr="00B223A7">
        <w:rPr>
          <w:rFonts w:eastAsia="Times New Roman"/>
          <w:szCs w:val="24"/>
          <w:lang w:eastAsia="de-DE"/>
        </w:rPr>
        <w:t>jetzund</w:t>
      </w:r>
      <w:proofErr w:type="spellEnd"/>
      <w:r w:rsidRPr="00B223A7">
        <w:rPr>
          <w:rFonts w:eastAsia="Times New Roman"/>
          <w:szCs w:val="24"/>
          <w:lang w:eastAsia="de-DE"/>
        </w:rPr>
        <w:t xml:space="preserve"> in großer Freude,</w:t>
      </w:r>
      <w:r w:rsidRPr="00B223A7">
        <w:rPr>
          <w:rFonts w:eastAsia="Times New Roman"/>
          <w:szCs w:val="24"/>
          <w:lang w:eastAsia="de-DE"/>
        </w:rPr>
        <w:br/>
        <w:t>Ist angetan mit einem weißen Kleide</w:t>
      </w:r>
      <w:r w:rsidRPr="00B223A7">
        <w:rPr>
          <w:rFonts w:eastAsia="Times New Roman"/>
          <w:szCs w:val="24"/>
          <w:lang w:eastAsia="de-DE"/>
        </w:rPr>
        <w:br/>
        <w:t>Und preiset hoch mit englischem Gedichte</w:t>
      </w:r>
      <w:r w:rsidRPr="00B223A7">
        <w:rPr>
          <w:rFonts w:eastAsia="Times New Roman"/>
          <w:szCs w:val="24"/>
          <w:lang w:eastAsia="de-DE"/>
        </w:rPr>
        <w:br/>
        <w:t xml:space="preserve">Gottes Gerichte. </w:t>
      </w:r>
    </w:p>
    <w:p w14:paraId="43FEBB0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Aber sein Leib, der jetzt wird </w:t>
      </w:r>
      <w:proofErr w:type="spellStart"/>
      <w:r w:rsidRPr="00B223A7">
        <w:rPr>
          <w:rFonts w:eastAsia="Times New Roman"/>
          <w:szCs w:val="24"/>
          <w:lang w:eastAsia="de-DE"/>
        </w:rPr>
        <w:t>hingeleget</w:t>
      </w:r>
      <w:proofErr w:type="spellEnd"/>
      <w:r w:rsidRPr="00B223A7">
        <w:rPr>
          <w:rFonts w:eastAsia="Times New Roman"/>
          <w:szCs w:val="24"/>
          <w:lang w:eastAsia="de-DE"/>
        </w:rPr>
        <w:t>,</w:t>
      </w:r>
      <w:r w:rsidRPr="00B223A7">
        <w:rPr>
          <w:rFonts w:eastAsia="Times New Roman"/>
          <w:szCs w:val="24"/>
          <w:lang w:eastAsia="de-DE"/>
        </w:rPr>
        <w:br/>
        <w:t xml:space="preserve">Ist wie ein Korn ins gute Land </w:t>
      </w:r>
      <w:proofErr w:type="spellStart"/>
      <w:r w:rsidRPr="00B223A7">
        <w:rPr>
          <w:rFonts w:eastAsia="Times New Roman"/>
          <w:szCs w:val="24"/>
          <w:lang w:eastAsia="de-DE"/>
        </w:rPr>
        <w:t>gesäet</w:t>
      </w:r>
      <w:proofErr w:type="spellEnd"/>
      <w:r w:rsidRPr="00B223A7">
        <w:rPr>
          <w:rFonts w:eastAsia="Times New Roman"/>
          <w:szCs w:val="24"/>
          <w:lang w:eastAsia="de-DE"/>
        </w:rPr>
        <w:t>,</w:t>
      </w:r>
      <w:r w:rsidRPr="00B223A7">
        <w:rPr>
          <w:rFonts w:eastAsia="Times New Roman"/>
          <w:szCs w:val="24"/>
          <w:lang w:eastAsia="de-DE"/>
        </w:rPr>
        <w:br/>
        <w:t xml:space="preserve">Wird </w:t>
      </w:r>
      <w:proofErr w:type="spellStart"/>
      <w:r w:rsidRPr="00B223A7">
        <w:rPr>
          <w:rFonts w:eastAsia="Times New Roman"/>
          <w:szCs w:val="24"/>
          <w:lang w:eastAsia="de-DE"/>
        </w:rPr>
        <w:t>auferstehn</w:t>
      </w:r>
      <w:proofErr w:type="spellEnd"/>
      <w:r w:rsidRPr="00B223A7">
        <w:rPr>
          <w:rFonts w:eastAsia="Times New Roman"/>
          <w:szCs w:val="24"/>
          <w:lang w:eastAsia="de-DE"/>
        </w:rPr>
        <w:t xml:space="preserve"> in Kraft mit großem Preise</w:t>
      </w:r>
      <w:r w:rsidRPr="00B223A7">
        <w:rPr>
          <w:rFonts w:eastAsia="Times New Roman"/>
          <w:szCs w:val="24"/>
          <w:lang w:eastAsia="de-DE"/>
        </w:rPr>
        <w:br/>
        <w:t xml:space="preserve">Himmlischer Weise. </w:t>
      </w:r>
    </w:p>
    <w:p w14:paraId="1E59277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8. Das wird </w:t>
      </w:r>
      <w:proofErr w:type="spellStart"/>
      <w:r w:rsidRPr="00B223A7">
        <w:rPr>
          <w:rFonts w:eastAsia="Times New Roman"/>
          <w:szCs w:val="24"/>
          <w:lang w:eastAsia="de-DE"/>
        </w:rPr>
        <w:t>geschehn</w:t>
      </w:r>
      <w:proofErr w:type="spellEnd"/>
      <w:r w:rsidRPr="00B223A7">
        <w:rPr>
          <w:rFonts w:eastAsia="Times New Roman"/>
          <w:szCs w:val="24"/>
          <w:lang w:eastAsia="de-DE"/>
        </w:rPr>
        <w:t>, wenn ihm und auch uns allen</w:t>
      </w:r>
      <w:r w:rsidRPr="00B223A7">
        <w:rPr>
          <w:rFonts w:eastAsia="Times New Roman"/>
          <w:szCs w:val="24"/>
          <w:lang w:eastAsia="de-DE"/>
        </w:rPr>
        <w:br/>
        <w:t xml:space="preserve">Die </w:t>
      </w:r>
      <w:proofErr w:type="spellStart"/>
      <w:r w:rsidRPr="00B223A7">
        <w:rPr>
          <w:rFonts w:eastAsia="Times New Roman"/>
          <w:szCs w:val="24"/>
          <w:lang w:eastAsia="de-DE"/>
        </w:rPr>
        <w:t>Stimm</w:t>
      </w:r>
      <w:proofErr w:type="spellEnd"/>
      <w:r w:rsidRPr="00B223A7">
        <w:rPr>
          <w:rFonts w:eastAsia="Times New Roman"/>
          <w:szCs w:val="24"/>
          <w:lang w:eastAsia="de-DE"/>
        </w:rPr>
        <w:t xml:space="preserve"> des großen Gottes wird erschallen,</w:t>
      </w:r>
      <w:r w:rsidRPr="00B223A7">
        <w:rPr>
          <w:rFonts w:eastAsia="Times New Roman"/>
          <w:szCs w:val="24"/>
          <w:lang w:eastAsia="de-DE"/>
        </w:rPr>
        <w:br/>
        <w:t>Der wiederum all ungeschickte Sachen</w:t>
      </w:r>
      <w:r w:rsidRPr="00B223A7">
        <w:rPr>
          <w:rFonts w:eastAsia="Times New Roman"/>
          <w:szCs w:val="24"/>
          <w:lang w:eastAsia="de-DE"/>
        </w:rPr>
        <w:br/>
        <w:t xml:space="preserve">Wird richtig machen. </w:t>
      </w:r>
    </w:p>
    <w:p w14:paraId="5D4C2E7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Denn wird er uns, wenn seine Glocken klingen,</w:t>
      </w:r>
      <w:r w:rsidRPr="00B223A7">
        <w:rPr>
          <w:rFonts w:eastAsia="Times New Roman"/>
          <w:szCs w:val="24"/>
          <w:lang w:eastAsia="de-DE"/>
        </w:rPr>
        <w:br/>
        <w:t>Mit großer Freud wiederum zusammen bringen</w:t>
      </w:r>
      <w:r w:rsidRPr="00B223A7">
        <w:rPr>
          <w:rFonts w:eastAsia="Times New Roman"/>
          <w:szCs w:val="24"/>
          <w:lang w:eastAsia="de-DE"/>
        </w:rPr>
        <w:br/>
        <w:t xml:space="preserve">Und </w:t>
      </w:r>
      <w:proofErr w:type="spellStart"/>
      <w:r w:rsidRPr="00B223A7">
        <w:rPr>
          <w:rFonts w:eastAsia="Times New Roman"/>
          <w:szCs w:val="24"/>
          <w:lang w:eastAsia="de-DE"/>
        </w:rPr>
        <w:t>prächtiglich</w:t>
      </w:r>
      <w:proofErr w:type="spellEnd"/>
      <w:r w:rsidRPr="00B223A7">
        <w:rPr>
          <w:rFonts w:eastAsia="Times New Roman"/>
          <w:szCs w:val="24"/>
          <w:lang w:eastAsia="de-DE"/>
        </w:rPr>
        <w:t xml:space="preserve"> mit vielem Triumphieren</w:t>
      </w:r>
      <w:r w:rsidRPr="00B223A7">
        <w:rPr>
          <w:rFonts w:eastAsia="Times New Roman"/>
          <w:szCs w:val="24"/>
          <w:lang w:eastAsia="de-DE"/>
        </w:rPr>
        <w:br/>
        <w:t xml:space="preserve">In Himmel führen. </w:t>
      </w:r>
    </w:p>
    <w:p w14:paraId="4E9E649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10. Da wir denn fein in himmlischen Gebärden</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Klag </w:t>
      </w:r>
      <w:proofErr w:type="spellStart"/>
      <w:r w:rsidRPr="00B223A7">
        <w:rPr>
          <w:rFonts w:eastAsia="Times New Roman"/>
          <w:szCs w:val="24"/>
          <w:lang w:eastAsia="de-DE"/>
        </w:rPr>
        <w:t>beinander</w:t>
      </w:r>
      <w:proofErr w:type="spellEnd"/>
      <w:r w:rsidRPr="00B223A7">
        <w:rPr>
          <w:rFonts w:eastAsia="Times New Roman"/>
          <w:szCs w:val="24"/>
          <w:lang w:eastAsia="de-DE"/>
        </w:rPr>
        <w:t xml:space="preserve"> bleiben werden,</w:t>
      </w:r>
      <w:r w:rsidRPr="00B223A7">
        <w:rPr>
          <w:rFonts w:eastAsia="Times New Roman"/>
          <w:szCs w:val="24"/>
          <w:lang w:eastAsia="de-DE"/>
        </w:rPr>
        <w:br/>
        <w:t>Von Teufel, Tod und allen Ärgernissen</w:t>
      </w:r>
      <w:r w:rsidRPr="00B223A7">
        <w:rPr>
          <w:rFonts w:eastAsia="Times New Roman"/>
          <w:szCs w:val="24"/>
          <w:lang w:eastAsia="de-DE"/>
        </w:rPr>
        <w:br/>
        <w:t xml:space="preserve">Gar nichts mehr wissen. </w:t>
      </w:r>
    </w:p>
    <w:p w14:paraId="2D85CFE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Sondern vollkommen und gar engelreine</w:t>
      </w:r>
      <w:r w:rsidRPr="00B223A7">
        <w:rPr>
          <w:rFonts w:eastAsia="Times New Roman"/>
          <w:szCs w:val="24"/>
          <w:lang w:eastAsia="de-DE"/>
        </w:rPr>
        <w:br/>
        <w:t>Uns lieben in verklärtem Fleisch und Beine,</w:t>
      </w:r>
      <w:r w:rsidRPr="00B223A7">
        <w:rPr>
          <w:rFonts w:eastAsia="Times New Roman"/>
          <w:szCs w:val="24"/>
          <w:lang w:eastAsia="de-DE"/>
        </w:rPr>
        <w:br/>
        <w:t xml:space="preserve">Und ewiglich Gott loben in </w:t>
      </w:r>
      <w:proofErr w:type="spellStart"/>
      <w:r w:rsidRPr="00B223A7">
        <w:rPr>
          <w:rFonts w:eastAsia="Times New Roman"/>
          <w:szCs w:val="24"/>
          <w:lang w:eastAsia="de-DE"/>
        </w:rPr>
        <w:t>seim</w:t>
      </w:r>
      <w:proofErr w:type="spellEnd"/>
      <w:r w:rsidRPr="00B223A7">
        <w:rPr>
          <w:rFonts w:eastAsia="Times New Roman"/>
          <w:szCs w:val="24"/>
          <w:lang w:eastAsia="de-DE"/>
        </w:rPr>
        <w:t xml:space="preserve"> Reiche,</w:t>
      </w:r>
      <w:r w:rsidRPr="00B223A7">
        <w:rPr>
          <w:rFonts w:eastAsia="Times New Roman"/>
          <w:szCs w:val="24"/>
          <w:lang w:eastAsia="de-DE"/>
        </w:rPr>
        <w:br/>
        <w:t xml:space="preserve">Den Engeln gleiche. </w:t>
      </w:r>
    </w:p>
    <w:p w14:paraId="0185524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12. Das wollt ihr, mein‘ geliebten Freund, bedenken</w:t>
      </w:r>
      <w:r w:rsidRPr="00B223A7">
        <w:rPr>
          <w:rFonts w:eastAsia="Times New Roman"/>
          <w:szCs w:val="24"/>
          <w:lang w:eastAsia="de-DE"/>
        </w:rPr>
        <w:br/>
        <w:t>Und euer Herz nicht wie die Heiden kränken,</w:t>
      </w:r>
      <w:r w:rsidRPr="00B223A7">
        <w:rPr>
          <w:rFonts w:eastAsia="Times New Roman"/>
          <w:szCs w:val="24"/>
          <w:lang w:eastAsia="de-DE"/>
        </w:rPr>
        <w:br/>
        <w:t>Die von den Toten, wenn sie die begraben,</w:t>
      </w:r>
      <w:r w:rsidRPr="00B223A7">
        <w:rPr>
          <w:rFonts w:eastAsia="Times New Roman"/>
          <w:szCs w:val="24"/>
          <w:lang w:eastAsia="de-DE"/>
        </w:rPr>
        <w:br/>
        <w:t xml:space="preserve">Kein Hoffnung haben. </w:t>
      </w:r>
    </w:p>
    <w:p w14:paraId="72B1DEE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13. Gott </w:t>
      </w:r>
      <w:proofErr w:type="spellStart"/>
      <w:r w:rsidRPr="00B223A7">
        <w:rPr>
          <w:rFonts w:eastAsia="Times New Roman"/>
          <w:szCs w:val="24"/>
          <w:lang w:eastAsia="de-DE"/>
        </w:rPr>
        <w:t>helf</w:t>
      </w:r>
      <w:proofErr w:type="spellEnd"/>
      <w:r w:rsidRPr="00B223A7">
        <w:rPr>
          <w:rFonts w:eastAsia="Times New Roman"/>
          <w:szCs w:val="24"/>
          <w:lang w:eastAsia="de-DE"/>
        </w:rPr>
        <w:t>, dass wir zur Zeit auch still einschlafen</w:t>
      </w:r>
      <w:r w:rsidRPr="00B223A7">
        <w:rPr>
          <w:rFonts w:eastAsia="Times New Roman"/>
          <w:szCs w:val="24"/>
          <w:lang w:eastAsia="de-DE"/>
        </w:rPr>
        <w:br/>
        <w:t>Und von dem HErrn samt allen seinen Schafen</w:t>
      </w:r>
      <w:r w:rsidRPr="00B223A7">
        <w:rPr>
          <w:rFonts w:eastAsia="Times New Roman"/>
          <w:szCs w:val="24"/>
          <w:lang w:eastAsia="de-DE"/>
        </w:rPr>
        <w:br/>
        <w:t>Am jüngsten Tag zum Leben aus der Erden</w:t>
      </w:r>
      <w:r w:rsidRPr="00B223A7">
        <w:rPr>
          <w:rFonts w:eastAsia="Times New Roman"/>
          <w:szCs w:val="24"/>
          <w:lang w:eastAsia="de-DE"/>
        </w:rPr>
        <w:br/>
        <w:t xml:space="preserve">Erwecket werden. Amen. </w:t>
      </w:r>
    </w:p>
    <w:p w14:paraId="2CC05853" w14:textId="77777777" w:rsidR="00620594" w:rsidRDefault="00620594" w:rsidP="00620594">
      <w:pPr>
        <w:pStyle w:val="berschrift1"/>
      </w:pPr>
      <w:r w:rsidRPr="00B223A7">
        <w:t xml:space="preserve">Gott </w:t>
      </w:r>
      <w:proofErr w:type="spellStart"/>
      <w:r w:rsidRPr="00B223A7">
        <w:t>heilger</w:t>
      </w:r>
      <w:proofErr w:type="spellEnd"/>
      <w:r w:rsidRPr="00B223A7">
        <w:t xml:space="preserve"> Geist, hilf uns mit Grund</w:t>
      </w:r>
    </w:p>
    <w:p w14:paraId="6A092D75" w14:textId="77777777" w:rsidR="00620594" w:rsidRPr="00B223A7" w:rsidRDefault="00620594" w:rsidP="00620594">
      <w:pPr>
        <w:rPr>
          <w:b/>
          <w:lang w:eastAsia="de-DE"/>
        </w:rPr>
      </w:pPr>
      <w:r w:rsidRPr="00B223A7">
        <w:rPr>
          <w:b/>
          <w:lang w:eastAsia="de-DE"/>
        </w:rPr>
        <w:t xml:space="preserve">Ein Gebet zum </w:t>
      </w:r>
      <w:proofErr w:type="spellStart"/>
      <w:r w:rsidRPr="00B223A7">
        <w:rPr>
          <w:b/>
          <w:lang w:eastAsia="de-DE"/>
        </w:rPr>
        <w:t>heilgen</w:t>
      </w:r>
      <w:proofErr w:type="spellEnd"/>
      <w:r w:rsidRPr="00B223A7">
        <w:rPr>
          <w:b/>
          <w:lang w:eastAsia="de-DE"/>
        </w:rPr>
        <w:t xml:space="preserve"> Geist.</w:t>
      </w:r>
    </w:p>
    <w:p w14:paraId="7D21E261"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17F68D4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Gott </w:t>
      </w:r>
      <w:proofErr w:type="spellStart"/>
      <w:r w:rsidRPr="00B223A7">
        <w:rPr>
          <w:rFonts w:eastAsia="Times New Roman"/>
          <w:szCs w:val="24"/>
          <w:lang w:eastAsia="de-DE"/>
        </w:rPr>
        <w:t>heilger</w:t>
      </w:r>
      <w:proofErr w:type="spellEnd"/>
      <w:r w:rsidRPr="00B223A7">
        <w:rPr>
          <w:rFonts w:eastAsia="Times New Roman"/>
          <w:szCs w:val="24"/>
          <w:lang w:eastAsia="de-DE"/>
        </w:rPr>
        <w:t xml:space="preserve"> Geist, hilf uns mit Grund</w:t>
      </w:r>
      <w:r w:rsidRPr="00B223A7">
        <w:rPr>
          <w:rFonts w:eastAsia="Times New Roman"/>
          <w:szCs w:val="24"/>
          <w:lang w:eastAsia="de-DE"/>
        </w:rPr>
        <w:br/>
        <w:t>Auf Jesum Christ zu schauen,</w:t>
      </w:r>
      <w:r w:rsidRPr="00B223A7">
        <w:rPr>
          <w:rFonts w:eastAsia="Times New Roman"/>
          <w:szCs w:val="24"/>
          <w:lang w:eastAsia="de-DE"/>
        </w:rPr>
        <w:br/>
        <w:t xml:space="preserve">Damit wir in der letzten </w:t>
      </w:r>
      <w:proofErr w:type="spellStart"/>
      <w:r w:rsidRPr="00B223A7">
        <w:rPr>
          <w:rFonts w:eastAsia="Times New Roman"/>
          <w:szCs w:val="24"/>
          <w:lang w:eastAsia="de-DE"/>
        </w:rPr>
        <w:t>Stund</w:t>
      </w:r>
      <w:proofErr w:type="spellEnd"/>
      <w:r w:rsidRPr="00B223A7">
        <w:rPr>
          <w:rFonts w:eastAsia="Times New Roman"/>
          <w:szCs w:val="24"/>
          <w:lang w:eastAsia="de-DE"/>
        </w:rPr>
        <w:br/>
        <w:t>Auf seine Wunden bauen,</w:t>
      </w:r>
      <w:r w:rsidRPr="00B223A7">
        <w:rPr>
          <w:rFonts w:eastAsia="Times New Roman"/>
          <w:szCs w:val="24"/>
          <w:lang w:eastAsia="de-DE"/>
        </w:rPr>
        <w:br/>
        <w:t>Die er für uns nach Gottes Rat</w:t>
      </w:r>
      <w:r w:rsidRPr="00B223A7">
        <w:rPr>
          <w:rFonts w:eastAsia="Times New Roman"/>
          <w:szCs w:val="24"/>
          <w:lang w:eastAsia="de-DE"/>
        </w:rPr>
        <w:br/>
        <w:t xml:space="preserve">Am‘ </w:t>
      </w:r>
      <w:proofErr w:type="spellStart"/>
      <w:r w:rsidRPr="00B223A7">
        <w:rPr>
          <w:rFonts w:eastAsia="Times New Roman"/>
          <w:szCs w:val="24"/>
          <w:lang w:eastAsia="de-DE"/>
        </w:rPr>
        <w:t>heilgen</w:t>
      </w:r>
      <w:proofErr w:type="spellEnd"/>
      <w:r w:rsidRPr="00B223A7">
        <w:rPr>
          <w:rFonts w:eastAsia="Times New Roman"/>
          <w:szCs w:val="24"/>
          <w:lang w:eastAsia="de-DE"/>
        </w:rPr>
        <w:t xml:space="preserve"> Kreuz empfangen hat</w:t>
      </w:r>
      <w:r w:rsidRPr="00B223A7">
        <w:rPr>
          <w:rFonts w:eastAsia="Times New Roman"/>
          <w:szCs w:val="24"/>
          <w:lang w:eastAsia="de-DE"/>
        </w:rPr>
        <w:br/>
        <w:t xml:space="preserve">Zu Tilgung unsrer Sünde. </w:t>
      </w:r>
    </w:p>
    <w:p w14:paraId="68961E1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Durchs Wort in unsre Herzen schein</w:t>
      </w:r>
      <w:r w:rsidRPr="00B223A7">
        <w:rPr>
          <w:rFonts w:eastAsia="Times New Roman"/>
          <w:szCs w:val="24"/>
          <w:lang w:eastAsia="de-DE"/>
        </w:rPr>
        <w:br/>
        <w:t>Und tu uns neu gebären,</w:t>
      </w:r>
      <w:r w:rsidRPr="00B223A7">
        <w:rPr>
          <w:rFonts w:eastAsia="Times New Roman"/>
          <w:szCs w:val="24"/>
          <w:lang w:eastAsia="de-DE"/>
        </w:rPr>
        <w:br/>
        <w:t>Dass wir als Gottes Kinder rein</w:t>
      </w:r>
      <w:r w:rsidRPr="00B223A7">
        <w:rPr>
          <w:rFonts w:eastAsia="Times New Roman"/>
          <w:szCs w:val="24"/>
          <w:lang w:eastAsia="de-DE"/>
        </w:rPr>
        <w:br/>
        <w:t>Vom bösen Wandel kehren</w:t>
      </w:r>
      <w:r w:rsidRPr="00B223A7">
        <w:rPr>
          <w:rFonts w:eastAsia="Times New Roman"/>
          <w:szCs w:val="24"/>
          <w:lang w:eastAsia="de-DE"/>
        </w:rPr>
        <w:br/>
        <w:t>Und in dir bringen Früchte gut</w:t>
      </w:r>
      <w:r w:rsidRPr="00B223A7">
        <w:rPr>
          <w:rFonts w:eastAsia="Times New Roman"/>
          <w:szCs w:val="24"/>
          <w:lang w:eastAsia="de-DE"/>
        </w:rPr>
        <w:br/>
        <w:t>So viel, als unser blöder Mut</w:t>
      </w:r>
      <w:r w:rsidRPr="00B223A7">
        <w:rPr>
          <w:rFonts w:eastAsia="Times New Roman"/>
          <w:szCs w:val="24"/>
          <w:lang w:eastAsia="de-DE"/>
        </w:rPr>
        <w:br/>
        <w:t xml:space="preserve">In diesem Fleisch kann tragen. </w:t>
      </w:r>
    </w:p>
    <w:p w14:paraId="620CBDD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In Sterbensnöten bei uns steh</w:t>
      </w:r>
      <w:r w:rsidRPr="00B223A7">
        <w:rPr>
          <w:rFonts w:eastAsia="Times New Roman"/>
          <w:szCs w:val="24"/>
          <w:lang w:eastAsia="de-DE"/>
        </w:rPr>
        <w:br/>
        <w:t>Und hilf uns wohl verscheiden,</w:t>
      </w:r>
      <w:r w:rsidRPr="00B223A7">
        <w:rPr>
          <w:rFonts w:eastAsia="Times New Roman"/>
          <w:szCs w:val="24"/>
          <w:lang w:eastAsia="de-DE"/>
        </w:rPr>
        <w:br/>
        <w:t>Dass wir fein sanft aus allem Weh</w:t>
      </w:r>
      <w:r w:rsidRPr="00B223A7">
        <w:rPr>
          <w:rFonts w:eastAsia="Times New Roman"/>
          <w:szCs w:val="24"/>
          <w:lang w:eastAsia="de-DE"/>
        </w:rPr>
        <w:br/>
        <w:t>Hinfahren zu der Freuden,</w:t>
      </w:r>
      <w:r w:rsidRPr="00B223A7">
        <w:rPr>
          <w:rFonts w:eastAsia="Times New Roman"/>
          <w:szCs w:val="24"/>
          <w:lang w:eastAsia="de-DE"/>
        </w:rPr>
        <w:br/>
        <w:t>Die uns der fromme Vater wert</w:t>
      </w:r>
      <w:r w:rsidRPr="00B223A7">
        <w:rPr>
          <w:rFonts w:eastAsia="Times New Roman"/>
          <w:szCs w:val="24"/>
          <w:lang w:eastAsia="de-DE"/>
        </w:rPr>
        <w:br/>
        <w:t>Aus lauter Gnaden hat beschert</w:t>
      </w:r>
      <w:r w:rsidRPr="00B223A7">
        <w:rPr>
          <w:rFonts w:eastAsia="Times New Roman"/>
          <w:szCs w:val="24"/>
          <w:lang w:eastAsia="de-DE"/>
        </w:rPr>
        <w:br/>
        <w:t xml:space="preserve">In Christo, seinem Sohne. Amen. </w:t>
      </w:r>
    </w:p>
    <w:p w14:paraId="1DDB62AE" w14:textId="77777777" w:rsidR="00620594" w:rsidRDefault="00620594" w:rsidP="00620594">
      <w:pPr>
        <w:pStyle w:val="berschrift1"/>
      </w:pPr>
      <w:r w:rsidRPr="00B223A7">
        <w:t>Der HErr ist mein getreuer Hirt</w:t>
      </w:r>
    </w:p>
    <w:p w14:paraId="04657FF0" w14:textId="77777777" w:rsidR="00620594" w:rsidRPr="00542040" w:rsidRDefault="00620594" w:rsidP="00620594">
      <w:pPr>
        <w:rPr>
          <w:b/>
          <w:lang w:eastAsia="de-DE"/>
        </w:rPr>
      </w:pPr>
      <w:r w:rsidRPr="00542040">
        <w:rPr>
          <w:b/>
          <w:lang w:eastAsia="de-DE"/>
        </w:rPr>
        <w:t>Der 23. Psalm.</w:t>
      </w:r>
    </w:p>
    <w:p w14:paraId="44E9BBA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Nun freut euch, lieben Christen </w:t>
      </w:r>
      <w:proofErr w:type="spellStart"/>
      <w:r w:rsidRPr="00B223A7">
        <w:rPr>
          <w:rFonts w:eastAsia="Times New Roman"/>
          <w:i/>
          <w:iCs/>
          <w:szCs w:val="24"/>
          <w:lang w:eastAsia="de-DE"/>
        </w:rPr>
        <w:t>gmein</w:t>
      </w:r>
      <w:proofErr w:type="spellEnd"/>
      <w:r w:rsidRPr="00B223A7">
        <w:rPr>
          <w:rFonts w:eastAsia="Times New Roman"/>
          <w:i/>
          <w:iCs/>
          <w:szCs w:val="24"/>
          <w:lang w:eastAsia="de-DE"/>
        </w:rPr>
        <w:t xml:space="preserve">. </w:t>
      </w:r>
    </w:p>
    <w:p w14:paraId="55D1E37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Der HErr ist mein getreuer Hirt,</w:t>
      </w:r>
      <w:r w:rsidRPr="00B223A7">
        <w:rPr>
          <w:rFonts w:eastAsia="Times New Roman"/>
          <w:szCs w:val="24"/>
          <w:lang w:eastAsia="de-DE"/>
        </w:rPr>
        <w:br/>
        <w:t>Hält mich in seiner Hute,</w:t>
      </w:r>
      <w:r w:rsidRPr="00B223A7">
        <w:rPr>
          <w:rFonts w:eastAsia="Times New Roman"/>
          <w:szCs w:val="24"/>
          <w:lang w:eastAsia="de-DE"/>
        </w:rPr>
        <w:br/>
        <w:t xml:space="preserve">Darum mir </w:t>
      </w:r>
      <w:proofErr w:type="spellStart"/>
      <w:r w:rsidRPr="00B223A7">
        <w:rPr>
          <w:rFonts w:eastAsia="Times New Roman"/>
          <w:szCs w:val="24"/>
          <w:lang w:eastAsia="de-DE"/>
        </w:rPr>
        <w:t>nichtes</w:t>
      </w:r>
      <w:proofErr w:type="spellEnd"/>
      <w:r w:rsidRPr="00B223A7">
        <w:rPr>
          <w:rFonts w:eastAsia="Times New Roman"/>
          <w:szCs w:val="24"/>
          <w:lang w:eastAsia="de-DE"/>
        </w:rPr>
        <w:t xml:space="preserve"> mangeln wird</w:t>
      </w:r>
      <w:r w:rsidRPr="00B223A7">
        <w:rPr>
          <w:rFonts w:eastAsia="Times New Roman"/>
          <w:szCs w:val="24"/>
          <w:lang w:eastAsia="de-DE"/>
        </w:rPr>
        <w:br/>
        <w:t>An irgend einem Gute.</w:t>
      </w:r>
      <w:r w:rsidRPr="00B223A7">
        <w:rPr>
          <w:rFonts w:eastAsia="Times New Roman"/>
          <w:szCs w:val="24"/>
          <w:lang w:eastAsia="de-DE"/>
        </w:rPr>
        <w:br/>
        <w:t xml:space="preserve">Wie soll und kann </w:t>
      </w:r>
      <w:proofErr w:type="spellStart"/>
      <w:r w:rsidRPr="00B223A7">
        <w:rPr>
          <w:rFonts w:eastAsia="Times New Roman"/>
          <w:szCs w:val="24"/>
          <w:lang w:eastAsia="de-DE"/>
        </w:rPr>
        <w:t>mirs</w:t>
      </w:r>
      <w:proofErr w:type="spellEnd"/>
      <w:r w:rsidRPr="00B223A7">
        <w:rPr>
          <w:rFonts w:eastAsia="Times New Roman"/>
          <w:szCs w:val="24"/>
          <w:lang w:eastAsia="de-DE"/>
        </w:rPr>
        <w:t xml:space="preserve"> übel </w:t>
      </w:r>
      <w:proofErr w:type="spellStart"/>
      <w:r w:rsidRPr="00B223A7">
        <w:rPr>
          <w:rFonts w:eastAsia="Times New Roman"/>
          <w:szCs w:val="24"/>
          <w:lang w:eastAsia="de-DE"/>
        </w:rPr>
        <w:t>gehn</w:t>
      </w:r>
      <w:proofErr w:type="spellEnd"/>
      <w:r w:rsidRPr="00B223A7">
        <w:rPr>
          <w:rFonts w:eastAsia="Times New Roman"/>
          <w:szCs w:val="24"/>
          <w:lang w:eastAsia="de-DE"/>
        </w:rPr>
        <w:t>,</w:t>
      </w:r>
      <w:r w:rsidRPr="00B223A7">
        <w:rPr>
          <w:rFonts w:eastAsia="Times New Roman"/>
          <w:szCs w:val="24"/>
          <w:lang w:eastAsia="de-DE"/>
        </w:rPr>
        <w:br/>
        <w:t xml:space="preserve">Weil Gottes Sohn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bei mir </w:t>
      </w:r>
      <w:proofErr w:type="spellStart"/>
      <w:r w:rsidRPr="00B223A7">
        <w:rPr>
          <w:rFonts w:eastAsia="Times New Roman"/>
          <w:szCs w:val="24"/>
          <w:lang w:eastAsia="de-DE"/>
        </w:rPr>
        <w:t>stehn</w:t>
      </w:r>
      <w:proofErr w:type="spellEnd"/>
      <w:r w:rsidRPr="00B223A7">
        <w:rPr>
          <w:rFonts w:eastAsia="Times New Roman"/>
          <w:szCs w:val="24"/>
          <w:lang w:eastAsia="de-DE"/>
        </w:rPr>
        <w:t>,</w:t>
      </w:r>
      <w:r w:rsidRPr="00B223A7">
        <w:rPr>
          <w:rFonts w:eastAsia="Times New Roman"/>
          <w:szCs w:val="24"/>
          <w:lang w:eastAsia="de-DE"/>
        </w:rPr>
        <w:br/>
        <w:t xml:space="preserve">Mich schützet und </w:t>
      </w:r>
      <w:proofErr w:type="spellStart"/>
      <w:r w:rsidRPr="00B223A7">
        <w:rPr>
          <w:rFonts w:eastAsia="Times New Roman"/>
          <w:szCs w:val="24"/>
          <w:lang w:eastAsia="de-DE"/>
        </w:rPr>
        <w:t>regiret</w:t>
      </w:r>
      <w:proofErr w:type="spellEnd"/>
      <w:r w:rsidRPr="00B223A7">
        <w:rPr>
          <w:rFonts w:eastAsia="Times New Roman"/>
          <w:szCs w:val="24"/>
          <w:lang w:eastAsia="de-DE"/>
        </w:rPr>
        <w:t xml:space="preserve">! </w:t>
      </w:r>
    </w:p>
    <w:p w14:paraId="7010439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Er weidet mich mit seinem Wort</w:t>
      </w:r>
      <w:r w:rsidRPr="00B223A7">
        <w:rPr>
          <w:rFonts w:eastAsia="Times New Roman"/>
          <w:szCs w:val="24"/>
          <w:lang w:eastAsia="de-DE"/>
        </w:rPr>
        <w:br/>
        <w:t>Auf einer grünen Auen,</w:t>
      </w:r>
      <w:r w:rsidRPr="00B223A7">
        <w:rPr>
          <w:rFonts w:eastAsia="Times New Roman"/>
          <w:szCs w:val="24"/>
          <w:lang w:eastAsia="de-DE"/>
        </w:rPr>
        <w:br/>
        <w:t xml:space="preserve">Und </w:t>
      </w:r>
      <w:proofErr w:type="spellStart"/>
      <w:r w:rsidRPr="00B223A7">
        <w:rPr>
          <w:rFonts w:eastAsia="Times New Roman"/>
          <w:szCs w:val="24"/>
          <w:lang w:eastAsia="de-DE"/>
        </w:rPr>
        <w:t>läßt</w:t>
      </w:r>
      <w:proofErr w:type="spellEnd"/>
      <w:r w:rsidRPr="00B223A7">
        <w:rPr>
          <w:rFonts w:eastAsia="Times New Roman"/>
          <w:szCs w:val="24"/>
          <w:lang w:eastAsia="de-DE"/>
        </w:rPr>
        <w:t xml:space="preserve"> sich bei mir fort und fort</w:t>
      </w:r>
      <w:r w:rsidRPr="00B223A7">
        <w:rPr>
          <w:rFonts w:eastAsia="Times New Roman"/>
          <w:szCs w:val="24"/>
          <w:lang w:eastAsia="de-DE"/>
        </w:rPr>
        <w:br/>
        <w:t>Auf beiden Seiten schauen,</w:t>
      </w:r>
      <w:r w:rsidRPr="00B223A7">
        <w:rPr>
          <w:rFonts w:eastAsia="Times New Roman"/>
          <w:szCs w:val="24"/>
          <w:lang w:eastAsia="de-DE"/>
        </w:rPr>
        <w:br/>
        <w:t>Dazu mein Herz mit Trost berührt</w:t>
      </w:r>
      <w:r w:rsidRPr="00B223A7">
        <w:rPr>
          <w:rFonts w:eastAsia="Times New Roman"/>
          <w:szCs w:val="24"/>
          <w:lang w:eastAsia="de-DE"/>
        </w:rPr>
        <w:br/>
        <w:t>Und mich ans frische Wasser führt,</w:t>
      </w:r>
      <w:r w:rsidRPr="00B223A7">
        <w:rPr>
          <w:rFonts w:eastAsia="Times New Roman"/>
          <w:szCs w:val="24"/>
          <w:lang w:eastAsia="de-DE"/>
        </w:rPr>
        <w:br/>
        <w:t xml:space="preserve">Zum Brunnen der </w:t>
      </w:r>
      <w:proofErr w:type="spellStart"/>
      <w:r w:rsidRPr="00B223A7">
        <w:rPr>
          <w:rFonts w:eastAsia="Times New Roman"/>
          <w:szCs w:val="24"/>
          <w:lang w:eastAsia="de-DE"/>
        </w:rPr>
        <w:t>Genaden</w:t>
      </w:r>
      <w:proofErr w:type="spellEnd"/>
      <w:r w:rsidRPr="00B223A7">
        <w:rPr>
          <w:rFonts w:eastAsia="Times New Roman"/>
          <w:szCs w:val="24"/>
          <w:lang w:eastAsia="de-DE"/>
        </w:rPr>
        <w:t xml:space="preserve">. </w:t>
      </w:r>
    </w:p>
    <w:p w14:paraId="3AFDDF4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In Angst und Noth er mich erquickt</w:t>
      </w:r>
      <w:r w:rsidRPr="00B223A7">
        <w:rPr>
          <w:rFonts w:eastAsia="Times New Roman"/>
          <w:szCs w:val="24"/>
          <w:lang w:eastAsia="de-DE"/>
        </w:rPr>
        <w:br/>
        <w:t>Mit seinem wahren Munde,</w:t>
      </w:r>
      <w:r w:rsidRPr="00B223A7">
        <w:rPr>
          <w:rFonts w:eastAsia="Times New Roman"/>
          <w:szCs w:val="24"/>
          <w:lang w:eastAsia="de-DE"/>
        </w:rPr>
        <w:br/>
        <w:t xml:space="preserve">Und mir sein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von oben schickt</w:t>
      </w:r>
      <w:r w:rsidRPr="00B223A7">
        <w:rPr>
          <w:rFonts w:eastAsia="Times New Roman"/>
          <w:szCs w:val="24"/>
          <w:lang w:eastAsia="de-DE"/>
        </w:rPr>
        <w:br/>
        <w:t>Zu rechter Zeit und Stunde,</w:t>
      </w:r>
      <w:r w:rsidRPr="00B223A7">
        <w:rPr>
          <w:rFonts w:eastAsia="Times New Roman"/>
          <w:szCs w:val="24"/>
          <w:lang w:eastAsia="de-DE"/>
        </w:rPr>
        <w:br/>
        <w:t xml:space="preserve">Und führt mich auch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w:t>
      </w:r>
      <w:proofErr w:type="spellStart"/>
      <w:r w:rsidRPr="00B223A7">
        <w:rPr>
          <w:rFonts w:eastAsia="Times New Roman"/>
          <w:szCs w:val="24"/>
          <w:lang w:eastAsia="de-DE"/>
        </w:rPr>
        <w:t>Unterlaß</w:t>
      </w:r>
      <w:proofErr w:type="spellEnd"/>
      <w:r w:rsidRPr="00B223A7">
        <w:rPr>
          <w:rFonts w:eastAsia="Times New Roman"/>
          <w:szCs w:val="24"/>
          <w:lang w:eastAsia="de-DE"/>
        </w:rPr>
        <w:br/>
        <w:t>An seiner Hand auf rechter Straß</w:t>
      </w:r>
      <w:r w:rsidRPr="00B223A7">
        <w:rPr>
          <w:rFonts w:eastAsia="Times New Roman"/>
          <w:szCs w:val="24"/>
          <w:lang w:eastAsia="de-DE"/>
        </w:rPr>
        <w:br/>
        <w:t xml:space="preserve">Um seines Namens willen. </w:t>
      </w:r>
    </w:p>
    <w:p w14:paraId="386AB3E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Er gleitet mich zu Tag und Nacht</w:t>
      </w:r>
      <w:r w:rsidRPr="00B223A7">
        <w:rPr>
          <w:rFonts w:eastAsia="Times New Roman"/>
          <w:szCs w:val="24"/>
          <w:lang w:eastAsia="de-DE"/>
        </w:rPr>
        <w:br/>
        <w:t>Mit seinem Steck und Stabe,</w:t>
      </w:r>
      <w:r w:rsidRPr="00B223A7">
        <w:rPr>
          <w:rFonts w:eastAsia="Times New Roman"/>
          <w:szCs w:val="24"/>
          <w:lang w:eastAsia="de-DE"/>
        </w:rPr>
        <w:br/>
        <w:t>Mit Fleiß mein Leib und Seel bewacht,</w:t>
      </w:r>
      <w:r w:rsidRPr="00B223A7">
        <w:rPr>
          <w:rFonts w:eastAsia="Times New Roman"/>
          <w:szCs w:val="24"/>
          <w:lang w:eastAsia="de-DE"/>
        </w:rPr>
        <w:br/>
        <w:t xml:space="preserve">Treibt alles Unglück </w:t>
      </w:r>
      <w:proofErr w:type="spellStart"/>
      <w:r w:rsidRPr="00B223A7">
        <w:rPr>
          <w:rFonts w:eastAsia="Times New Roman"/>
          <w:szCs w:val="24"/>
          <w:lang w:eastAsia="de-DE"/>
        </w:rPr>
        <w:t>abe</w:t>
      </w:r>
      <w:proofErr w:type="spellEnd"/>
      <w:r w:rsidRPr="00B223A7">
        <w:rPr>
          <w:rFonts w:eastAsia="Times New Roman"/>
          <w:szCs w:val="24"/>
          <w:lang w:eastAsia="de-DE"/>
        </w:rPr>
        <w:t>,</w:t>
      </w:r>
      <w:r w:rsidRPr="00B223A7">
        <w:rPr>
          <w:rFonts w:eastAsia="Times New Roman"/>
          <w:szCs w:val="24"/>
          <w:lang w:eastAsia="de-DE"/>
        </w:rPr>
        <w:br/>
        <w:t xml:space="preserve">Ich </w:t>
      </w:r>
      <w:proofErr w:type="spellStart"/>
      <w:r w:rsidRPr="00B223A7">
        <w:rPr>
          <w:rFonts w:eastAsia="Times New Roman"/>
          <w:szCs w:val="24"/>
          <w:lang w:eastAsia="de-DE"/>
        </w:rPr>
        <w:t>fürcht</w:t>
      </w:r>
      <w:proofErr w:type="spellEnd"/>
      <w:r w:rsidRPr="00B223A7">
        <w:rPr>
          <w:rFonts w:eastAsia="Times New Roman"/>
          <w:szCs w:val="24"/>
          <w:lang w:eastAsia="de-DE"/>
        </w:rPr>
        <w:t xml:space="preserve"> mich nichts im finstern Thal,</w:t>
      </w:r>
      <w:r w:rsidRPr="00B223A7">
        <w:rPr>
          <w:rFonts w:eastAsia="Times New Roman"/>
          <w:szCs w:val="24"/>
          <w:lang w:eastAsia="de-DE"/>
        </w:rPr>
        <w:br/>
        <w:t>Denn Gott ist bei mir überall</w:t>
      </w:r>
      <w:r w:rsidRPr="00B223A7">
        <w:rPr>
          <w:rFonts w:eastAsia="Times New Roman"/>
          <w:szCs w:val="24"/>
          <w:lang w:eastAsia="de-DE"/>
        </w:rPr>
        <w:br/>
        <w:t xml:space="preserve">Auf allen meinen Wegen. </w:t>
      </w:r>
    </w:p>
    <w:p w14:paraId="708579D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Er segnet täglich meinen Tisch</w:t>
      </w:r>
      <w:r w:rsidRPr="00B223A7">
        <w:rPr>
          <w:rFonts w:eastAsia="Times New Roman"/>
          <w:szCs w:val="24"/>
          <w:lang w:eastAsia="de-DE"/>
        </w:rPr>
        <w:br/>
        <w:t xml:space="preserve">Obs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den Feind verdrießet,</w:t>
      </w:r>
      <w:r w:rsidRPr="00B223A7">
        <w:rPr>
          <w:rFonts w:eastAsia="Times New Roman"/>
          <w:szCs w:val="24"/>
          <w:lang w:eastAsia="de-DE"/>
        </w:rPr>
        <w:br/>
      </w:r>
      <w:proofErr w:type="spellStart"/>
      <w:r w:rsidRPr="00B223A7">
        <w:rPr>
          <w:rFonts w:eastAsia="Times New Roman"/>
          <w:szCs w:val="24"/>
          <w:lang w:eastAsia="de-DE"/>
        </w:rPr>
        <w:t>Begeußt</w:t>
      </w:r>
      <w:proofErr w:type="spellEnd"/>
      <w:r w:rsidRPr="00B223A7">
        <w:rPr>
          <w:rFonts w:eastAsia="Times New Roman"/>
          <w:szCs w:val="24"/>
          <w:lang w:eastAsia="de-DE"/>
        </w:rPr>
        <w:t xml:space="preserve"> mein Haupt mit </w:t>
      </w:r>
      <w:proofErr w:type="spellStart"/>
      <w:r w:rsidRPr="00B223A7">
        <w:rPr>
          <w:rFonts w:eastAsia="Times New Roman"/>
          <w:szCs w:val="24"/>
          <w:lang w:eastAsia="de-DE"/>
        </w:rPr>
        <w:t>Oele</w:t>
      </w:r>
      <w:proofErr w:type="spellEnd"/>
      <w:r w:rsidRPr="00B223A7">
        <w:rPr>
          <w:rFonts w:eastAsia="Times New Roman"/>
          <w:szCs w:val="24"/>
          <w:lang w:eastAsia="de-DE"/>
        </w:rPr>
        <w:t xml:space="preserve"> frisch,</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es gleich runter fließet,</w:t>
      </w:r>
      <w:r w:rsidRPr="00B223A7">
        <w:rPr>
          <w:rFonts w:eastAsia="Times New Roman"/>
          <w:szCs w:val="24"/>
          <w:lang w:eastAsia="de-DE"/>
        </w:rPr>
        <w:br/>
        <w:t>Und schenkt mir den Trostbecher voll,</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ja nicht zweifeln soll</w:t>
      </w:r>
      <w:r w:rsidRPr="00B223A7">
        <w:rPr>
          <w:rFonts w:eastAsia="Times New Roman"/>
          <w:szCs w:val="24"/>
          <w:lang w:eastAsia="de-DE"/>
        </w:rPr>
        <w:br/>
        <w:t xml:space="preserve">An seinem Wort der Gnaden. </w:t>
      </w:r>
    </w:p>
    <w:p w14:paraId="4BA018C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Sieh, Gutes und Barmherzigkeit</w:t>
      </w:r>
      <w:r w:rsidRPr="00B223A7">
        <w:rPr>
          <w:rFonts w:eastAsia="Times New Roman"/>
          <w:szCs w:val="24"/>
          <w:lang w:eastAsia="de-DE"/>
        </w:rPr>
        <w:br/>
        <w:t>Kann mich nicht übergeben;</w:t>
      </w:r>
      <w:r w:rsidRPr="00B223A7">
        <w:rPr>
          <w:rFonts w:eastAsia="Times New Roman"/>
          <w:szCs w:val="24"/>
          <w:lang w:eastAsia="de-DE"/>
        </w:rPr>
        <w:br/>
        <w:t>Groß Gnad wird mir zu jeder Zeit</w:t>
      </w:r>
      <w:r w:rsidRPr="00B223A7">
        <w:rPr>
          <w:rFonts w:eastAsia="Times New Roman"/>
          <w:szCs w:val="24"/>
          <w:lang w:eastAsia="de-DE"/>
        </w:rPr>
        <w:br/>
        <w:t>Nachfolgen in dem Leben,</w:t>
      </w:r>
      <w:r w:rsidRPr="00B223A7">
        <w:rPr>
          <w:rFonts w:eastAsia="Times New Roman"/>
          <w:szCs w:val="24"/>
          <w:lang w:eastAsia="de-DE"/>
        </w:rPr>
        <w:br/>
        <w:t xml:space="preserve">Und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also ganz offenbar</w:t>
      </w:r>
      <w:r w:rsidRPr="00B223A7">
        <w:rPr>
          <w:rFonts w:eastAsia="Times New Roman"/>
          <w:szCs w:val="24"/>
          <w:lang w:eastAsia="de-DE"/>
        </w:rPr>
        <w:br/>
        <w:t xml:space="preserve">Im Haus 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immerdar</w:t>
      </w:r>
      <w:r w:rsidRPr="00B223A7">
        <w:rPr>
          <w:rFonts w:eastAsia="Times New Roman"/>
          <w:szCs w:val="24"/>
          <w:lang w:eastAsia="de-DE"/>
        </w:rPr>
        <w:br/>
        <w:t xml:space="preserve">Hie und dort ewig bleiben. </w:t>
      </w:r>
    </w:p>
    <w:p w14:paraId="57E364E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Das hilf mir, o HErr Jesu Christ,</w:t>
      </w:r>
      <w:r w:rsidRPr="00B223A7">
        <w:rPr>
          <w:rFonts w:eastAsia="Times New Roman"/>
          <w:szCs w:val="24"/>
          <w:lang w:eastAsia="de-DE"/>
        </w:rPr>
        <w:br/>
        <w:t>Durch deine große Güte,</w:t>
      </w:r>
      <w:r w:rsidRPr="00B223A7">
        <w:rPr>
          <w:rFonts w:eastAsia="Times New Roman"/>
          <w:szCs w:val="24"/>
          <w:lang w:eastAsia="de-DE"/>
        </w:rPr>
        <w:br/>
        <w:t>Und mich vors Teufels Macht und List</w:t>
      </w:r>
      <w:r w:rsidRPr="00B223A7">
        <w:rPr>
          <w:rFonts w:eastAsia="Times New Roman"/>
          <w:szCs w:val="24"/>
          <w:lang w:eastAsia="de-DE"/>
        </w:rPr>
        <w:br/>
      </w:r>
      <w:proofErr w:type="spellStart"/>
      <w:r w:rsidRPr="00B223A7">
        <w:rPr>
          <w:rFonts w:eastAsia="Times New Roman"/>
          <w:szCs w:val="24"/>
          <w:lang w:eastAsia="de-DE"/>
        </w:rPr>
        <w:t>Genädiglich</w:t>
      </w:r>
      <w:proofErr w:type="spellEnd"/>
      <w:r w:rsidRPr="00B223A7">
        <w:rPr>
          <w:rFonts w:eastAsia="Times New Roman"/>
          <w:szCs w:val="24"/>
          <w:lang w:eastAsia="de-DE"/>
        </w:rPr>
        <w:t xml:space="preserve"> behüte,</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als dein liebes Schaf</w:t>
      </w:r>
      <w:r w:rsidRPr="00B223A7">
        <w:rPr>
          <w:rFonts w:eastAsia="Times New Roman"/>
          <w:szCs w:val="24"/>
          <w:lang w:eastAsia="de-DE"/>
        </w:rPr>
        <w:br/>
        <w:t xml:space="preserve">Im rechten Glauben sanft </w:t>
      </w:r>
      <w:proofErr w:type="spellStart"/>
      <w:r w:rsidRPr="00B223A7">
        <w:rPr>
          <w:rFonts w:eastAsia="Times New Roman"/>
          <w:szCs w:val="24"/>
          <w:lang w:eastAsia="de-DE"/>
        </w:rPr>
        <w:t>einschlaf</w:t>
      </w:r>
      <w:proofErr w:type="spellEnd"/>
      <w:r w:rsidRPr="00B223A7">
        <w:rPr>
          <w:rFonts w:eastAsia="Times New Roman"/>
          <w:szCs w:val="24"/>
          <w:lang w:eastAsia="de-DE"/>
        </w:rPr>
        <w:br/>
        <w:t xml:space="preserve">Und mit dir ewig lebe. </w:t>
      </w:r>
    </w:p>
    <w:p w14:paraId="49A1FCB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Amen.</w:t>
      </w:r>
    </w:p>
    <w:p w14:paraId="66696879" w14:textId="77777777" w:rsidR="00620594" w:rsidRDefault="00620594" w:rsidP="00620594">
      <w:pPr>
        <w:pStyle w:val="berschrift1"/>
      </w:pPr>
      <w:r w:rsidRPr="00B223A7">
        <w:t>Du letzter Adam, Jesus Christ</w:t>
      </w:r>
    </w:p>
    <w:p w14:paraId="74D9E24A" w14:textId="77777777" w:rsidR="00620594" w:rsidRPr="005B39E6" w:rsidRDefault="00620594" w:rsidP="00620594">
      <w:pPr>
        <w:rPr>
          <w:b/>
          <w:lang w:eastAsia="de-DE"/>
        </w:rPr>
      </w:pPr>
      <w:r w:rsidRPr="005B39E6">
        <w:rPr>
          <w:b/>
          <w:lang w:eastAsia="de-DE"/>
        </w:rPr>
        <w:t>Ein Gebet nach dem Evangelio am Osterdienstage.</w:t>
      </w:r>
    </w:p>
    <w:p w14:paraId="65CB2625"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Es ist das Heil uns kommen her. </w:t>
      </w:r>
    </w:p>
    <w:p w14:paraId="3D833D9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Du letzter Adam, Jesus Christ,</w:t>
      </w:r>
      <w:r w:rsidRPr="00B223A7">
        <w:rPr>
          <w:rFonts w:eastAsia="Times New Roman"/>
          <w:szCs w:val="24"/>
          <w:lang w:eastAsia="de-DE"/>
        </w:rPr>
        <w:br/>
        <w:t>Wahr Gott und Mensch alleine,</w:t>
      </w:r>
      <w:r w:rsidRPr="00B223A7">
        <w:rPr>
          <w:rFonts w:eastAsia="Times New Roman"/>
          <w:szCs w:val="24"/>
          <w:lang w:eastAsia="de-DE"/>
        </w:rPr>
        <w:br/>
        <w:t xml:space="preserve">Der du unsre </w:t>
      </w:r>
      <w:proofErr w:type="spellStart"/>
      <w:r w:rsidRPr="00B223A7">
        <w:rPr>
          <w:rFonts w:eastAsia="Times New Roman"/>
          <w:szCs w:val="24"/>
          <w:lang w:eastAsia="de-DE"/>
        </w:rPr>
        <w:t>Versühnung</w:t>
      </w:r>
      <w:proofErr w:type="spellEnd"/>
      <w:r w:rsidRPr="00B223A7">
        <w:rPr>
          <w:rFonts w:eastAsia="Times New Roman"/>
          <w:szCs w:val="24"/>
          <w:lang w:eastAsia="de-DE"/>
        </w:rPr>
        <w:t xml:space="preserve"> bist</w:t>
      </w:r>
      <w:r w:rsidRPr="00B223A7">
        <w:rPr>
          <w:rFonts w:eastAsia="Times New Roman"/>
          <w:szCs w:val="24"/>
          <w:lang w:eastAsia="de-DE"/>
        </w:rPr>
        <w:br/>
        <w:t>Mit deinem Opfer reine</w:t>
      </w:r>
      <w:r w:rsidRPr="00B223A7">
        <w:rPr>
          <w:rFonts w:eastAsia="Times New Roman"/>
          <w:szCs w:val="24"/>
          <w:lang w:eastAsia="de-DE"/>
        </w:rPr>
        <w:br/>
        <w:t>Und hast bezahlt die Schuld der Welt,</w:t>
      </w:r>
      <w:r w:rsidRPr="00B223A7">
        <w:rPr>
          <w:rFonts w:eastAsia="Times New Roman"/>
          <w:szCs w:val="24"/>
          <w:lang w:eastAsia="de-DE"/>
        </w:rPr>
        <w:br/>
        <w:t>Zwar nicht mit Silber oder Geld,</w:t>
      </w:r>
      <w:r w:rsidRPr="00B223A7">
        <w:rPr>
          <w:rFonts w:eastAsia="Times New Roman"/>
          <w:szCs w:val="24"/>
          <w:lang w:eastAsia="de-DE"/>
        </w:rPr>
        <w:br/>
        <w:t xml:space="preserve">Sondern mit deinem Blute. </w:t>
      </w:r>
    </w:p>
    <w:p w14:paraId="6EDFD0F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Vors Teufels </w:t>
      </w:r>
      <w:proofErr w:type="spellStart"/>
      <w:r w:rsidRPr="00B223A7">
        <w:rPr>
          <w:rFonts w:eastAsia="Times New Roman"/>
          <w:szCs w:val="24"/>
          <w:lang w:eastAsia="de-DE"/>
        </w:rPr>
        <w:t>Gspenst</w:t>
      </w:r>
      <w:proofErr w:type="spellEnd"/>
      <w:r w:rsidRPr="00B223A7">
        <w:rPr>
          <w:rFonts w:eastAsia="Times New Roman"/>
          <w:szCs w:val="24"/>
          <w:lang w:eastAsia="de-DE"/>
        </w:rPr>
        <w:t xml:space="preserve"> und falscher Lehr,</w:t>
      </w:r>
      <w:r w:rsidRPr="00B223A7">
        <w:rPr>
          <w:rFonts w:eastAsia="Times New Roman"/>
          <w:szCs w:val="24"/>
          <w:lang w:eastAsia="de-DE"/>
        </w:rPr>
        <w:br/>
        <w:t xml:space="preserve">Vor </w:t>
      </w:r>
      <w:proofErr w:type="spellStart"/>
      <w:r w:rsidRPr="00B223A7">
        <w:rPr>
          <w:rFonts w:eastAsia="Times New Roman"/>
          <w:szCs w:val="24"/>
          <w:lang w:eastAsia="de-DE"/>
        </w:rPr>
        <w:t>Schand</w:t>
      </w:r>
      <w:proofErr w:type="spellEnd"/>
      <w:r w:rsidRPr="00B223A7">
        <w:rPr>
          <w:rFonts w:eastAsia="Times New Roman"/>
          <w:szCs w:val="24"/>
          <w:lang w:eastAsia="de-DE"/>
        </w:rPr>
        <w:t xml:space="preserve"> und Leibesfahre,</w:t>
      </w:r>
      <w:r w:rsidRPr="00B223A7">
        <w:rPr>
          <w:rFonts w:eastAsia="Times New Roman"/>
          <w:szCs w:val="24"/>
          <w:lang w:eastAsia="de-DE"/>
        </w:rPr>
        <w:br/>
        <w:t>Vor allem, was da deine Ehr</w:t>
      </w:r>
      <w:r w:rsidRPr="00B223A7">
        <w:rPr>
          <w:rFonts w:eastAsia="Times New Roman"/>
          <w:szCs w:val="24"/>
          <w:lang w:eastAsia="de-DE"/>
        </w:rPr>
        <w:br/>
        <w:t>Verkleinert, uns bewahre,</w:t>
      </w:r>
      <w:r w:rsidRPr="00B223A7">
        <w:rPr>
          <w:rFonts w:eastAsia="Times New Roman"/>
          <w:szCs w:val="24"/>
          <w:lang w:eastAsia="de-DE"/>
        </w:rPr>
        <w:br/>
        <w:t>Und hilf, dass wir mit sanftem Mut</w:t>
      </w:r>
      <w:r w:rsidRPr="00B223A7">
        <w:rPr>
          <w:rFonts w:eastAsia="Times New Roman"/>
          <w:szCs w:val="24"/>
          <w:lang w:eastAsia="de-DE"/>
        </w:rPr>
        <w:br/>
        <w:t>Auf dein Verdienst und heilig Blut</w:t>
      </w:r>
      <w:r w:rsidRPr="00B223A7">
        <w:rPr>
          <w:rFonts w:eastAsia="Times New Roman"/>
          <w:szCs w:val="24"/>
          <w:lang w:eastAsia="de-DE"/>
        </w:rPr>
        <w:br/>
        <w:t xml:space="preserve">Abscheiden, wenn wir sterben. Amen. </w:t>
      </w:r>
    </w:p>
    <w:p w14:paraId="1B610D52" w14:textId="77777777" w:rsidR="00620594" w:rsidRDefault="00620594" w:rsidP="00620594">
      <w:pPr>
        <w:pStyle w:val="berschrift1"/>
      </w:pPr>
      <w:r w:rsidRPr="00B223A7">
        <w:t>Du starker Palmbaum, Jesu Christ</w:t>
      </w:r>
    </w:p>
    <w:p w14:paraId="7548B80F" w14:textId="77777777" w:rsidR="00620594" w:rsidRPr="005B39E6" w:rsidRDefault="00620594" w:rsidP="00620594">
      <w:pPr>
        <w:rPr>
          <w:b/>
          <w:lang w:eastAsia="de-DE"/>
        </w:rPr>
      </w:pPr>
      <w:r w:rsidRPr="005B39E6">
        <w:rPr>
          <w:b/>
          <w:lang w:eastAsia="de-DE"/>
        </w:rPr>
        <w:t>Ein Gebet nach dem Evangelio am Palmsonntage.</w:t>
      </w:r>
    </w:p>
    <w:p w14:paraId="01CA1D46"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iCs/>
          <w:szCs w:val="24"/>
          <w:lang w:eastAsia="de-DE"/>
        </w:rPr>
        <w:t xml:space="preserve">Im Ton: Es ist das Heil uns kommen her. </w:t>
      </w:r>
    </w:p>
    <w:p w14:paraId="41D1C9C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Du starker Palmbaum, Jesu Christ,</w:t>
      </w:r>
      <w:r w:rsidRPr="00B223A7">
        <w:rPr>
          <w:rFonts w:eastAsia="Times New Roman"/>
          <w:szCs w:val="24"/>
          <w:lang w:eastAsia="de-DE"/>
        </w:rPr>
        <w:br/>
        <w:t xml:space="preserve">Du Ölzweig der </w:t>
      </w:r>
      <w:proofErr w:type="spellStart"/>
      <w:r w:rsidRPr="00B223A7">
        <w:rPr>
          <w:rFonts w:eastAsia="Times New Roman"/>
          <w:szCs w:val="24"/>
          <w:lang w:eastAsia="de-DE"/>
        </w:rPr>
        <w:t>Genaden</w:t>
      </w:r>
      <w:proofErr w:type="spellEnd"/>
      <w:r w:rsidRPr="00B223A7">
        <w:rPr>
          <w:rFonts w:eastAsia="Times New Roman"/>
          <w:szCs w:val="24"/>
          <w:lang w:eastAsia="de-DE"/>
        </w:rPr>
        <w:t>,</w:t>
      </w:r>
      <w:r w:rsidRPr="00B223A7">
        <w:rPr>
          <w:rFonts w:eastAsia="Times New Roman"/>
          <w:szCs w:val="24"/>
          <w:lang w:eastAsia="de-DE"/>
        </w:rPr>
        <w:br/>
        <w:t>Der du allhier erschienen bist</w:t>
      </w:r>
      <w:r w:rsidRPr="00B223A7">
        <w:rPr>
          <w:rFonts w:eastAsia="Times New Roman"/>
          <w:szCs w:val="24"/>
          <w:lang w:eastAsia="de-DE"/>
        </w:rPr>
        <w:br/>
        <w:t>Zu heilen unsern Schaden,</w:t>
      </w:r>
      <w:r w:rsidRPr="00B223A7">
        <w:rPr>
          <w:rFonts w:eastAsia="Times New Roman"/>
          <w:szCs w:val="24"/>
          <w:lang w:eastAsia="de-DE"/>
        </w:rPr>
        <w:br/>
        <w:t>Den wir betrübte Menschen all</w:t>
      </w:r>
      <w:r w:rsidRPr="00B223A7">
        <w:rPr>
          <w:rFonts w:eastAsia="Times New Roman"/>
          <w:szCs w:val="24"/>
          <w:lang w:eastAsia="de-DE"/>
        </w:rPr>
        <w:br/>
      </w:r>
      <w:proofErr w:type="spellStart"/>
      <w:r w:rsidRPr="00B223A7">
        <w:rPr>
          <w:rFonts w:eastAsia="Times New Roman"/>
          <w:szCs w:val="24"/>
          <w:lang w:eastAsia="de-DE"/>
        </w:rPr>
        <w:t>Vor’s</w:t>
      </w:r>
      <w:proofErr w:type="spellEnd"/>
      <w:r w:rsidRPr="00B223A7">
        <w:rPr>
          <w:rFonts w:eastAsia="Times New Roman"/>
          <w:szCs w:val="24"/>
          <w:lang w:eastAsia="de-DE"/>
        </w:rPr>
        <w:t xml:space="preserve"> Teufels Neid durch Adams Fall</w:t>
      </w:r>
      <w:r w:rsidRPr="00B223A7">
        <w:rPr>
          <w:rFonts w:eastAsia="Times New Roman"/>
          <w:szCs w:val="24"/>
          <w:lang w:eastAsia="de-DE"/>
        </w:rPr>
        <w:br/>
        <w:t xml:space="preserve">Auf uns </w:t>
      </w:r>
      <w:proofErr w:type="spellStart"/>
      <w:r w:rsidRPr="00B223A7">
        <w:rPr>
          <w:rFonts w:eastAsia="Times New Roman"/>
          <w:szCs w:val="24"/>
          <w:lang w:eastAsia="de-DE"/>
        </w:rPr>
        <w:t>geerbet</w:t>
      </w:r>
      <w:proofErr w:type="spellEnd"/>
      <w:r w:rsidRPr="00B223A7">
        <w:rPr>
          <w:rFonts w:eastAsia="Times New Roman"/>
          <w:szCs w:val="24"/>
          <w:lang w:eastAsia="de-DE"/>
        </w:rPr>
        <w:t xml:space="preserve"> haben. </w:t>
      </w:r>
    </w:p>
    <w:p w14:paraId="28372F8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Wir danken dir, dass du zu uns</w:t>
      </w:r>
      <w:r w:rsidRPr="00B223A7">
        <w:rPr>
          <w:rFonts w:eastAsia="Times New Roman"/>
          <w:szCs w:val="24"/>
          <w:lang w:eastAsia="de-DE"/>
        </w:rPr>
        <w:br/>
        <w:t>Auch frei bist eingefahren</w:t>
      </w:r>
      <w:r w:rsidRPr="00B223A7">
        <w:rPr>
          <w:rFonts w:eastAsia="Times New Roman"/>
          <w:szCs w:val="24"/>
          <w:lang w:eastAsia="de-DE"/>
        </w:rPr>
        <w:br/>
        <w:t xml:space="preserve">Und uns dein Wort aus </w:t>
      </w:r>
      <w:proofErr w:type="spellStart"/>
      <w:r w:rsidRPr="00B223A7">
        <w:rPr>
          <w:rFonts w:eastAsia="Times New Roman"/>
          <w:szCs w:val="24"/>
          <w:lang w:eastAsia="de-DE"/>
        </w:rPr>
        <w:t>sonder</w:t>
      </w:r>
      <w:proofErr w:type="spellEnd"/>
      <w:r w:rsidRPr="00B223A7">
        <w:rPr>
          <w:rFonts w:eastAsia="Times New Roman"/>
          <w:szCs w:val="24"/>
          <w:lang w:eastAsia="de-DE"/>
        </w:rPr>
        <w:t xml:space="preserve"> Gunst</w:t>
      </w:r>
      <w:r w:rsidRPr="00B223A7">
        <w:rPr>
          <w:rFonts w:eastAsia="Times New Roman"/>
          <w:szCs w:val="24"/>
          <w:lang w:eastAsia="de-DE"/>
        </w:rPr>
        <w:br/>
        <w:t>Hast lassen offenbaren,</w:t>
      </w:r>
      <w:r w:rsidRPr="00B223A7">
        <w:rPr>
          <w:rFonts w:eastAsia="Times New Roman"/>
          <w:szCs w:val="24"/>
          <w:lang w:eastAsia="de-DE"/>
        </w:rPr>
        <w:br/>
        <w:t xml:space="preserve">O HErr, </w:t>
      </w:r>
      <w:proofErr w:type="spellStart"/>
      <w:r w:rsidRPr="00B223A7">
        <w:rPr>
          <w:rFonts w:eastAsia="Times New Roman"/>
          <w:szCs w:val="24"/>
          <w:lang w:eastAsia="de-DE"/>
        </w:rPr>
        <w:t>wend</w:t>
      </w:r>
      <w:proofErr w:type="spellEnd"/>
      <w:r w:rsidRPr="00B223A7">
        <w:rPr>
          <w:rFonts w:eastAsia="Times New Roman"/>
          <w:szCs w:val="24"/>
          <w:lang w:eastAsia="de-DE"/>
        </w:rPr>
        <w:t xml:space="preserve"> dich nicht wieder ab,</w:t>
      </w:r>
      <w:r w:rsidRPr="00B223A7">
        <w:rPr>
          <w:rFonts w:eastAsia="Times New Roman"/>
          <w:szCs w:val="24"/>
          <w:lang w:eastAsia="de-DE"/>
        </w:rPr>
        <w:br/>
        <w:t>Bleib doch bei uns mit deiner Gab,</w:t>
      </w:r>
      <w:r w:rsidRPr="00B223A7">
        <w:rPr>
          <w:rFonts w:eastAsia="Times New Roman"/>
          <w:szCs w:val="24"/>
          <w:lang w:eastAsia="de-DE"/>
        </w:rPr>
        <w:br/>
        <w:t xml:space="preserve">Bis wir von hinnen scheiden. </w:t>
      </w:r>
    </w:p>
    <w:p w14:paraId="682793D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Du König aller Königen,</w:t>
      </w:r>
      <w:r w:rsidRPr="00B223A7">
        <w:rPr>
          <w:rFonts w:eastAsia="Times New Roman"/>
          <w:szCs w:val="24"/>
          <w:lang w:eastAsia="de-DE"/>
        </w:rPr>
        <w:br/>
        <w:t xml:space="preserve">Tu dich an </w:t>
      </w:r>
      <w:proofErr w:type="spellStart"/>
      <w:r w:rsidRPr="00B223A7">
        <w:rPr>
          <w:rFonts w:eastAsia="Times New Roman"/>
          <w:szCs w:val="24"/>
          <w:lang w:eastAsia="de-DE"/>
        </w:rPr>
        <w:t>nichtes</w:t>
      </w:r>
      <w:proofErr w:type="spellEnd"/>
      <w:r w:rsidRPr="00B223A7">
        <w:rPr>
          <w:rFonts w:eastAsia="Times New Roman"/>
          <w:szCs w:val="24"/>
          <w:lang w:eastAsia="de-DE"/>
        </w:rPr>
        <w:t xml:space="preserve"> kehren;</w:t>
      </w:r>
      <w:r w:rsidRPr="00B223A7">
        <w:rPr>
          <w:rFonts w:eastAsia="Times New Roman"/>
          <w:szCs w:val="24"/>
          <w:lang w:eastAsia="de-DE"/>
        </w:rPr>
        <w:br/>
        <w:t>Lass dein Wort weit verkündigen</w:t>
      </w:r>
      <w:r w:rsidRPr="00B223A7">
        <w:rPr>
          <w:rFonts w:eastAsia="Times New Roman"/>
          <w:szCs w:val="24"/>
          <w:lang w:eastAsia="de-DE"/>
        </w:rPr>
        <w:br/>
        <w:t>Wider der Welt Beschweren.</w:t>
      </w:r>
      <w:r w:rsidRPr="00B223A7">
        <w:rPr>
          <w:rFonts w:eastAsia="Times New Roman"/>
          <w:szCs w:val="24"/>
          <w:lang w:eastAsia="de-DE"/>
        </w:rPr>
        <w:br/>
        <w:t>Zieh ein mit deiner Wahrheit rein</w:t>
      </w:r>
      <w:r w:rsidRPr="00B223A7">
        <w:rPr>
          <w:rFonts w:eastAsia="Times New Roman"/>
          <w:szCs w:val="24"/>
          <w:lang w:eastAsia="de-DE"/>
        </w:rPr>
        <w:br/>
        <w:t>Und offenbar den falschen Schein</w:t>
      </w:r>
      <w:r w:rsidRPr="00B223A7">
        <w:rPr>
          <w:rFonts w:eastAsia="Times New Roman"/>
          <w:szCs w:val="24"/>
          <w:lang w:eastAsia="de-DE"/>
        </w:rPr>
        <w:br/>
        <w:t xml:space="preserve">Der abgöttischen Kirchen. </w:t>
      </w:r>
    </w:p>
    <w:p w14:paraId="5160006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w:t>
      </w:r>
      <w:proofErr w:type="spellStart"/>
      <w:r w:rsidRPr="00B223A7">
        <w:rPr>
          <w:rFonts w:eastAsia="Times New Roman"/>
          <w:szCs w:val="24"/>
          <w:lang w:eastAsia="de-DE"/>
        </w:rPr>
        <w:t>Regier</w:t>
      </w:r>
      <w:proofErr w:type="spellEnd"/>
      <w:r w:rsidRPr="00B223A7">
        <w:rPr>
          <w:rFonts w:eastAsia="Times New Roman"/>
          <w:szCs w:val="24"/>
          <w:lang w:eastAsia="de-DE"/>
        </w:rPr>
        <w:t xml:space="preserve"> mit deinem Zepter frei,</w:t>
      </w:r>
      <w:r w:rsidRPr="00B223A7">
        <w:rPr>
          <w:rFonts w:eastAsia="Times New Roman"/>
          <w:szCs w:val="24"/>
          <w:lang w:eastAsia="de-DE"/>
        </w:rPr>
        <w:br/>
        <w:t>Lass dich gewaltig hören</w:t>
      </w:r>
      <w:r w:rsidRPr="00B223A7">
        <w:rPr>
          <w:rFonts w:eastAsia="Times New Roman"/>
          <w:szCs w:val="24"/>
          <w:lang w:eastAsia="de-DE"/>
        </w:rPr>
        <w:br/>
        <w:t>Und tu des Teufels Tyrannei</w:t>
      </w:r>
      <w:r w:rsidRPr="00B223A7">
        <w:rPr>
          <w:rFonts w:eastAsia="Times New Roman"/>
          <w:szCs w:val="24"/>
          <w:lang w:eastAsia="de-DE"/>
        </w:rPr>
        <w:br/>
        <w:t>Mit voller Macht zerstören,</w:t>
      </w:r>
      <w:r w:rsidRPr="00B223A7">
        <w:rPr>
          <w:rFonts w:eastAsia="Times New Roman"/>
          <w:szCs w:val="24"/>
          <w:lang w:eastAsia="de-DE"/>
        </w:rPr>
        <w:br/>
        <w:t xml:space="preserve">Auf dass dein Reich auf dieser </w:t>
      </w:r>
      <w:proofErr w:type="spellStart"/>
      <w:r w:rsidRPr="00B223A7">
        <w:rPr>
          <w:rFonts w:eastAsia="Times New Roman"/>
          <w:szCs w:val="24"/>
          <w:lang w:eastAsia="de-DE"/>
        </w:rPr>
        <w:t>Erd</w:t>
      </w:r>
      <w:proofErr w:type="spellEnd"/>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Hindernis erweitert </w:t>
      </w:r>
      <w:proofErr w:type="spellStart"/>
      <w:r w:rsidRPr="00B223A7">
        <w:rPr>
          <w:rFonts w:eastAsia="Times New Roman"/>
          <w:szCs w:val="24"/>
          <w:lang w:eastAsia="de-DE"/>
        </w:rPr>
        <w:t>werd</w:t>
      </w:r>
      <w:proofErr w:type="spellEnd"/>
      <w:r w:rsidRPr="00B223A7">
        <w:rPr>
          <w:rFonts w:eastAsia="Times New Roman"/>
          <w:szCs w:val="24"/>
          <w:lang w:eastAsia="de-DE"/>
        </w:rPr>
        <w:br/>
        <w:t xml:space="preserve">Zu deines Namens Ehre. </w:t>
      </w:r>
    </w:p>
    <w:p w14:paraId="6AFCC3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Hilf auch, die wir der Krone dein</w:t>
      </w:r>
      <w:r w:rsidRPr="00B223A7">
        <w:rPr>
          <w:rFonts w:eastAsia="Times New Roman"/>
          <w:szCs w:val="24"/>
          <w:lang w:eastAsia="de-DE"/>
        </w:rPr>
        <w:br/>
        <w:t>Ein Eid geschworen haben,</w:t>
      </w:r>
      <w:r w:rsidRPr="00B223A7">
        <w:rPr>
          <w:rFonts w:eastAsia="Times New Roman"/>
          <w:szCs w:val="24"/>
          <w:lang w:eastAsia="de-DE"/>
        </w:rPr>
        <w:br/>
        <w:t>Dass wir dich, unsern König rein,</w:t>
      </w:r>
      <w:r w:rsidRPr="00B223A7">
        <w:rPr>
          <w:rFonts w:eastAsia="Times New Roman"/>
          <w:szCs w:val="24"/>
          <w:lang w:eastAsia="de-DE"/>
        </w:rPr>
        <w:br/>
        <w:t>Mit Lieb und Ehr begaben</w:t>
      </w:r>
      <w:r w:rsidRPr="00B223A7">
        <w:rPr>
          <w:rFonts w:eastAsia="Times New Roman"/>
          <w:szCs w:val="24"/>
          <w:lang w:eastAsia="de-DE"/>
        </w:rPr>
        <w:br/>
        <w:t>Und als getreue Untertan</w:t>
      </w:r>
      <w:r w:rsidRPr="00B223A7">
        <w:rPr>
          <w:rFonts w:eastAsia="Times New Roman"/>
          <w:szCs w:val="24"/>
          <w:lang w:eastAsia="de-DE"/>
        </w:rPr>
        <w:br/>
        <w:t xml:space="preserve">Festhalten bei der roten </w:t>
      </w:r>
      <w:proofErr w:type="spellStart"/>
      <w:r w:rsidRPr="00B223A7">
        <w:rPr>
          <w:rFonts w:eastAsia="Times New Roman"/>
          <w:szCs w:val="24"/>
          <w:lang w:eastAsia="de-DE"/>
        </w:rPr>
        <w:t>Fahn</w:t>
      </w:r>
      <w:proofErr w:type="spellEnd"/>
      <w:r w:rsidRPr="00B223A7">
        <w:rPr>
          <w:rFonts w:eastAsia="Times New Roman"/>
          <w:szCs w:val="24"/>
          <w:lang w:eastAsia="de-DE"/>
        </w:rPr>
        <w:t>,</w:t>
      </w:r>
      <w:r w:rsidRPr="00B223A7">
        <w:rPr>
          <w:rFonts w:eastAsia="Times New Roman"/>
          <w:szCs w:val="24"/>
          <w:lang w:eastAsia="de-DE"/>
        </w:rPr>
        <w:br/>
        <w:t>Bis wir im Glauben siegen. Amen.</w:t>
      </w:r>
    </w:p>
    <w:p w14:paraId="7DEF0732" w14:textId="77777777" w:rsidR="00620594" w:rsidRDefault="00620594" w:rsidP="00620594">
      <w:pPr>
        <w:pStyle w:val="berschrift1"/>
      </w:pPr>
      <w:r w:rsidRPr="00B223A7">
        <w:t>Du wahrer Gott, Herr Jesu Christ</w:t>
      </w:r>
    </w:p>
    <w:p w14:paraId="55F41701" w14:textId="77777777" w:rsidR="00620594" w:rsidRPr="00ED6DE5" w:rsidRDefault="00620594" w:rsidP="00620594">
      <w:pPr>
        <w:rPr>
          <w:b/>
          <w:lang w:eastAsia="de-DE"/>
        </w:rPr>
      </w:pPr>
      <w:r w:rsidRPr="00ED6DE5">
        <w:rPr>
          <w:b/>
          <w:lang w:eastAsia="de-DE"/>
        </w:rPr>
        <w:t>Ein Kinderlied oder Gebet wider den Erzfeind.</w:t>
      </w:r>
    </w:p>
    <w:p w14:paraId="1023555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Du wahrer Gott, Herr Jesu Christ,</w:t>
      </w:r>
      <w:r w:rsidRPr="00B223A7">
        <w:rPr>
          <w:rFonts w:eastAsia="Times New Roman"/>
          <w:szCs w:val="24"/>
          <w:lang w:eastAsia="de-DE"/>
        </w:rPr>
        <w:br/>
        <w:t>Der du der beste Helfer bist,</w:t>
      </w:r>
      <w:r w:rsidRPr="00B223A7">
        <w:rPr>
          <w:rFonts w:eastAsia="Times New Roman"/>
          <w:szCs w:val="24"/>
          <w:lang w:eastAsia="de-DE"/>
        </w:rPr>
        <w:br/>
        <w:t>Wenn mit dem Schwert der böse Feind</w:t>
      </w:r>
      <w:r w:rsidRPr="00B223A7">
        <w:rPr>
          <w:rFonts w:eastAsia="Times New Roman"/>
          <w:szCs w:val="24"/>
          <w:lang w:eastAsia="de-DE"/>
        </w:rPr>
        <w:br/>
        <w:t xml:space="preserve">Die Christen zu erwürgen meint. </w:t>
      </w:r>
    </w:p>
    <w:p w14:paraId="368E75A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Sieh doch, wie hart dein Heiligtum</w:t>
      </w:r>
      <w:r w:rsidRPr="00B223A7">
        <w:rPr>
          <w:rFonts w:eastAsia="Times New Roman"/>
          <w:szCs w:val="24"/>
          <w:lang w:eastAsia="de-DE"/>
        </w:rPr>
        <w:br/>
        <w:t>Vom Antichrist mit großem Ruhm</w:t>
      </w:r>
      <w:r w:rsidRPr="00B223A7">
        <w:rPr>
          <w:rFonts w:eastAsia="Times New Roman"/>
          <w:szCs w:val="24"/>
          <w:lang w:eastAsia="de-DE"/>
        </w:rPr>
        <w:br/>
        <w:t>An starker Rüstung mancherlei</w:t>
      </w:r>
      <w:r w:rsidRPr="00B223A7">
        <w:rPr>
          <w:rFonts w:eastAsia="Times New Roman"/>
          <w:szCs w:val="24"/>
          <w:lang w:eastAsia="de-DE"/>
        </w:rPr>
        <w:br/>
        <w:t xml:space="preserve">Zu dieser Zeit belagert sei. </w:t>
      </w:r>
    </w:p>
    <w:p w14:paraId="1244493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Da denn der </w:t>
      </w:r>
      <w:proofErr w:type="spellStart"/>
      <w:r w:rsidRPr="00B223A7">
        <w:rPr>
          <w:rFonts w:eastAsia="Times New Roman"/>
          <w:szCs w:val="24"/>
          <w:lang w:eastAsia="de-DE"/>
        </w:rPr>
        <w:t>Gotteslästrer</w:t>
      </w:r>
      <w:proofErr w:type="spellEnd"/>
      <w:r w:rsidRPr="00B223A7">
        <w:rPr>
          <w:rFonts w:eastAsia="Times New Roman"/>
          <w:szCs w:val="24"/>
          <w:lang w:eastAsia="de-DE"/>
        </w:rPr>
        <w:t xml:space="preserve"> spricht,</w:t>
      </w:r>
      <w:r w:rsidRPr="00B223A7">
        <w:rPr>
          <w:rFonts w:eastAsia="Times New Roman"/>
          <w:szCs w:val="24"/>
          <w:lang w:eastAsia="de-DE"/>
        </w:rPr>
        <w:br/>
        <w:t xml:space="preserve">Er </w:t>
      </w:r>
      <w:proofErr w:type="spellStart"/>
      <w:r w:rsidRPr="00B223A7">
        <w:rPr>
          <w:rFonts w:eastAsia="Times New Roman"/>
          <w:szCs w:val="24"/>
          <w:lang w:eastAsia="de-DE"/>
        </w:rPr>
        <w:t>woll</w:t>
      </w:r>
      <w:proofErr w:type="spellEnd"/>
      <w:r w:rsidRPr="00B223A7">
        <w:rPr>
          <w:rFonts w:eastAsia="Times New Roman"/>
          <w:szCs w:val="24"/>
          <w:lang w:eastAsia="de-DE"/>
        </w:rPr>
        <w:t xml:space="preserve"> in uns dein Angesicht</w:t>
      </w:r>
      <w:r w:rsidRPr="00B223A7">
        <w:rPr>
          <w:rFonts w:eastAsia="Times New Roman"/>
          <w:szCs w:val="24"/>
          <w:lang w:eastAsia="de-DE"/>
        </w:rPr>
        <w:br/>
        <w:t>Also beschämen, dass es nicht</w:t>
      </w:r>
      <w:r w:rsidRPr="00B223A7">
        <w:rPr>
          <w:rFonts w:eastAsia="Times New Roman"/>
          <w:szCs w:val="24"/>
          <w:lang w:eastAsia="de-DE"/>
        </w:rPr>
        <w:br/>
        <w:t xml:space="preserve">Mehr gelten soll in diesem Licht. </w:t>
      </w:r>
    </w:p>
    <w:p w14:paraId="60BA33C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Das gib, o Jesu Christ, nicht zu,</w:t>
      </w:r>
      <w:r w:rsidRPr="00B223A7">
        <w:rPr>
          <w:rFonts w:eastAsia="Times New Roman"/>
          <w:szCs w:val="24"/>
          <w:lang w:eastAsia="de-DE"/>
        </w:rPr>
        <w:br/>
        <w:t>Sondern dein Ehr beschirmen tu</w:t>
      </w:r>
      <w:r w:rsidRPr="00B223A7">
        <w:rPr>
          <w:rFonts w:eastAsia="Times New Roman"/>
          <w:szCs w:val="24"/>
          <w:lang w:eastAsia="de-DE"/>
        </w:rPr>
        <w:br/>
        <w:t>Und diesen losen Haufen trenn,</w:t>
      </w:r>
      <w:r w:rsidRPr="00B223A7">
        <w:rPr>
          <w:rFonts w:eastAsia="Times New Roman"/>
          <w:szCs w:val="24"/>
          <w:lang w:eastAsia="de-DE"/>
        </w:rPr>
        <w:br/>
        <w:t xml:space="preserve">Dass man dein‘ göttlich Macht erkenn. </w:t>
      </w:r>
    </w:p>
    <w:p w14:paraId="6262115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Gehört uns aber eine Rut,</w:t>
      </w:r>
      <w:r w:rsidRPr="00B223A7">
        <w:rPr>
          <w:rFonts w:eastAsia="Times New Roman"/>
          <w:szCs w:val="24"/>
          <w:lang w:eastAsia="de-DE"/>
        </w:rPr>
        <w:br/>
        <w:t>Wie jeder zwar bekennen tut,</w:t>
      </w:r>
      <w:r w:rsidRPr="00B223A7">
        <w:rPr>
          <w:rFonts w:eastAsia="Times New Roman"/>
          <w:szCs w:val="24"/>
          <w:lang w:eastAsia="de-DE"/>
        </w:rPr>
        <w:br/>
        <w:t xml:space="preserve">So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du uns nach </w:t>
      </w:r>
      <w:proofErr w:type="spellStart"/>
      <w:r w:rsidRPr="00B223A7">
        <w:rPr>
          <w:rFonts w:eastAsia="Times New Roman"/>
          <w:szCs w:val="24"/>
          <w:lang w:eastAsia="de-DE"/>
        </w:rPr>
        <w:t>deim</w:t>
      </w:r>
      <w:proofErr w:type="spellEnd"/>
      <w:r w:rsidRPr="00B223A7">
        <w:rPr>
          <w:rFonts w:eastAsia="Times New Roman"/>
          <w:szCs w:val="24"/>
          <w:lang w:eastAsia="de-DE"/>
        </w:rPr>
        <w:t xml:space="preserve"> Verstand</w:t>
      </w:r>
      <w:r w:rsidRPr="00B223A7">
        <w:rPr>
          <w:rFonts w:eastAsia="Times New Roman"/>
          <w:szCs w:val="24"/>
          <w:lang w:eastAsia="de-DE"/>
        </w:rPr>
        <w:br/>
        <w:t xml:space="preserve">Und gib uns nicht ins Feindes Hand. </w:t>
      </w:r>
    </w:p>
    <w:p w14:paraId="6741317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Denn seine Hand, wie du wohl weißt,</w:t>
      </w:r>
      <w:r w:rsidRPr="00B223A7">
        <w:rPr>
          <w:rFonts w:eastAsia="Times New Roman"/>
          <w:szCs w:val="24"/>
          <w:lang w:eastAsia="de-DE"/>
        </w:rPr>
        <w:br/>
        <w:t>Gar all zu unbarmherzig schmeißt,</w:t>
      </w:r>
      <w:r w:rsidRPr="00B223A7">
        <w:rPr>
          <w:rFonts w:eastAsia="Times New Roman"/>
          <w:szCs w:val="24"/>
          <w:lang w:eastAsia="de-DE"/>
        </w:rPr>
        <w:br/>
        <w:t>Du aber, wenn du gleich was schlägst,</w:t>
      </w:r>
      <w:r w:rsidRPr="00B223A7">
        <w:rPr>
          <w:rFonts w:eastAsia="Times New Roman"/>
          <w:szCs w:val="24"/>
          <w:lang w:eastAsia="de-DE"/>
        </w:rPr>
        <w:br/>
        <w:t xml:space="preserve">Doch deine Gnad nicht von uns legst. </w:t>
      </w:r>
    </w:p>
    <w:p w14:paraId="4B12A44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Darum nach unsrer Not und Bitt</w:t>
      </w:r>
      <w:r w:rsidRPr="00B223A7">
        <w:rPr>
          <w:rFonts w:eastAsia="Times New Roman"/>
          <w:szCs w:val="24"/>
          <w:lang w:eastAsia="de-DE"/>
        </w:rPr>
        <w:br/>
        <w:t>Das lose Volk zu Boden tritt,</w:t>
      </w:r>
      <w:r w:rsidRPr="00B223A7">
        <w:rPr>
          <w:rFonts w:eastAsia="Times New Roman"/>
          <w:szCs w:val="24"/>
          <w:lang w:eastAsia="de-DE"/>
        </w:rPr>
        <w:br/>
        <w:t>So dich, noch deinen Vater kennt,</w:t>
      </w:r>
      <w:r w:rsidRPr="00B223A7">
        <w:rPr>
          <w:rFonts w:eastAsia="Times New Roman"/>
          <w:szCs w:val="24"/>
          <w:lang w:eastAsia="de-DE"/>
        </w:rPr>
        <w:br/>
        <w:t xml:space="preserve">Und täglich deinen Namen </w:t>
      </w:r>
      <w:proofErr w:type="spellStart"/>
      <w:r w:rsidRPr="00B223A7">
        <w:rPr>
          <w:rFonts w:eastAsia="Times New Roman"/>
          <w:szCs w:val="24"/>
          <w:lang w:eastAsia="de-DE"/>
        </w:rPr>
        <w:t>schändt</w:t>
      </w:r>
      <w:proofErr w:type="spellEnd"/>
      <w:r w:rsidRPr="00B223A7">
        <w:rPr>
          <w:rFonts w:eastAsia="Times New Roman"/>
          <w:szCs w:val="24"/>
          <w:lang w:eastAsia="de-DE"/>
        </w:rPr>
        <w:t xml:space="preserve">. </w:t>
      </w:r>
    </w:p>
    <w:p w14:paraId="253504A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Auf dass durch ihre Niederlag</w:t>
      </w:r>
      <w:r w:rsidRPr="00B223A7">
        <w:rPr>
          <w:rFonts w:eastAsia="Times New Roman"/>
          <w:szCs w:val="24"/>
          <w:lang w:eastAsia="de-DE"/>
        </w:rPr>
        <w:br/>
        <w:t>Die ganze Welt erkennen mag,</w:t>
      </w:r>
      <w:r w:rsidRPr="00B223A7">
        <w:rPr>
          <w:rFonts w:eastAsia="Times New Roman"/>
          <w:szCs w:val="24"/>
          <w:lang w:eastAsia="de-DE"/>
        </w:rPr>
        <w:br/>
        <w:t xml:space="preserve">Dass du, HErr Christ, in einer </w:t>
      </w:r>
      <w:proofErr w:type="spellStart"/>
      <w:r w:rsidRPr="00B223A7">
        <w:rPr>
          <w:rFonts w:eastAsia="Times New Roman"/>
          <w:szCs w:val="24"/>
          <w:lang w:eastAsia="de-DE"/>
        </w:rPr>
        <w:t>Kron</w:t>
      </w:r>
      <w:proofErr w:type="spellEnd"/>
      <w:r w:rsidRPr="00B223A7">
        <w:rPr>
          <w:rFonts w:eastAsia="Times New Roman"/>
          <w:szCs w:val="24"/>
          <w:lang w:eastAsia="de-DE"/>
        </w:rPr>
        <w:br/>
        <w:t xml:space="preserve">Seist Gottes und Marien Sohn. </w:t>
      </w:r>
    </w:p>
    <w:p w14:paraId="7E00FBE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Der da zur Zeit das große Heer</w:t>
      </w:r>
      <w:r w:rsidRPr="00B223A7">
        <w:rPr>
          <w:rFonts w:eastAsia="Times New Roman"/>
          <w:szCs w:val="24"/>
          <w:lang w:eastAsia="de-DE"/>
        </w:rPr>
        <w:br/>
        <w:t>Der Israeliter durch das Meer</w:t>
      </w:r>
      <w:r w:rsidRPr="00B223A7">
        <w:rPr>
          <w:rFonts w:eastAsia="Times New Roman"/>
          <w:szCs w:val="24"/>
          <w:lang w:eastAsia="de-DE"/>
        </w:rPr>
        <w:br/>
        <w:t>Mit trocknen Füßen hab gelenkt</w:t>
      </w:r>
      <w:r w:rsidRPr="00B223A7">
        <w:rPr>
          <w:rFonts w:eastAsia="Times New Roman"/>
          <w:szCs w:val="24"/>
          <w:lang w:eastAsia="de-DE"/>
        </w:rPr>
        <w:br/>
        <w:t xml:space="preserve">Und ihre Feind im Grund versenkt. Amen. </w:t>
      </w:r>
    </w:p>
    <w:p w14:paraId="06CC6FFD" w14:textId="77777777" w:rsidR="00620594" w:rsidRPr="00B223A7" w:rsidRDefault="00620594" w:rsidP="00620594">
      <w:pPr>
        <w:pStyle w:val="berschrift1"/>
      </w:pPr>
      <w:r w:rsidRPr="00B223A7">
        <w:t>Es baut, o Herr, auf dein Geheiß</w:t>
      </w:r>
    </w:p>
    <w:p w14:paraId="6BF0F0A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Es baut, o Herr, auf dein Geheiß</w:t>
      </w:r>
      <w:r w:rsidRPr="00B223A7">
        <w:rPr>
          <w:rFonts w:eastAsia="Times New Roman"/>
          <w:szCs w:val="24"/>
          <w:lang w:eastAsia="de-DE"/>
        </w:rPr>
        <w:br/>
        <w:t>Der Menschen Hand die Erde,</w:t>
      </w:r>
      <w:r w:rsidRPr="00B223A7">
        <w:rPr>
          <w:rFonts w:eastAsia="Times New Roman"/>
          <w:szCs w:val="24"/>
          <w:lang w:eastAsia="de-DE"/>
        </w:rPr>
        <w:br/>
        <w:t>Voll Hoffnung, dass ihr reger Fleiß</w:t>
      </w:r>
      <w:r w:rsidRPr="00B223A7">
        <w:rPr>
          <w:rFonts w:eastAsia="Times New Roman"/>
          <w:szCs w:val="24"/>
          <w:lang w:eastAsia="de-DE"/>
        </w:rPr>
        <w:br/>
        <w:t>Von dir gesegnet werde.</w:t>
      </w:r>
      <w:r w:rsidRPr="00B223A7">
        <w:rPr>
          <w:rFonts w:eastAsia="Times New Roman"/>
          <w:szCs w:val="24"/>
          <w:lang w:eastAsia="de-DE"/>
        </w:rPr>
        <w:br/>
        <w:t>Auf dein Versprechen trauen sie:</w:t>
      </w:r>
      <w:r w:rsidRPr="00B223A7">
        <w:rPr>
          <w:rFonts w:eastAsia="Times New Roman"/>
          <w:szCs w:val="24"/>
          <w:lang w:eastAsia="de-DE"/>
        </w:rPr>
        <w:br/>
        <w:t>„Du sollst dein Brot bei Fleiß und Müh‘,</w:t>
      </w:r>
      <w:r w:rsidRPr="00B223A7">
        <w:rPr>
          <w:rFonts w:eastAsia="Times New Roman"/>
          <w:szCs w:val="24"/>
          <w:lang w:eastAsia="de-DE"/>
        </w:rPr>
        <w:br/>
        <w:t>Solang du lebest, essen.“</w:t>
      </w:r>
    </w:p>
    <w:p w14:paraId="154E571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Noch immer traf dies Wort auch ein;</w:t>
      </w:r>
      <w:r w:rsidRPr="00B223A7">
        <w:rPr>
          <w:rFonts w:eastAsia="Times New Roman"/>
          <w:szCs w:val="24"/>
          <w:lang w:eastAsia="de-DE"/>
        </w:rPr>
        <w:br/>
        <w:t>Gib ferner deinen Segen,</w:t>
      </w:r>
      <w:r w:rsidRPr="00B223A7">
        <w:rPr>
          <w:rFonts w:eastAsia="Times New Roman"/>
          <w:szCs w:val="24"/>
          <w:lang w:eastAsia="de-DE"/>
        </w:rPr>
        <w:br/>
        <w:t xml:space="preserve">Dass Saat und Pflanzen wohl </w:t>
      </w:r>
      <w:proofErr w:type="spellStart"/>
      <w:r w:rsidRPr="00B223A7">
        <w:rPr>
          <w:rFonts w:eastAsia="Times New Roman"/>
          <w:szCs w:val="24"/>
          <w:lang w:eastAsia="de-DE"/>
        </w:rPr>
        <w:t>gedeihn</w:t>
      </w:r>
      <w:proofErr w:type="spellEnd"/>
      <w:r w:rsidRPr="00B223A7">
        <w:rPr>
          <w:rFonts w:eastAsia="Times New Roman"/>
          <w:szCs w:val="24"/>
          <w:lang w:eastAsia="de-DE"/>
        </w:rPr>
        <w:t>,</w:t>
      </w:r>
      <w:r w:rsidRPr="00B223A7">
        <w:rPr>
          <w:rFonts w:eastAsia="Times New Roman"/>
          <w:szCs w:val="24"/>
          <w:lang w:eastAsia="de-DE"/>
        </w:rPr>
        <w:br/>
        <w:t>Gib Sonnenschein und Regen.</w:t>
      </w:r>
      <w:r w:rsidRPr="00B223A7">
        <w:rPr>
          <w:rFonts w:eastAsia="Times New Roman"/>
          <w:szCs w:val="24"/>
          <w:lang w:eastAsia="de-DE"/>
        </w:rPr>
        <w:br/>
        <w:t>Der Landmann baut umsonst das Land,</w:t>
      </w:r>
      <w:r w:rsidRPr="00B223A7">
        <w:rPr>
          <w:rFonts w:eastAsia="Times New Roman"/>
          <w:szCs w:val="24"/>
          <w:lang w:eastAsia="de-DE"/>
        </w:rPr>
        <w:br/>
        <w:t>Wenn deine milde Vaterhand</w:t>
      </w:r>
      <w:r w:rsidRPr="00B223A7">
        <w:rPr>
          <w:rFonts w:eastAsia="Times New Roman"/>
          <w:szCs w:val="24"/>
          <w:lang w:eastAsia="de-DE"/>
        </w:rPr>
        <w:br/>
        <w:t>Nicht seine Arbeit segnet.</w:t>
      </w:r>
    </w:p>
    <w:p w14:paraId="7971095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So kröne denn mit Fruchtbarkeit</w:t>
      </w:r>
      <w:r w:rsidRPr="00B223A7">
        <w:rPr>
          <w:rFonts w:eastAsia="Times New Roman"/>
          <w:szCs w:val="24"/>
          <w:lang w:eastAsia="de-DE"/>
        </w:rPr>
        <w:br/>
        <w:t>Das Land nach deiner Güte,</w:t>
      </w:r>
      <w:r w:rsidRPr="00B223A7">
        <w:rPr>
          <w:rFonts w:eastAsia="Times New Roman"/>
          <w:szCs w:val="24"/>
          <w:lang w:eastAsia="de-DE"/>
        </w:rPr>
        <w:br/>
        <w:t>Und wenn die Aussaat uns gedeiht,</w:t>
      </w:r>
      <w:r w:rsidRPr="00B223A7">
        <w:rPr>
          <w:rFonts w:eastAsia="Times New Roman"/>
          <w:szCs w:val="24"/>
          <w:lang w:eastAsia="de-DE"/>
        </w:rPr>
        <w:br/>
        <w:t>O Vater, so verhüte,</w:t>
      </w:r>
      <w:r w:rsidRPr="00B223A7">
        <w:rPr>
          <w:rFonts w:eastAsia="Times New Roman"/>
          <w:szCs w:val="24"/>
          <w:lang w:eastAsia="de-DE"/>
        </w:rPr>
        <w:br/>
        <w:t>Dass Frost und Sturm und Hagelschlag</w:t>
      </w:r>
      <w:r w:rsidRPr="00B223A7">
        <w:rPr>
          <w:rFonts w:eastAsia="Times New Roman"/>
          <w:szCs w:val="24"/>
          <w:lang w:eastAsia="de-DE"/>
        </w:rPr>
        <w:br/>
        <w:t>Sie nicht zerstörend treffen mag,</w:t>
      </w:r>
      <w:r w:rsidRPr="00B223A7">
        <w:rPr>
          <w:rFonts w:eastAsia="Times New Roman"/>
          <w:szCs w:val="24"/>
          <w:lang w:eastAsia="de-DE"/>
        </w:rPr>
        <w:br/>
        <w:t>Nicht Flut sie überschwemme.</w:t>
      </w:r>
    </w:p>
    <w:p w14:paraId="007F461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Wir </w:t>
      </w:r>
      <w:proofErr w:type="spellStart"/>
      <w:r w:rsidRPr="00B223A7">
        <w:rPr>
          <w:rFonts w:eastAsia="Times New Roman"/>
          <w:szCs w:val="24"/>
          <w:lang w:eastAsia="de-DE"/>
        </w:rPr>
        <w:t>traun</w:t>
      </w:r>
      <w:proofErr w:type="spellEnd"/>
      <w:r w:rsidRPr="00B223A7">
        <w:rPr>
          <w:rFonts w:eastAsia="Times New Roman"/>
          <w:szCs w:val="24"/>
          <w:lang w:eastAsia="de-DE"/>
        </w:rPr>
        <w:t xml:space="preserve"> auf dich,</w:t>
      </w:r>
      <w:r w:rsidRPr="00B223A7">
        <w:rPr>
          <w:rFonts w:eastAsia="Times New Roman"/>
          <w:szCs w:val="24"/>
          <w:lang w:eastAsia="de-DE"/>
        </w:rPr>
        <w:br/>
        <w:t>O guter Gott, und lassen dich nur walten.</w:t>
      </w:r>
      <w:r w:rsidRPr="00B223A7">
        <w:rPr>
          <w:rFonts w:eastAsia="Times New Roman"/>
          <w:szCs w:val="24"/>
          <w:lang w:eastAsia="de-DE"/>
        </w:rPr>
        <w:br/>
        <w:t>Du kennst am besten unsre Not,</w:t>
      </w:r>
      <w:r w:rsidRPr="00B223A7">
        <w:rPr>
          <w:rFonts w:eastAsia="Times New Roman"/>
          <w:szCs w:val="24"/>
          <w:lang w:eastAsia="de-DE"/>
        </w:rPr>
        <w:br/>
        <w:t>Hast lange Haus gehalten.</w:t>
      </w:r>
      <w:r w:rsidRPr="00B223A7">
        <w:rPr>
          <w:rFonts w:eastAsia="Times New Roman"/>
          <w:szCs w:val="24"/>
          <w:lang w:eastAsia="de-DE"/>
        </w:rPr>
        <w:br/>
        <w:t>So wirst du denn zu deinem Ruhm auch uns,</w:t>
      </w:r>
      <w:r w:rsidRPr="00B223A7">
        <w:rPr>
          <w:rFonts w:eastAsia="Times New Roman"/>
          <w:szCs w:val="24"/>
          <w:lang w:eastAsia="de-DE"/>
        </w:rPr>
        <w:br/>
        <w:t>Dein Volk und Eigentum,</w:t>
      </w:r>
      <w:r w:rsidRPr="00B223A7">
        <w:rPr>
          <w:rFonts w:eastAsia="Times New Roman"/>
          <w:szCs w:val="24"/>
          <w:lang w:eastAsia="de-DE"/>
        </w:rPr>
        <w:br/>
        <w:t>Noch ferner wohl versorgen.</w:t>
      </w:r>
    </w:p>
    <w:p w14:paraId="2DB095EE" w14:textId="77777777" w:rsidR="00620594" w:rsidRDefault="00620594" w:rsidP="00620594">
      <w:pPr>
        <w:pStyle w:val="berschrift1"/>
      </w:pPr>
      <w:r w:rsidRPr="00B223A7">
        <w:t>Es ist gewisslich an der Zeit</w:t>
      </w:r>
    </w:p>
    <w:p w14:paraId="6A74A06E" w14:textId="77777777" w:rsidR="00620594" w:rsidRPr="008B4BE9" w:rsidRDefault="00620594" w:rsidP="00620594">
      <w:pPr>
        <w:rPr>
          <w:b/>
          <w:lang w:eastAsia="de-DE"/>
        </w:rPr>
      </w:pPr>
      <w:r w:rsidRPr="008B4BE9">
        <w:rPr>
          <w:b/>
          <w:lang w:eastAsia="de-DE"/>
        </w:rPr>
        <w:t>Vom Jüngsten Gericht</w:t>
      </w:r>
    </w:p>
    <w:p w14:paraId="173B808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In seinem eignen Ton, von Bartholomäus Ringwald gebessert.</w:t>
      </w:r>
    </w:p>
    <w:p w14:paraId="60BF889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Es ist gewisslich an der Zeit,</w:t>
      </w:r>
      <w:r w:rsidRPr="00B223A7">
        <w:rPr>
          <w:rFonts w:eastAsia="Times New Roman"/>
          <w:szCs w:val="24"/>
          <w:lang w:eastAsia="de-DE"/>
        </w:rPr>
        <w:br/>
        <w:t>Dass Gottes Sohn wird kommen</w:t>
      </w:r>
      <w:r w:rsidRPr="00B223A7">
        <w:rPr>
          <w:rFonts w:eastAsia="Times New Roman"/>
          <w:szCs w:val="24"/>
          <w:lang w:eastAsia="de-DE"/>
        </w:rPr>
        <w:br/>
        <w:t>In seiner großen Herrlichkeit,</w:t>
      </w:r>
      <w:r w:rsidRPr="00B223A7">
        <w:rPr>
          <w:rFonts w:eastAsia="Times New Roman"/>
          <w:szCs w:val="24"/>
          <w:lang w:eastAsia="de-DE"/>
        </w:rPr>
        <w:br/>
        <w:t>Zu richten Bös und Frommen.</w:t>
      </w:r>
      <w:r w:rsidRPr="00B223A7">
        <w:rPr>
          <w:rFonts w:eastAsia="Times New Roman"/>
          <w:szCs w:val="24"/>
          <w:lang w:eastAsia="de-DE"/>
        </w:rPr>
        <w:br/>
        <w:t xml:space="preserve">Dann wird das Lachen werden </w:t>
      </w:r>
      <w:proofErr w:type="spellStart"/>
      <w:r w:rsidRPr="00B223A7">
        <w:rPr>
          <w:rFonts w:eastAsia="Times New Roman"/>
          <w:szCs w:val="24"/>
          <w:lang w:eastAsia="de-DE"/>
        </w:rPr>
        <w:t>teur</w:t>
      </w:r>
      <w:proofErr w:type="spellEnd"/>
      <w:r w:rsidRPr="00B223A7">
        <w:rPr>
          <w:rFonts w:eastAsia="Times New Roman"/>
          <w:szCs w:val="24"/>
          <w:lang w:eastAsia="de-DE"/>
        </w:rPr>
        <w:t>,</w:t>
      </w:r>
      <w:r w:rsidRPr="00B223A7">
        <w:rPr>
          <w:rFonts w:eastAsia="Times New Roman"/>
          <w:szCs w:val="24"/>
          <w:lang w:eastAsia="de-DE"/>
        </w:rPr>
        <w:br/>
        <w:t xml:space="preserve">Wenn alles wird </w:t>
      </w:r>
      <w:proofErr w:type="spellStart"/>
      <w:r w:rsidRPr="00B223A7">
        <w:rPr>
          <w:rFonts w:eastAsia="Times New Roman"/>
          <w:szCs w:val="24"/>
          <w:lang w:eastAsia="de-DE"/>
        </w:rPr>
        <w:t>vergehn</w:t>
      </w:r>
      <w:proofErr w:type="spellEnd"/>
      <w:r w:rsidRPr="00B223A7">
        <w:rPr>
          <w:rFonts w:eastAsia="Times New Roman"/>
          <w:szCs w:val="24"/>
          <w:lang w:eastAsia="de-DE"/>
        </w:rPr>
        <w:t xml:space="preserve"> im </w:t>
      </w:r>
      <w:proofErr w:type="spellStart"/>
      <w:r w:rsidRPr="00B223A7">
        <w:rPr>
          <w:rFonts w:eastAsia="Times New Roman"/>
          <w:szCs w:val="24"/>
          <w:lang w:eastAsia="de-DE"/>
        </w:rPr>
        <w:t>Feur</w:t>
      </w:r>
      <w:proofErr w:type="spellEnd"/>
      <w:r w:rsidRPr="00B223A7">
        <w:rPr>
          <w:rFonts w:eastAsia="Times New Roman"/>
          <w:szCs w:val="24"/>
          <w:lang w:eastAsia="de-DE"/>
        </w:rPr>
        <w:t>,</w:t>
      </w:r>
      <w:r w:rsidRPr="00B223A7">
        <w:rPr>
          <w:rFonts w:eastAsia="Times New Roman"/>
          <w:szCs w:val="24"/>
          <w:lang w:eastAsia="de-DE"/>
        </w:rPr>
        <w:br/>
        <w:t xml:space="preserve">Wie Petrus davon schreibet. </w:t>
      </w:r>
    </w:p>
    <w:p w14:paraId="2EE92F1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Posaunen wird man hören </w:t>
      </w:r>
      <w:proofErr w:type="spellStart"/>
      <w:r w:rsidRPr="00B223A7">
        <w:rPr>
          <w:rFonts w:eastAsia="Times New Roman"/>
          <w:szCs w:val="24"/>
          <w:lang w:eastAsia="de-DE"/>
        </w:rPr>
        <w:t>gehn</w:t>
      </w:r>
      <w:proofErr w:type="spellEnd"/>
      <w:r w:rsidRPr="00B223A7">
        <w:rPr>
          <w:rFonts w:eastAsia="Times New Roman"/>
          <w:szCs w:val="24"/>
          <w:lang w:eastAsia="de-DE"/>
        </w:rPr>
        <w:br/>
        <w:t xml:space="preserve">An aller </w:t>
      </w:r>
      <w:proofErr w:type="spellStart"/>
      <w:r w:rsidRPr="00B223A7">
        <w:rPr>
          <w:rFonts w:eastAsia="Times New Roman"/>
          <w:szCs w:val="24"/>
          <w:lang w:eastAsia="de-DE"/>
        </w:rPr>
        <w:t>Werlet</w:t>
      </w:r>
      <w:hyperlink r:id="rId11" w:history="1">
        <w:r w:rsidRPr="00B223A7">
          <w:rPr>
            <w:rFonts w:eastAsia="Times New Roman"/>
            <w:color w:val="0000FF"/>
            <w:szCs w:val="24"/>
            <w:u w:val="single"/>
            <w:vertAlign w:val="superscript"/>
            <w:lang w:eastAsia="de-DE"/>
          </w:rPr>
          <w:t>1</w:t>
        </w:r>
        <w:proofErr w:type="spellEnd"/>
      </w:hyperlink>
      <w:r w:rsidRPr="00B223A7">
        <w:rPr>
          <w:rFonts w:eastAsia="Times New Roman"/>
          <w:szCs w:val="24"/>
          <w:lang w:eastAsia="de-DE"/>
        </w:rPr>
        <w:t xml:space="preserve"> Ende,</w:t>
      </w:r>
      <w:r w:rsidRPr="00B223A7">
        <w:rPr>
          <w:rFonts w:eastAsia="Times New Roman"/>
          <w:szCs w:val="24"/>
          <w:lang w:eastAsia="de-DE"/>
        </w:rPr>
        <w:br/>
        <w:t xml:space="preserve">Darauf bald werden </w:t>
      </w:r>
      <w:proofErr w:type="spellStart"/>
      <w:r w:rsidRPr="00B223A7">
        <w:rPr>
          <w:rFonts w:eastAsia="Times New Roman"/>
          <w:szCs w:val="24"/>
          <w:lang w:eastAsia="de-DE"/>
        </w:rPr>
        <w:t>auferstehn</w:t>
      </w:r>
      <w:proofErr w:type="spellEnd"/>
      <w:r w:rsidRPr="00B223A7">
        <w:rPr>
          <w:rFonts w:eastAsia="Times New Roman"/>
          <w:szCs w:val="24"/>
          <w:lang w:eastAsia="de-DE"/>
        </w:rPr>
        <w:br/>
        <w:t xml:space="preserve">All Toten gar </w:t>
      </w:r>
      <w:proofErr w:type="spellStart"/>
      <w:r w:rsidRPr="00B223A7">
        <w:rPr>
          <w:rFonts w:eastAsia="Times New Roman"/>
          <w:szCs w:val="24"/>
          <w:lang w:eastAsia="de-DE"/>
        </w:rPr>
        <w:t>behende</w:t>
      </w:r>
      <w:proofErr w:type="spellEnd"/>
      <w:r w:rsidRPr="00B223A7">
        <w:rPr>
          <w:rFonts w:eastAsia="Times New Roman"/>
          <w:szCs w:val="24"/>
          <w:lang w:eastAsia="de-DE"/>
        </w:rPr>
        <w:t>;</w:t>
      </w:r>
      <w:r w:rsidRPr="00B223A7">
        <w:rPr>
          <w:rFonts w:eastAsia="Times New Roman"/>
          <w:szCs w:val="24"/>
          <w:lang w:eastAsia="de-DE"/>
        </w:rPr>
        <w:br/>
        <w:t xml:space="preserve">Die aber noch das Leben </w:t>
      </w:r>
      <w:proofErr w:type="spellStart"/>
      <w:r w:rsidRPr="00B223A7">
        <w:rPr>
          <w:rFonts w:eastAsia="Times New Roman"/>
          <w:szCs w:val="24"/>
          <w:lang w:eastAsia="de-DE"/>
        </w:rPr>
        <w:t>han</w:t>
      </w:r>
      <w:proofErr w:type="spellEnd"/>
      <w:r w:rsidRPr="00B223A7">
        <w:rPr>
          <w:rFonts w:eastAsia="Times New Roman"/>
          <w:szCs w:val="24"/>
          <w:lang w:eastAsia="de-DE"/>
        </w:rPr>
        <w:t>,</w:t>
      </w:r>
      <w:r w:rsidRPr="00B223A7">
        <w:rPr>
          <w:rFonts w:eastAsia="Times New Roman"/>
          <w:szCs w:val="24"/>
          <w:lang w:eastAsia="de-DE"/>
        </w:rPr>
        <w:br/>
        <w:t>Die wird der HErr von Stunden an</w:t>
      </w:r>
      <w:r w:rsidRPr="00B223A7">
        <w:rPr>
          <w:rFonts w:eastAsia="Times New Roman"/>
          <w:szCs w:val="24"/>
          <w:lang w:eastAsia="de-DE"/>
        </w:rPr>
        <w:br/>
        <w:t xml:space="preserve">Verwandeln und </w:t>
      </w:r>
      <w:proofErr w:type="spellStart"/>
      <w:r w:rsidRPr="00B223A7">
        <w:rPr>
          <w:rFonts w:eastAsia="Times New Roman"/>
          <w:szCs w:val="24"/>
          <w:lang w:eastAsia="de-DE"/>
        </w:rPr>
        <w:t>verneuen</w:t>
      </w:r>
      <w:proofErr w:type="spellEnd"/>
      <w:r w:rsidRPr="00B223A7">
        <w:rPr>
          <w:rFonts w:eastAsia="Times New Roman"/>
          <w:szCs w:val="24"/>
          <w:lang w:eastAsia="de-DE"/>
        </w:rPr>
        <w:t xml:space="preserve">. </w:t>
      </w:r>
    </w:p>
    <w:p w14:paraId="42BFDAA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Danach wird, man ablesen bald</w:t>
      </w:r>
      <w:r w:rsidRPr="00B223A7">
        <w:rPr>
          <w:rFonts w:eastAsia="Times New Roman"/>
          <w:szCs w:val="24"/>
          <w:lang w:eastAsia="de-DE"/>
        </w:rPr>
        <w:br/>
        <w:t>Ein Buch, darin geschrieben,</w:t>
      </w:r>
      <w:r w:rsidRPr="00B223A7">
        <w:rPr>
          <w:rFonts w:eastAsia="Times New Roman"/>
          <w:szCs w:val="24"/>
          <w:lang w:eastAsia="de-DE"/>
        </w:rPr>
        <w:br/>
        <w:t>Was alle Menschen, jung und alt,</w:t>
      </w:r>
      <w:r w:rsidRPr="00B223A7">
        <w:rPr>
          <w:rFonts w:eastAsia="Times New Roman"/>
          <w:szCs w:val="24"/>
          <w:lang w:eastAsia="de-DE"/>
        </w:rPr>
        <w:br/>
        <w:t xml:space="preserve">Auf Erden </w:t>
      </w:r>
      <w:proofErr w:type="spellStart"/>
      <w:r w:rsidRPr="00B223A7">
        <w:rPr>
          <w:rFonts w:eastAsia="Times New Roman"/>
          <w:szCs w:val="24"/>
          <w:lang w:eastAsia="de-DE"/>
        </w:rPr>
        <w:t>han</w:t>
      </w:r>
      <w:proofErr w:type="spellEnd"/>
      <w:r w:rsidRPr="00B223A7">
        <w:rPr>
          <w:rFonts w:eastAsia="Times New Roman"/>
          <w:szCs w:val="24"/>
          <w:lang w:eastAsia="de-DE"/>
        </w:rPr>
        <w:t xml:space="preserve"> getrieben;</w:t>
      </w:r>
      <w:r w:rsidRPr="00B223A7">
        <w:rPr>
          <w:rFonts w:eastAsia="Times New Roman"/>
          <w:szCs w:val="24"/>
          <w:lang w:eastAsia="de-DE"/>
        </w:rPr>
        <w:br/>
        <w:t>Da denn gewiss ein jedermann</w:t>
      </w:r>
      <w:r w:rsidRPr="00B223A7">
        <w:rPr>
          <w:rFonts w:eastAsia="Times New Roman"/>
          <w:szCs w:val="24"/>
          <w:lang w:eastAsia="de-DE"/>
        </w:rPr>
        <w:br/>
        <w:t>Wird hören, was er hat getan</w:t>
      </w:r>
      <w:r w:rsidRPr="00B223A7">
        <w:rPr>
          <w:rFonts w:eastAsia="Times New Roman"/>
          <w:szCs w:val="24"/>
          <w:lang w:eastAsia="de-DE"/>
        </w:rPr>
        <w:br/>
        <w:t xml:space="preserve">In seinem ganzen Leben. </w:t>
      </w:r>
    </w:p>
    <w:p w14:paraId="5533D79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O weh demselben, welcher hat</w:t>
      </w:r>
      <w:r w:rsidRPr="00B223A7">
        <w:rPr>
          <w:rFonts w:eastAsia="Times New Roman"/>
          <w:szCs w:val="24"/>
          <w:lang w:eastAsia="de-DE"/>
        </w:rPr>
        <w:br/>
        <w:t xml:space="preserve">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Wort verachtet</w:t>
      </w:r>
      <w:r w:rsidRPr="00B223A7">
        <w:rPr>
          <w:rFonts w:eastAsia="Times New Roman"/>
          <w:szCs w:val="24"/>
          <w:lang w:eastAsia="de-DE"/>
        </w:rPr>
        <w:br/>
        <w:t xml:space="preserve">Und nur auf Erden früh und </w:t>
      </w:r>
      <w:proofErr w:type="spellStart"/>
      <w:r w:rsidRPr="00B223A7">
        <w:rPr>
          <w:rFonts w:eastAsia="Times New Roman"/>
          <w:szCs w:val="24"/>
          <w:lang w:eastAsia="de-DE"/>
        </w:rPr>
        <w:t>spat</w:t>
      </w:r>
      <w:proofErr w:type="spellEnd"/>
      <w:r w:rsidRPr="00B223A7">
        <w:rPr>
          <w:rFonts w:eastAsia="Times New Roman"/>
          <w:szCs w:val="24"/>
          <w:lang w:eastAsia="de-DE"/>
        </w:rPr>
        <w:br/>
        <w:t>Nach großem Gut getrachtet;</w:t>
      </w:r>
      <w:r w:rsidRPr="00B223A7">
        <w:rPr>
          <w:rFonts w:eastAsia="Times New Roman"/>
          <w:szCs w:val="24"/>
          <w:lang w:eastAsia="de-DE"/>
        </w:rPr>
        <w:br/>
        <w:t xml:space="preserve">Er wird fürwahr gar kalt </w:t>
      </w:r>
      <w:proofErr w:type="spellStart"/>
      <w:r w:rsidRPr="00B223A7">
        <w:rPr>
          <w:rFonts w:eastAsia="Times New Roman"/>
          <w:szCs w:val="24"/>
          <w:lang w:eastAsia="de-DE"/>
        </w:rPr>
        <w:t>bestehn</w:t>
      </w:r>
      <w:proofErr w:type="spellEnd"/>
      <w:r w:rsidRPr="00B223A7">
        <w:rPr>
          <w:rFonts w:eastAsia="Times New Roman"/>
          <w:szCs w:val="24"/>
          <w:lang w:eastAsia="de-DE"/>
        </w:rPr>
        <w:br/>
        <w:t xml:space="preserve">Und mit dem Satan müssen </w:t>
      </w:r>
      <w:proofErr w:type="spellStart"/>
      <w:r w:rsidRPr="00B223A7">
        <w:rPr>
          <w:rFonts w:eastAsia="Times New Roman"/>
          <w:szCs w:val="24"/>
          <w:lang w:eastAsia="de-DE"/>
        </w:rPr>
        <w:t>gehn</w:t>
      </w:r>
      <w:proofErr w:type="spellEnd"/>
      <w:r w:rsidRPr="00B223A7">
        <w:rPr>
          <w:rFonts w:eastAsia="Times New Roman"/>
          <w:szCs w:val="24"/>
          <w:lang w:eastAsia="de-DE"/>
        </w:rPr>
        <w:br/>
        <w:t xml:space="preserve">Von Christo in die Hölle. </w:t>
      </w:r>
    </w:p>
    <w:p w14:paraId="40E37C8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O Jesu, hilf zur selben Zeit</w:t>
      </w:r>
      <w:r w:rsidRPr="00B223A7">
        <w:rPr>
          <w:rFonts w:eastAsia="Times New Roman"/>
          <w:szCs w:val="24"/>
          <w:lang w:eastAsia="de-DE"/>
        </w:rPr>
        <w:br/>
        <w:t>Von wegen deiner Wunden,</w:t>
      </w:r>
      <w:r w:rsidRPr="00B223A7">
        <w:rPr>
          <w:rFonts w:eastAsia="Times New Roman"/>
          <w:szCs w:val="24"/>
          <w:lang w:eastAsia="de-DE"/>
        </w:rPr>
        <w:br/>
        <w:t>Dass ich im Buch der Seligkeit</w:t>
      </w:r>
      <w:r w:rsidRPr="00B223A7">
        <w:rPr>
          <w:rFonts w:eastAsia="Times New Roman"/>
          <w:szCs w:val="24"/>
          <w:lang w:eastAsia="de-DE"/>
        </w:rPr>
        <w:br/>
      </w:r>
      <w:proofErr w:type="spellStart"/>
      <w:r w:rsidRPr="00B223A7">
        <w:rPr>
          <w:rFonts w:eastAsia="Times New Roman"/>
          <w:szCs w:val="24"/>
          <w:lang w:eastAsia="de-DE"/>
        </w:rPr>
        <w:t>Werd</w:t>
      </w:r>
      <w:proofErr w:type="spellEnd"/>
      <w:r w:rsidRPr="00B223A7">
        <w:rPr>
          <w:rFonts w:eastAsia="Times New Roman"/>
          <w:szCs w:val="24"/>
          <w:lang w:eastAsia="de-DE"/>
        </w:rPr>
        <w:t xml:space="preserve"> angezeichnet </w:t>
      </w:r>
      <w:proofErr w:type="spellStart"/>
      <w:r w:rsidRPr="00B223A7">
        <w:rPr>
          <w:rFonts w:eastAsia="Times New Roman"/>
          <w:szCs w:val="24"/>
          <w:lang w:eastAsia="de-DE"/>
        </w:rPr>
        <w:t>funden</w:t>
      </w:r>
      <w:proofErr w:type="spellEnd"/>
      <w:r w:rsidRPr="00B223A7">
        <w:rPr>
          <w:rFonts w:eastAsia="Times New Roman"/>
          <w:szCs w:val="24"/>
          <w:lang w:eastAsia="de-DE"/>
        </w:rPr>
        <w:t>;</w:t>
      </w:r>
      <w:r w:rsidRPr="00B223A7">
        <w:rPr>
          <w:rFonts w:eastAsia="Times New Roman"/>
          <w:szCs w:val="24"/>
          <w:lang w:eastAsia="de-DE"/>
        </w:rPr>
        <w:br/>
        <w:t>Daran ich denn auch zweifle nicht,</w:t>
      </w:r>
      <w:r w:rsidRPr="00B223A7">
        <w:rPr>
          <w:rFonts w:eastAsia="Times New Roman"/>
          <w:szCs w:val="24"/>
          <w:lang w:eastAsia="de-DE"/>
        </w:rPr>
        <w:br/>
        <w:t xml:space="preserve">Denn du hast ja den Feind </w:t>
      </w:r>
      <w:proofErr w:type="spellStart"/>
      <w:r w:rsidRPr="00B223A7">
        <w:rPr>
          <w:rFonts w:eastAsia="Times New Roman"/>
          <w:szCs w:val="24"/>
          <w:lang w:eastAsia="de-DE"/>
        </w:rPr>
        <w:t>gericht</w:t>
      </w:r>
      <w:proofErr w:type="spellEnd"/>
      <w:r w:rsidRPr="00B223A7">
        <w:rPr>
          <w:rFonts w:eastAsia="Times New Roman"/>
          <w:szCs w:val="24"/>
          <w:lang w:eastAsia="de-DE"/>
        </w:rPr>
        <w:br/>
        <w:t xml:space="preserve">Und meine Schuld bezahlet. </w:t>
      </w:r>
    </w:p>
    <w:p w14:paraId="722DF0E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6. </w:t>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mein Fürsprecher sei,</w:t>
      </w:r>
      <w:r w:rsidRPr="00B223A7">
        <w:rPr>
          <w:rFonts w:eastAsia="Times New Roman"/>
          <w:szCs w:val="24"/>
          <w:lang w:eastAsia="de-DE"/>
        </w:rPr>
        <w:br/>
        <w:t>Wenn du nun wirst erscheinen,</w:t>
      </w:r>
      <w:r w:rsidRPr="00B223A7">
        <w:rPr>
          <w:rFonts w:eastAsia="Times New Roman"/>
          <w:szCs w:val="24"/>
          <w:lang w:eastAsia="de-DE"/>
        </w:rPr>
        <w:br/>
        <w:t>Und lies mich aus dem Buche frei,</w:t>
      </w:r>
      <w:r w:rsidRPr="00B223A7">
        <w:rPr>
          <w:rFonts w:eastAsia="Times New Roman"/>
          <w:szCs w:val="24"/>
          <w:lang w:eastAsia="de-DE"/>
        </w:rPr>
        <w:br/>
        <w:t xml:space="preserve">Darinnen </w:t>
      </w:r>
      <w:proofErr w:type="spellStart"/>
      <w:r w:rsidRPr="00B223A7">
        <w:rPr>
          <w:rFonts w:eastAsia="Times New Roman"/>
          <w:szCs w:val="24"/>
          <w:lang w:eastAsia="de-DE"/>
        </w:rPr>
        <w:t>stehn</w:t>
      </w:r>
      <w:proofErr w:type="spellEnd"/>
      <w:r w:rsidRPr="00B223A7">
        <w:rPr>
          <w:rFonts w:eastAsia="Times New Roman"/>
          <w:szCs w:val="24"/>
          <w:lang w:eastAsia="de-DE"/>
        </w:rPr>
        <w:t xml:space="preserve"> die Deinen,</w:t>
      </w:r>
      <w:r w:rsidRPr="00B223A7">
        <w:rPr>
          <w:rFonts w:eastAsia="Times New Roman"/>
          <w:szCs w:val="24"/>
          <w:lang w:eastAsia="de-DE"/>
        </w:rPr>
        <w:br/>
        <w:t>Auf dass ich samt den Brüdern mein</w:t>
      </w:r>
      <w:r w:rsidRPr="00B223A7">
        <w:rPr>
          <w:rFonts w:eastAsia="Times New Roman"/>
          <w:szCs w:val="24"/>
          <w:lang w:eastAsia="de-DE"/>
        </w:rPr>
        <w:br/>
        <w:t>Mit dir geh in den Himmel ein,</w:t>
      </w:r>
      <w:r w:rsidRPr="00B223A7">
        <w:rPr>
          <w:rFonts w:eastAsia="Times New Roman"/>
          <w:szCs w:val="24"/>
          <w:lang w:eastAsia="de-DE"/>
        </w:rPr>
        <w:br/>
        <w:t xml:space="preserve">Den du uns hast erworben. </w:t>
      </w:r>
    </w:p>
    <w:p w14:paraId="677EE8C3" w14:textId="77777777" w:rsidR="00620594" w:rsidRPr="008B4BE9"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O Jesu Christ, du machst es lang</w:t>
      </w:r>
      <w:r w:rsidRPr="00B223A7">
        <w:rPr>
          <w:rFonts w:eastAsia="Times New Roman"/>
          <w:szCs w:val="24"/>
          <w:lang w:eastAsia="de-DE"/>
        </w:rPr>
        <w:br/>
        <w:t>Mit deinem jüngsten Tage;</w:t>
      </w:r>
      <w:r w:rsidRPr="00B223A7">
        <w:rPr>
          <w:rFonts w:eastAsia="Times New Roman"/>
          <w:szCs w:val="24"/>
          <w:lang w:eastAsia="de-DE"/>
        </w:rPr>
        <w:br/>
        <w:t>Den Menschen wird auf Erden bang</w:t>
      </w:r>
      <w:r w:rsidRPr="00B223A7">
        <w:rPr>
          <w:rFonts w:eastAsia="Times New Roman"/>
          <w:szCs w:val="24"/>
          <w:lang w:eastAsia="de-DE"/>
        </w:rPr>
        <w:br/>
        <w:t>Von wegen vieler Plage.</w:t>
      </w:r>
      <w:r w:rsidRPr="00B223A7">
        <w:rPr>
          <w:rFonts w:eastAsia="Times New Roman"/>
          <w:szCs w:val="24"/>
          <w:lang w:eastAsia="de-DE"/>
        </w:rPr>
        <w:br/>
        <w:t>Komm doch, o komm, du Richter groß,</w:t>
      </w:r>
      <w:r w:rsidRPr="00B223A7">
        <w:rPr>
          <w:rFonts w:eastAsia="Times New Roman"/>
          <w:szCs w:val="24"/>
          <w:lang w:eastAsia="de-DE"/>
        </w:rPr>
        <w:br/>
        <w:t>Und mach uns in der Gnaden los</w:t>
      </w:r>
      <w:r w:rsidRPr="00B223A7">
        <w:rPr>
          <w:rFonts w:eastAsia="Times New Roman"/>
          <w:szCs w:val="24"/>
          <w:lang w:eastAsia="de-DE"/>
        </w:rPr>
        <w:br/>
        <w:t xml:space="preserve">Von allem Übel. Amen. </w:t>
      </w:r>
    </w:p>
    <w:p w14:paraId="0AB478F4" w14:textId="77777777" w:rsidR="00620594" w:rsidRDefault="00620594" w:rsidP="00620594">
      <w:pPr>
        <w:pStyle w:val="berschrift1"/>
      </w:pPr>
      <w:r w:rsidRPr="00B223A7">
        <w:t>Freuet euch all, die ihr Leide tragt</w:t>
      </w:r>
    </w:p>
    <w:p w14:paraId="4890E2A3" w14:textId="77777777" w:rsidR="00620594" w:rsidRPr="00B223A7" w:rsidRDefault="00620594" w:rsidP="00620594">
      <w:pPr>
        <w:rPr>
          <w:lang w:eastAsia="de-DE"/>
        </w:rPr>
      </w:pPr>
      <w:r w:rsidRPr="00ED6DE5">
        <w:rPr>
          <w:b/>
          <w:lang w:eastAsia="de-DE"/>
        </w:rPr>
        <w:t>Ein sehr tröstlich Lied und Vermahnung, an Gottes Wort allzeit fest zu halten</w:t>
      </w:r>
      <w:r w:rsidRPr="00B223A7">
        <w:rPr>
          <w:lang w:eastAsia="de-DE"/>
        </w:rPr>
        <w:t>.</w:t>
      </w:r>
    </w:p>
    <w:p w14:paraId="79535151"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bCs/>
          <w:i/>
          <w:szCs w:val="24"/>
          <w:lang w:eastAsia="de-DE"/>
        </w:rPr>
        <w:t xml:space="preserve">Im Ton: Durch Adams Fall ist ganz verderbt. </w:t>
      </w:r>
    </w:p>
    <w:p w14:paraId="0C6382E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Freuet euch all, die ihr Leide tragt</w:t>
      </w:r>
      <w:r w:rsidRPr="00B223A7">
        <w:rPr>
          <w:rFonts w:eastAsia="Times New Roman"/>
          <w:szCs w:val="24"/>
          <w:lang w:eastAsia="de-DE"/>
        </w:rPr>
        <w:br/>
        <w:t>Allhie auf dieser Erden,</w:t>
      </w:r>
      <w:r w:rsidRPr="00B223A7">
        <w:rPr>
          <w:rFonts w:eastAsia="Times New Roman"/>
          <w:szCs w:val="24"/>
          <w:lang w:eastAsia="de-DE"/>
        </w:rPr>
        <w:br/>
        <w:t>Harret des HErrn, seid unverzagt,</w:t>
      </w:r>
      <w:r w:rsidRPr="00B223A7">
        <w:rPr>
          <w:rFonts w:eastAsia="Times New Roman"/>
          <w:szCs w:val="24"/>
          <w:lang w:eastAsia="de-DE"/>
        </w:rPr>
        <w:br/>
        <w:t>Ihr sollt getröstet werden;</w:t>
      </w:r>
      <w:r w:rsidRPr="00B223A7">
        <w:rPr>
          <w:rFonts w:eastAsia="Times New Roman"/>
          <w:szCs w:val="24"/>
          <w:lang w:eastAsia="de-DE"/>
        </w:rPr>
        <w:br/>
        <w:t>Denn unser Gott</w:t>
      </w:r>
      <w:r w:rsidRPr="00B223A7">
        <w:rPr>
          <w:rFonts w:eastAsia="Times New Roman"/>
          <w:szCs w:val="24"/>
          <w:lang w:eastAsia="de-DE"/>
        </w:rPr>
        <w:br/>
        <w:t>Lässt nicht in Spott,</w:t>
      </w:r>
      <w:r w:rsidRPr="00B223A7">
        <w:rPr>
          <w:rFonts w:eastAsia="Times New Roman"/>
          <w:szCs w:val="24"/>
          <w:lang w:eastAsia="de-DE"/>
        </w:rPr>
        <w:br/>
        <w:t>Die seinem Wort getrauen,</w:t>
      </w:r>
      <w:r w:rsidRPr="00B223A7">
        <w:rPr>
          <w:rFonts w:eastAsia="Times New Roman"/>
          <w:szCs w:val="24"/>
          <w:lang w:eastAsia="de-DE"/>
        </w:rPr>
        <w:br/>
        <w:t xml:space="preserve">Und </w:t>
      </w:r>
      <w:proofErr w:type="spellStart"/>
      <w:r w:rsidRPr="00B223A7">
        <w:rPr>
          <w:rFonts w:eastAsia="Times New Roman"/>
          <w:szCs w:val="24"/>
          <w:lang w:eastAsia="de-DE"/>
        </w:rPr>
        <w:t>obs</w:t>
      </w:r>
      <w:proofErr w:type="spellEnd"/>
      <w:r w:rsidRPr="00B223A7">
        <w:rPr>
          <w:rFonts w:eastAsia="Times New Roman"/>
          <w:szCs w:val="24"/>
          <w:lang w:eastAsia="de-DE"/>
        </w:rPr>
        <w:t xml:space="preserve"> schon scheint,</w:t>
      </w:r>
      <w:r w:rsidRPr="00B223A7">
        <w:rPr>
          <w:rFonts w:eastAsia="Times New Roman"/>
          <w:szCs w:val="24"/>
          <w:lang w:eastAsia="de-DE"/>
        </w:rPr>
        <w:br/>
        <w:t>Als wär er Feind,</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man sich doch nicht grauen. </w:t>
      </w:r>
    </w:p>
    <w:p w14:paraId="60A239D3"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2. Der HErr hat an sich einen Brauch,</w:t>
      </w:r>
      <w:r>
        <w:rPr>
          <w:rFonts w:eastAsia="Times New Roman"/>
          <w:szCs w:val="24"/>
          <w:lang w:eastAsia="de-DE"/>
        </w:rPr>
        <w:br/>
      </w:r>
      <w:r w:rsidRPr="00E6449C">
        <w:rPr>
          <w:rFonts w:eastAsia="Times New Roman"/>
          <w:szCs w:val="24"/>
          <w:lang w:eastAsia="de-DE"/>
        </w:rPr>
        <w:t xml:space="preserve">Tut ihn oft wiederholen: </w:t>
      </w:r>
      <w:r>
        <w:rPr>
          <w:rFonts w:eastAsia="Times New Roman"/>
          <w:szCs w:val="24"/>
          <w:lang w:eastAsia="de-DE"/>
        </w:rPr>
        <w:br/>
      </w:r>
      <w:r w:rsidRPr="00E6449C">
        <w:rPr>
          <w:rFonts w:eastAsia="Times New Roman"/>
          <w:szCs w:val="24"/>
          <w:lang w:eastAsia="de-DE"/>
        </w:rPr>
        <w:t xml:space="preserve">Wen er lieb hat, den straft er auch </w:t>
      </w:r>
      <w:r>
        <w:rPr>
          <w:rFonts w:eastAsia="Times New Roman"/>
          <w:szCs w:val="24"/>
          <w:lang w:eastAsia="de-DE"/>
        </w:rPr>
        <w:br/>
      </w:r>
      <w:r w:rsidRPr="00E6449C">
        <w:rPr>
          <w:rFonts w:eastAsia="Times New Roman"/>
          <w:szCs w:val="24"/>
          <w:lang w:eastAsia="de-DE"/>
        </w:rPr>
        <w:t xml:space="preserve">Und zeucht ihn durch die Kohlen, </w:t>
      </w:r>
      <w:r>
        <w:rPr>
          <w:rFonts w:eastAsia="Times New Roman"/>
          <w:szCs w:val="24"/>
          <w:lang w:eastAsia="de-DE"/>
        </w:rPr>
        <w:br/>
      </w:r>
      <w:r w:rsidRPr="00E6449C">
        <w:rPr>
          <w:rFonts w:eastAsia="Times New Roman"/>
          <w:szCs w:val="24"/>
          <w:lang w:eastAsia="de-DE"/>
        </w:rPr>
        <w:t>Hält mit ihm Strauß</w:t>
      </w:r>
      <w:r>
        <w:rPr>
          <w:rStyle w:val="Funotenzeichen"/>
          <w:rFonts w:eastAsia="Times New Roman"/>
          <w:szCs w:val="24"/>
          <w:lang w:eastAsia="de-DE"/>
        </w:rPr>
        <w:footnoteReference w:id="4"/>
      </w:r>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Hart überaus, </w:t>
      </w:r>
      <w:r>
        <w:rPr>
          <w:rFonts w:eastAsia="Times New Roman"/>
          <w:szCs w:val="24"/>
          <w:lang w:eastAsia="de-DE"/>
        </w:rPr>
        <w:br/>
      </w:r>
      <w:r w:rsidRPr="00E6449C">
        <w:rPr>
          <w:rFonts w:eastAsia="Times New Roman"/>
          <w:szCs w:val="24"/>
          <w:lang w:eastAsia="de-DE"/>
        </w:rPr>
        <w:t xml:space="preserve">Als wollt er ihn nicht haben, </w:t>
      </w:r>
      <w:r>
        <w:rPr>
          <w:rFonts w:eastAsia="Times New Roman"/>
          <w:szCs w:val="24"/>
          <w:lang w:eastAsia="de-DE"/>
        </w:rPr>
        <w:br/>
      </w:r>
      <w:r w:rsidRPr="00E6449C">
        <w:rPr>
          <w:rFonts w:eastAsia="Times New Roman"/>
          <w:szCs w:val="24"/>
          <w:lang w:eastAsia="de-DE"/>
        </w:rPr>
        <w:t xml:space="preserve">Und mit Gefahr </w:t>
      </w:r>
      <w:r>
        <w:rPr>
          <w:rFonts w:eastAsia="Times New Roman"/>
          <w:szCs w:val="24"/>
          <w:lang w:eastAsia="de-DE"/>
        </w:rPr>
        <w:br/>
      </w:r>
      <w:r w:rsidRPr="00E6449C">
        <w:rPr>
          <w:rFonts w:eastAsia="Times New Roman"/>
          <w:szCs w:val="24"/>
          <w:lang w:eastAsia="de-DE"/>
        </w:rPr>
        <w:t xml:space="preserve">Ihm nehmen gar </w:t>
      </w:r>
      <w:r>
        <w:rPr>
          <w:rFonts w:eastAsia="Times New Roman"/>
          <w:szCs w:val="24"/>
          <w:lang w:eastAsia="de-DE"/>
        </w:rPr>
        <w:br/>
      </w:r>
      <w:r w:rsidRPr="00E6449C">
        <w:rPr>
          <w:rFonts w:eastAsia="Times New Roman"/>
          <w:szCs w:val="24"/>
          <w:lang w:eastAsia="de-DE"/>
        </w:rPr>
        <w:t xml:space="preserve">All Gnad, </w:t>
      </w:r>
      <w:proofErr w:type="spellStart"/>
      <w:r w:rsidRPr="00E6449C">
        <w:rPr>
          <w:rFonts w:eastAsia="Times New Roman"/>
          <w:szCs w:val="24"/>
          <w:lang w:eastAsia="de-DE"/>
        </w:rPr>
        <w:t>Zusag</w:t>
      </w:r>
      <w:proofErr w:type="spellEnd"/>
      <w:r w:rsidRPr="00E6449C">
        <w:rPr>
          <w:rFonts w:eastAsia="Times New Roman"/>
          <w:szCs w:val="24"/>
          <w:lang w:eastAsia="de-DE"/>
        </w:rPr>
        <w:t xml:space="preserve"> und Gaben. </w:t>
      </w:r>
    </w:p>
    <w:p w14:paraId="4A91464B"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3. Aber, ihr Christen, merket frei,</w:t>
      </w:r>
      <w:r>
        <w:rPr>
          <w:rFonts w:eastAsia="Times New Roman"/>
          <w:szCs w:val="24"/>
          <w:lang w:eastAsia="de-DE"/>
        </w:rPr>
        <w:br/>
      </w:r>
      <w:r w:rsidRPr="00E6449C">
        <w:rPr>
          <w:rFonts w:eastAsia="Times New Roman"/>
          <w:szCs w:val="24"/>
          <w:lang w:eastAsia="de-DE"/>
        </w:rPr>
        <w:t xml:space="preserve">Es geht ihm nicht von Herzen, </w:t>
      </w:r>
      <w:r>
        <w:rPr>
          <w:rFonts w:eastAsia="Times New Roman"/>
          <w:szCs w:val="24"/>
          <w:lang w:eastAsia="de-DE"/>
        </w:rPr>
        <w:br/>
      </w:r>
      <w:r w:rsidRPr="00E6449C">
        <w:rPr>
          <w:rFonts w:eastAsia="Times New Roman"/>
          <w:szCs w:val="24"/>
          <w:lang w:eastAsia="de-DE"/>
        </w:rPr>
        <w:t xml:space="preserve">Sein ganzer Ernst ist nicht dabei, </w:t>
      </w:r>
      <w:r>
        <w:rPr>
          <w:rFonts w:eastAsia="Times New Roman"/>
          <w:szCs w:val="24"/>
          <w:lang w:eastAsia="de-DE"/>
        </w:rPr>
        <w:br/>
      </w:r>
      <w:r w:rsidRPr="00E6449C">
        <w:rPr>
          <w:rFonts w:eastAsia="Times New Roman"/>
          <w:szCs w:val="24"/>
          <w:lang w:eastAsia="de-DE"/>
        </w:rPr>
        <w:t xml:space="preserve">Er tut nur mit euch scherzen, </w:t>
      </w:r>
      <w:r>
        <w:rPr>
          <w:rFonts w:eastAsia="Times New Roman"/>
          <w:szCs w:val="24"/>
          <w:lang w:eastAsia="de-DE"/>
        </w:rPr>
        <w:br/>
      </w:r>
      <w:r w:rsidRPr="00E6449C">
        <w:rPr>
          <w:rFonts w:eastAsia="Times New Roman"/>
          <w:szCs w:val="24"/>
          <w:lang w:eastAsia="de-DE"/>
        </w:rPr>
        <w:t xml:space="preserve">Sich nur so stellt, </w:t>
      </w:r>
      <w:r>
        <w:rPr>
          <w:rFonts w:eastAsia="Times New Roman"/>
          <w:szCs w:val="24"/>
          <w:lang w:eastAsia="de-DE"/>
        </w:rPr>
        <w:br/>
      </w:r>
      <w:r w:rsidRPr="00E6449C">
        <w:rPr>
          <w:rFonts w:eastAsia="Times New Roman"/>
          <w:szCs w:val="24"/>
          <w:lang w:eastAsia="de-DE"/>
        </w:rPr>
        <w:t xml:space="preserve">Sein Herz verhehlt, </w:t>
      </w:r>
      <w:r>
        <w:rPr>
          <w:rFonts w:eastAsia="Times New Roman"/>
          <w:szCs w:val="24"/>
          <w:lang w:eastAsia="de-DE"/>
        </w:rPr>
        <w:br/>
      </w:r>
      <w:r w:rsidRPr="00E6449C">
        <w:rPr>
          <w:rFonts w:eastAsia="Times New Roman"/>
          <w:szCs w:val="24"/>
          <w:lang w:eastAsia="de-DE"/>
        </w:rPr>
        <w:t xml:space="preserve">Will euch ein wenig üben </w:t>
      </w:r>
      <w:r>
        <w:rPr>
          <w:rFonts w:eastAsia="Times New Roman"/>
          <w:szCs w:val="24"/>
          <w:lang w:eastAsia="de-DE"/>
        </w:rPr>
        <w:br/>
      </w:r>
      <w:r w:rsidRPr="00E6449C">
        <w:rPr>
          <w:rFonts w:eastAsia="Times New Roman"/>
          <w:szCs w:val="24"/>
          <w:lang w:eastAsia="de-DE"/>
        </w:rPr>
        <w:t xml:space="preserve">Und mit der Zucht </w:t>
      </w:r>
      <w:r>
        <w:rPr>
          <w:rFonts w:eastAsia="Times New Roman"/>
          <w:szCs w:val="24"/>
          <w:lang w:eastAsia="de-DE"/>
        </w:rPr>
        <w:br/>
      </w:r>
      <w:r w:rsidRPr="00E6449C">
        <w:rPr>
          <w:rFonts w:eastAsia="Times New Roman"/>
          <w:szCs w:val="24"/>
          <w:lang w:eastAsia="de-DE"/>
        </w:rPr>
        <w:t xml:space="preserve">Als unversucht </w:t>
      </w:r>
      <w:r>
        <w:rPr>
          <w:rFonts w:eastAsia="Times New Roman"/>
          <w:szCs w:val="24"/>
          <w:lang w:eastAsia="de-DE"/>
        </w:rPr>
        <w:br/>
      </w:r>
      <w:r w:rsidRPr="00E6449C">
        <w:rPr>
          <w:rFonts w:eastAsia="Times New Roman"/>
          <w:szCs w:val="24"/>
          <w:lang w:eastAsia="de-DE"/>
        </w:rPr>
        <w:t xml:space="preserve">In euch den Glauben prüfen. </w:t>
      </w:r>
    </w:p>
    <w:p w14:paraId="424281A3"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 xml:space="preserve">4. Gedenkt, wie er dem Abraham </w:t>
      </w:r>
      <w:r>
        <w:rPr>
          <w:rFonts w:eastAsia="Times New Roman"/>
          <w:szCs w:val="24"/>
          <w:lang w:eastAsia="de-DE"/>
        </w:rPr>
        <w:br/>
      </w:r>
      <w:r w:rsidRPr="00E6449C">
        <w:rPr>
          <w:rFonts w:eastAsia="Times New Roman"/>
          <w:szCs w:val="24"/>
          <w:lang w:eastAsia="de-DE"/>
        </w:rPr>
        <w:t xml:space="preserve">Und Jacob, Isaacs Sohne, </w:t>
      </w:r>
      <w:r>
        <w:rPr>
          <w:rFonts w:eastAsia="Times New Roman"/>
          <w:szCs w:val="24"/>
          <w:lang w:eastAsia="de-DE"/>
        </w:rPr>
        <w:br/>
      </w:r>
      <w:r w:rsidRPr="00E6449C">
        <w:rPr>
          <w:rFonts w:eastAsia="Times New Roman"/>
          <w:szCs w:val="24"/>
          <w:lang w:eastAsia="de-DE"/>
        </w:rPr>
        <w:t xml:space="preserve">Mit einer schweren Bürde kam, </w:t>
      </w:r>
      <w:r>
        <w:rPr>
          <w:rFonts w:eastAsia="Times New Roman"/>
          <w:szCs w:val="24"/>
          <w:lang w:eastAsia="de-DE"/>
        </w:rPr>
        <w:br/>
      </w:r>
      <w:r w:rsidRPr="00E6449C">
        <w:rPr>
          <w:rFonts w:eastAsia="Times New Roman"/>
          <w:szCs w:val="24"/>
          <w:lang w:eastAsia="de-DE"/>
        </w:rPr>
        <w:t xml:space="preserve">Tat ihrer nicht verschonen; </w:t>
      </w:r>
      <w:r>
        <w:rPr>
          <w:rFonts w:eastAsia="Times New Roman"/>
          <w:szCs w:val="24"/>
          <w:lang w:eastAsia="de-DE"/>
        </w:rPr>
        <w:br/>
      </w:r>
      <w:r w:rsidRPr="00E6449C">
        <w:rPr>
          <w:rFonts w:eastAsia="Times New Roman"/>
          <w:szCs w:val="24"/>
          <w:lang w:eastAsia="de-DE"/>
        </w:rPr>
        <w:t xml:space="preserve">Sie mussten auch </w:t>
      </w:r>
      <w:r>
        <w:rPr>
          <w:rFonts w:eastAsia="Times New Roman"/>
          <w:szCs w:val="24"/>
          <w:lang w:eastAsia="de-DE"/>
        </w:rPr>
        <w:br/>
      </w:r>
      <w:r w:rsidRPr="00E6449C">
        <w:rPr>
          <w:rFonts w:eastAsia="Times New Roman"/>
          <w:szCs w:val="24"/>
          <w:lang w:eastAsia="de-DE"/>
        </w:rPr>
        <w:t xml:space="preserve">Im scharfen Strauch </w:t>
      </w:r>
      <w:r>
        <w:rPr>
          <w:rFonts w:eastAsia="Times New Roman"/>
          <w:szCs w:val="24"/>
          <w:lang w:eastAsia="de-DE"/>
        </w:rPr>
        <w:br/>
      </w:r>
      <w:r w:rsidRPr="00E6449C">
        <w:rPr>
          <w:rFonts w:eastAsia="Times New Roman"/>
          <w:szCs w:val="24"/>
          <w:lang w:eastAsia="de-DE"/>
        </w:rPr>
        <w:t xml:space="preserve">Die Weg des </w:t>
      </w:r>
      <w:proofErr w:type="spellStart"/>
      <w:r w:rsidRPr="00E6449C">
        <w:rPr>
          <w:rFonts w:eastAsia="Times New Roman"/>
          <w:szCs w:val="24"/>
          <w:lang w:eastAsia="de-DE"/>
        </w:rPr>
        <w:t>HErren</w:t>
      </w:r>
      <w:proofErr w:type="spellEnd"/>
      <w:r w:rsidRPr="00E6449C">
        <w:rPr>
          <w:rFonts w:eastAsia="Times New Roman"/>
          <w:szCs w:val="24"/>
          <w:lang w:eastAsia="de-DE"/>
        </w:rPr>
        <w:t xml:space="preserve"> spüren, </w:t>
      </w:r>
      <w:r>
        <w:rPr>
          <w:rFonts w:eastAsia="Times New Roman"/>
          <w:szCs w:val="24"/>
          <w:lang w:eastAsia="de-DE"/>
        </w:rPr>
        <w:br/>
      </w:r>
      <w:r w:rsidRPr="00E6449C">
        <w:rPr>
          <w:rFonts w:eastAsia="Times New Roman"/>
          <w:szCs w:val="24"/>
          <w:lang w:eastAsia="de-DE"/>
        </w:rPr>
        <w:t xml:space="preserve">Von welchem Joch </w:t>
      </w:r>
      <w:r>
        <w:rPr>
          <w:rFonts w:eastAsia="Times New Roman"/>
          <w:szCs w:val="24"/>
          <w:lang w:eastAsia="de-DE"/>
        </w:rPr>
        <w:br/>
      </w:r>
      <w:r w:rsidRPr="00E6449C">
        <w:rPr>
          <w:rFonts w:eastAsia="Times New Roman"/>
          <w:szCs w:val="24"/>
          <w:lang w:eastAsia="de-DE"/>
        </w:rPr>
        <w:t xml:space="preserve">Sie Christus doch </w:t>
      </w:r>
      <w:r>
        <w:rPr>
          <w:rFonts w:eastAsia="Times New Roman"/>
          <w:szCs w:val="24"/>
          <w:lang w:eastAsia="de-DE"/>
        </w:rPr>
        <w:br/>
      </w:r>
      <w:r w:rsidRPr="00E6449C">
        <w:rPr>
          <w:rFonts w:eastAsia="Times New Roman"/>
          <w:szCs w:val="24"/>
          <w:lang w:eastAsia="de-DE"/>
        </w:rPr>
        <w:t xml:space="preserve">Mit Wunder tat ausführen. </w:t>
      </w:r>
    </w:p>
    <w:p w14:paraId="0C74349E"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5. Marien dass auch widerfuhr,</w:t>
      </w:r>
      <w:r>
        <w:rPr>
          <w:rFonts w:eastAsia="Times New Roman"/>
          <w:szCs w:val="24"/>
          <w:lang w:eastAsia="de-DE"/>
        </w:rPr>
        <w:br/>
      </w:r>
      <w:r w:rsidRPr="00E6449C">
        <w:rPr>
          <w:rFonts w:eastAsia="Times New Roman"/>
          <w:szCs w:val="24"/>
          <w:lang w:eastAsia="de-DE"/>
        </w:rPr>
        <w:t xml:space="preserve">Und dem heidnischen Weibe, </w:t>
      </w:r>
      <w:r>
        <w:rPr>
          <w:rFonts w:eastAsia="Times New Roman"/>
          <w:szCs w:val="24"/>
          <w:lang w:eastAsia="de-DE"/>
        </w:rPr>
        <w:br/>
      </w:r>
      <w:r w:rsidRPr="00E6449C">
        <w:rPr>
          <w:rFonts w:eastAsia="Times New Roman"/>
          <w:szCs w:val="24"/>
          <w:lang w:eastAsia="de-DE"/>
        </w:rPr>
        <w:t xml:space="preserve">Uns zum Exempel und Figur, </w:t>
      </w:r>
      <w:r>
        <w:rPr>
          <w:rFonts w:eastAsia="Times New Roman"/>
          <w:szCs w:val="24"/>
          <w:lang w:eastAsia="de-DE"/>
        </w:rPr>
        <w:br/>
      </w:r>
      <w:r w:rsidRPr="00E6449C">
        <w:rPr>
          <w:rFonts w:eastAsia="Times New Roman"/>
          <w:szCs w:val="24"/>
          <w:lang w:eastAsia="de-DE"/>
        </w:rPr>
        <w:t xml:space="preserve">Dass wir in allem Leide </w:t>
      </w:r>
      <w:r>
        <w:rPr>
          <w:rFonts w:eastAsia="Times New Roman"/>
          <w:szCs w:val="24"/>
          <w:lang w:eastAsia="de-DE"/>
        </w:rPr>
        <w:br/>
      </w:r>
      <w:r w:rsidRPr="00E6449C">
        <w:rPr>
          <w:rFonts w:eastAsia="Times New Roman"/>
          <w:szCs w:val="24"/>
          <w:lang w:eastAsia="de-DE"/>
        </w:rPr>
        <w:t xml:space="preserve">An Gottes Wort, </w:t>
      </w:r>
      <w:r>
        <w:rPr>
          <w:rFonts w:eastAsia="Times New Roman"/>
          <w:szCs w:val="24"/>
          <w:lang w:eastAsia="de-DE"/>
        </w:rPr>
        <w:br/>
      </w:r>
      <w:r w:rsidRPr="00E6449C">
        <w:rPr>
          <w:rFonts w:eastAsia="Times New Roman"/>
          <w:szCs w:val="24"/>
          <w:lang w:eastAsia="de-DE"/>
        </w:rPr>
        <w:t xml:space="preserve">So wir gehört, </w:t>
      </w:r>
      <w:r>
        <w:rPr>
          <w:rFonts w:eastAsia="Times New Roman"/>
          <w:szCs w:val="24"/>
          <w:lang w:eastAsia="de-DE"/>
        </w:rPr>
        <w:br/>
      </w:r>
      <w:r w:rsidRPr="00E6449C">
        <w:rPr>
          <w:rFonts w:eastAsia="Times New Roman"/>
          <w:szCs w:val="24"/>
          <w:lang w:eastAsia="de-DE"/>
        </w:rPr>
        <w:t xml:space="preserve">Allweg fest sollen halten </w:t>
      </w:r>
      <w:r>
        <w:rPr>
          <w:rFonts w:eastAsia="Times New Roman"/>
          <w:szCs w:val="24"/>
          <w:lang w:eastAsia="de-DE"/>
        </w:rPr>
        <w:br/>
      </w:r>
      <w:r w:rsidRPr="00E6449C">
        <w:rPr>
          <w:rFonts w:eastAsia="Times New Roman"/>
          <w:szCs w:val="24"/>
          <w:lang w:eastAsia="de-DE"/>
        </w:rPr>
        <w:t xml:space="preserve">Und kein Gewalt </w:t>
      </w:r>
      <w:r>
        <w:rPr>
          <w:rFonts w:eastAsia="Times New Roman"/>
          <w:szCs w:val="24"/>
          <w:lang w:eastAsia="de-DE"/>
        </w:rPr>
        <w:br/>
      </w:r>
      <w:r w:rsidRPr="00E6449C">
        <w:rPr>
          <w:rFonts w:eastAsia="Times New Roman"/>
          <w:szCs w:val="24"/>
          <w:lang w:eastAsia="de-DE"/>
        </w:rPr>
        <w:t xml:space="preserve">Noch fremd Gestalt </w:t>
      </w:r>
      <w:r>
        <w:rPr>
          <w:rFonts w:eastAsia="Times New Roman"/>
          <w:szCs w:val="24"/>
          <w:lang w:eastAsia="de-DE"/>
        </w:rPr>
        <w:br/>
      </w:r>
      <w:r w:rsidRPr="00E6449C">
        <w:rPr>
          <w:rFonts w:eastAsia="Times New Roman"/>
          <w:szCs w:val="24"/>
          <w:lang w:eastAsia="de-DE"/>
        </w:rPr>
        <w:t xml:space="preserve">Uns davon lassen spalten. </w:t>
      </w:r>
    </w:p>
    <w:p w14:paraId="6113422D"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6. Was Gott im Wort verheißen hat</w:t>
      </w:r>
      <w:r>
        <w:rPr>
          <w:rFonts w:eastAsia="Times New Roman"/>
          <w:szCs w:val="24"/>
          <w:lang w:eastAsia="de-DE"/>
        </w:rPr>
        <w:br/>
      </w:r>
      <w:r w:rsidRPr="00E6449C">
        <w:rPr>
          <w:rFonts w:eastAsia="Times New Roman"/>
          <w:szCs w:val="24"/>
          <w:lang w:eastAsia="de-DE"/>
        </w:rPr>
        <w:t xml:space="preserve">Und den Christen versprochen, </w:t>
      </w:r>
      <w:r>
        <w:rPr>
          <w:rFonts w:eastAsia="Times New Roman"/>
          <w:szCs w:val="24"/>
          <w:lang w:eastAsia="de-DE"/>
        </w:rPr>
        <w:br/>
      </w:r>
      <w:r w:rsidRPr="00E6449C">
        <w:rPr>
          <w:rFonts w:eastAsia="Times New Roman"/>
          <w:szCs w:val="24"/>
          <w:lang w:eastAsia="de-DE"/>
        </w:rPr>
        <w:t xml:space="preserve">Das hat Nachdruck und geht von Statt, </w:t>
      </w:r>
      <w:r>
        <w:rPr>
          <w:rFonts w:eastAsia="Times New Roman"/>
          <w:szCs w:val="24"/>
          <w:lang w:eastAsia="de-DE"/>
        </w:rPr>
        <w:br/>
      </w:r>
      <w:r w:rsidRPr="00E6449C">
        <w:rPr>
          <w:rFonts w:eastAsia="Times New Roman"/>
          <w:szCs w:val="24"/>
          <w:lang w:eastAsia="de-DE"/>
        </w:rPr>
        <w:t xml:space="preserve">Wird nimmermehr gebrochen, </w:t>
      </w:r>
      <w:r>
        <w:rPr>
          <w:rFonts w:eastAsia="Times New Roman"/>
          <w:szCs w:val="24"/>
          <w:lang w:eastAsia="de-DE"/>
        </w:rPr>
        <w:br/>
      </w:r>
      <w:r w:rsidRPr="00E6449C">
        <w:rPr>
          <w:rFonts w:eastAsia="Times New Roman"/>
          <w:szCs w:val="24"/>
          <w:lang w:eastAsia="de-DE"/>
        </w:rPr>
        <w:t xml:space="preserve">Obschon dein Schmerz </w:t>
      </w:r>
      <w:r>
        <w:rPr>
          <w:rFonts w:eastAsia="Times New Roman"/>
          <w:szCs w:val="24"/>
          <w:lang w:eastAsia="de-DE"/>
        </w:rPr>
        <w:br/>
      </w:r>
      <w:r w:rsidRPr="00E6449C">
        <w:rPr>
          <w:rFonts w:eastAsia="Times New Roman"/>
          <w:szCs w:val="24"/>
          <w:lang w:eastAsia="de-DE"/>
        </w:rPr>
        <w:t xml:space="preserve">Und eigen Herz </w:t>
      </w:r>
      <w:r>
        <w:rPr>
          <w:rFonts w:eastAsia="Times New Roman"/>
          <w:szCs w:val="24"/>
          <w:lang w:eastAsia="de-DE"/>
        </w:rPr>
        <w:br/>
      </w:r>
      <w:r w:rsidRPr="00E6449C">
        <w:rPr>
          <w:rFonts w:eastAsia="Times New Roman"/>
          <w:szCs w:val="24"/>
          <w:lang w:eastAsia="de-DE"/>
        </w:rPr>
        <w:t xml:space="preserve">Dich anders wollten wiegen, </w:t>
      </w:r>
      <w:r>
        <w:rPr>
          <w:rFonts w:eastAsia="Times New Roman"/>
          <w:szCs w:val="24"/>
          <w:lang w:eastAsia="de-DE"/>
        </w:rPr>
        <w:br/>
      </w:r>
      <w:r w:rsidRPr="00E6449C">
        <w:rPr>
          <w:rFonts w:eastAsia="Times New Roman"/>
          <w:szCs w:val="24"/>
          <w:lang w:eastAsia="de-DE"/>
        </w:rPr>
        <w:t xml:space="preserve">Kehr dich nicht dran, </w:t>
      </w:r>
      <w:r>
        <w:rPr>
          <w:rFonts w:eastAsia="Times New Roman"/>
          <w:szCs w:val="24"/>
          <w:lang w:eastAsia="de-DE"/>
        </w:rPr>
        <w:br/>
      </w:r>
      <w:r w:rsidRPr="00E6449C">
        <w:rPr>
          <w:rFonts w:eastAsia="Times New Roman"/>
          <w:szCs w:val="24"/>
          <w:lang w:eastAsia="de-DE"/>
        </w:rPr>
        <w:t xml:space="preserve">Gott ist ein Mann </w:t>
      </w:r>
      <w:r>
        <w:rPr>
          <w:rFonts w:eastAsia="Times New Roman"/>
          <w:szCs w:val="24"/>
          <w:lang w:eastAsia="de-DE"/>
        </w:rPr>
        <w:br/>
      </w:r>
      <w:r w:rsidRPr="00E6449C">
        <w:rPr>
          <w:rFonts w:eastAsia="Times New Roman"/>
          <w:szCs w:val="24"/>
          <w:lang w:eastAsia="de-DE"/>
        </w:rPr>
        <w:t xml:space="preserve">Der nimmermehr kann lügen. </w:t>
      </w:r>
    </w:p>
    <w:p w14:paraId="3ADE9BB4"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 xml:space="preserve">7. An seinem Wort beständig bleib, </w:t>
      </w:r>
      <w:r>
        <w:rPr>
          <w:rFonts w:eastAsia="Times New Roman"/>
          <w:szCs w:val="24"/>
          <w:lang w:eastAsia="de-DE"/>
        </w:rPr>
        <w:br/>
      </w:r>
      <w:r w:rsidRPr="00E6449C">
        <w:rPr>
          <w:rFonts w:eastAsia="Times New Roman"/>
          <w:szCs w:val="24"/>
          <w:lang w:eastAsia="de-DE"/>
        </w:rPr>
        <w:t>Dessen bis</w:t>
      </w:r>
      <w:r>
        <w:rPr>
          <w:rStyle w:val="Funotenzeichen"/>
          <w:rFonts w:eastAsia="Times New Roman"/>
          <w:szCs w:val="24"/>
          <w:lang w:eastAsia="de-DE"/>
        </w:rPr>
        <w:footnoteReference w:id="5"/>
      </w:r>
      <w:r w:rsidRPr="00E6449C">
        <w:rPr>
          <w:rFonts w:eastAsia="Times New Roman"/>
          <w:szCs w:val="24"/>
          <w:lang w:eastAsia="de-DE"/>
        </w:rPr>
        <w:t xml:space="preserve"> hoch </w:t>
      </w:r>
      <w:proofErr w:type="spellStart"/>
      <w:r w:rsidRPr="00E6449C">
        <w:rPr>
          <w:rFonts w:eastAsia="Times New Roman"/>
          <w:szCs w:val="24"/>
          <w:lang w:eastAsia="de-DE"/>
        </w:rPr>
        <w:t>geflissen</w:t>
      </w:r>
      <w:proofErr w:type="spellEnd"/>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Dem HErrn kein Ziel noch Weg vorschreib, </w:t>
      </w:r>
      <w:r>
        <w:rPr>
          <w:rFonts w:eastAsia="Times New Roman"/>
          <w:szCs w:val="24"/>
          <w:lang w:eastAsia="de-DE"/>
        </w:rPr>
        <w:br/>
      </w:r>
      <w:r w:rsidRPr="00E6449C">
        <w:rPr>
          <w:rFonts w:eastAsia="Times New Roman"/>
          <w:szCs w:val="24"/>
          <w:lang w:eastAsia="de-DE"/>
        </w:rPr>
        <w:t xml:space="preserve">Er wirds wohl selber wissen, </w:t>
      </w:r>
      <w:r>
        <w:rPr>
          <w:rFonts w:eastAsia="Times New Roman"/>
          <w:szCs w:val="24"/>
          <w:lang w:eastAsia="de-DE"/>
        </w:rPr>
        <w:br/>
      </w:r>
      <w:r w:rsidRPr="00E6449C">
        <w:rPr>
          <w:rFonts w:eastAsia="Times New Roman"/>
          <w:szCs w:val="24"/>
          <w:lang w:eastAsia="de-DE"/>
        </w:rPr>
        <w:t xml:space="preserve">Wodurch er dich </w:t>
      </w:r>
      <w:r>
        <w:rPr>
          <w:rFonts w:eastAsia="Times New Roman"/>
          <w:szCs w:val="24"/>
          <w:lang w:eastAsia="de-DE"/>
        </w:rPr>
        <w:br/>
      </w:r>
      <w:proofErr w:type="spellStart"/>
      <w:r w:rsidRPr="00E6449C">
        <w:rPr>
          <w:rFonts w:eastAsia="Times New Roman"/>
          <w:szCs w:val="24"/>
          <w:lang w:eastAsia="de-DE"/>
        </w:rPr>
        <w:t>Gewaltiglich</w:t>
      </w:r>
      <w:proofErr w:type="spellEnd"/>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Zu seiner Zeit soll schützen, </w:t>
      </w:r>
      <w:r>
        <w:rPr>
          <w:rFonts w:eastAsia="Times New Roman"/>
          <w:szCs w:val="24"/>
          <w:lang w:eastAsia="de-DE"/>
        </w:rPr>
        <w:br/>
      </w:r>
      <w:r w:rsidRPr="00E6449C">
        <w:rPr>
          <w:rFonts w:eastAsia="Times New Roman"/>
          <w:szCs w:val="24"/>
          <w:lang w:eastAsia="de-DE"/>
        </w:rPr>
        <w:t xml:space="preserve">Damit er dir </w:t>
      </w:r>
      <w:r>
        <w:rPr>
          <w:rFonts w:eastAsia="Times New Roman"/>
          <w:szCs w:val="24"/>
          <w:lang w:eastAsia="de-DE"/>
        </w:rPr>
        <w:br/>
      </w:r>
      <w:r w:rsidRPr="00E6449C">
        <w:rPr>
          <w:rFonts w:eastAsia="Times New Roman"/>
          <w:szCs w:val="24"/>
          <w:lang w:eastAsia="de-DE"/>
        </w:rPr>
        <w:t xml:space="preserve">Und seiner Zier </w:t>
      </w:r>
      <w:r>
        <w:rPr>
          <w:rFonts w:eastAsia="Times New Roman"/>
          <w:szCs w:val="24"/>
          <w:lang w:eastAsia="de-DE"/>
        </w:rPr>
        <w:br/>
      </w:r>
      <w:r w:rsidRPr="00E6449C">
        <w:rPr>
          <w:rFonts w:eastAsia="Times New Roman"/>
          <w:szCs w:val="24"/>
          <w:lang w:eastAsia="de-DE"/>
        </w:rPr>
        <w:t xml:space="preserve">Allhie und dort </w:t>
      </w:r>
      <w:proofErr w:type="spellStart"/>
      <w:r w:rsidRPr="00E6449C">
        <w:rPr>
          <w:rFonts w:eastAsia="Times New Roman"/>
          <w:szCs w:val="24"/>
          <w:lang w:eastAsia="de-DE"/>
        </w:rPr>
        <w:t>mög</w:t>
      </w:r>
      <w:proofErr w:type="spellEnd"/>
      <w:r w:rsidRPr="00E6449C">
        <w:rPr>
          <w:rFonts w:eastAsia="Times New Roman"/>
          <w:szCs w:val="24"/>
          <w:lang w:eastAsia="de-DE"/>
        </w:rPr>
        <w:t xml:space="preserve"> nützen. </w:t>
      </w:r>
    </w:p>
    <w:p w14:paraId="09081CB0"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8. Wart aus, steh fest, gleich wie ein' Maur,</w:t>
      </w:r>
      <w:r>
        <w:rPr>
          <w:rFonts w:eastAsia="Times New Roman"/>
          <w:szCs w:val="24"/>
          <w:lang w:eastAsia="de-DE"/>
        </w:rPr>
        <w:br/>
      </w:r>
      <w:r w:rsidRPr="00E6449C">
        <w:rPr>
          <w:rFonts w:eastAsia="Times New Roman"/>
          <w:szCs w:val="24"/>
          <w:lang w:eastAsia="de-DE"/>
        </w:rPr>
        <w:t xml:space="preserve">Gib dich in Gottes Hände, </w:t>
      </w:r>
      <w:r>
        <w:rPr>
          <w:rFonts w:eastAsia="Times New Roman"/>
          <w:szCs w:val="24"/>
          <w:lang w:eastAsia="de-DE"/>
        </w:rPr>
        <w:br/>
      </w:r>
      <w:r w:rsidRPr="00E6449C">
        <w:rPr>
          <w:rFonts w:eastAsia="Times New Roman"/>
          <w:szCs w:val="24"/>
          <w:lang w:eastAsia="de-DE"/>
        </w:rPr>
        <w:t xml:space="preserve">Und wo dir wird der Streit zu </w:t>
      </w:r>
      <w:proofErr w:type="spellStart"/>
      <w:r w:rsidRPr="00E6449C">
        <w:rPr>
          <w:rFonts w:eastAsia="Times New Roman"/>
          <w:szCs w:val="24"/>
          <w:lang w:eastAsia="de-DE"/>
        </w:rPr>
        <w:t>saur</w:t>
      </w:r>
      <w:proofErr w:type="spellEnd"/>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Dich zum Gebete wende </w:t>
      </w:r>
      <w:r>
        <w:rPr>
          <w:rFonts w:eastAsia="Times New Roman"/>
          <w:szCs w:val="24"/>
          <w:lang w:eastAsia="de-DE"/>
        </w:rPr>
        <w:br/>
      </w:r>
      <w:r w:rsidRPr="00E6449C">
        <w:rPr>
          <w:rFonts w:eastAsia="Times New Roman"/>
          <w:szCs w:val="24"/>
          <w:lang w:eastAsia="de-DE"/>
        </w:rPr>
        <w:t>Und Christum bitt,</w:t>
      </w:r>
      <w:r>
        <w:rPr>
          <w:rFonts w:eastAsia="Times New Roman"/>
          <w:szCs w:val="24"/>
          <w:lang w:eastAsia="de-DE"/>
        </w:rPr>
        <w:br/>
      </w:r>
      <w:r w:rsidRPr="00E6449C">
        <w:rPr>
          <w:rFonts w:eastAsia="Times New Roman"/>
          <w:szCs w:val="24"/>
          <w:lang w:eastAsia="de-DE"/>
        </w:rPr>
        <w:t xml:space="preserve">Dass er </w:t>
      </w:r>
      <w:proofErr w:type="spellStart"/>
      <w:r w:rsidRPr="00E6449C">
        <w:rPr>
          <w:rFonts w:eastAsia="Times New Roman"/>
          <w:szCs w:val="24"/>
          <w:lang w:eastAsia="de-DE"/>
        </w:rPr>
        <w:t>woll</w:t>
      </w:r>
      <w:proofErr w:type="spellEnd"/>
      <w:r w:rsidRPr="00E6449C">
        <w:rPr>
          <w:rFonts w:eastAsia="Times New Roman"/>
          <w:szCs w:val="24"/>
          <w:lang w:eastAsia="de-DE"/>
        </w:rPr>
        <w:t xml:space="preserve"> mit </w:t>
      </w:r>
      <w:r>
        <w:rPr>
          <w:rFonts w:eastAsia="Times New Roman"/>
          <w:szCs w:val="24"/>
          <w:lang w:eastAsia="de-DE"/>
        </w:rPr>
        <w:br/>
      </w:r>
      <w:r w:rsidRPr="00E6449C">
        <w:rPr>
          <w:rFonts w:eastAsia="Times New Roman"/>
          <w:szCs w:val="24"/>
          <w:lang w:eastAsia="de-DE"/>
        </w:rPr>
        <w:t xml:space="preserve">Dem heiligen Geist dich stärken, </w:t>
      </w:r>
      <w:r>
        <w:rPr>
          <w:rFonts w:eastAsia="Times New Roman"/>
          <w:szCs w:val="24"/>
          <w:lang w:eastAsia="de-DE"/>
        </w:rPr>
        <w:br/>
      </w:r>
      <w:r w:rsidRPr="00E6449C">
        <w:rPr>
          <w:rFonts w:eastAsia="Times New Roman"/>
          <w:szCs w:val="24"/>
          <w:lang w:eastAsia="de-DE"/>
        </w:rPr>
        <w:t xml:space="preserve">So wird er sich </w:t>
      </w:r>
      <w:r>
        <w:rPr>
          <w:rFonts w:eastAsia="Times New Roman"/>
          <w:szCs w:val="24"/>
          <w:lang w:eastAsia="de-DE"/>
        </w:rPr>
        <w:br/>
      </w:r>
      <w:proofErr w:type="spellStart"/>
      <w:r w:rsidRPr="00E6449C">
        <w:rPr>
          <w:rFonts w:eastAsia="Times New Roman"/>
          <w:szCs w:val="24"/>
          <w:lang w:eastAsia="de-DE"/>
        </w:rPr>
        <w:t>Genädiglich</w:t>
      </w:r>
      <w:proofErr w:type="spellEnd"/>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Mit Trost lassen vermerken. </w:t>
      </w:r>
    </w:p>
    <w:p w14:paraId="17414CAE"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9. Gott ist getreu und kennt gar wohl</w:t>
      </w:r>
      <w:r>
        <w:rPr>
          <w:rFonts w:eastAsia="Times New Roman"/>
          <w:szCs w:val="24"/>
          <w:lang w:eastAsia="de-DE"/>
        </w:rPr>
        <w:br/>
      </w:r>
      <w:r w:rsidRPr="00E6449C">
        <w:rPr>
          <w:rFonts w:eastAsia="Times New Roman"/>
          <w:szCs w:val="24"/>
          <w:lang w:eastAsia="de-DE"/>
        </w:rPr>
        <w:t xml:space="preserve">Aller Menschen Gebrechen, </w:t>
      </w:r>
      <w:r>
        <w:rPr>
          <w:rFonts w:eastAsia="Times New Roman"/>
          <w:szCs w:val="24"/>
          <w:lang w:eastAsia="de-DE"/>
        </w:rPr>
        <w:br/>
      </w:r>
      <w:r w:rsidRPr="00E6449C">
        <w:rPr>
          <w:rFonts w:eastAsia="Times New Roman"/>
          <w:szCs w:val="24"/>
          <w:lang w:eastAsia="de-DE"/>
        </w:rPr>
        <w:t xml:space="preserve">Und weiß, wie lang er warten soll </w:t>
      </w:r>
      <w:r>
        <w:rPr>
          <w:rFonts w:eastAsia="Times New Roman"/>
          <w:szCs w:val="24"/>
          <w:lang w:eastAsia="de-DE"/>
        </w:rPr>
        <w:br/>
      </w:r>
      <w:r w:rsidRPr="00E6449C">
        <w:rPr>
          <w:rFonts w:eastAsia="Times New Roman"/>
          <w:szCs w:val="24"/>
          <w:lang w:eastAsia="de-DE"/>
        </w:rPr>
        <w:t xml:space="preserve">Uns wieder zuzusprechen. </w:t>
      </w:r>
      <w:r>
        <w:rPr>
          <w:rFonts w:eastAsia="Times New Roman"/>
          <w:szCs w:val="24"/>
          <w:lang w:eastAsia="de-DE"/>
        </w:rPr>
        <w:br/>
      </w:r>
      <w:r w:rsidRPr="00E6449C">
        <w:rPr>
          <w:rFonts w:eastAsia="Times New Roman"/>
          <w:szCs w:val="24"/>
          <w:lang w:eastAsia="de-DE"/>
        </w:rPr>
        <w:t xml:space="preserve">Wenn er empfind, </w:t>
      </w:r>
      <w:r>
        <w:rPr>
          <w:rFonts w:eastAsia="Times New Roman"/>
          <w:szCs w:val="24"/>
          <w:lang w:eastAsia="de-DE"/>
        </w:rPr>
        <w:br/>
      </w:r>
      <w:r w:rsidRPr="00E6449C">
        <w:rPr>
          <w:rFonts w:eastAsia="Times New Roman"/>
          <w:szCs w:val="24"/>
          <w:lang w:eastAsia="de-DE"/>
        </w:rPr>
        <w:t xml:space="preserve">Dass seinem Kind </w:t>
      </w:r>
      <w:r>
        <w:rPr>
          <w:rFonts w:eastAsia="Times New Roman"/>
          <w:szCs w:val="24"/>
          <w:lang w:eastAsia="de-DE"/>
        </w:rPr>
        <w:br/>
      </w:r>
      <w:r w:rsidRPr="00E6449C">
        <w:rPr>
          <w:rFonts w:eastAsia="Times New Roman"/>
          <w:szCs w:val="24"/>
          <w:lang w:eastAsia="de-DE"/>
        </w:rPr>
        <w:t xml:space="preserve">Das Herz will untersinken, </w:t>
      </w:r>
      <w:r>
        <w:rPr>
          <w:rFonts w:eastAsia="Times New Roman"/>
          <w:szCs w:val="24"/>
          <w:lang w:eastAsia="de-DE"/>
        </w:rPr>
        <w:br/>
      </w:r>
      <w:r w:rsidRPr="00E6449C">
        <w:rPr>
          <w:rFonts w:eastAsia="Times New Roman"/>
          <w:szCs w:val="24"/>
          <w:lang w:eastAsia="de-DE"/>
        </w:rPr>
        <w:t xml:space="preserve">So springt er zu, </w:t>
      </w:r>
      <w:r>
        <w:rPr>
          <w:rFonts w:eastAsia="Times New Roman"/>
          <w:szCs w:val="24"/>
          <w:lang w:eastAsia="de-DE"/>
        </w:rPr>
        <w:br/>
      </w:r>
      <w:r w:rsidRPr="00E6449C">
        <w:rPr>
          <w:rFonts w:eastAsia="Times New Roman"/>
          <w:szCs w:val="24"/>
          <w:lang w:eastAsia="de-DE"/>
        </w:rPr>
        <w:t xml:space="preserve">Schafft Fried und Ruh </w:t>
      </w:r>
      <w:r>
        <w:rPr>
          <w:rFonts w:eastAsia="Times New Roman"/>
          <w:szCs w:val="24"/>
          <w:lang w:eastAsia="de-DE"/>
        </w:rPr>
        <w:br/>
      </w:r>
      <w:r w:rsidRPr="00E6449C">
        <w:rPr>
          <w:rFonts w:eastAsia="Times New Roman"/>
          <w:szCs w:val="24"/>
          <w:lang w:eastAsia="de-DE"/>
        </w:rPr>
        <w:t xml:space="preserve">Und gibt ihm Wein zu trinken. </w:t>
      </w:r>
    </w:p>
    <w:p w14:paraId="3F27604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10. O HErr, in uns den Glauben mehr,</w:t>
      </w:r>
      <w:r>
        <w:rPr>
          <w:rFonts w:eastAsia="Times New Roman"/>
          <w:szCs w:val="24"/>
          <w:lang w:eastAsia="de-DE"/>
        </w:rPr>
        <w:br/>
      </w:r>
      <w:r w:rsidRPr="00E6449C">
        <w:rPr>
          <w:rFonts w:eastAsia="Times New Roman"/>
          <w:szCs w:val="24"/>
          <w:lang w:eastAsia="de-DE"/>
        </w:rPr>
        <w:t xml:space="preserve">Dieweil wir sind auf Erden; </w:t>
      </w:r>
      <w:r>
        <w:rPr>
          <w:rFonts w:eastAsia="Times New Roman"/>
          <w:szCs w:val="24"/>
          <w:lang w:eastAsia="de-DE"/>
        </w:rPr>
        <w:br/>
      </w:r>
      <w:r w:rsidRPr="00E6449C">
        <w:rPr>
          <w:rFonts w:eastAsia="Times New Roman"/>
          <w:szCs w:val="24"/>
          <w:lang w:eastAsia="de-DE"/>
        </w:rPr>
        <w:t xml:space="preserve">Durchs Kreuz uns deinen Willen lehr, </w:t>
      </w:r>
      <w:r>
        <w:rPr>
          <w:rFonts w:eastAsia="Times New Roman"/>
          <w:szCs w:val="24"/>
          <w:lang w:eastAsia="de-DE"/>
        </w:rPr>
        <w:br/>
      </w:r>
      <w:r w:rsidRPr="00E6449C">
        <w:rPr>
          <w:rFonts w:eastAsia="Times New Roman"/>
          <w:szCs w:val="24"/>
          <w:lang w:eastAsia="de-DE"/>
        </w:rPr>
        <w:t xml:space="preserve">Dass wir klug und fromm werden. </w:t>
      </w:r>
      <w:r>
        <w:rPr>
          <w:rFonts w:eastAsia="Times New Roman"/>
          <w:szCs w:val="24"/>
          <w:lang w:eastAsia="de-DE"/>
        </w:rPr>
        <w:br/>
      </w:r>
      <w:r w:rsidRPr="00E6449C">
        <w:rPr>
          <w:rFonts w:eastAsia="Times New Roman"/>
          <w:szCs w:val="24"/>
          <w:lang w:eastAsia="de-DE"/>
        </w:rPr>
        <w:t xml:space="preserve">Hilf und </w:t>
      </w:r>
      <w:proofErr w:type="spellStart"/>
      <w:r w:rsidRPr="00E6449C">
        <w:rPr>
          <w:rFonts w:eastAsia="Times New Roman"/>
          <w:szCs w:val="24"/>
          <w:lang w:eastAsia="de-DE"/>
        </w:rPr>
        <w:t>bewahr</w:t>
      </w:r>
      <w:proofErr w:type="spellEnd"/>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Bis du uns gar </w:t>
      </w:r>
      <w:r>
        <w:rPr>
          <w:rFonts w:eastAsia="Times New Roman"/>
          <w:szCs w:val="24"/>
          <w:lang w:eastAsia="de-DE"/>
        </w:rPr>
        <w:br/>
      </w:r>
      <w:r w:rsidRPr="00E6449C">
        <w:rPr>
          <w:rFonts w:eastAsia="Times New Roman"/>
          <w:szCs w:val="24"/>
          <w:lang w:eastAsia="de-DE"/>
        </w:rPr>
        <w:t xml:space="preserve">Vollkommen wirst erfreuen, </w:t>
      </w:r>
      <w:r>
        <w:rPr>
          <w:rFonts w:eastAsia="Times New Roman"/>
          <w:szCs w:val="24"/>
          <w:lang w:eastAsia="de-DE"/>
        </w:rPr>
        <w:br/>
      </w:r>
      <w:r w:rsidRPr="00E6449C">
        <w:rPr>
          <w:rFonts w:eastAsia="Times New Roman"/>
          <w:szCs w:val="24"/>
          <w:lang w:eastAsia="de-DE"/>
        </w:rPr>
        <w:t xml:space="preserve">Wenn deine Hand </w:t>
      </w:r>
      <w:r>
        <w:rPr>
          <w:rFonts w:eastAsia="Times New Roman"/>
          <w:szCs w:val="24"/>
          <w:lang w:eastAsia="de-DE"/>
        </w:rPr>
        <w:br/>
      </w:r>
      <w:r w:rsidRPr="00E6449C">
        <w:rPr>
          <w:rFonts w:eastAsia="Times New Roman"/>
          <w:szCs w:val="24"/>
          <w:lang w:eastAsia="de-DE"/>
        </w:rPr>
        <w:t xml:space="preserve">Als ein Gewand </w:t>
      </w:r>
      <w:r>
        <w:rPr>
          <w:rFonts w:eastAsia="Times New Roman"/>
          <w:szCs w:val="24"/>
          <w:lang w:eastAsia="de-DE"/>
        </w:rPr>
        <w:br/>
      </w:r>
      <w:r w:rsidRPr="00E6449C">
        <w:rPr>
          <w:rFonts w:eastAsia="Times New Roman"/>
          <w:szCs w:val="24"/>
          <w:lang w:eastAsia="de-DE"/>
        </w:rPr>
        <w:t>Den Himmel wird erneuen. Amen.</w:t>
      </w:r>
    </w:p>
    <w:p w14:paraId="64A5CFBF" w14:textId="77777777" w:rsidR="00620594" w:rsidRDefault="00620594" w:rsidP="00620594">
      <w:pPr>
        <w:pStyle w:val="berschrift1"/>
      </w:pPr>
      <w:r w:rsidRPr="00B223A7">
        <w:t>Gott Vater, der du deinen Sohn</w:t>
      </w:r>
    </w:p>
    <w:p w14:paraId="481FBC8F" w14:textId="77777777" w:rsidR="00620594" w:rsidRPr="005B39E6" w:rsidRDefault="00620594" w:rsidP="00620594">
      <w:pPr>
        <w:rPr>
          <w:b/>
          <w:lang w:eastAsia="de-DE"/>
        </w:rPr>
      </w:pPr>
      <w:r w:rsidRPr="005B39E6">
        <w:rPr>
          <w:b/>
          <w:lang w:eastAsia="de-DE"/>
        </w:rPr>
        <w:t>Ein Gebet am neuen Jahre.</w:t>
      </w:r>
    </w:p>
    <w:p w14:paraId="0491A28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Ein Kindelein so </w:t>
      </w:r>
      <w:proofErr w:type="spellStart"/>
      <w:r w:rsidRPr="00B223A7">
        <w:rPr>
          <w:rFonts w:eastAsia="Times New Roman"/>
          <w:i/>
          <w:iCs/>
          <w:szCs w:val="24"/>
          <w:lang w:eastAsia="de-DE"/>
        </w:rPr>
        <w:t>löbelich</w:t>
      </w:r>
      <w:proofErr w:type="spellEnd"/>
      <w:r w:rsidRPr="00B223A7">
        <w:rPr>
          <w:rFonts w:eastAsia="Times New Roman"/>
          <w:i/>
          <w:iCs/>
          <w:szCs w:val="24"/>
          <w:lang w:eastAsia="de-DE"/>
        </w:rPr>
        <w:t xml:space="preserve">. </w:t>
      </w:r>
    </w:p>
    <w:p w14:paraId="6215C49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w:t>
      </w:r>
      <w:bookmarkStart w:id="0" w:name="_Hlk118374635"/>
      <w:r w:rsidRPr="00B223A7">
        <w:rPr>
          <w:rFonts w:eastAsia="Times New Roman"/>
          <w:szCs w:val="24"/>
          <w:lang w:eastAsia="de-DE"/>
        </w:rPr>
        <w:t>Gott Vater, der du deinen Sohn</w:t>
      </w:r>
      <w:bookmarkEnd w:id="0"/>
      <w:r w:rsidRPr="00B223A7">
        <w:rPr>
          <w:rFonts w:eastAsia="Times New Roman"/>
          <w:szCs w:val="24"/>
          <w:lang w:eastAsia="de-DE"/>
        </w:rPr>
        <w:br/>
        <w:t xml:space="preserve">In unser Fleisch </w:t>
      </w:r>
      <w:proofErr w:type="spellStart"/>
      <w:r w:rsidRPr="00B223A7">
        <w:rPr>
          <w:rFonts w:eastAsia="Times New Roman"/>
          <w:szCs w:val="24"/>
          <w:lang w:eastAsia="de-DE"/>
        </w:rPr>
        <w:t>gesenket</w:t>
      </w:r>
      <w:proofErr w:type="spellEnd"/>
      <w:r w:rsidRPr="00B223A7">
        <w:rPr>
          <w:rFonts w:eastAsia="Times New Roman"/>
          <w:szCs w:val="24"/>
          <w:lang w:eastAsia="de-DE"/>
        </w:rPr>
        <w:t>,</w:t>
      </w:r>
      <w:r w:rsidRPr="00B223A7">
        <w:rPr>
          <w:rFonts w:eastAsia="Times New Roman"/>
          <w:szCs w:val="24"/>
          <w:lang w:eastAsia="de-DE"/>
        </w:rPr>
        <w:br/>
        <w:t xml:space="preserve">Und ihn als deines Hauptes </w:t>
      </w:r>
      <w:proofErr w:type="spellStart"/>
      <w:r w:rsidRPr="00B223A7">
        <w:rPr>
          <w:rFonts w:eastAsia="Times New Roman"/>
          <w:szCs w:val="24"/>
          <w:lang w:eastAsia="de-DE"/>
        </w:rPr>
        <w:t>Kron</w:t>
      </w:r>
      <w:proofErr w:type="spellEnd"/>
      <w:r w:rsidRPr="00B223A7">
        <w:rPr>
          <w:rFonts w:eastAsia="Times New Roman"/>
          <w:szCs w:val="24"/>
          <w:lang w:eastAsia="de-DE"/>
        </w:rPr>
        <w:br/>
        <w:t xml:space="preserve">Aus Lieb uns hast </w:t>
      </w:r>
      <w:proofErr w:type="spellStart"/>
      <w:r w:rsidRPr="00B223A7">
        <w:rPr>
          <w:rFonts w:eastAsia="Times New Roman"/>
          <w:szCs w:val="24"/>
          <w:lang w:eastAsia="de-DE"/>
        </w:rPr>
        <w:t>geschenket</w:t>
      </w:r>
      <w:proofErr w:type="spellEnd"/>
      <w:r w:rsidRPr="00B223A7">
        <w:rPr>
          <w:rFonts w:eastAsia="Times New Roman"/>
          <w:szCs w:val="24"/>
          <w:lang w:eastAsia="de-DE"/>
        </w:rPr>
        <w:t>,</w:t>
      </w:r>
      <w:r w:rsidRPr="00B223A7">
        <w:rPr>
          <w:rFonts w:eastAsia="Times New Roman"/>
          <w:szCs w:val="24"/>
          <w:lang w:eastAsia="de-DE"/>
        </w:rPr>
        <w:br/>
        <w:t xml:space="preserve">Dass er der Menschen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Schuld</w:t>
      </w:r>
      <w:r w:rsidRPr="00B223A7">
        <w:rPr>
          <w:rFonts w:eastAsia="Times New Roman"/>
          <w:szCs w:val="24"/>
          <w:lang w:eastAsia="de-DE"/>
        </w:rPr>
        <w:br/>
        <w:t>Mit dir in sich versühnen sollt</w:t>
      </w:r>
      <w:r w:rsidRPr="00B223A7">
        <w:rPr>
          <w:rFonts w:eastAsia="Times New Roman"/>
          <w:szCs w:val="24"/>
          <w:lang w:eastAsia="de-DE"/>
        </w:rPr>
        <w:br/>
        <w:t>Und das Gesetz erfüllen,</w:t>
      </w:r>
      <w:r w:rsidRPr="00B223A7">
        <w:rPr>
          <w:rFonts w:eastAsia="Times New Roman"/>
          <w:szCs w:val="24"/>
          <w:lang w:eastAsia="de-DE"/>
        </w:rPr>
        <w:br/>
        <w:t xml:space="preserve">Auf dass sein Fluch, samt aller </w:t>
      </w:r>
      <w:proofErr w:type="spellStart"/>
      <w:r w:rsidRPr="00B223A7">
        <w:rPr>
          <w:rFonts w:eastAsia="Times New Roman"/>
          <w:szCs w:val="24"/>
          <w:lang w:eastAsia="de-DE"/>
        </w:rPr>
        <w:t>Bürd</w:t>
      </w:r>
      <w:proofErr w:type="spellEnd"/>
      <w:r w:rsidRPr="00B223A7">
        <w:rPr>
          <w:rFonts w:eastAsia="Times New Roman"/>
          <w:szCs w:val="24"/>
          <w:lang w:eastAsia="de-DE"/>
        </w:rPr>
        <w:br/>
        <w:t>Der Höllen aufgehoben würd</w:t>
      </w:r>
      <w:r w:rsidRPr="00B223A7">
        <w:rPr>
          <w:rFonts w:eastAsia="Times New Roman"/>
          <w:szCs w:val="24"/>
          <w:lang w:eastAsia="de-DE"/>
        </w:rPr>
        <w:br/>
        <w:t xml:space="preserve">Um seines Leidens willen. </w:t>
      </w:r>
    </w:p>
    <w:p w14:paraId="782334E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Gib Gnad, dass wir die Ehrung dein</w:t>
      </w:r>
      <w:r w:rsidRPr="00B223A7">
        <w:rPr>
          <w:rFonts w:eastAsia="Times New Roman"/>
          <w:szCs w:val="24"/>
          <w:lang w:eastAsia="de-DE"/>
        </w:rPr>
        <w:br/>
        <w:t>Mit Lust und Dank annehmen</w:t>
      </w:r>
      <w:r w:rsidRPr="00B223A7">
        <w:rPr>
          <w:rFonts w:eastAsia="Times New Roman"/>
          <w:szCs w:val="24"/>
          <w:lang w:eastAsia="de-DE"/>
        </w:rPr>
        <w:br/>
        <w:t>Und uns im Kreuz des Namens sein</w:t>
      </w:r>
      <w:r w:rsidRPr="00B223A7">
        <w:rPr>
          <w:rFonts w:eastAsia="Times New Roman"/>
          <w:szCs w:val="24"/>
          <w:lang w:eastAsia="de-DE"/>
        </w:rPr>
        <w:br/>
        <w:t xml:space="preserve">In keinen </w:t>
      </w:r>
      <w:proofErr w:type="spellStart"/>
      <w:r w:rsidRPr="00B223A7">
        <w:rPr>
          <w:rFonts w:eastAsia="Times New Roman"/>
          <w:szCs w:val="24"/>
          <w:lang w:eastAsia="de-DE"/>
        </w:rPr>
        <w:t>Läuften</w:t>
      </w:r>
      <w:proofErr w:type="spellEnd"/>
      <w:r w:rsidRPr="00B223A7">
        <w:rPr>
          <w:rFonts w:eastAsia="Times New Roman"/>
          <w:szCs w:val="24"/>
          <w:lang w:eastAsia="de-DE"/>
        </w:rPr>
        <w:t xml:space="preserve"> schämen,</w:t>
      </w:r>
      <w:r w:rsidRPr="00B223A7">
        <w:rPr>
          <w:rFonts w:eastAsia="Times New Roman"/>
          <w:szCs w:val="24"/>
          <w:lang w:eastAsia="de-DE"/>
        </w:rPr>
        <w:br/>
        <w:t>Sondern dieselben mit dem Mund</w:t>
      </w:r>
      <w:r w:rsidRPr="00B223A7">
        <w:rPr>
          <w:rFonts w:eastAsia="Times New Roman"/>
          <w:szCs w:val="24"/>
          <w:lang w:eastAsia="de-DE"/>
        </w:rPr>
        <w:br/>
        <w:t>Zur Seligkeit aus Herzensgrund</w:t>
      </w:r>
      <w:r w:rsidRPr="00B223A7">
        <w:rPr>
          <w:rFonts w:eastAsia="Times New Roman"/>
          <w:szCs w:val="24"/>
          <w:lang w:eastAsia="de-DE"/>
        </w:rPr>
        <w:br/>
        <w:t>Vor aller Welt bekennen,</w:t>
      </w:r>
      <w:r w:rsidRPr="00B223A7">
        <w:rPr>
          <w:rFonts w:eastAsia="Times New Roman"/>
          <w:szCs w:val="24"/>
          <w:lang w:eastAsia="de-DE"/>
        </w:rPr>
        <w:br/>
        <w:t>Und zu ihm in der höchsten Not.</w:t>
      </w:r>
      <w:r w:rsidRPr="00B223A7">
        <w:rPr>
          <w:rFonts w:eastAsia="Times New Roman"/>
          <w:szCs w:val="24"/>
          <w:lang w:eastAsia="de-DE"/>
        </w:rPr>
        <w:br/>
        <w:t>Es sei im Leben oder Tod,</w:t>
      </w:r>
      <w:r w:rsidRPr="00B223A7">
        <w:rPr>
          <w:rFonts w:eastAsia="Times New Roman"/>
          <w:szCs w:val="24"/>
          <w:lang w:eastAsia="de-DE"/>
        </w:rPr>
        <w:br/>
        <w:t xml:space="preserve">Mit wahrem Glauben rennen. </w:t>
      </w:r>
    </w:p>
    <w:p w14:paraId="79B2A67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Bescher uns auch ein fröhlich Zeit</w:t>
      </w:r>
      <w:r w:rsidRPr="00B223A7">
        <w:rPr>
          <w:rFonts w:eastAsia="Times New Roman"/>
          <w:szCs w:val="24"/>
          <w:lang w:eastAsia="de-DE"/>
        </w:rPr>
        <w:br/>
        <w:t>Zu diesem neuen Jahre,</w:t>
      </w:r>
      <w:r w:rsidRPr="00B223A7">
        <w:rPr>
          <w:rFonts w:eastAsia="Times New Roman"/>
          <w:szCs w:val="24"/>
          <w:lang w:eastAsia="de-DE"/>
        </w:rPr>
        <w:br/>
        <w:t>Und deine arme Christenheit</w:t>
      </w:r>
      <w:r w:rsidRPr="00B223A7">
        <w:rPr>
          <w:rFonts w:eastAsia="Times New Roman"/>
          <w:szCs w:val="24"/>
          <w:lang w:eastAsia="de-DE"/>
        </w:rPr>
        <w:br/>
        <w:t>Vors Feindes Schwert bewahre,</w:t>
      </w:r>
      <w:r w:rsidRPr="00B223A7">
        <w:rPr>
          <w:rFonts w:eastAsia="Times New Roman"/>
          <w:szCs w:val="24"/>
          <w:lang w:eastAsia="de-DE"/>
        </w:rPr>
        <w:br/>
        <w:t xml:space="preserve">So wohl vor Wasser, Pest und </w:t>
      </w:r>
      <w:proofErr w:type="spellStart"/>
      <w:r w:rsidRPr="00B223A7">
        <w:rPr>
          <w:rFonts w:eastAsia="Times New Roman"/>
          <w:szCs w:val="24"/>
          <w:lang w:eastAsia="de-DE"/>
        </w:rPr>
        <w:t>Feur</w:t>
      </w:r>
      <w:proofErr w:type="spellEnd"/>
      <w:r w:rsidRPr="00B223A7">
        <w:rPr>
          <w:rFonts w:eastAsia="Times New Roman"/>
          <w:szCs w:val="24"/>
          <w:lang w:eastAsia="de-DE"/>
        </w:rPr>
        <w:t>,</w:t>
      </w:r>
      <w:r w:rsidRPr="00B223A7">
        <w:rPr>
          <w:rFonts w:eastAsia="Times New Roman"/>
          <w:szCs w:val="24"/>
          <w:lang w:eastAsia="de-DE"/>
        </w:rPr>
        <w:br/>
        <w:t xml:space="preserve">Vor Hagel und vor </w:t>
      </w:r>
      <w:proofErr w:type="spellStart"/>
      <w:r w:rsidRPr="00B223A7">
        <w:rPr>
          <w:rFonts w:eastAsia="Times New Roman"/>
          <w:szCs w:val="24"/>
          <w:lang w:eastAsia="de-DE"/>
        </w:rPr>
        <w:t>Brötung</w:t>
      </w:r>
      <w:proofErr w:type="spellEnd"/>
      <w:r w:rsidRPr="00B223A7">
        <w:rPr>
          <w:rFonts w:eastAsia="Times New Roman"/>
          <w:szCs w:val="24"/>
          <w:lang w:eastAsia="de-DE"/>
        </w:rPr>
        <w:t xml:space="preserve"> </w:t>
      </w:r>
      <w:proofErr w:type="spellStart"/>
      <w:r w:rsidRPr="00B223A7">
        <w:rPr>
          <w:rFonts w:eastAsia="Times New Roman"/>
          <w:szCs w:val="24"/>
          <w:lang w:eastAsia="de-DE"/>
        </w:rPr>
        <w:t>teur</w:t>
      </w:r>
      <w:hyperlink r:id="rId12" w:history="1">
        <w:r w:rsidRPr="00B223A7">
          <w:rPr>
            <w:rFonts w:eastAsia="Times New Roman"/>
            <w:color w:val="0000FF"/>
            <w:szCs w:val="24"/>
            <w:u w:val="single"/>
            <w:vertAlign w:val="superscript"/>
            <w:lang w:eastAsia="de-DE"/>
          </w:rPr>
          <w:t>1</w:t>
        </w:r>
        <w:proofErr w:type="spellEnd"/>
      </w:hyperlink>
      <w:r w:rsidRPr="00B223A7">
        <w:rPr>
          <w:rFonts w:eastAsia="Times New Roman"/>
          <w:szCs w:val="24"/>
          <w:lang w:eastAsia="de-DE"/>
        </w:rPr>
        <w:t>,</w:t>
      </w:r>
      <w:r w:rsidRPr="00B223A7">
        <w:rPr>
          <w:rFonts w:eastAsia="Times New Roman"/>
          <w:szCs w:val="24"/>
          <w:lang w:eastAsia="de-DE"/>
        </w:rPr>
        <w:br/>
        <w:t>Vor Mördern und vor Dieben,</w:t>
      </w:r>
      <w:r w:rsidRPr="00B223A7">
        <w:rPr>
          <w:rFonts w:eastAsia="Times New Roman"/>
          <w:szCs w:val="24"/>
          <w:lang w:eastAsia="de-DE"/>
        </w:rPr>
        <w:br/>
        <w:t xml:space="preserve">Vor schnellem Tod, </w:t>
      </w:r>
      <w:proofErr w:type="spellStart"/>
      <w:r w:rsidRPr="00B223A7">
        <w:rPr>
          <w:rFonts w:eastAsia="Times New Roman"/>
          <w:szCs w:val="24"/>
          <w:lang w:eastAsia="de-DE"/>
        </w:rPr>
        <w:t>Sünd</w:t>
      </w:r>
      <w:proofErr w:type="spellEnd"/>
      <w:r w:rsidRPr="00B223A7">
        <w:rPr>
          <w:rFonts w:eastAsia="Times New Roman"/>
          <w:szCs w:val="24"/>
          <w:lang w:eastAsia="de-DE"/>
        </w:rPr>
        <w:t>, Hass und Neid,</w:t>
      </w:r>
      <w:r w:rsidRPr="00B223A7">
        <w:rPr>
          <w:rFonts w:eastAsia="Times New Roman"/>
          <w:szCs w:val="24"/>
          <w:lang w:eastAsia="de-DE"/>
        </w:rPr>
        <w:br/>
        <w:t>Dass wir in Fried und Einigkeit</w:t>
      </w:r>
      <w:r w:rsidRPr="00B223A7">
        <w:rPr>
          <w:rFonts w:eastAsia="Times New Roman"/>
          <w:szCs w:val="24"/>
          <w:lang w:eastAsia="de-DE"/>
        </w:rPr>
        <w:br/>
        <w:t xml:space="preserve">Einander mögen lieben. </w:t>
      </w:r>
    </w:p>
    <w:p w14:paraId="55A9F86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Der Obrigkeit nach allem Stand</w:t>
      </w:r>
      <w:r w:rsidRPr="00B223A7">
        <w:rPr>
          <w:rFonts w:eastAsia="Times New Roman"/>
          <w:szCs w:val="24"/>
          <w:lang w:eastAsia="de-DE"/>
        </w:rPr>
        <w:br/>
        <w:t>Mit deiner Gnaden walte,</w:t>
      </w:r>
      <w:r w:rsidRPr="00B223A7">
        <w:rPr>
          <w:rFonts w:eastAsia="Times New Roman"/>
          <w:szCs w:val="24"/>
          <w:lang w:eastAsia="de-DE"/>
        </w:rPr>
        <w:br/>
        <w:t>Die Prediger in unserm Land</w:t>
      </w:r>
      <w:r w:rsidRPr="00B223A7">
        <w:rPr>
          <w:rFonts w:eastAsia="Times New Roman"/>
          <w:szCs w:val="24"/>
          <w:lang w:eastAsia="de-DE"/>
        </w:rPr>
        <w:br/>
        <w:t>Bei reiner Lehr erhalte.</w:t>
      </w:r>
      <w:r w:rsidRPr="00B223A7">
        <w:rPr>
          <w:rFonts w:eastAsia="Times New Roman"/>
          <w:szCs w:val="24"/>
          <w:lang w:eastAsia="de-DE"/>
        </w:rPr>
        <w:br/>
        <w:t xml:space="preserve">Kirch, Rathaus, </w:t>
      </w:r>
      <w:proofErr w:type="spellStart"/>
      <w:r w:rsidRPr="00B223A7">
        <w:rPr>
          <w:rFonts w:eastAsia="Times New Roman"/>
          <w:szCs w:val="24"/>
          <w:lang w:eastAsia="de-DE"/>
        </w:rPr>
        <w:t>Schul</w:t>
      </w:r>
      <w:proofErr w:type="spellEnd"/>
      <w:r w:rsidRPr="00B223A7">
        <w:rPr>
          <w:rFonts w:eastAsia="Times New Roman"/>
          <w:szCs w:val="24"/>
          <w:lang w:eastAsia="de-DE"/>
        </w:rPr>
        <w:t xml:space="preserve"> und ganz Gemein</w:t>
      </w:r>
      <w:r w:rsidRPr="00B223A7">
        <w:rPr>
          <w:rFonts w:eastAsia="Times New Roman"/>
          <w:szCs w:val="24"/>
          <w:lang w:eastAsia="de-DE"/>
        </w:rPr>
        <w:br/>
        <w:t>Lass dir, o Herr, befohlen sein,</w:t>
      </w:r>
      <w:r w:rsidRPr="00B223A7">
        <w:rPr>
          <w:rFonts w:eastAsia="Times New Roman"/>
          <w:szCs w:val="24"/>
          <w:lang w:eastAsia="de-DE"/>
        </w:rPr>
        <w:br/>
        <w:t xml:space="preserve">Samt Weib, </w:t>
      </w:r>
      <w:proofErr w:type="spellStart"/>
      <w:r w:rsidRPr="00B223A7">
        <w:rPr>
          <w:rFonts w:eastAsia="Times New Roman"/>
          <w:szCs w:val="24"/>
          <w:lang w:eastAsia="de-DE"/>
        </w:rPr>
        <w:t>Gesind</w:t>
      </w:r>
      <w:proofErr w:type="spellEnd"/>
      <w:r w:rsidRPr="00B223A7">
        <w:rPr>
          <w:rFonts w:eastAsia="Times New Roman"/>
          <w:szCs w:val="24"/>
          <w:lang w:eastAsia="de-DE"/>
        </w:rPr>
        <w:t xml:space="preserve"> und </w:t>
      </w:r>
      <w:proofErr w:type="spellStart"/>
      <w:r w:rsidRPr="00B223A7">
        <w:rPr>
          <w:rFonts w:eastAsia="Times New Roman"/>
          <w:szCs w:val="24"/>
          <w:lang w:eastAsia="de-DE"/>
        </w:rPr>
        <w:t>Kinden</w:t>
      </w:r>
      <w:proofErr w:type="spellEnd"/>
      <w:r w:rsidRPr="00B223A7">
        <w:rPr>
          <w:rFonts w:eastAsia="Times New Roman"/>
          <w:szCs w:val="24"/>
          <w:lang w:eastAsia="de-DE"/>
        </w:rPr>
        <w:t>;</w:t>
      </w:r>
      <w:r w:rsidRPr="00B223A7">
        <w:rPr>
          <w:rFonts w:eastAsia="Times New Roman"/>
          <w:szCs w:val="24"/>
          <w:lang w:eastAsia="de-DE"/>
        </w:rPr>
        <w:br/>
        <w:t>Daneben schütz auch unser Vieh</w:t>
      </w:r>
      <w:r w:rsidRPr="00B223A7">
        <w:rPr>
          <w:rFonts w:eastAsia="Times New Roman"/>
          <w:szCs w:val="24"/>
          <w:lang w:eastAsia="de-DE"/>
        </w:rPr>
        <w:br/>
        <w:t>Und was wir sonst mehr haben hie,</w:t>
      </w:r>
      <w:r w:rsidRPr="00B223A7">
        <w:rPr>
          <w:rFonts w:eastAsia="Times New Roman"/>
          <w:szCs w:val="24"/>
          <w:lang w:eastAsia="de-DE"/>
        </w:rPr>
        <w:br/>
        <w:t xml:space="preserve">Dass es nicht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verschwinden. </w:t>
      </w:r>
    </w:p>
    <w:p w14:paraId="74AA7B8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Wo unser ein in diesem Jahr</w:t>
      </w:r>
      <w:r w:rsidRPr="00B223A7">
        <w:rPr>
          <w:rFonts w:eastAsia="Times New Roman"/>
          <w:szCs w:val="24"/>
          <w:lang w:eastAsia="de-DE"/>
        </w:rPr>
        <w:br/>
        <w:t>Ein Unfall soll bekommen,</w:t>
      </w:r>
      <w:r w:rsidRPr="00B223A7">
        <w:rPr>
          <w:rFonts w:eastAsia="Times New Roman"/>
          <w:szCs w:val="24"/>
          <w:lang w:eastAsia="de-DE"/>
        </w:rPr>
        <w:br/>
        <w:t>Oder aus diesem Leben gar</w:t>
      </w:r>
      <w:r w:rsidRPr="00B223A7">
        <w:rPr>
          <w:rFonts w:eastAsia="Times New Roman"/>
          <w:szCs w:val="24"/>
          <w:lang w:eastAsia="de-DE"/>
        </w:rPr>
        <w:br/>
        <w:t>Zu dir würd aufgenommen,</w:t>
      </w:r>
      <w:r w:rsidRPr="00B223A7">
        <w:rPr>
          <w:rFonts w:eastAsia="Times New Roman"/>
          <w:szCs w:val="24"/>
          <w:lang w:eastAsia="de-DE"/>
        </w:rPr>
        <w:br/>
        <w:t xml:space="preserve">So gib Geduld </w:t>
      </w:r>
      <w:proofErr w:type="spellStart"/>
      <w:r w:rsidRPr="00B223A7">
        <w:rPr>
          <w:rFonts w:eastAsia="Times New Roman"/>
          <w:szCs w:val="24"/>
          <w:lang w:eastAsia="de-DE"/>
        </w:rPr>
        <w:t>eim</w:t>
      </w:r>
      <w:proofErr w:type="spellEnd"/>
      <w:r w:rsidRPr="00B223A7">
        <w:rPr>
          <w:rFonts w:eastAsia="Times New Roman"/>
          <w:szCs w:val="24"/>
          <w:lang w:eastAsia="de-DE"/>
        </w:rPr>
        <w:t xml:space="preserve"> jedermann,</w:t>
      </w:r>
      <w:r w:rsidRPr="00B223A7">
        <w:rPr>
          <w:rFonts w:eastAsia="Times New Roman"/>
          <w:szCs w:val="24"/>
          <w:lang w:eastAsia="de-DE"/>
        </w:rPr>
        <w:br/>
        <w:t>Dass er sein Kreuz ertragen kann,</w:t>
      </w:r>
      <w:r w:rsidRPr="00B223A7">
        <w:rPr>
          <w:rFonts w:eastAsia="Times New Roman"/>
          <w:szCs w:val="24"/>
          <w:lang w:eastAsia="de-DE"/>
        </w:rPr>
        <w:br/>
        <w:t>Und in dem Glauben siege,</w:t>
      </w:r>
      <w:r w:rsidRPr="00B223A7">
        <w:rPr>
          <w:rFonts w:eastAsia="Times New Roman"/>
          <w:szCs w:val="24"/>
          <w:lang w:eastAsia="de-DE"/>
        </w:rPr>
        <w:br/>
        <w:t>Und mit dem Blut des Sohnes dein</w:t>
      </w:r>
      <w:r w:rsidRPr="00B223A7">
        <w:rPr>
          <w:rFonts w:eastAsia="Times New Roman"/>
          <w:szCs w:val="24"/>
          <w:lang w:eastAsia="de-DE"/>
        </w:rPr>
        <w:br/>
        <w:t>Besprengt in seinem Kämmerlein</w:t>
      </w:r>
      <w:r w:rsidRPr="00B223A7">
        <w:rPr>
          <w:rFonts w:eastAsia="Times New Roman"/>
          <w:szCs w:val="24"/>
          <w:lang w:eastAsia="de-DE"/>
        </w:rPr>
        <w:br/>
        <w:t xml:space="preserve">Ganz wohl bewahret liege. Amen. </w:t>
      </w:r>
    </w:p>
    <w:p w14:paraId="4B51BF29" w14:textId="77777777" w:rsidR="00620594" w:rsidRDefault="00620594" w:rsidP="00620594">
      <w:pPr>
        <w:pStyle w:val="berschrift1"/>
      </w:pPr>
      <w:r w:rsidRPr="00B223A7">
        <w:t xml:space="preserve">Gott Vater, der du deiner Schar </w:t>
      </w:r>
    </w:p>
    <w:p w14:paraId="1A1F6EEC" w14:textId="77777777" w:rsidR="00620594" w:rsidRPr="00B223A7" w:rsidRDefault="00620594" w:rsidP="00620594">
      <w:pPr>
        <w:rPr>
          <w:b/>
          <w:lang w:eastAsia="de-DE"/>
        </w:rPr>
      </w:pPr>
      <w:r w:rsidRPr="00B223A7">
        <w:rPr>
          <w:b/>
          <w:lang w:eastAsia="de-DE"/>
        </w:rPr>
        <w:t>Ein Gebet wegen der Früchte auf dem Felde, nach dem Evangelio am 7. Sonntag nach Trinitatis.</w:t>
      </w:r>
    </w:p>
    <w:p w14:paraId="42EF2435"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lieben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6B4CE23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Gott Vater, der du deiner Schar</w:t>
      </w:r>
      <w:r w:rsidRPr="00B223A7">
        <w:rPr>
          <w:rFonts w:eastAsia="Times New Roman"/>
          <w:szCs w:val="24"/>
          <w:lang w:eastAsia="de-DE"/>
        </w:rPr>
        <w:br/>
        <w:t>Hast zugesagt auf Erden,</w:t>
      </w:r>
      <w:r w:rsidRPr="00B223A7">
        <w:rPr>
          <w:rFonts w:eastAsia="Times New Roman"/>
          <w:szCs w:val="24"/>
          <w:lang w:eastAsia="de-DE"/>
        </w:rPr>
        <w:br/>
        <w:t>Dass sie von dir soll immerdar</w:t>
      </w:r>
      <w:r w:rsidRPr="00B223A7">
        <w:rPr>
          <w:rFonts w:eastAsia="Times New Roman"/>
          <w:szCs w:val="24"/>
          <w:lang w:eastAsia="de-DE"/>
        </w:rPr>
        <w:br/>
        <w:t>Im Kreuz getröstet werden,</w:t>
      </w:r>
      <w:r w:rsidRPr="00B223A7">
        <w:rPr>
          <w:rFonts w:eastAsia="Times New Roman"/>
          <w:szCs w:val="24"/>
          <w:lang w:eastAsia="de-DE"/>
        </w:rPr>
        <w:br/>
        <w:t>Daneben auch das täglich Brot</w:t>
      </w:r>
      <w:r w:rsidRPr="00B223A7">
        <w:rPr>
          <w:rFonts w:eastAsia="Times New Roman"/>
          <w:szCs w:val="24"/>
          <w:lang w:eastAsia="de-DE"/>
        </w:rPr>
        <w:br/>
        <w:t>Samt Schutz und Rettung in der Not</w:t>
      </w:r>
      <w:r w:rsidRPr="00B223A7">
        <w:rPr>
          <w:rFonts w:eastAsia="Times New Roman"/>
          <w:szCs w:val="24"/>
          <w:lang w:eastAsia="de-DE"/>
        </w:rPr>
        <w:br/>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überkommen. </w:t>
      </w:r>
    </w:p>
    <w:p w14:paraId="7F9027F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Gib reine Luft, warm Sonnenschein,</w:t>
      </w:r>
      <w:r w:rsidRPr="00B223A7">
        <w:rPr>
          <w:rFonts w:eastAsia="Times New Roman"/>
          <w:szCs w:val="24"/>
          <w:lang w:eastAsia="de-DE"/>
        </w:rPr>
        <w:br/>
        <w:t>Gut Tau und milde Regen,</w:t>
      </w:r>
      <w:r w:rsidRPr="00B223A7">
        <w:rPr>
          <w:rFonts w:eastAsia="Times New Roman"/>
          <w:szCs w:val="24"/>
          <w:lang w:eastAsia="de-DE"/>
        </w:rPr>
        <w:br/>
        <w:t xml:space="preserve">Damit die </w:t>
      </w:r>
      <w:proofErr w:type="spellStart"/>
      <w:r w:rsidRPr="00B223A7">
        <w:rPr>
          <w:rFonts w:eastAsia="Times New Roman"/>
          <w:szCs w:val="24"/>
          <w:lang w:eastAsia="de-DE"/>
        </w:rPr>
        <w:t>Frücht</w:t>
      </w:r>
      <w:proofErr w:type="spellEnd"/>
      <w:r w:rsidRPr="00B223A7">
        <w:rPr>
          <w:rFonts w:eastAsia="Times New Roman"/>
          <w:szCs w:val="24"/>
          <w:lang w:eastAsia="de-DE"/>
        </w:rPr>
        <w:t xml:space="preserve"> erwachsen fein</w:t>
      </w:r>
      <w:r w:rsidRPr="00B223A7">
        <w:rPr>
          <w:rFonts w:eastAsia="Times New Roman"/>
          <w:szCs w:val="24"/>
          <w:lang w:eastAsia="de-DE"/>
        </w:rPr>
        <w:br/>
        <w:t>Durch deinen milden Segen,</w:t>
      </w:r>
      <w:r w:rsidRPr="00B223A7">
        <w:rPr>
          <w:rFonts w:eastAsia="Times New Roman"/>
          <w:szCs w:val="24"/>
          <w:lang w:eastAsia="de-DE"/>
        </w:rPr>
        <w:br/>
        <w:t xml:space="preserve">Die hie zu Land was früh und </w:t>
      </w:r>
      <w:proofErr w:type="spellStart"/>
      <w:r w:rsidRPr="00B223A7">
        <w:rPr>
          <w:rFonts w:eastAsia="Times New Roman"/>
          <w:szCs w:val="24"/>
          <w:lang w:eastAsia="de-DE"/>
        </w:rPr>
        <w:t>spat</w:t>
      </w:r>
      <w:proofErr w:type="spellEnd"/>
      <w:r w:rsidRPr="00B223A7">
        <w:rPr>
          <w:rFonts w:eastAsia="Times New Roman"/>
          <w:szCs w:val="24"/>
          <w:lang w:eastAsia="de-DE"/>
        </w:rPr>
        <w:br/>
        <w:t>Der Ackermann geworfen hat</w:t>
      </w:r>
      <w:r w:rsidRPr="00B223A7">
        <w:rPr>
          <w:rFonts w:eastAsia="Times New Roman"/>
          <w:szCs w:val="24"/>
          <w:lang w:eastAsia="de-DE"/>
        </w:rPr>
        <w:br/>
        <w:t xml:space="preserve">Auf dein Wort in die Erde. </w:t>
      </w:r>
    </w:p>
    <w:p w14:paraId="5859CE2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dich so ist all seine Kunst,</w:t>
      </w:r>
      <w:r w:rsidRPr="00B223A7">
        <w:rPr>
          <w:rFonts w:eastAsia="Times New Roman"/>
          <w:szCs w:val="24"/>
          <w:lang w:eastAsia="de-DE"/>
        </w:rPr>
        <w:br/>
        <w:t>Schweiß, Arbeit und Vermögen</w:t>
      </w:r>
      <w:r w:rsidRPr="00B223A7">
        <w:rPr>
          <w:rFonts w:eastAsia="Times New Roman"/>
          <w:szCs w:val="24"/>
          <w:lang w:eastAsia="de-DE"/>
        </w:rPr>
        <w:br/>
        <w:t>Verloren, wo du deine Gunst</w:t>
      </w:r>
      <w:r w:rsidRPr="00B223A7">
        <w:rPr>
          <w:rFonts w:eastAsia="Times New Roman"/>
          <w:szCs w:val="24"/>
          <w:lang w:eastAsia="de-DE"/>
        </w:rPr>
        <w:br/>
        <w:t>Nicht geben wirst zum Pflügen</w:t>
      </w:r>
      <w:r w:rsidRPr="00B223A7">
        <w:rPr>
          <w:rFonts w:eastAsia="Times New Roman"/>
          <w:szCs w:val="24"/>
          <w:lang w:eastAsia="de-DE"/>
        </w:rPr>
        <w:br/>
        <w:t>Und allen Samen wecken auf,</w:t>
      </w:r>
      <w:r w:rsidRPr="00B223A7">
        <w:rPr>
          <w:rFonts w:eastAsia="Times New Roman"/>
          <w:szCs w:val="24"/>
          <w:lang w:eastAsia="de-DE"/>
        </w:rPr>
        <w:br/>
        <w:t>Dass er im Reifen seinen Lauf</w:t>
      </w:r>
      <w:r w:rsidRPr="00B223A7">
        <w:rPr>
          <w:rFonts w:eastAsia="Times New Roman"/>
          <w:szCs w:val="24"/>
          <w:lang w:eastAsia="de-DE"/>
        </w:rPr>
        <w:br/>
        <w:t xml:space="preserve">Mit großem </w:t>
      </w:r>
      <w:proofErr w:type="spellStart"/>
      <w:r w:rsidRPr="00B223A7">
        <w:rPr>
          <w:rFonts w:eastAsia="Times New Roman"/>
          <w:szCs w:val="24"/>
          <w:lang w:eastAsia="de-DE"/>
        </w:rPr>
        <w:t>Gwinst</w:t>
      </w:r>
      <w:proofErr w:type="spellEnd"/>
      <w:r>
        <w:rPr>
          <w:rStyle w:val="Funotenzeichen"/>
          <w:rFonts w:eastAsia="Times New Roman"/>
          <w:szCs w:val="24"/>
          <w:lang w:eastAsia="de-DE"/>
        </w:rPr>
        <w:footnoteReference w:id="6"/>
      </w:r>
      <w:r w:rsidRPr="00B223A7">
        <w:rPr>
          <w:rFonts w:eastAsia="Times New Roman"/>
          <w:szCs w:val="24"/>
          <w:lang w:eastAsia="de-DE"/>
        </w:rPr>
        <w:t xml:space="preserve"> erlange. </w:t>
      </w:r>
    </w:p>
    <w:p w14:paraId="08457FA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HErr,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uns nicht in deinem Zorn,</w:t>
      </w:r>
      <w:r w:rsidRPr="00B223A7">
        <w:rPr>
          <w:rFonts w:eastAsia="Times New Roman"/>
          <w:szCs w:val="24"/>
          <w:lang w:eastAsia="de-DE"/>
        </w:rPr>
        <w:br/>
        <w:t>Gedenk an eine Güte,</w:t>
      </w:r>
      <w:r w:rsidRPr="00B223A7">
        <w:rPr>
          <w:rFonts w:eastAsia="Times New Roman"/>
          <w:szCs w:val="24"/>
          <w:lang w:eastAsia="de-DE"/>
        </w:rPr>
        <w:br/>
        <w:t>Den Weinstock und das liebe Korn</w:t>
      </w:r>
      <w:r w:rsidRPr="00B223A7">
        <w:rPr>
          <w:rFonts w:eastAsia="Times New Roman"/>
          <w:szCs w:val="24"/>
          <w:lang w:eastAsia="de-DE"/>
        </w:rPr>
        <w:br/>
        <w:t>Vor hartem Frost behüte,</w:t>
      </w:r>
      <w:r w:rsidRPr="00B223A7">
        <w:rPr>
          <w:rFonts w:eastAsia="Times New Roman"/>
          <w:szCs w:val="24"/>
          <w:lang w:eastAsia="de-DE"/>
        </w:rPr>
        <w:br/>
        <w:t>So wohl vor Hagel, Sturm und Flut,</w:t>
      </w:r>
      <w:r w:rsidRPr="00B223A7">
        <w:rPr>
          <w:rFonts w:eastAsia="Times New Roman"/>
          <w:szCs w:val="24"/>
          <w:lang w:eastAsia="de-DE"/>
        </w:rPr>
        <w:br/>
        <w:t xml:space="preserve">Vor </w:t>
      </w:r>
      <w:proofErr w:type="spellStart"/>
      <w:r w:rsidRPr="00B223A7">
        <w:rPr>
          <w:rFonts w:eastAsia="Times New Roman"/>
          <w:szCs w:val="24"/>
          <w:lang w:eastAsia="de-DE"/>
        </w:rPr>
        <w:t>Mültau</w:t>
      </w:r>
      <w:proofErr w:type="spellEnd"/>
      <w:r>
        <w:rPr>
          <w:rStyle w:val="Funotenzeichen"/>
          <w:rFonts w:eastAsia="Times New Roman"/>
          <w:szCs w:val="24"/>
          <w:lang w:eastAsia="de-DE"/>
        </w:rPr>
        <w:footnoteReference w:id="7"/>
      </w:r>
      <w:r w:rsidRPr="00B223A7">
        <w:rPr>
          <w:rFonts w:eastAsia="Times New Roman"/>
          <w:szCs w:val="24"/>
          <w:lang w:eastAsia="de-DE"/>
        </w:rPr>
        <w:t xml:space="preserve"> und was schaden tut</w:t>
      </w:r>
      <w:r w:rsidRPr="00B223A7">
        <w:rPr>
          <w:rFonts w:eastAsia="Times New Roman"/>
          <w:szCs w:val="24"/>
          <w:lang w:eastAsia="de-DE"/>
        </w:rPr>
        <w:br/>
        <w:t xml:space="preserve">Den Früchten </w:t>
      </w:r>
      <w:proofErr w:type="spellStart"/>
      <w:r w:rsidRPr="00B223A7">
        <w:rPr>
          <w:rFonts w:eastAsia="Times New Roman"/>
          <w:szCs w:val="24"/>
          <w:lang w:eastAsia="de-DE"/>
        </w:rPr>
        <w:t>ingemeine</w:t>
      </w:r>
      <w:proofErr w:type="spellEnd"/>
      <w:r w:rsidRPr="00B223A7">
        <w:rPr>
          <w:rFonts w:eastAsia="Times New Roman"/>
          <w:szCs w:val="24"/>
          <w:lang w:eastAsia="de-DE"/>
        </w:rPr>
        <w:t xml:space="preserve">. </w:t>
      </w:r>
    </w:p>
    <w:p w14:paraId="6D3F4EA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Vor großer </w:t>
      </w:r>
      <w:proofErr w:type="spellStart"/>
      <w:r w:rsidRPr="00B223A7">
        <w:rPr>
          <w:rFonts w:eastAsia="Times New Roman"/>
          <w:szCs w:val="24"/>
          <w:lang w:eastAsia="de-DE"/>
        </w:rPr>
        <w:t>Dürrheit</w:t>
      </w:r>
      <w:proofErr w:type="spellEnd"/>
      <w:r w:rsidRPr="00B223A7">
        <w:rPr>
          <w:rFonts w:eastAsia="Times New Roman"/>
          <w:szCs w:val="24"/>
          <w:lang w:eastAsia="de-DE"/>
        </w:rPr>
        <w:t xml:space="preserve"> uns </w:t>
      </w:r>
      <w:proofErr w:type="spellStart"/>
      <w:r w:rsidRPr="00B223A7">
        <w:rPr>
          <w:rFonts w:eastAsia="Times New Roman"/>
          <w:szCs w:val="24"/>
          <w:lang w:eastAsia="de-DE"/>
        </w:rPr>
        <w:t>bewahr</w:t>
      </w:r>
      <w:proofErr w:type="spellEnd"/>
      <w:r w:rsidRPr="00B223A7">
        <w:rPr>
          <w:rFonts w:eastAsia="Times New Roman"/>
          <w:szCs w:val="24"/>
          <w:lang w:eastAsia="de-DE"/>
        </w:rPr>
        <w:t>,</w:t>
      </w:r>
      <w:r w:rsidRPr="00B223A7">
        <w:rPr>
          <w:rFonts w:eastAsia="Times New Roman"/>
          <w:szCs w:val="24"/>
          <w:lang w:eastAsia="de-DE"/>
        </w:rPr>
        <w:br/>
        <w:t>Vergib uns unsre Sünde,</w:t>
      </w:r>
      <w:r w:rsidRPr="00B223A7">
        <w:rPr>
          <w:rFonts w:eastAsia="Times New Roman"/>
          <w:szCs w:val="24"/>
          <w:lang w:eastAsia="de-DE"/>
        </w:rPr>
        <w:br/>
        <w:t>Auf dass nicht etwa mit Gefahr</w:t>
      </w:r>
      <w:r w:rsidRPr="00B223A7">
        <w:rPr>
          <w:rFonts w:eastAsia="Times New Roman"/>
          <w:szCs w:val="24"/>
          <w:lang w:eastAsia="de-DE"/>
        </w:rPr>
        <w:br/>
        <w:t>Das Wetter was entzünde.</w:t>
      </w:r>
      <w:r w:rsidRPr="00B223A7">
        <w:rPr>
          <w:rFonts w:eastAsia="Times New Roman"/>
          <w:szCs w:val="24"/>
          <w:lang w:eastAsia="de-DE"/>
        </w:rPr>
        <w:br/>
        <w:t>Halt auch das Erdreich nicht zu nass,</w:t>
      </w:r>
      <w:r w:rsidRPr="00B223A7">
        <w:rPr>
          <w:rFonts w:eastAsia="Times New Roman"/>
          <w:szCs w:val="24"/>
          <w:lang w:eastAsia="de-DE"/>
        </w:rPr>
        <w:br/>
        <w:t xml:space="preserve">Auf dass wir mögen </w:t>
      </w:r>
      <w:proofErr w:type="spellStart"/>
      <w:r w:rsidRPr="00B223A7">
        <w:rPr>
          <w:rFonts w:eastAsia="Times New Roman"/>
          <w:szCs w:val="24"/>
          <w:lang w:eastAsia="de-DE"/>
        </w:rPr>
        <w:t>Scheun</w:t>
      </w:r>
      <w:proofErr w:type="spellEnd"/>
      <w:r w:rsidRPr="00B223A7">
        <w:rPr>
          <w:rFonts w:eastAsia="Times New Roman"/>
          <w:szCs w:val="24"/>
          <w:lang w:eastAsia="de-DE"/>
        </w:rPr>
        <w:t xml:space="preserve"> und Fass</w:t>
      </w:r>
      <w:r w:rsidRPr="00B223A7">
        <w:rPr>
          <w:rFonts w:eastAsia="Times New Roman"/>
          <w:szCs w:val="24"/>
          <w:lang w:eastAsia="de-DE"/>
        </w:rPr>
        <w:br/>
        <w:t xml:space="preserve">Durch deinen Segen füllen. </w:t>
      </w:r>
    </w:p>
    <w:p w14:paraId="30B9823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Gib gnädig, was uns deine Hand</w:t>
      </w:r>
      <w:r w:rsidRPr="00B223A7">
        <w:rPr>
          <w:rFonts w:eastAsia="Times New Roman"/>
          <w:szCs w:val="24"/>
          <w:lang w:eastAsia="de-DE"/>
        </w:rPr>
        <w:br/>
        <w:t>Jetzt tut gar lieblich weisen,</w:t>
      </w:r>
      <w:r w:rsidRPr="00B223A7">
        <w:rPr>
          <w:rFonts w:eastAsia="Times New Roman"/>
          <w:szCs w:val="24"/>
          <w:lang w:eastAsia="de-DE"/>
        </w:rPr>
        <w:br/>
        <w:t>Und tu damit im ganzen Land</w:t>
      </w:r>
      <w:r w:rsidRPr="00B223A7">
        <w:rPr>
          <w:rFonts w:eastAsia="Times New Roman"/>
          <w:szCs w:val="24"/>
          <w:lang w:eastAsia="de-DE"/>
        </w:rPr>
        <w:br/>
        <w:t>Die Kreaturen speisen,</w:t>
      </w:r>
      <w:r w:rsidRPr="00B223A7">
        <w:rPr>
          <w:rFonts w:eastAsia="Times New Roman"/>
          <w:szCs w:val="24"/>
          <w:lang w:eastAsia="de-DE"/>
        </w:rPr>
        <w:br/>
        <w:t>So wird dich loben Groß und Klein,</w:t>
      </w:r>
      <w:r w:rsidRPr="00B223A7">
        <w:rPr>
          <w:rFonts w:eastAsia="Times New Roman"/>
          <w:szCs w:val="24"/>
          <w:lang w:eastAsia="de-DE"/>
        </w:rPr>
        <w:br/>
        <w:t>Die Alten mit den Kinderlein</w:t>
      </w:r>
      <w:r w:rsidRPr="00B223A7">
        <w:rPr>
          <w:rFonts w:eastAsia="Times New Roman"/>
          <w:szCs w:val="24"/>
          <w:lang w:eastAsia="de-DE"/>
        </w:rPr>
        <w:br/>
        <w:t xml:space="preserve">Und was auf Erden lebet. </w:t>
      </w:r>
    </w:p>
    <w:p w14:paraId="57C4285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Wir trauen dir, du höchstes Gut,</w:t>
      </w:r>
      <w:r w:rsidRPr="00B223A7">
        <w:rPr>
          <w:rFonts w:eastAsia="Times New Roman"/>
          <w:szCs w:val="24"/>
          <w:lang w:eastAsia="de-DE"/>
        </w:rPr>
        <w:br/>
        <w:t>Dein Gnad, die mag es walten;</w:t>
      </w:r>
      <w:r w:rsidRPr="00B223A7">
        <w:rPr>
          <w:rFonts w:eastAsia="Times New Roman"/>
          <w:szCs w:val="24"/>
          <w:lang w:eastAsia="de-DE"/>
        </w:rPr>
        <w:br/>
        <w:t>Du weißt wohl, was uns mangeln tut,</w:t>
      </w:r>
      <w:r w:rsidRPr="00B223A7">
        <w:rPr>
          <w:rFonts w:eastAsia="Times New Roman"/>
          <w:szCs w:val="24"/>
          <w:lang w:eastAsia="de-DE"/>
        </w:rPr>
        <w:br/>
        <w:t>Hast lang Zeit hausgehalten</w:t>
      </w:r>
      <w:r w:rsidRPr="00B223A7">
        <w:rPr>
          <w:rFonts w:eastAsia="Times New Roman"/>
          <w:szCs w:val="24"/>
          <w:lang w:eastAsia="de-DE"/>
        </w:rPr>
        <w:br/>
        <w:t xml:space="preserve">Und wirst noch ferner so </w:t>
      </w:r>
      <w:proofErr w:type="spellStart"/>
      <w:r w:rsidRPr="00B223A7">
        <w:rPr>
          <w:rFonts w:eastAsia="Times New Roman"/>
          <w:szCs w:val="24"/>
          <w:lang w:eastAsia="de-DE"/>
        </w:rPr>
        <w:t>regiern</w:t>
      </w:r>
      <w:proofErr w:type="spellEnd"/>
      <w:r w:rsidRPr="00B223A7">
        <w:rPr>
          <w:rFonts w:eastAsia="Times New Roman"/>
          <w:szCs w:val="24"/>
          <w:lang w:eastAsia="de-DE"/>
        </w:rPr>
        <w:t>,</w:t>
      </w:r>
      <w:r w:rsidRPr="00B223A7">
        <w:rPr>
          <w:rFonts w:eastAsia="Times New Roman"/>
          <w:szCs w:val="24"/>
          <w:lang w:eastAsia="de-DE"/>
        </w:rPr>
        <w:br/>
        <w:t xml:space="preserve">Dass man wird deinen Segen </w:t>
      </w:r>
      <w:proofErr w:type="spellStart"/>
      <w:r w:rsidRPr="00B223A7">
        <w:rPr>
          <w:rFonts w:eastAsia="Times New Roman"/>
          <w:szCs w:val="24"/>
          <w:lang w:eastAsia="de-DE"/>
        </w:rPr>
        <w:t>spürn</w:t>
      </w:r>
      <w:proofErr w:type="spellEnd"/>
      <w:r w:rsidRPr="00B223A7">
        <w:rPr>
          <w:rFonts w:eastAsia="Times New Roman"/>
          <w:szCs w:val="24"/>
          <w:lang w:eastAsia="de-DE"/>
        </w:rPr>
        <w:br/>
        <w:t xml:space="preserve">Und deinen Namen preisen. Amen. </w:t>
      </w:r>
    </w:p>
    <w:p w14:paraId="1B4CF863" w14:textId="77777777" w:rsidR="00620594" w:rsidRPr="00B223A7" w:rsidRDefault="00620594" w:rsidP="00620594">
      <w:pPr>
        <w:pStyle w:val="berschrift1"/>
      </w:pPr>
      <w:r w:rsidRPr="00B223A7">
        <w:t>Gott Vater, hör doch meine Klag,</w:t>
      </w:r>
    </w:p>
    <w:p w14:paraId="72E1B2D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b/>
          <w:bCs/>
          <w:szCs w:val="24"/>
          <w:lang w:eastAsia="de-DE"/>
        </w:rPr>
        <w:t>Um Vergebung der Sünden und Errettung wider die Feinde.</w:t>
      </w:r>
      <w:r w:rsidRPr="00B223A7">
        <w:rPr>
          <w:rFonts w:eastAsia="Times New Roman"/>
          <w:szCs w:val="24"/>
          <w:lang w:eastAsia="de-DE"/>
        </w:rPr>
        <w:br/>
      </w:r>
      <w:r w:rsidRPr="00B223A7">
        <w:rPr>
          <w:rFonts w:eastAsia="Times New Roman"/>
          <w:b/>
          <w:bCs/>
          <w:szCs w:val="24"/>
          <w:lang w:eastAsia="de-DE"/>
        </w:rPr>
        <w:t>Aus den Psalmen zusammen gezogen.</w:t>
      </w:r>
    </w:p>
    <w:p w14:paraId="57961FB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Durch Adams Fall ist ganz verderbt.</w:t>
      </w:r>
    </w:p>
    <w:p w14:paraId="354BB26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Gott Vater, hör doch meine Klag,</w:t>
      </w:r>
      <w:r w:rsidRPr="00B223A7">
        <w:rPr>
          <w:rFonts w:eastAsia="Times New Roman"/>
          <w:szCs w:val="24"/>
          <w:lang w:eastAsia="de-DE"/>
        </w:rPr>
        <w:br/>
        <w:t>So ich im Herzen führe,</w:t>
      </w:r>
      <w:r w:rsidRPr="00B223A7">
        <w:rPr>
          <w:rFonts w:eastAsia="Times New Roman"/>
          <w:szCs w:val="24"/>
          <w:lang w:eastAsia="de-DE"/>
        </w:rPr>
        <w:br/>
        <w:t>Hilf mir, eh denn ich gar verzag</w:t>
      </w:r>
      <w:r w:rsidRPr="00B223A7">
        <w:rPr>
          <w:rFonts w:eastAsia="Times New Roman"/>
          <w:szCs w:val="24"/>
          <w:lang w:eastAsia="de-DE"/>
        </w:rPr>
        <w:br/>
        <w:t>Und mich im Tod verliere;</w:t>
      </w:r>
      <w:r w:rsidRPr="00B223A7">
        <w:rPr>
          <w:rFonts w:eastAsia="Times New Roman"/>
          <w:szCs w:val="24"/>
          <w:lang w:eastAsia="de-DE"/>
        </w:rPr>
        <w:br/>
        <w:t xml:space="preserve">Thu was gemach Und üb nicht </w:t>
      </w:r>
      <w:proofErr w:type="spellStart"/>
      <w:r w:rsidRPr="00B223A7">
        <w:rPr>
          <w:rFonts w:eastAsia="Times New Roman"/>
          <w:szCs w:val="24"/>
          <w:lang w:eastAsia="de-DE"/>
        </w:rPr>
        <w:t>Rach</w:t>
      </w:r>
      <w:proofErr w:type="spellEnd"/>
      <w:r w:rsidRPr="00B223A7">
        <w:rPr>
          <w:rFonts w:eastAsia="Times New Roman"/>
          <w:szCs w:val="24"/>
          <w:lang w:eastAsia="de-DE"/>
        </w:rPr>
        <w:br/>
        <w:t>An mir so gar geschwinde,</w:t>
      </w:r>
      <w:r w:rsidRPr="00B223A7">
        <w:rPr>
          <w:rFonts w:eastAsia="Times New Roman"/>
          <w:szCs w:val="24"/>
          <w:lang w:eastAsia="de-DE"/>
        </w:rPr>
        <w:br/>
        <w:t>Erbarm dich mein Im Herzen dein</w:t>
      </w:r>
      <w:r w:rsidRPr="00B223A7">
        <w:rPr>
          <w:rFonts w:eastAsia="Times New Roman"/>
          <w:szCs w:val="24"/>
          <w:lang w:eastAsia="de-DE"/>
        </w:rPr>
        <w:br/>
        <w:t>In Christo, deinem Kinde.</w:t>
      </w:r>
    </w:p>
    <w:p w14:paraId="3407199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Sieh, HErr, wie ich bekümmert geh,</w:t>
      </w:r>
      <w:r w:rsidRPr="00B223A7">
        <w:rPr>
          <w:rFonts w:eastAsia="Times New Roman"/>
          <w:szCs w:val="24"/>
          <w:lang w:eastAsia="de-DE"/>
        </w:rPr>
        <w:br/>
        <w:t>Mit Traurigkeit umgeben;</w:t>
      </w:r>
      <w:r w:rsidRPr="00B223A7">
        <w:rPr>
          <w:rFonts w:eastAsia="Times New Roman"/>
          <w:szCs w:val="24"/>
          <w:lang w:eastAsia="de-DE"/>
        </w:rPr>
        <w:br/>
        <w:t>Ich seufze, wo ich geh und steh,</w:t>
      </w:r>
      <w:r w:rsidRPr="00B223A7">
        <w:rPr>
          <w:rFonts w:eastAsia="Times New Roman"/>
          <w:szCs w:val="24"/>
          <w:lang w:eastAsia="de-DE"/>
        </w:rPr>
        <w:br/>
        <w:t>Und hab kein Lust zu leben.</w:t>
      </w:r>
      <w:r w:rsidRPr="00B223A7">
        <w:rPr>
          <w:rFonts w:eastAsia="Times New Roman"/>
          <w:szCs w:val="24"/>
          <w:lang w:eastAsia="de-DE"/>
        </w:rPr>
        <w:br/>
        <w:t>So drückt mich fast Der Sünden Last,</w:t>
      </w:r>
      <w:r w:rsidRPr="00B223A7">
        <w:rPr>
          <w:rFonts w:eastAsia="Times New Roman"/>
          <w:szCs w:val="24"/>
          <w:lang w:eastAsia="de-DE"/>
        </w:rPr>
        <w:br/>
        <w:t>Die ich zur Zeit begangen.</w:t>
      </w:r>
      <w:r w:rsidRPr="00B223A7">
        <w:rPr>
          <w:rFonts w:eastAsia="Times New Roman"/>
          <w:szCs w:val="24"/>
          <w:lang w:eastAsia="de-DE"/>
        </w:rPr>
        <w:br/>
        <w:t>HErr, mach mich Heil, Denn deine Pfeil,</w:t>
      </w:r>
      <w:r w:rsidRPr="00B223A7">
        <w:rPr>
          <w:rFonts w:eastAsia="Times New Roman"/>
          <w:szCs w:val="24"/>
          <w:lang w:eastAsia="de-DE"/>
        </w:rPr>
        <w:br/>
        <w:t>Die halten mich gefangen.</w:t>
      </w:r>
    </w:p>
    <w:p w14:paraId="0F6D945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Zu dem hab ich noch ohne Ziel</w:t>
      </w:r>
      <w:r w:rsidRPr="00B223A7">
        <w:rPr>
          <w:rFonts w:eastAsia="Times New Roman"/>
          <w:szCs w:val="24"/>
          <w:lang w:eastAsia="de-DE"/>
        </w:rPr>
        <w:br/>
      </w:r>
      <w:proofErr w:type="spellStart"/>
      <w:r w:rsidRPr="00B223A7">
        <w:rPr>
          <w:rFonts w:eastAsia="Times New Roman"/>
          <w:szCs w:val="24"/>
          <w:lang w:eastAsia="de-DE"/>
        </w:rPr>
        <w:t>Ueber</w:t>
      </w:r>
      <w:proofErr w:type="spellEnd"/>
      <w:r w:rsidRPr="00B223A7">
        <w:rPr>
          <w:rFonts w:eastAsia="Times New Roman"/>
          <w:szCs w:val="24"/>
          <w:lang w:eastAsia="de-DE"/>
        </w:rPr>
        <w:t xml:space="preserve"> dies heimlich Leiden,</w:t>
      </w:r>
      <w:r w:rsidRPr="00B223A7">
        <w:rPr>
          <w:rFonts w:eastAsia="Times New Roman"/>
          <w:szCs w:val="24"/>
          <w:lang w:eastAsia="de-DE"/>
        </w:rPr>
        <w:br/>
        <w:t xml:space="preserve">Verfolger und </w:t>
      </w:r>
      <w:proofErr w:type="spellStart"/>
      <w:r w:rsidRPr="00B223A7">
        <w:rPr>
          <w:rFonts w:eastAsia="Times New Roman"/>
          <w:szCs w:val="24"/>
          <w:lang w:eastAsia="de-DE"/>
        </w:rPr>
        <w:t>Mißgönner</w:t>
      </w:r>
      <w:proofErr w:type="spellEnd"/>
      <w:r w:rsidRPr="00B223A7">
        <w:rPr>
          <w:rFonts w:eastAsia="Times New Roman"/>
          <w:szCs w:val="24"/>
          <w:lang w:eastAsia="de-DE"/>
        </w:rPr>
        <w:t xml:space="preserve"> viel,</w:t>
      </w:r>
      <w:r w:rsidRPr="00B223A7">
        <w:rPr>
          <w:rFonts w:eastAsia="Times New Roman"/>
          <w:szCs w:val="24"/>
          <w:lang w:eastAsia="de-DE"/>
        </w:rPr>
        <w:br/>
        <w:t>Die mich gewaltig neiden</w:t>
      </w:r>
      <w:r w:rsidRPr="00B223A7">
        <w:rPr>
          <w:rFonts w:eastAsia="Times New Roman"/>
          <w:szCs w:val="24"/>
          <w:lang w:eastAsia="de-DE"/>
        </w:rPr>
        <w:br/>
        <w:t>Und reden frech In ihrer Zech</w:t>
      </w:r>
      <w:r w:rsidRPr="00B223A7">
        <w:rPr>
          <w:rFonts w:eastAsia="Times New Roman"/>
          <w:szCs w:val="24"/>
          <w:lang w:eastAsia="de-DE"/>
        </w:rPr>
        <w:br/>
        <w:t>Von mir viel arge Sachen</w:t>
      </w:r>
      <w:r w:rsidRPr="00B223A7">
        <w:rPr>
          <w:rFonts w:eastAsia="Times New Roman"/>
          <w:szCs w:val="24"/>
          <w:lang w:eastAsia="de-DE"/>
        </w:rPr>
        <w:br/>
        <w:t>Und mich umher Mit Lügen mehr</w:t>
      </w:r>
      <w:r w:rsidRPr="00B223A7">
        <w:rPr>
          <w:rFonts w:eastAsia="Times New Roman"/>
          <w:szCs w:val="24"/>
          <w:lang w:eastAsia="de-DE"/>
        </w:rPr>
        <w:br/>
        <w:t>Beim Volk verdächtig machen.</w:t>
      </w:r>
    </w:p>
    <w:p w14:paraId="79E0A95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Ich aber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im Herzen mein</w:t>
      </w:r>
      <w:r w:rsidRPr="00B223A7">
        <w:rPr>
          <w:rFonts w:eastAsia="Times New Roman"/>
          <w:szCs w:val="24"/>
          <w:lang w:eastAsia="de-DE"/>
        </w:rPr>
        <w:br/>
        <w:t>Von wegen meiner Schulden</w:t>
      </w:r>
      <w:r w:rsidRPr="00B223A7">
        <w:rPr>
          <w:rFonts w:eastAsia="Times New Roman"/>
          <w:szCs w:val="24"/>
          <w:lang w:eastAsia="de-DE"/>
        </w:rPr>
        <w:br/>
        <w:t>Gleich wie ein Taub und Stummer sein</w:t>
      </w:r>
      <w:r w:rsidRPr="00B223A7">
        <w:rPr>
          <w:rFonts w:eastAsia="Times New Roman"/>
          <w:szCs w:val="24"/>
          <w:lang w:eastAsia="de-DE"/>
        </w:rPr>
        <w:br/>
        <w:t>Und mich also gedulden</w:t>
      </w:r>
      <w:r w:rsidRPr="00B223A7">
        <w:rPr>
          <w:rFonts w:eastAsia="Times New Roman"/>
          <w:szCs w:val="24"/>
          <w:lang w:eastAsia="de-DE"/>
        </w:rPr>
        <w:br/>
        <w:t xml:space="preserve">Bis sich dein Ruth Was legen </w:t>
      </w:r>
      <w:proofErr w:type="spellStart"/>
      <w:r w:rsidRPr="00B223A7">
        <w:rPr>
          <w:rFonts w:eastAsia="Times New Roman"/>
          <w:szCs w:val="24"/>
          <w:lang w:eastAsia="de-DE"/>
        </w:rPr>
        <w:t>thut</w:t>
      </w:r>
      <w:proofErr w:type="spellEnd"/>
      <w:r w:rsidRPr="00B223A7">
        <w:rPr>
          <w:rFonts w:eastAsia="Times New Roman"/>
          <w:szCs w:val="24"/>
          <w:lang w:eastAsia="de-DE"/>
        </w:rPr>
        <w:t>,</w:t>
      </w:r>
      <w:r w:rsidRPr="00B223A7">
        <w:rPr>
          <w:rFonts w:eastAsia="Times New Roman"/>
          <w:szCs w:val="24"/>
          <w:lang w:eastAsia="de-DE"/>
        </w:rPr>
        <w:br/>
        <w:t xml:space="preserve">Die mich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billig drücken.</w:t>
      </w:r>
      <w:r w:rsidRPr="00B223A7">
        <w:rPr>
          <w:rFonts w:eastAsia="Times New Roman"/>
          <w:szCs w:val="24"/>
          <w:lang w:eastAsia="de-DE"/>
        </w:rPr>
        <w:br/>
        <w:t>O HErr, nimm doch Das schwere Joch</w:t>
      </w:r>
      <w:r w:rsidRPr="00B223A7">
        <w:rPr>
          <w:rFonts w:eastAsia="Times New Roman"/>
          <w:szCs w:val="24"/>
          <w:lang w:eastAsia="de-DE"/>
        </w:rPr>
        <w:br/>
        <w:t>Von meinem schwachen Rücken.</w:t>
      </w:r>
    </w:p>
    <w:p w14:paraId="3ACC6ED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Hilf mir, o HErr, zur rechten Zeit,</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mich nicht untersinken,</w:t>
      </w:r>
      <w:r w:rsidRPr="00B223A7">
        <w:rPr>
          <w:rFonts w:eastAsia="Times New Roman"/>
          <w:szCs w:val="24"/>
          <w:lang w:eastAsia="de-DE"/>
        </w:rPr>
        <w:br/>
        <w:t xml:space="preserve">Und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die </w:t>
      </w:r>
      <w:proofErr w:type="spellStart"/>
      <w:r w:rsidRPr="00B223A7">
        <w:rPr>
          <w:rFonts w:eastAsia="Times New Roman"/>
          <w:szCs w:val="24"/>
          <w:lang w:eastAsia="de-DE"/>
        </w:rPr>
        <w:t>gottsvergessenen</w:t>
      </w:r>
      <w:proofErr w:type="spellEnd"/>
      <w:r w:rsidRPr="00B223A7">
        <w:rPr>
          <w:rFonts w:eastAsia="Times New Roman"/>
          <w:szCs w:val="24"/>
          <w:lang w:eastAsia="de-DE"/>
        </w:rPr>
        <w:t xml:space="preserve"> </w:t>
      </w:r>
      <w:proofErr w:type="spellStart"/>
      <w:r w:rsidRPr="00B223A7">
        <w:rPr>
          <w:rFonts w:eastAsia="Times New Roman"/>
          <w:szCs w:val="24"/>
          <w:lang w:eastAsia="de-DE"/>
        </w:rPr>
        <w:t>Leut</w:t>
      </w:r>
      <w:proofErr w:type="spellEnd"/>
      <w:r w:rsidRPr="00B223A7">
        <w:rPr>
          <w:rFonts w:eastAsia="Times New Roman"/>
          <w:szCs w:val="24"/>
          <w:lang w:eastAsia="de-DE"/>
        </w:rPr>
        <w:t>,</w:t>
      </w:r>
      <w:r w:rsidRPr="00B223A7">
        <w:rPr>
          <w:rFonts w:eastAsia="Times New Roman"/>
          <w:szCs w:val="24"/>
          <w:lang w:eastAsia="de-DE"/>
        </w:rPr>
        <w:br/>
        <w:t>Die täglich um mich hinken</w:t>
      </w:r>
      <w:r w:rsidRPr="00B223A7">
        <w:rPr>
          <w:rFonts w:eastAsia="Times New Roman"/>
          <w:szCs w:val="24"/>
          <w:lang w:eastAsia="de-DE"/>
        </w:rPr>
        <w:br/>
        <w:t>Und mir viel Leid Aus bloßem Neid</w:t>
      </w:r>
      <w:r w:rsidRPr="00B223A7">
        <w:rPr>
          <w:rFonts w:eastAsia="Times New Roman"/>
          <w:szCs w:val="24"/>
          <w:lang w:eastAsia="de-DE"/>
        </w:rPr>
        <w:br/>
        <w:t>Gedenken beizufügen</w:t>
      </w:r>
      <w:r w:rsidRPr="00B223A7">
        <w:rPr>
          <w:rFonts w:eastAsia="Times New Roman"/>
          <w:szCs w:val="24"/>
          <w:lang w:eastAsia="de-DE"/>
        </w:rPr>
        <w:br/>
        <w:t xml:space="preserve">HErr, gibs nicht zu, Mich schützen </w:t>
      </w:r>
      <w:proofErr w:type="spellStart"/>
      <w:r w:rsidRPr="00B223A7">
        <w:rPr>
          <w:rFonts w:eastAsia="Times New Roman"/>
          <w:szCs w:val="24"/>
          <w:lang w:eastAsia="de-DE"/>
        </w:rPr>
        <w:t>thu</w:t>
      </w:r>
      <w:proofErr w:type="spellEnd"/>
      <w:r w:rsidRPr="00B223A7">
        <w:rPr>
          <w:rFonts w:eastAsia="Times New Roman"/>
          <w:szCs w:val="24"/>
          <w:lang w:eastAsia="de-DE"/>
        </w:rPr>
        <w:t>,</w:t>
      </w:r>
      <w:r w:rsidRPr="00B223A7">
        <w:rPr>
          <w:rFonts w:eastAsia="Times New Roman"/>
          <w:szCs w:val="24"/>
          <w:lang w:eastAsia="de-DE"/>
        </w:rPr>
        <w:br/>
        <w:t xml:space="preserve">Und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ihr‘ groben Lügen.</w:t>
      </w:r>
    </w:p>
    <w:p w14:paraId="4FC586B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Vergib mir all mein </w:t>
      </w:r>
      <w:proofErr w:type="spellStart"/>
      <w:r w:rsidRPr="00B223A7">
        <w:rPr>
          <w:rFonts w:eastAsia="Times New Roman"/>
          <w:szCs w:val="24"/>
          <w:lang w:eastAsia="de-DE"/>
        </w:rPr>
        <w:t>Missethat</w:t>
      </w:r>
      <w:proofErr w:type="spellEnd"/>
      <w:r w:rsidRPr="00B223A7">
        <w:rPr>
          <w:rFonts w:eastAsia="Times New Roman"/>
          <w:szCs w:val="24"/>
          <w:lang w:eastAsia="de-DE"/>
        </w:rPr>
        <w:t>,</w:t>
      </w:r>
      <w:r w:rsidRPr="00B223A7">
        <w:rPr>
          <w:rFonts w:eastAsia="Times New Roman"/>
          <w:szCs w:val="24"/>
          <w:lang w:eastAsia="de-DE"/>
        </w:rPr>
        <w:br/>
        <w:t>Dich wieder zu mir wende,</w:t>
      </w:r>
      <w:r w:rsidRPr="00B223A7">
        <w:rPr>
          <w:rFonts w:eastAsia="Times New Roman"/>
          <w:szCs w:val="24"/>
          <w:lang w:eastAsia="de-DE"/>
        </w:rPr>
        <w:br/>
        <w:t xml:space="preserve">Und </w:t>
      </w:r>
      <w:proofErr w:type="spellStart"/>
      <w:r w:rsidRPr="00B223A7">
        <w:rPr>
          <w:rFonts w:eastAsia="Times New Roman"/>
          <w:szCs w:val="24"/>
          <w:lang w:eastAsia="de-DE"/>
        </w:rPr>
        <w:t>machs</w:t>
      </w:r>
      <w:proofErr w:type="spellEnd"/>
      <w:r w:rsidRPr="00B223A7">
        <w:rPr>
          <w:rFonts w:eastAsia="Times New Roman"/>
          <w:szCs w:val="24"/>
          <w:lang w:eastAsia="de-DE"/>
        </w:rPr>
        <w:t xml:space="preserve"> mit meiner Feinde Rath</w:t>
      </w:r>
      <w:r w:rsidRPr="00B223A7">
        <w:rPr>
          <w:rFonts w:eastAsia="Times New Roman"/>
          <w:szCs w:val="24"/>
          <w:lang w:eastAsia="de-DE"/>
        </w:rPr>
        <w:br/>
        <w:t>Einmal ein schrecklich Ende.</w:t>
      </w:r>
      <w:r w:rsidRPr="00B223A7">
        <w:rPr>
          <w:rFonts w:eastAsia="Times New Roman"/>
          <w:szCs w:val="24"/>
          <w:lang w:eastAsia="de-DE"/>
        </w:rPr>
        <w:br/>
        <w:t>Schaff ihnen auch Ins Haus ein Rauch</w:t>
      </w:r>
      <w:r w:rsidRPr="00B223A7">
        <w:rPr>
          <w:rFonts w:eastAsia="Times New Roman"/>
          <w:szCs w:val="24"/>
          <w:lang w:eastAsia="de-DE"/>
        </w:rPr>
        <w:br/>
        <w:t>Dabei sie mein vergessen,</w:t>
      </w:r>
      <w:r w:rsidRPr="00B223A7">
        <w:rPr>
          <w:rFonts w:eastAsia="Times New Roman"/>
          <w:szCs w:val="24"/>
          <w:lang w:eastAsia="de-DE"/>
        </w:rPr>
        <w:br/>
        <w:t>Thu ihnen das Mit gleichem Maaß</w:t>
      </w:r>
      <w:r w:rsidRPr="00B223A7">
        <w:rPr>
          <w:rFonts w:eastAsia="Times New Roman"/>
          <w:szCs w:val="24"/>
          <w:lang w:eastAsia="de-DE"/>
        </w:rPr>
        <w:br/>
        <w:t>Bezahlen und einmessen.</w:t>
      </w:r>
    </w:p>
    <w:p w14:paraId="67CE45C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Im Hals ihnen die Wort verkürz,</w:t>
      </w:r>
      <w:r w:rsidRPr="00B223A7">
        <w:rPr>
          <w:rFonts w:eastAsia="Times New Roman"/>
          <w:szCs w:val="24"/>
          <w:lang w:eastAsia="de-DE"/>
        </w:rPr>
        <w:br/>
        <w:t>Die sie aus gossen haben,</w:t>
      </w:r>
      <w:r w:rsidRPr="00B223A7">
        <w:rPr>
          <w:rFonts w:eastAsia="Times New Roman"/>
          <w:szCs w:val="24"/>
          <w:lang w:eastAsia="de-DE"/>
        </w:rPr>
        <w:br/>
        <w:t>Und sie selbst in die Gruben stürz,</w:t>
      </w:r>
      <w:r w:rsidRPr="00B223A7">
        <w:rPr>
          <w:rFonts w:eastAsia="Times New Roman"/>
          <w:szCs w:val="24"/>
          <w:lang w:eastAsia="de-DE"/>
        </w:rPr>
        <w:br/>
        <w:t xml:space="preserve">Die sie mir </w:t>
      </w:r>
      <w:proofErr w:type="spellStart"/>
      <w:r w:rsidRPr="00B223A7">
        <w:rPr>
          <w:rFonts w:eastAsia="Times New Roman"/>
          <w:szCs w:val="24"/>
          <w:lang w:eastAsia="de-DE"/>
        </w:rPr>
        <w:t>han</w:t>
      </w:r>
      <w:proofErr w:type="spellEnd"/>
      <w:r w:rsidRPr="00B223A7">
        <w:rPr>
          <w:rFonts w:eastAsia="Times New Roman"/>
          <w:szCs w:val="24"/>
          <w:lang w:eastAsia="de-DE"/>
        </w:rPr>
        <w:t xml:space="preserve"> gegraben,</w:t>
      </w:r>
      <w:r w:rsidRPr="00B223A7">
        <w:rPr>
          <w:rFonts w:eastAsia="Times New Roman"/>
          <w:szCs w:val="24"/>
          <w:lang w:eastAsia="de-DE"/>
        </w:rPr>
        <w:br/>
        <w:t xml:space="preserve">Damit sie nicht So </w:t>
      </w:r>
      <w:proofErr w:type="spellStart"/>
      <w:r w:rsidRPr="00B223A7">
        <w:rPr>
          <w:rFonts w:eastAsia="Times New Roman"/>
          <w:szCs w:val="24"/>
          <w:lang w:eastAsia="de-DE"/>
        </w:rPr>
        <w:t>aufgericht</w:t>
      </w:r>
      <w:proofErr w:type="spellEnd"/>
      <w:r w:rsidRPr="00B223A7">
        <w:rPr>
          <w:rFonts w:eastAsia="Times New Roman"/>
          <w:szCs w:val="24"/>
          <w:lang w:eastAsia="de-DE"/>
        </w:rPr>
        <w:br/>
        <w:t xml:space="preserve">Im Herzen </w:t>
      </w:r>
      <w:proofErr w:type="spellStart"/>
      <w:r w:rsidRPr="00B223A7">
        <w:rPr>
          <w:rFonts w:eastAsia="Times New Roman"/>
          <w:szCs w:val="24"/>
          <w:lang w:eastAsia="de-DE"/>
        </w:rPr>
        <w:t>jubiliren</w:t>
      </w:r>
      <w:proofErr w:type="spellEnd"/>
      <w:r w:rsidRPr="00B223A7">
        <w:rPr>
          <w:rFonts w:eastAsia="Times New Roman"/>
          <w:szCs w:val="24"/>
          <w:lang w:eastAsia="de-DE"/>
        </w:rPr>
        <w:t>,</w:t>
      </w:r>
      <w:r w:rsidRPr="00B223A7">
        <w:rPr>
          <w:rFonts w:eastAsia="Times New Roman"/>
          <w:szCs w:val="24"/>
          <w:lang w:eastAsia="de-DE"/>
        </w:rPr>
        <w:br/>
        <w:t>Sondern vielmehr Ein schändlich Ehr</w:t>
      </w:r>
      <w:r w:rsidRPr="00B223A7">
        <w:rPr>
          <w:rFonts w:eastAsia="Times New Roman"/>
          <w:szCs w:val="24"/>
          <w:lang w:eastAsia="de-DE"/>
        </w:rPr>
        <w:br/>
        <w:t>Erleben an den Ihren.</w:t>
      </w:r>
    </w:p>
    <w:p w14:paraId="6F5752E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Erlös mich, HErr, von ihrem Strick,</w:t>
      </w:r>
      <w:r w:rsidRPr="00B223A7">
        <w:rPr>
          <w:rFonts w:eastAsia="Times New Roman"/>
          <w:szCs w:val="24"/>
          <w:lang w:eastAsia="de-DE"/>
        </w:rPr>
        <w:br/>
        <w:t xml:space="preserve">Der </w:t>
      </w:r>
      <w:proofErr w:type="spellStart"/>
      <w:r w:rsidRPr="00B223A7">
        <w:rPr>
          <w:rFonts w:eastAsia="Times New Roman"/>
          <w:szCs w:val="24"/>
          <w:lang w:eastAsia="de-DE"/>
        </w:rPr>
        <w:t>tödtlich</w:t>
      </w:r>
      <w:proofErr w:type="spellEnd"/>
      <w:r w:rsidRPr="00B223A7">
        <w:rPr>
          <w:rFonts w:eastAsia="Times New Roman"/>
          <w:szCs w:val="24"/>
          <w:lang w:eastAsia="de-DE"/>
        </w:rPr>
        <w:t xml:space="preserve"> ist vergiftet;</w:t>
      </w:r>
      <w:r w:rsidRPr="00B223A7">
        <w:rPr>
          <w:rFonts w:eastAsia="Times New Roman"/>
          <w:szCs w:val="24"/>
          <w:lang w:eastAsia="de-DE"/>
        </w:rPr>
        <w:br/>
        <w:t>Mit deinem Geist mein Herz erquick,</w:t>
      </w:r>
      <w:r w:rsidRPr="00B223A7">
        <w:rPr>
          <w:rFonts w:eastAsia="Times New Roman"/>
          <w:szCs w:val="24"/>
          <w:lang w:eastAsia="de-DE"/>
        </w:rPr>
        <w:br/>
        <w:t>Das noch viel Jammer stiftet</w:t>
      </w:r>
      <w:r w:rsidRPr="00B223A7">
        <w:rPr>
          <w:rFonts w:eastAsia="Times New Roman"/>
          <w:szCs w:val="24"/>
          <w:lang w:eastAsia="de-DE"/>
        </w:rPr>
        <w:br/>
        <w:t xml:space="preserve">Mit </w:t>
      </w:r>
      <w:proofErr w:type="spellStart"/>
      <w:r w:rsidRPr="00B223A7">
        <w:rPr>
          <w:rFonts w:eastAsia="Times New Roman"/>
          <w:szCs w:val="24"/>
          <w:lang w:eastAsia="de-DE"/>
        </w:rPr>
        <w:t>Aengsten</w:t>
      </w:r>
      <w:proofErr w:type="spellEnd"/>
      <w:r w:rsidRPr="00B223A7">
        <w:rPr>
          <w:rFonts w:eastAsia="Times New Roman"/>
          <w:szCs w:val="24"/>
          <w:lang w:eastAsia="de-DE"/>
        </w:rPr>
        <w:t xml:space="preserve"> groß; HErr, mach mich los</w:t>
      </w:r>
      <w:r w:rsidRPr="00B223A7">
        <w:rPr>
          <w:rFonts w:eastAsia="Times New Roman"/>
          <w:szCs w:val="24"/>
          <w:lang w:eastAsia="de-DE"/>
        </w:rPr>
        <w:br/>
        <w:t>Von diesen stolzen Fetten,</w:t>
      </w:r>
      <w:r w:rsidRPr="00B223A7">
        <w:rPr>
          <w:rFonts w:eastAsia="Times New Roman"/>
          <w:szCs w:val="24"/>
          <w:lang w:eastAsia="de-DE"/>
        </w:rPr>
        <w:br/>
        <w:t>Als ich denn Trau Und auf dich bau:</w:t>
      </w:r>
      <w:r w:rsidRPr="00B223A7">
        <w:rPr>
          <w:rFonts w:eastAsia="Times New Roman"/>
          <w:szCs w:val="24"/>
          <w:lang w:eastAsia="de-DE"/>
        </w:rPr>
        <w:br/>
        <w:t>Ich weiß, du wirst mich retten.</w:t>
      </w:r>
    </w:p>
    <w:p w14:paraId="04138A6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Amen.</w:t>
      </w:r>
    </w:p>
    <w:p w14:paraId="7CB19D9B" w14:textId="77777777" w:rsidR="00620594" w:rsidRDefault="00620594" w:rsidP="00620594">
      <w:pPr>
        <w:pStyle w:val="berschrift1"/>
      </w:pPr>
      <w:r w:rsidRPr="00B223A7">
        <w:t>Herr Christ, der du befohlen hast</w:t>
      </w:r>
    </w:p>
    <w:p w14:paraId="44F83DB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b/>
          <w:szCs w:val="24"/>
          <w:lang w:eastAsia="de-DE"/>
        </w:rPr>
        <w:t xml:space="preserve">Ein Gebet nach dem Evangelio am Sonntage Vocem </w:t>
      </w:r>
      <w:proofErr w:type="spellStart"/>
      <w:r w:rsidRPr="00B223A7">
        <w:rPr>
          <w:rFonts w:eastAsia="Times New Roman"/>
          <w:b/>
          <w:szCs w:val="24"/>
          <w:lang w:eastAsia="de-DE"/>
        </w:rPr>
        <w:t>Jucunditatis</w:t>
      </w:r>
      <w:proofErr w:type="spellEnd"/>
      <w:r>
        <w:rPr>
          <w:rStyle w:val="Funotenzeichen"/>
          <w:rFonts w:eastAsia="Times New Roman"/>
          <w:b/>
          <w:szCs w:val="24"/>
          <w:lang w:eastAsia="de-DE"/>
        </w:rPr>
        <w:footnoteReference w:id="8"/>
      </w:r>
      <w:r w:rsidRPr="00B223A7">
        <w:rPr>
          <w:rFonts w:eastAsia="Times New Roman"/>
          <w:szCs w:val="24"/>
          <w:lang w:eastAsia="de-DE"/>
        </w:rPr>
        <w:t xml:space="preserve">. </w:t>
      </w:r>
    </w:p>
    <w:p w14:paraId="02657460"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092E2BE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Christ, der du befohlen hast,</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Unterlass zu beten,</w:t>
      </w:r>
      <w:r w:rsidRPr="00B223A7">
        <w:rPr>
          <w:rFonts w:eastAsia="Times New Roman"/>
          <w:szCs w:val="24"/>
          <w:lang w:eastAsia="de-DE"/>
        </w:rPr>
        <w:br/>
        <w:t>Und sprichst, dass wir in Kreuzeslast</w:t>
      </w:r>
      <w:r w:rsidRPr="00B223A7">
        <w:rPr>
          <w:rFonts w:eastAsia="Times New Roman"/>
          <w:szCs w:val="24"/>
          <w:lang w:eastAsia="de-DE"/>
        </w:rPr>
        <w:br/>
        <w:t>Zum Vater sollen treten</w:t>
      </w:r>
      <w:r w:rsidRPr="00B223A7">
        <w:rPr>
          <w:rFonts w:eastAsia="Times New Roman"/>
          <w:szCs w:val="24"/>
          <w:lang w:eastAsia="de-DE"/>
        </w:rPr>
        <w:br/>
        <w:t>Und ihn getrost anrufen fein</w:t>
      </w:r>
      <w:r w:rsidRPr="00B223A7">
        <w:rPr>
          <w:rFonts w:eastAsia="Times New Roman"/>
          <w:szCs w:val="24"/>
          <w:lang w:eastAsia="de-DE"/>
        </w:rPr>
        <w:br/>
        <w:t>Auf dein Verdienst im Namen dein,</w:t>
      </w:r>
      <w:r w:rsidRPr="00B223A7">
        <w:rPr>
          <w:rFonts w:eastAsia="Times New Roman"/>
          <w:szCs w:val="24"/>
          <w:lang w:eastAsia="de-DE"/>
        </w:rPr>
        <w:br/>
        <w:t xml:space="preserve">So wird er uns erhören. </w:t>
      </w:r>
    </w:p>
    <w:p w14:paraId="4B56995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Wir bitten deine </w:t>
      </w:r>
      <w:proofErr w:type="spellStart"/>
      <w:r w:rsidRPr="00B223A7">
        <w:rPr>
          <w:rFonts w:eastAsia="Times New Roman"/>
          <w:szCs w:val="24"/>
          <w:lang w:eastAsia="de-DE"/>
        </w:rPr>
        <w:t>Majestat</w:t>
      </w:r>
      <w:proofErr w:type="spellEnd"/>
      <w:r w:rsidRPr="00B223A7">
        <w:rPr>
          <w:rFonts w:eastAsia="Times New Roman"/>
          <w:szCs w:val="24"/>
          <w:lang w:eastAsia="de-DE"/>
        </w:rPr>
        <w:br/>
        <w:t>In diesem armen Leben,</w:t>
      </w:r>
      <w:r w:rsidRPr="00B223A7">
        <w:rPr>
          <w:rFonts w:eastAsia="Times New Roman"/>
          <w:szCs w:val="24"/>
          <w:lang w:eastAsia="de-DE"/>
        </w:rPr>
        <w:br/>
        <w:t>Weil dir der Vater alles hat</w:t>
      </w:r>
      <w:r w:rsidRPr="00B223A7">
        <w:rPr>
          <w:rFonts w:eastAsia="Times New Roman"/>
          <w:szCs w:val="24"/>
          <w:lang w:eastAsia="de-DE"/>
        </w:rPr>
        <w:br/>
        <w:t>Vollkommen übergeben,</w:t>
      </w:r>
      <w:r w:rsidRPr="00B223A7">
        <w:rPr>
          <w:rFonts w:eastAsia="Times New Roman"/>
          <w:szCs w:val="24"/>
          <w:lang w:eastAsia="de-DE"/>
        </w:rPr>
        <w:br/>
        <w:t>Und dass du aus geneigtem Mut</w:t>
      </w:r>
      <w:r w:rsidRPr="00B223A7">
        <w:rPr>
          <w:rFonts w:eastAsia="Times New Roman"/>
          <w:szCs w:val="24"/>
          <w:lang w:eastAsia="de-DE"/>
        </w:rPr>
        <w:br/>
      </w:r>
      <w:proofErr w:type="spellStart"/>
      <w:r w:rsidRPr="00B223A7">
        <w:rPr>
          <w:rFonts w:eastAsia="Times New Roman"/>
          <w:szCs w:val="24"/>
          <w:lang w:eastAsia="de-DE"/>
        </w:rPr>
        <w:t>Eim</w:t>
      </w:r>
      <w:proofErr w:type="spellEnd"/>
      <w:r w:rsidRPr="00B223A7">
        <w:rPr>
          <w:rFonts w:eastAsia="Times New Roman"/>
          <w:szCs w:val="24"/>
          <w:lang w:eastAsia="de-DE"/>
        </w:rPr>
        <w:t xml:space="preserve"> jeden, der ihn ehren tut,</w:t>
      </w:r>
      <w:r w:rsidRPr="00B223A7">
        <w:rPr>
          <w:rFonts w:eastAsia="Times New Roman"/>
          <w:szCs w:val="24"/>
          <w:lang w:eastAsia="de-DE"/>
        </w:rPr>
        <w:br/>
        <w:t xml:space="preserve">In dir sollst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erzeigen: </w:t>
      </w:r>
    </w:p>
    <w:p w14:paraId="544511A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Erhalt uns in der Wahrheit dein,</w:t>
      </w:r>
      <w:r w:rsidRPr="00B223A7">
        <w:rPr>
          <w:rFonts w:eastAsia="Times New Roman"/>
          <w:szCs w:val="24"/>
          <w:lang w:eastAsia="de-DE"/>
        </w:rPr>
        <w:br/>
        <w:t>So du uns hast gegeben,</w:t>
      </w:r>
      <w:r w:rsidRPr="00B223A7">
        <w:rPr>
          <w:rFonts w:eastAsia="Times New Roman"/>
          <w:szCs w:val="24"/>
          <w:lang w:eastAsia="de-DE"/>
        </w:rPr>
        <w:br/>
        <w:t xml:space="preserve">Und lass uns </w:t>
      </w:r>
      <w:proofErr w:type="spellStart"/>
      <w:r w:rsidRPr="00B223A7">
        <w:rPr>
          <w:rFonts w:eastAsia="Times New Roman"/>
          <w:szCs w:val="24"/>
          <w:lang w:eastAsia="de-DE"/>
        </w:rPr>
        <w:t>ungesondert</w:t>
      </w:r>
      <w:proofErr w:type="spellEnd"/>
      <w:r w:rsidRPr="00B223A7">
        <w:rPr>
          <w:rFonts w:eastAsia="Times New Roman"/>
          <w:szCs w:val="24"/>
          <w:lang w:eastAsia="de-DE"/>
        </w:rPr>
        <w:t xml:space="preserve"> sein,</w:t>
      </w:r>
      <w:r w:rsidRPr="00B223A7">
        <w:rPr>
          <w:rFonts w:eastAsia="Times New Roman"/>
          <w:szCs w:val="24"/>
          <w:lang w:eastAsia="de-DE"/>
        </w:rPr>
        <w:br/>
        <w:t>Wie am Weinstock die Reben,</w:t>
      </w:r>
      <w:r w:rsidRPr="00B223A7">
        <w:rPr>
          <w:rFonts w:eastAsia="Times New Roman"/>
          <w:szCs w:val="24"/>
          <w:lang w:eastAsia="de-DE"/>
        </w:rPr>
        <w:br/>
        <w:t>Auf dass wir eins sein jeder Frist,</w:t>
      </w:r>
      <w:r w:rsidRPr="00B223A7">
        <w:rPr>
          <w:rFonts w:eastAsia="Times New Roman"/>
          <w:szCs w:val="24"/>
          <w:lang w:eastAsia="de-DE"/>
        </w:rPr>
        <w:br/>
        <w:t>Wie du mit deinem Vater bist</w:t>
      </w:r>
      <w:r w:rsidRPr="00B223A7">
        <w:rPr>
          <w:rFonts w:eastAsia="Times New Roman"/>
          <w:szCs w:val="24"/>
          <w:lang w:eastAsia="de-DE"/>
        </w:rPr>
        <w:br/>
        <w:t xml:space="preserve">Im Wesen und im Willen. </w:t>
      </w:r>
    </w:p>
    <w:p w14:paraId="78C2548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Send uns auch deinen Tröster zu,</w:t>
      </w:r>
      <w:r w:rsidRPr="00B223A7">
        <w:rPr>
          <w:rFonts w:eastAsia="Times New Roman"/>
          <w:szCs w:val="24"/>
          <w:lang w:eastAsia="de-DE"/>
        </w:rPr>
        <w:br/>
        <w:t>Bis wir von hinnen scheiden,</w:t>
      </w:r>
      <w:r w:rsidRPr="00B223A7">
        <w:rPr>
          <w:rFonts w:eastAsia="Times New Roman"/>
          <w:szCs w:val="24"/>
          <w:lang w:eastAsia="de-DE"/>
        </w:rPr>
        <w:br/>
        <w:t>Auf dass er uns vertreten tu</w:t>
      </w:r>
      <w:r w:rsidRPr="00B223A7">
        <w:rPr>
          <w:rFonts w:eastAsia="Times New Roman"/>
          <w:szCs w:val="24"/>
          <w:lang w:eastAsia="de-DE"/>
        </w:rPr>
        <w:br/>
        <w:t>Mit Seufzen, wenn wir leiden.</w:t>
      </w:r>
      <w:r w:rsidRPr="00B223A7">
        <w:rPr>
          <w:rFonts w:eastAsia="Times New Roman"/>
          <w:szCs w:val="24"/>
          <w:lang w:eastAsia="de-DE"/>
        </w:rPr>
        <w:br/>
        <w:t>Denn sieh, wir schwachen Menschenkind</w:t>
      </w:r>
      <w:r w:rsidRPr="00B223A7">
        <w:rPr>
          <w:rFonts w:eastAsia="Times New Roman"/>
          <w:szCs w:val="24"/>
          <w:lang w:eastAsia="de-DE"/>
        </w:rPr>
        <w:br/>
        <w:t>Nicht stark noch klug genugsam sind,</w:t>
      </w:r>
      <w:r w:rsidRPr="00B223A7">
        <w:rPr>
          <w:rFonts w:eastAsia="Times New Roman"/>
          <w:szCs w:val="24"/>
          <w:lang w:eastAsia="de-DE"/>
        </w:rPr>
        <w:br/>
        <w:t xml:space="preserve">Zu beten, wie wir sollten. </w:t>
      </w:r>
    </w:p>
    <w:p w14:paraId="5230E53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Durch diesen deinen Freudengeist</w:t>
      </w:r>
      <w:r w:rsidRPr="00B223A7">
        <w:rPr>
          <w:rFonts w:eastAsia="Times New Roman"/>
          <w:szCs w:val="24"/>
          <w:lang w:eastAsia="de-DE"/>
        </w:rPr>
        <w:br/>
        <w:t>Den Glauben in uns gründe</w:t>
      </w:r>
      <w:r w:rsidRPr="00B223A7">
        <w:rPr>
          <w:rFonts w:eastAsia="Times New Roman"/>
          <w:szCs w:val="24"/>
          <w:lang w:eastAsia="de-DE"/>
        </w:rPr>
        <w:br/>
        <w:t>Und unser Herz zum allermeist</w:t>
      </w:r>
      <w:r w:rsidRPr="00B223A7">
        <w:rPr>
          <w:rFonts w:eastAsia="Times New Roman"/>
          <w:szCs w:val="24"/>
          <w:lang w:eastAsia="de-DE"/>
        </w:rPr>
        <w:br/>
        <w:t>In deiner Lieb entzünde,</w:t>
      </w:r>
      <w:r w:rsidRPr="00B223A7">
        <w:rPr>
          <w:rFonts w:eastAsia="Times New Roman"/>
          <w:szCs w:val="24"/>
          <w:lang w:eastAsia="de-DE"/>
        </w:rPr>
        <w:br/>
        <w:t>Dass wir vermögen unser Blut,</w:t>
      </w:r>
      <w:r w:rsidRPr="00B223A7">
        <w:rPr>
          <w:rFonts w:eastAsia="Times New Roman"/>
          <w:szCs w:val="24"/>
          <w:lang w:eastAsia="de-DE"/>
        </w:rPr>
        <w:br/>
        <w:t>So oft, als es von Nöten tut,</w:t>
      </w:r>
      <w:r w:rsidRPr="00B223A7">
        <w:rPr>
          <w:rFonts w:eastAsia="Times New Roman"/>
          <w:szCs w:val="24"/>
          <w:lang w:eastAsia="de-DE"/>
        </w:rPr>
        <w:br/>
        <w:t xml:space="preserve">Um </w:t>
      </w:r>
      <w:proofErr w:type="spellStart"/>
      <w:r w:rsidRPr="00B223A7">
        <w:rPr>
          <w:rFonts w:eastAsia="Times New Roman"/>
          <w:szCs w:val="24"/>
          <w:lang w:eastAsia="de-DE"/>
        </w:rPr>
        <w:t>deinet</w:t>
      </w:r>
      <w:proofErr w:type="spellEnd"/>
      <w:r w:rsidRPr="00B223A7">
        <w:rPr>
          <w:rFonts w:eastAsia="Times New Roman"/>
          <w:szCs w:val="24"/>
          <w:lang w:eastAsia="de-DE"/>
        </w:rPr>
        <w:t xml:space="preserve"> </w:t>
      </w:r>
      <w:proofErr w:type="spellStart"/>
      <w:r w:rsidRPr="00B223A7">
        <w:rPr>
          <w:rFonts w:eastAsia="Times New Roman"/>
          <w:szCs w:val="24"/>
          <w:lang w:eastAsia="de-DE"/>
        </w:rPr>
        <w:t>willn</w:t>
      </w:r>
      <w:proofErr w:type="spellEnd"/>
      <w:r w:rsidRPr="00B223A7">
        <w:rPr>
          <w:rFonts w:eastAsia="Times New Roman"/>
          <w:szCs w:val="24"/>
          <w:lang w:eastAsia="de-DE"/>
        </w:rPr>
        <w:t xml:space="preserve"> vergießen. </w:t>
      </w:r>
    </w:p>
    <w:p w14:paraId="38D5DDF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Verleih uns auch des Leibes Teil,</w:t>
      </w:r>
      <w:r w:rsidRPr="00B223A7">
        <w:rPr>
          <w:rFonts w:eastAsia="Times New Roman"/>
          <w:szCs w:val="24"/>
          <w:lang w:eastAsia="de-DE"/>
        </w:rPr>
        <w:br/>
        <w:t xml:space="preserve">Die Frucht des Landes </w:t>
      </w:r>
      <w:proofErr w:type="spellStart"/>
      <w:r w:rsidRPr="00B223A7">
        <w:rPr>
          <w:rFonts w:eastAsia="Times New Roman"/>
          <w:szCs w:val="24"/>
          <w:lang w:eastAsia="de-DE"/>
        </w:rPr>
        <w:t>segen</w:t>
      </w:r>
      <w:proofErr w:type="spellEnd"/>
      <w:r w:rsidRPr="00B223A7">
        <w:rPr>
          <w:rFonts w:eastAsia="Times New Roman"/>
          <w:szCs w:val="24"/>
          <w:lang w:eastAsia="de-DE"/>
        </w:rPr>
        <w:t>,</w:t>
      </w:r>
      <w:r w:rsidRPr="00B223A7">
        <w:rPr>
          <w:rFonts w:eastAsia="Times New Roman"/>
          <w:szCs w:val="24"/>
          <w:lang w:eastAsia="de-DE"/>
        </w:rPr>
        <w:br/>
        <w:t>Gib frommer Herrschaft Glück und Heil,</w:t>
      </w:r>
      <w:r w:rsidRPr="00B223A7">
        <w:rPr>
          <w:rFonts w:eastAsia="Times New Roman"/>
          <w:szCs w:val="24"/>
          <w:lang w:eastAsia="de-DE"/>
        </w:rPr>
        <w:br/>
        <w:t>Gut Sonnenschein und Regen;</w:t>
      </w:r>
      <w:r w:rsidRPr="00B223A7">
        <w:rPr>
          <w:rFonts w:eastAsia="Times New Roman"/>
          <w:szCs w:val="24"/>
          <w:lang w:eastAsia="de-DE"/>
        </w:rPr>
        <w:br/>
        <w:t>Vor Unfried, Pest und teurer Zeit,</w:t>
      </w:r>
      <w:r w:rsidRPr="00B223A7">
        <w:rPr>
          <w:rFonts w:eastAsia="Times New Roman"/>
          <w:szCs w:val="24"/>
          <w:lang w:eastAsia="de-DE"/>
        </w:rPr>
        <w:br/>
        <w:t>Vor Wasser, Brand und großem Leid</w:t>
      </w:r>
      <w:r w:rsidRPr="00B223A7">
        <w:rPr>
          <w:rFonts w:eastAsia="Times New Roman"/>
          <w:szCs w:val="24"/>
          <w:lang w:eastAsia="de-DE"/>
        </w:rPr>
        <w:br/>
        <w:t xml:space="preserve">Bewahre deine Brüder. </w:t>
      </w:r>
    </w:p>
    <w:p w14:paraId="7FB16A6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Den kranken Menschen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beweis,</w:t>
      </w:r>
      <w:r w:rsidRPr="00B223A7">
        <w:rPr>
          <w:rFonts w:eastAsia="Times New Roman"/>
          <w:szCs w:val="24"/>
          <w:lang w:eastAsia="de-DE"/>
        </w:rPr>
        <w:br/>
      </w:r>
      <w:proofErr w:type="spellStart"/>
      <w:r w:rsidRPr="00B223A7">
        <w:rPr>
          <w:rFonts w:eastAsia="Times New Roman"/>
          <w:szCs w:val="24"/>
          <w:lang w:eastAsia="de-DE"/>
        </w:rPr>
        <w:t>Tröst</w:t>
      </w:r>
      <w:proofErr w:type="spellEnd"/>
      <w:r w:rsidRPr="00B223A7">
        <w:rPr>
          <w:rFonts w:eastAsia="Times New Roman"/>
          <w:szCs w:val="24"/>
          <w:lang w:eastAsia="de-DE"/>
        </w:rPr>
        <w:t xml:space="preserve"> all betrübte Herzen,</w:t>
      </w:r>
      <w:r w:rsidRPr="00B223A7">
        <w:rPr>
          <w:rFonts w:eastAsia="Times New Roman"/>
          <w:szCs w:val="24"/>
          <w:lang w:eastAsia="de-DE"/>
        </w:rPr>
        <w:br/>
        <w:t>Sie mit dem Brot des Himmels speis</w:t>
      </w:r>
      <w:r w:rsidRPr="00B223A7">
        <w:rPr>
          <w:rFonts w:eastAsia="Times New Roman"/>
          <w:szCs w:val="24"/>
          <w:lang w:eastAsia="de-DE"/>
        </w:rPr>
        <w:br/>
        <w:t>Und lindre ihre Schmerzen;</w:t>
      </w:r>
      <w:r w:rsidRPr="00B223A7">
        <w:rPr>
          <w:rFonts w:eastAsia="Times New Roman"/>
          <w:szCs w:val="24"/>
          <w:lang w:eastAsia="de-DE"/>
        </w:rPr>
        <w:br/>
        <w:t>Hilf allen Christen überall</w:t>
      </w:r>
      <w:r w:rsidRPr="00B223A7">
        <w:rPr>
          <w:rFonts w:eastAsia="Times New Roman"/>
          <w:szCs w:val="24"/>
          <w:lang w:eastAsia="de-DE"/>
        </w:rPr>
        <w:br/>
        <w:t>Und nimm sie aus dem Jammertal</w:t>
      </w:r>
      <w:r w:rsidRPr="00B223A7">
        <w:rPr>
          <w:rFonts w:eastAsia="Times New Roman"/>
          <w:szCs w:val="24"/>
          <w:lang w:eastAsia="de-DE"/>
        </w:rPr>
        <w:br/>
        <w:t xml:space="preserve">Zu dir in deine Ruhe. Amen. </w:t>
      </w:r>
    </w:p>
    <w:p w14:paraId="544AEBAC" w14:textId="77777777" w:rsidR="00620594" w:rsidRDefault="00620594" w:rsidP="00620594">
      <w:pPr>
        <w:pStyle w:val="berschrift1"/>
      </w:pPr>
      <w:r w:rsidRPr="00B223A7">
        <w:t>Herr Christ, der du in unserm Bein</w:t>
      </w:r>
    </w:p>
    <w:p w14:paraId="593FF6A1" w14:textId="77777777" w:rsidR="00620594" w:rsidRPr="005B39E6" w:rsidRDefault="00620594" w:rsidP="00620594">
      <w:pPr>
        <w:rPr>
          <w:b/>
          <w:lang w:eastAsia="de-DE"/>
        </w:rPr>
      </w:pPr>
      <w:r w:rsidRPr="005B39E6">
        <w:rPr>
          <w:b/>
          <w:lang w:eastAsia="de-DE"/>
        </w:rPr>
        <w:t>Ein Gebet nach dem Evangelio am Tage St. Thomä, Joh. 20.</w:t>
      </w:r>
    </w:p>
    <w:p w14:paraId="05E573D4"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4E9950B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Christ, der du in unserm Bein</w:t>
      </w:r>
      <w:r>
        <w:rPr>
          <w:rStyle w:val="Funotenzeichen"/>
          <w:rFonts w:eastAsia="Times New Roman"/>
          <w:szCs w:val="24"/>
          <w:lang w:eastAsia="de-DE"/>
        </w:rPr>
        <w:footnoteReference w:id="9"/>
      </w:r>
      <w:r w:rsidRPr="00B223A7">
        <w:rPr>
          <w:rFonts w:eastAsia="Times New Roman"/>
          <w:szCs w:val="24"/>
          <w:lang w:eastAsia="de-DE"/>
        </w:rPr>
        <w:br/>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bist erschienen,</w:t>
      </w:r>
      <w:r w:rsidRPr="00B223A7">
        <w:rPr>
          <w:rFonts w:eastAsia="Times New Roman"/>
          <w:szCs w:val="24"/>
          <w:lang w:eastAsia="de-DE"/>
        </w:rPr>
        <w:br/>
        <w:t xml:space="preserve">Dass du uns </w:t>
      </w:r>
      <w:proofErr w:type="spellStart"/>
      <w:r w:rsidRPr="00B223A7">
        <w:rPr>
          <w:rFonts w:eastAsia="Times New Roman"/>
          <w:szCs w:val="24"/>
          <w:lang w:eastAsia="de-DE"/>
        </w:rPr>
        <w:t>möchtst</w:t>
      </w:r>
      <w:proofErr w:type="spellEnd"/>
      <w:r w:rsidRPr="00B223A7">
        <w:rPr>
          <w:rFonts w:eastAsia="Times New Roman"/>
          <w:szCs w:val="24"/>
          <w:lang w:eastAsia="de-DE"/>
        </w:rPr>
        <w:t xml:space="preserve"> dem Vater dein</w:t>
      </w:r>
      <w:r w:rsidRPr="00B223A7">
        <w:rPr>
          <w:rFonts w:eastAsia="Times New Roman"/>
          <w:szCs w:val="24"/>
          <w:lang w:eastAsia="de-DE"/>
        </w:rPr>
        <w:br/>
        <w:t>Durch deinen Tod versühnen,</w:t>
      </w:r>
      <w:r w:rsidRPr="00B223A7">
        <w:rPr>
          <w:rFonts w:eastAsia="Times New Roman"/>
          <w:szCs w:val="24"/>
          <w:lang w:eastAsia="de-DE"/>
        </w:rPr>
        <w:br/>
        <w:t>Und uns dazu dir machest gleich</w:t>
      </w:r>
      <w:r w:rsidRPr="00B223A7">
        <w:rPr>
          <w:rFonts w:eastAsia="Times New Roman"/>
          <w:szCs w:val="24"/>
          <w:lang w:eastAsia="de-DE"/>
        </w:rPr>
        <w:br/>
        <w:t>Nach dieser Zeit im Himmelreich</w:t>
      </w:r>
      <w:r w:rsidRPr="00B223A7">
        <w:rPr>
          <w:rFonts w:eastAsia="Times New Roman"/>
          <w:szCs w:val="24"/>
          <w:lang w:eastAsia="de-DE"/>
        </w:rPr>
        <w:br/>
        <w:t xml:space="preserve">Als Glieder deines Leibes. </w:t>
      </w:r>
    </w:p>
    <w:p w14:paraId="6ABAB8B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Erhalt uns fest in deinem Fleisch,</w:t>
      </w:r>
      <w:r w:rsidRPr="00B223A7">
        <w:rPr>
          <w:rFonts w:eastAsia="Times New Roman"/>
          <w:szCs w:val="24"/>
          <w:lang w:eastAsia="de-DE"/>
        </w:rPr>
        <w:br/>
        <w:t>Lass uns davon nicht wanken,</w:t>
      </w:r>
      <w:r w:rsidRPr="00B223A7">
        <w:rPr>
          <w:rFonts w:eastAsia="Times New Roman"/>
          <w:szCs w:val="24"/>
          <w:lang w:eastAsia="de-DE"/>
        </w:rPr>
        <w:br/>
        <w:t>Und gib durch deinen heiligen Geist,</w:t>
      </w:r>
      <w:r w:rsidRPr="00B223A7">
        <w:rPr>
          <w:rFonts w:eastAsia="Times New Roman"/>
          <w:szCs w:val="24"/>
          <w:lang w:eastAsia="de-DE"/>
        </w:rPr>
        <w:br/>
        <w:t>Dass wir stets mit Gedanken</w:t>
      </w:r>
      <w:r w:rsidRPr="00B223A7">
        <w:rPr>
          <w:rFonts w:eastAsia="Times New Roman"/>
          <w:szCs w:val="24"/>
          <w:lang w:eastAsia="de-DE"/>
        </w:rPr>
        <w:br/>
        <w:t>Bei dir, o HERR, im Himmel sein,</w:t>
      </w:r>
      <w:r w:rsidRPr="00B223A7">
        <w:rPr>
          <w:rFonts w:eastAsia="Times New Roman"/>
          <w:szCs w:val="24"/>
          <w:lang w:eastAsia="de-DE"/>
        </w:rPr>
        <w:br/>
        <w:t>Bis wir ihn werden nehmen ein</w:t>
      </w:r>
      <w:r w:rsidRPr="00B223A7">
        <w:rPr>
          <w:rFonts w:eastAsia="Times New Roman"/>
          <w:szCs w:val="24"/>
          <w:lang w:eastAsia="de-DE"/>
        </w:rPr>
        <w:br/>
        <w:t xml:space="preserve">Nach diesem armen Leben. </w:t>
      </w:r>
    </w:p>
    <w:p w14:paraId="184C8FA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Lass uns auch deine Wunden klar</w:t>
      </w:r>
      <w:r w:rsidRPr="00B223A7">
        <w:rPr>
          <w:rFonts w:eastAsia="Times New Roman"/>
          <w:szCs w:val="24"/>
          <w:lang w:eastAsia="de-DE"/>
        </w:rPr>
        <w:br/>
        <w:t>Im Glauben wohl beschauen,</w:t>
      </w:r>
      <w:r w:rsidRPr="00B223A7">
        <w:rPr>
          <w:rFonts w:eastAsia="Times New Roman"/>
          <w:szCs w:val="24"/>
          <w:lang w:eastAsia="de-DE"/>
        </w:rPr>
        <w:br/>
        <w:t>Dass wir, wie Thomas, immerdar</w:t>
      </w:r>
      <w:r w:rsidRPr="00B223A7">
        <w:rPr>
          <w:rFonts w:eastAsia="Times New Roman"/>
          <w:szCs w:val="24"/>
          <w:lang w:eastAsia="de-DE"/>
        </w:rPr>
        <w:br/>
        <w:t>Darauf von Herzen bauen</w:t>
      </w:r>
      <w:r w:rsidRPr="00B223A7">
        <w:rPr>
          <w:rFonts w:eastAsia="Times New Roman"/>
          <w:szCs w:val="24"/>
          <w:lang w:eastAsia="de-DE"/>
        </w:rPr>
        <w:br/>
        <w:t>Und in denselben finden Ruh,</w:t>
      </w:r>
      <w:r w:rsidRPr="00B223A7">
        <w:rPr>
          <w:rFonts w:eastAsia="Times New Roman"/>
          <w:szCs w:val="24"/>
          <w:lang w:eastAsia="de-DE"/>
        </w:rPr>
        <w:br/>
        <w:t>Wenn wir die Augen machen zu</w:t>
      </w:r>
      <w:r w:rsidRPr="00B223A7">
        <w:rPr>
          <w:rFonts w:eastAsia="Times New Roman"/>
          <w:szCs w:val="24"/>
          <w:lang w:eastAsia="de-DE"/>
        </w:rPr>
        <w:br/>
        <w:t xml:space="preserve">Und aus dem Elend fahren. Amen. </w:t>
      </w:r>
    </w:p>
    <w:p w14:paraId="4C2FF7B2" w14:textId="77777777" w:rsidR="00620594" w:rsidRDefault="00620594" w:rsidP="00620594">
      <w:pPr>
        <w:pStyle w:val="berschrift1"/>
      </w:pPr>
      <w:r w:rsidRPr="00B223A7">
        <w:t xml:space="preserve">HErr Christ, der du ja haben </w:t>
      </w:r>
      <w:proofErr w:type="spellStart"/>
      <w:r w:rsidRPr="00B223A7">
        <w:t>willt</w:t>
      </w:r>
      <w:proofErr w:type="spellEnd"/>
    </w:p>
    <w:p w14:paraId="673E556F" w14:textId="77777777" w:rsidR="00620594" w:rsidRPr="00814C93" w:rsidRDefault="00620594" w:rsidP="00620594">
      <w:pPr>
        <w:rPr>
          <w:b/>
          <w:lang w:eastAsia="de-DE"/>
        </w:rPr>
      </w:pPr>
      <w:r w:rsidRPr="00814C93">
        <w:rPr>
          <w:b/>
          <w:lang w:eastAsia="de-DE"/>
        </w:rPr>
        <w:t>Ein Gebet nach dem Evangelio am Sonntage Exaudi.</w:t>
      </w:r>
    </w:p>
    <w:p w14:paraId="5D606122"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Wo Gott der Herr nicht bei uns hält. </w:t>
      </w:r>
    </w:p>
    <w:p w14:paraId="557B3F1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HErr Christ, der du ja haben </w:t>
      </w:r>
      <w:proofErr w:type="spellStart"/>
      <w:r w:rsidRPr="00B223A7">
        <w:rPr>
          <w:rFonts w:eastAsia="Times New Roman"/>
          <w:szCs w:val="24"/>
          <w:lang w:eastAsia="de-DE"/>
        </w:rPr>
        <w:t>willt</w:t>
      </w:r>
      <w:proofErr w:type="spellEnd"/>
      <w:r w:rsidRPr="00B223A7">
        <w:rPr>
          <w:rFonts w:eastAsia="Times New Roman"/>
          <w:szCs w:val="24"/>
          <w:lang w:eastAsia="de-DE"/>
        </w:rPr>
        <w:t>,</w:t>
      </w:r>
      <w:r w:rsidRPr="00B223A7">
        <w:rPr>
          <w:rFonts w:eastAsia="Times New Roman"/>
          <w:szCs w:val="24"/>
          <w:lang w:eastAsia="de-DE"/>
        </w:rPr>
        <w:br/>
        <w:t>Dass wir in diesem Leben</w:t>
      </w:r>
      <w:r w:rsidRPr="00B223A7">
        <w:rPr>
          <w:rFonts w:eastAsia="Times New Roman"/>
          <w:szCs w:val="24"/>
          <w:lang w:eastAsia="de-DE"/>
        </w:rPr>
        <w:br/>
        <w:t>Des Glaubens halb nach deinem Bild</w:t>
      </w:r>
      <w:r w:rsidRPr="00B223A7">
        <w:rPr>
          <w:rFonts w:eastAsia="Times New Roman"/>
          <w:szCs w:val="24"/>
          <w:lang w:eastAsia="de-DE"/>
        </w:rPr>
        <w:br/>
        <w:t>Am Kreuz auch sollen schweben,</w:t>
      </w:r>
      <w:r w:rsidRPr="00B223A7">
        <w:rPr>
          <w:rFonts w:eastAsia="Times New Roman"/>
          <w:szCs w:val="24"/>
          <w:lang w:eastAsia="de-DE"/>
        </w:rPr>
        <w:br/>
        <w:t>Verleih uns doch Geduld dazu,</w:t>
      </w:r>
      <w:r w:rsidRPr="00B223A7">
        <w:rPr>
          <w:rFonts w:eastAsia="Times New Roman"/>
          <w:szCs w:val="24"/>
          <w:lang w:eastAsia="de-DE"/>
        </w:rPr>
        <w:br/>
        <w:t>Die Schwachheit in uns heilen tu</w:t>
      </w:r>
      <w:r w:rsidRPr="00B223A7">
        <w:rPr>
          <w:rFonts w:eastAsia="Times New Roman"/>
          <w:szCs w:val="24"/>
          <w:lang w:eastAsia="de-DE"/>
        </w:rPr>
        <w:br/>
        <w:t xml:space="preserve">Und stärke deine Brüder. </w:t>
      </w:r>
    </w:p>
    <w:p w14:paraId="742FA10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Sieh HErr, wir sind nur Fleisch und Blut</w:t>
      </w:r>
      <w:r w:rsidRPr="00B223A7">
        <w:rPr>
          <w:rFonts w:eastAsia="Times New Roman"/>
          <w:szCs w:val="24"/>
          <w:lang w:eastAsia="de-DE"/>
        </w:rPr>
        <w:br/>
        <w:t>Ganz ungeschickt zum Fragen;</w:t>
      </w:r>
      <w:r w:rsidRPr="00B223A7">
        <w:rPr>
          <w:rFonts w:eastAsia="Times New Roman"/>
          <w:szCs w:val="24"/>
          <w:lang w:eastAsia="de-DE"/>
        </w:rPr>
        <w:br/>
        <w:t>Menschlich Vermögen zappeln tut</w:t>
      </w:r>
      <w:r w:rsidRPr="00B223A7">
        <w:rPr>
          <w:rFonts w:eastAsia="Times New Roman"/>
          <w:szCs w:val="24"/>
          <w:lang w:eastAsia="de-DE"/>
        </w:rPr>
        <w:br/>
        <w:t>Und kann nicht mehr, als klagen.</w:t>
      </w:r>
      <w:r w:rsidRPr="00B223A7">
        <w:rPr>
          <w:rFonts w:eastAsia="Times New Roman"/>
          <w:szCs w:val="24"/>
          <w:lang w:eastAsia="de-DE"/>
        </w:rPr>
        <w:br/>
        <w:t>Steh uns mit deinem Geiste bei,</w:t>
      </w:r>
      <w:r w:rsidRPr="00B223A7">
        <w:rPr>
          <w:rFonts w:eastAsia="Times New Roman"/>
          <w:szCs w:val="24"/>
          <w:lang w:eastAsia="de-DE"/>
        </w:rPr>
        <w:br/>
        <w:t xml:space="preserve">Geduld und Glaubenskraft </w:t>
      </w:r>
      <w:proofErr w:type="spellStart"/>
      <w:r w:rsidRPr="00B223A7">
        <w:rPr>
          <w:rFonts w:eastAsia="Times New Roman"/>
          <w:szCs w:val="24"/>
          <w:lang w:eastAsia="de-DE"/>
        </w:rPr>
        <w:t>verleih</w:t>
      </w:r>
      <w:proofErr w:type="spellEnd"/>
      <w:r w:rsidRPr="00B223A7">
        <w:rPr>
          <w:rFonts w:eastAsia="Times New Roman"/>
          <w:szCs w:val="24"/>
          <w:lang w:eastAsia="de-DE"/>
        </w:rPr>
        <w:t>,</w:t>
      </w:r>
      <w:r w:rsidRPr="00B223A7">
        <w:rPr>
          <w:rFonts w:eastAsia="Times New Roman"/>
          <w:szCs w:val="24"/>
          <w:lang w:eastAsia="de-DE"/>
        </w:rPr>
        <w:br/>
        <w:t xml:space="preserve">Aus deinem Kelch zu trinken. </w:t>
      </w:r>
    </w:p>
    <w:p w14:paraId="6242782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w:t>
      </w:r>
      <w:proofErr w:type="spellStart"/>
      <w:r w:rsidRPr="00B223A7">
        <w:rPr>
          <w:rFonts w:eastAsia="Times New Roman"/>
          <w:szCs w:val="24"/>
          <w:lang w:eastAsia="de-DE"/>
        </w:rPr>
        <w:t>Wolln</w:t>
      </w:r>
      <w:proofErr w:type="spellEnd"/>
      <w:r w:rsidRPr="00B223A7">
        <w:rPr>
          <w:rFonts w:eastAsia="Times New Roman"/>
          <w:szCs w:val="24"/>
          <w:lang w:eastAsia="de-DE"/>
        </w:rPr>
        <w:t xml:space="preserve"> wir doch nach dem Geiste gern</w:t>
      </w:r>
      <w:r w:rsidRPr="00B223A7">
        <w:rPr>
          <w:rFonts w:eastAsia="Times New Roman"/>
          <w:szCs w:val="24"/>
          <w:lang w:eastAsia="de-DE"/>
        </w:rPr>
        <w:br/>
        <w:t xml:space="preserve">um </w:t>
      </w:r>
      <w:proofErr w:type="spellStart"/>
      <w:r w:rsidRPr="00B223A7">
        <w:rPr>
          <w:rFonts w:eastAsia="Times New Roman"/>
          <w:szCs w:val="24"/>
          <w:lang w:eastAsia="de-DE"/>
        </w:rPr>
        <w:t>deinet</w:t>
      </w:r>
      <w:proofErr w:type="spellEnd"/>
      <w:r w:rsidRPr="00B223A7">
        <w:rPr>
          <w:rFonts w:eastAsia="Times New Roman"/>
          <w:szCs w:val="24"/>
          <w:lang w:eastAsia="de-DE"/>
        </w:rPr>
        <w:t xml:space="preserve"> willen leiden;</w:t>
      </w:r>
      <w:r w:rsidRPr="00B223A7">
        <w:rPr>
          <w:rFonts w:eastAsia="Times New Roman"/>
          <w:szCs w:val="24"/>
          <w:lang w:eastAsia="de-DE"/>
        </w:rPr>
        <w:br/>
        <w:t xml:space="preserve">Tu uns nur Herz und Mut </w:t>
      </w:r>
      <w:proofErr w:type="spellStart"/>
      <w:r w:rsidRPr="00B223A7">
        <w:rPr>
          <w:rFonts w:eastAsia="Times New Roman"/>
          <w:szCs w:val="24"/>
          <w:lang w:eastAsia="de-DE"/>
        </w:rPr>
        <w:t>beschern</w:t>
      </w:r>
      <w:proofErr w:type="spellEnd"/>
      <w:r w:rsidRPr="00B223A7">
        <w:rPr>
          <w:rFonts w:eastAsia="Times New Roman"/>
          <w:szCs w:val="24"/>
          <w:lang w:eastAsia="de-DE"/>
        </w:rPr>
        <w:br/>
        <w:t>Beständig abzuscheiden.</w:t>
      </w:r>
      <w:r w:rsidRPr="00B223A7">
        <w:rPr>
          <w:rFonts w:eastAsia="Times New Roman"/>
          <w:szCs w:val="24"/>
          <w:lang w:eastAsia="de-DE"/>
        </w:rPr>
        <w:br/>
        <w:t>Sei selber unser starker Grund</w:t>
      </w:r>
      <w:r w:rsidRPr="00B223A7">
        <w:rPr>
          <w:rFonts w:eastAsia="Times New Roman"/>
          <w:szCs w:val="24"/>
          <w:lang w:eastAsia="de-DE"/>
        </w:rPr>
        <w:br/>
        <w:t xml:space="preserve">Und hilf uns in der letzten </w:t>
      </w:r>
      <w:proofErr w:type="spellStart"/>
      <w:r w:rsidRPr="00B223A7">
        <w:rPr>
          <w:rFonts w:eastAsia="Times New Roman"/>
          <w:szCs w:val="24"/>
          <w:lang w:eastAsia="de-DE"/>
        </w:rPr>
        <w:t>Stund</w:t>
      </w:r>
      <w:proofErr w:type="spellEnd"/>
      <w:r w:rsidRPr="00B223A7">
        <w:rPr>
          <w:rFonts w:eastAsia="Times New Roman"/>
          <w:szCs w:val="24"/>
          <w:lang w:eastAsia="de-DE"/>
        </w:rPr>
        <w:br/>
        <w:t>Den Tod wohl überwinden. Amen.</w:t>
      </w:r>
    </w:p>
    <w:p w14:paraId="2B08DA9F" w14:textId="77777777" w:rsidR="00620594" w:rsidRDefault="00620594" w:rsidP="00620594">
      <w:pPr>
        <w:pStyle w:val="berschrift1"/>
      </w:pPr>
      <w:r w:rsidRPr="00B223A7">
        <w:t>HErr Christe, der du unser Blut</w:t>
      </w:r>
    </w:p>
    <w:p w14:paraId="0DB7C6CE" w14:textId="77777777" w:rsidR="00620594" w:rsidRPr="00542040" w:rsidRDefault="00620594" w:rsidP="00620594">
      <w:pPr>
        <w:rPr>
          <w:b/>
          <w:lang w:eastAsia="de-DE"/>
        </w:rPr>
      </w:pPr>
      <w:r w:rsidRPr="00542040">
        <w:rPr>
          <w:b/>
          <w:lang w:eastAsia="de-DE"/>
        </w:rPr>
        <w:t>Ein Gebet nach dem Evangelium am heiligen Christtage</w:t>
      </w:r>
    </w:p>
    <w:p w14:paraId="5E52736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Ein Kindelein so </w:t>
      </w:r>
      <w:proofErr w:type="spellStart"/>
      <w:r w:rsidRPr="00B223A7">
        <w:rPr>
          <w:rFonts w:eastAsia="Times New Roman"/>
          <w:i/>
          <w:iCs/>
          <w:szCs w:val="24"/>
          <w:lang w:eastAsia="de-DE"/>
        </w:rPr>
        <w:t>löbelich</w:t>
      </w:r>
      <w:proofErr w:type="spellEnd"/>
      <w:r w:rsidRPr="00B223A7">
        <w:rPr>
          <w:rFonts w:eastAsia="Times New Roman"/>
          <w:i/>
          <w:iCs/>
          <w:szCs w:val="24"/>
          <w:lang w:eastAsia="de-DE"/>
        </w:rPr>
        <w:t>.</w:t>
      </w:r>
    </w:p>
    <w:p w14:paraId="1C22E4F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Christe, der du unser Blut</w:t>
      </w:r>
      <w:r w:rsidRPr="00B223A7">
        <w:rPr>
          <w:rFonts w:eastAsia="Times New Roman"/>
          <w:szCs w:val="24"/>
          <w:lang w:eastAsia="de-DE"/>
        </w:rPr>
        <w:br/>
        <w:t>Aus Lieb hast angenommen,</w:t>
      </w:r>
      <w:r w:rsidRPr="00B223A7">
        <w:rPr>
          <w:rFonts w:eastAsia="Times New Roman"/>
          <w:szCs w:val="24"/>
          <w:lang w:eastAsia="de-DE"/>
        </w:rPr>
        <w:br/>
        <w:t>Und bist uns Menschen nur zu gut</w:t>
      </w:r>
      <w:r w:rsidRPr="00B223A7">
        <w:rPr>
          <w:rFonts w:eastAsia="Times New Roman"/>
          <w:szCs w:val="24"/>
          <w:lang w:eastAsia="de-DE"/>
        </w:rPr>
        <w:br/>
        <w:t>Von oben runter kommen,</w:t>
      </w:r>
      <w:r w:rsidRPr="00B223A7">
        <w:rPr>
          <w:rFonts w:eastAsia="Times New Roman"/>
          <w:szCs w:val="24"/>
          <w:lang w:eastAsia="de-DE"/>
        </w:rPr>
        <w:br/>
        <w:t xml:space="preserve">Gib,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die rein Menschwerdung dein</w:t>
      </w:r>
      <w:r w:rsidRPr="00B223A7">
        <w:rPr>
          <w:rFonts w:eastAsia="Times New Roman"/>
          <w:szCs w:val="24"/>
          <w:lang w:eastAsia="de-DE"/>
        </w:rPr>
        <w:br/>
      </w:r>
      <w:proofErr w:type="spellStart"/>
      <w:r w:rsidRPr="00B223A7">
        <w:rPr>
          <w:rFonts w:eastAsia="Times New Roman"/>
          <w:szCs w:val="24"/>
          <w:lang w:eastAsia="de-DE"/>
        </w:rPr>
        <w:t>Sammt</w:t>
      </w:r>
      <w:proofErr w:type="spellEnd"/>
      <w:r w:rsidRPr="00B223A7">
        <w:rPr>
          <w:rFonts w:eastAsia="Times New Roman"/>
          <w:szCs w:val="24"/>
          <w:lang w:eastAsia="de-DE"/>
        </w:rPr>
        <w:t xml:space="preserve"> allem Opfer, Angst und Pein</w:t>
      </w:r>
      <w:r w:rsidRPr="00B223A7">
        <w:rPr>
          <w:rFonts w:eastAsia="Times New Roman"/>
          <w:szCs w:val="24"/>
          <w:lang w:eastAsia="de-DE"/>
        </w:rPr>
        <w:br/>
        <w:t>An uns nicht sei verloren,</w:t>
      </w:r>
      <w:r w:rsidRPr="00B223A7">
        <w:rPr>
          <w:rFonts w:eastAsia="Times New Roman"/>
          <w:szCs w:val="24"/>
          <w:lang w:eastAsia="de-DE"/>
        </w:rPr>
        <w:br/>
        <w:t xml:space="preserve">Sondern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gebenedeit</w:t>
      </w:r>
      <w:r w:rsidRPr="00B223A7">
        <w:rPr>
          <w:rFonts w:eastAsia="Times New Roman"/>
          <w:szCs w:val="24"/>
          <w:lang w:eastAsia="de-DE"/>
        </w:rPr>
        <w:br/>
        <w:t>In dir erlangen jene Freud,</w:t>
      </w:r>
      <w:r w:rsidRPr="00B223A7">
        <w:rPr>
          <w:rFonts w:eastAsia="Times New Roman"/>
          <w:szCs w:val="24"/>
          <w:lang w:eastAsia="de-DE"/>
        </w:rPr>
        <w:br/>
        <w:t>Von Anfang uns erkoren. Amen.</w:t>
      </w:r>
    </w:p>
    <w:p w14:paraId="01B7367F" w14:textId="77777777" w:rsidR="00620594" w:rsidRDefault="00620594" w:rsidP="00620594">
      <w:pPr>
        <w:pStyle w:val="berschrift1"/>
      </w:pPr>
      <w:r w:rsidRPr="00B223A7">
        <w:t>HErr Christe, Gottes Ebenbild</w:t>
      </w:r>
    </w:p>
    <w:p w14:paraId="6CB25A49" w14:textId="77777777" w:rsidR="00620594" w:rsidRPr="005B39E6" w:rsidRDefault="00620594" w:rsidP="00620594">
      <w:pPr>
        <w:rPr>
          <w:b/>
          <w:lang w:eastAsia="de-DE"/>
        </w:rPr>
      </w:pPr>
      <w:r w:rsidRPr="005B39E6">
        <w:rPr>
          <w:b/>
          <w:lang w:eastAsia="de-DE"/>
        </w:rPr>
        <w:t xml:space="preserve">Ein Gebet nach dem Evangelio am Tage St. </w:t>
      </w:r>
      <w:proofErr w:type="spellStart"/>
      <w:r w:rsidRPr="005B39E6">
        <w:rPr>
          <w:b/>
          <w:lang w:eastAsia="de-DE"/>
        </w:rPr>
        <w:t>Matthiä</w:t>
      </w:r>
      <w:proofErr w:type="spellEnd"/>
      <w:r w:rsidRPr="005B39E6">
        <w:rPr>
          <w:b/>
          <w:lang w:eastAsia="de-DE"/>
        </w:rPr>
        <w:t>.</w:t>
      </w:r>
    </w:p>
    <w:p w14:paraId="113E8C8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Ach Gott, vom Himmel sieh darein. </w:t>
      </w:r>
    </w:p>
    <w:p w14:paraId="27A2A22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Christe, Gottes Ebenbild,</w:t>
      </w:r>
      <w:r w:rsidRPr="00B223A7">
        <w:rPr>
          <w:rFonts w:eastAsia="Times New Roman"/>
          <w:szCs w:val="24"/>
          <w:lang w:eastAsia="de-DE"/>
        </w:rPr>
        <w:br/>
        <w:t>Des Vaters eigen Herze,</w:t>
      </w:r>
      <w:r w:rsidRPr="00B223A7">
        <w:rPr>
          <w:rFonts w:eastAsia="Times New Roman"/>
          <w:szCs w:val="24"/>
          <w:lang w:eastAsia="de-DE"/>
        </w:rPr>
        <w:br/>
        <w:t xml:space="preserve">Der du von allen haben </w:t>
      </w:r>
      <w:proofErr w:type="spellStart"/>
      <w:r w:rsidRPr="00B223A7">
        <w:rPr>
          <w:rFonts w:eastAsia="Times New Roman"/>
          <w:szCs w:val="24"/>
          <w:lang w:eastAsia="de-DE"/>
        </w:rPr>
        <w:t>willt</w:t>
      </w:r>
      <w:proofErr w:type="spellEnd"/>
      <w:r w:rsidRPr="00B223A7">
        <w:rPr>
          <w:rFonts w:eastAsia="Times New Roman"/>
          <w:szCs w:val="24"/>
          <w:lang w:eastAsia="de-DE"/>
        </w:rPr>
        <w:t>,</w:t>
      </w:r>
      <w:r w:rsidRPr="00B223A7">
        <w:rPr>
          <w:rFonts w:eastAsia="Times New Roman"/>
          <w:szCs w:val="24"/>
          <w:lang w:eastAsia="de-DE"/>
        </w:rPr>
        <w:br/>
        <w:t>Die da mit Seelenschmerze</w:t>
      </w:r>
      <w:r w:rsidRPr="00B223A7">
        <w:rPr>
          <w:rFonts w:eastAsia="Times New Roman"/>
          <w:szCs w:val="24"/>
          <w:lang w:eastAsia="de-DE"/>
        </w:rPr>
        <w:br/>
        <w:t>Beladen sind, dass sie zu dir</w:t>
      </w:r>
      <w:r w:rsidRPr="00B223A7">
        <w:rPr>
          <w:rFonts w:eastAsia="Times New Roman"/>
          <w:szCs w:val="24"/>
          <w:lang w:eastAsia="de-DE"/>
        </w:rPr>
        <w:br/>
        <w:t xml:space="preserve">Allein </w:t>
      </w:r>
      <w:proofErr w:type="spellStart"/>
      <w:r w:rsidRPr="00B223A7">
        <w:rPr>
          <w:rFonts w:eastAsia="Times New Roman"/>
          <w:szCs w:val="24"/>
          <w:lang w:eastAsia="de-DE"/>
        </w:rPr>
        <w:t>solln</w:t>
      </w:r>
      <w:proofErr w:type="spellEnd"/>
      <w:r w:rsidRPr="00B223A7">
        <w:rPr>
          <w:rFonts w:eastAsia="Times New Roman"/>
          <w:szCs w:val="24"/>
          <w:lang w:eastAsia="de-DE"/>
        </w:rPr>
        <w:t xml:space="preserve"> tragen ihr Begier,</w:t>
      </w:r>
      <w:r w:rsidRPr="00B223A7">
        <w:rPr>
          <w:rFonts w:eastAsia="Times New Roman"/>
          <w:szCs w:val="24"/>
          <w:lang w:eastAsia="de-DE"/>
        </w:rPr>
        <w:br/>
        <w:t xml:space="preserve">Du wollest sie erquicken. </w:t>
      </w:r>
    </w:p>
    <w:p w14:paraId="2533EDC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Hilf uns durch deine Wunden rot</w:t>
      </w:r>
      <w:r w:rsidRPr="00B223A7">
        <w:rPr>
          <w:rFonts w:eastAsia="Times New Roman"/>
          <w:szCs w:val="24"/>
          <w:lang w:eastAsia="de-DE"/>
        </w:rPr>
        <w:br/>
        <w:t>Von allen unsern Sünden,</w:t>
      </w:r>
      <w:r w:rsidRPr="00B223A7">
        <w:rPr>
          <w:rFonts w:eastAsia="Times New Roman"/>
          <w:szCs w:val="24"/>
          <w:lang w:eastAsia="de-DE"/>
        </w:rPr>
        <w:br/>
        <w:t>Auf dass wir in der höchsten Not</w:t>
      </w:r>
      <w:r w:rsidRPr="00B223A7">
        <w:rPr>
          <w:rFonts w:eastAsia="Times New Roman"/>
          <w:szCs w:val="24"/>
          <w:lang w:eastAsia="de-DE"/>
        </w:rPr>
        <w:br/>
        <w:t>Fried im Gewissen finden</w:t>
      </w:r>
      <w:r w:rsidRPr="00B223A7">
        <w:rPr>
          <w:rFonts w:eastAsia="Times New Roman"/>
          <w:szCs w:val="24"/>
          <w:lang w:eastAsia="de-DE"/>
        </w:rPr>
        <w:br/>
        <w:t>Und in dir haben wahren Trost,</w:t>
      </w:r>
      <w:r w:rsidRPr="00B223A7">
        <w:rPr>
          <w:rFonts w:eastAsia="Times New Roman"/>
          <w:szCs w:val="24"/>
          <w:lang w:eastAsia="de-DE"/>
        </w:rPr>
        <w:br/>
        <w:t>Wenn uns der Tod ans Herze stoßt</w:t>
      </w:r>
      <w:r w:rsidRPr="00B223A7">
        <w:rPr>
          <w:rFonts w:eastAsia="Times New Roman"/>
          <w:szCs w:val="24"/>
          <w:lang w:eastAsia="de-DE"/>
        </w:rPr>
        <w:br/>
        <w:t xml:space="preserve">In unsrer letzten Stunden. </w:t>
      </w:r>
    </w:p>
    <w:p w14:paraId="543631A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Gib Gnad, dass wir nicht mit der Welt</w:t>
      </w:r>
      <w:r w:rsidRPr="00B223A7">
        <w:rPr>
          <w:rFonts w:eastAsia="Times New Roman"/>
          <w:szCs w:val="24"/>
          <w:lang w:eastAsia="de-DE"/>
        </w:rPr>
        <w:br/>
        <w:t>Dein Wort aus Frevel hassen,</w:t>
      </w:r>
      <w:r w:rsidRPr="00B223A7">
        <w:rPr>
          <w:rFonts w:eastAsia="Times New Roman"/>
          <w:szCs w:val="24"/>
          <w:lang w:eastAsia="de-DE"/>
        </w:rPr>
        <w:br/>
        <w:t>Sondern von dir, dem klugen Held,</w:t>
      </w:r>
      <w:r w:rsidRPr="00B223A7">
        <w:rPr>
          <w:rFonts w:eastAsia="Times New Roman"/>
          <w:szCs w:val="24"/>
          <w:lang w:eastAsia="de-DE"/>
        </w:rPr>
        <w:br/>
        <w:t>Uns wohl berichten lassen,</w:t>
      </w:r>
      <w:r w:rsidRPr="00B223A7">
        <w:rPr>
          <w:rFonts w:eastAsia="Times New Roman"/>
          <w:szCs w:val="24"/>
          <w:lang w:eastAsia="de-DE"/>
        </w:rPr>
        <w:br/>
        <w:t>In welchem alle Weisheit steht,</w:t>
      </w:r>
      <w:r w:rsidRPr="00B223A7">
        <w:rPr>
          <w:rFonts w:eastAsia="Times New Roman"/>
          <w:szCs w:val="24"/>
          <w:lang w:eastAsia="de-DE"/>
        </w:rPr>
        <w:br/>
        <w:t>Die aus dem Schatz der Gottheit geht,</w:t>
      </w:r>
      <w:r w:rsidRPr="00B223A7">
        <w:rPr>
          <w:rFonts w:eastAsia="Times New Roman"/>
          <w:szCs w:val="24"/>
          <w:lang w:eastAsia="de-DE"/>
        </w:rPr>
        <w:br/>
        <w:t xml:space="preserve">Uns Menschen gar verborgen. </w:t>
      </w:r>
    </w:p>
    <w:p w14:paraId="3E1ABF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Hilf auch, dass wir mit Herz und Mund</w:t>
      </w:r>
      <w:r w:rsidRPr="00B223A7">
        <w:rPr>
          <w:rFonts w:eastAsia="Times New Roman"/>
          <w:szCs w:val="24"/>
          <w:lang w:eastAsia="de-DE"/>
        </w:rPr>
        <w:br/>
        <w:t>Dich lehren und bekennen,</w:t>
      </w:r>
      <w:r w:rsidRPr="00B223A7">
        <w:rPr>
          <w:rFonts w:eastAsia="Times New Roman"/>
          <w:szCs w:val="24"/>
          <w:lang w:eastAsia="de-DE"/>
        </w:rPr>
        <w:br/>
        <w:t xml:space="preserve">Und in dem Kreuz nicht </w:t>
      </w:r>
      <w:proofErr w:type="spellStart"/>
      <w:r w:rsidRPr="00B223A7">
        <w:rPr>
          <w:rFonts w:eastAsia="Times New Roman"/>
          <w:szCs w:val="24"/>
          <w:lang w:eastAsia="de-DE"/>
        </w:rPr>
        <w:t>gehn</w:t>
      </w:r>
      <w:proofErr w:type="spellEnd"/>
      <w:r w:rsidRPr="00B223A7">
        <w:rPr>
          <w:rFonts w:eastAsia="Times New Roman"/>
          <w:szCs w:val="24"/>
          <w:lang w:eastAsia="de-DE"/>
        </w:rPr>
        <w:t xml:space="preserve"> zu Grund,</w:t>
      </w:r>
      <w:r w:rsidRPr="00B223A7">
        <w:rPr>
          <w:rFonts w:eastAsia="Times New Roman"/>
          <w:szCs w:val="24"/>
          <w:lang w:eastAsia="de-DE"/>
        </w:rPr>
        <w:br/>
        <w:t>Wenn uns die Feind anrennen</w:t>
      </w:r>
      <w:r w:rsidRPr="00B223A7">
        <w:rPr>
          <w:rFonts w:eastAsia="Times New Roman"/>
          <w:szCs w:val="24"/>
          <w:lang w:eastAsia="de-DE"/>
        </w:rPr>
        <w:br/>
        <w:t>Von wegen solcher Weisheit klar,</w:t>
      </w:r>
      <w:r w:rsidRPr="00B223A7">
        <w:rPr>
          <w:rFonts w:eastAsia="Times New Roman"/>
          <w:szCs w:val="24"/>
          <w:lang w:eastAsia="de-DE"/>
        </w:rPr>
        <w:br/>
        <w:t>Die von der tollen Kirchenschar</w:t>
      </w:r>
      <w:r w:rsidRPr="00B223A7">
        <w:rPr>
          <w:rFonts w:eastAsia="Times New Roman"/>
          <w:szCs w:val="24"/>
          <w:lang w:eastAsia="de-DE"/>
        </w:rPr>
        <w:br/>
        <w:t xml:space="preserve">Wird heftig angefochten. </w:t>
      </w:r>
    </w:p>
    <w:p w14:paraId="233B604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Schütz uns vor ihrer Bitterkeit,</w:t>
      </w:r>
      <w:r w:rsidRPr="00B223A7">
        <w:rPr>
          <w:rFonts w:eastAsia="Times New Roman"/>
          <w:szCs w:val="24"/>
          <w:lang w:eastAsia="de-DE"/>
        </w:rPr>
        <w:br/>
        <w:t>Vor ihrem grausam Morden;</w:t>
      </w:r>
      <w:r w:rsidRPr="00B223A7">
        <w:rPr>
          <w:rFonts w:eastAsia="Times New Roman"/>
          <w:szCs w:val="24"/>
          <w:lang w:eastAsia="de-DE"/>
        </w:rPr>
        <w:br/>
        <w:t>Sieh doch, wie sie in kurzer Zeit</w:t>
      </w:r>
      <w:r w:rsidRPr="00B223A7">
        <w:rPr>
          <w:rFonts w:eastAsia="Times New Roman"/>
          <w:szCs w:val="24"/>
          <w:lang w:eastAsia="de-DE"/>
        </w:rPr>
        <w:br/>
        <w:t>So grimmig ist geworden.</w:t>
      </w:r>
      <w:r w:rsidRPr="00B223A7">
        <w:rPr>
          <w:rFonts w:eastAsia="Times New Roman"/>
          <w:szCs w:val="24"/>
          <w:lang w:eastAsia="de-DE"/>
        </w:rPr>
        <w:br/>
        <w:t xml:space="preserve">Sie will uns </w:t>
      </w:r>
      <w:proofErr w:type="spellStart"/>
      <w:r w:rsidRPr="00B223A7">
        <w:rPr>
          <w:rFonts w:eastAsia="Times New Roman"/>
          <w:szCs w:val="24"/>
          <w:lang w:eastAsia="de-DE"/>
        </w:rPr>
        <w:t>schlechts</w:t>
      </w:r>
      <w:proofErr w:type="spellEnd"/>
      <w:r w:rsidRPr="00B223A7">
        <w:rPr>
          <w:rFonts w:eastAsia="Times New Roman"/>
          <w:szCs w:val="24"/>
          <w:lang w:eastAsia="de-DE"/>
        </w:rPr>
        <w:t xml:space="preserve"> vertilgen gar.</w:t>
      </w:r>
      <w:r w:rsidRPr="00B223A7">
        <w:rPr>
          <w:rFonts w:eastAsia="Times New Roman"/>
          <w:szCs w:val="24"/>
          <w:lang w:eastAsia="de-DE"/>
        </w:rPr>
        <w:br/>
        <w:t>O starker Christ, nimm unser war</w:t>
      </w:r>
      <w:r w:rsidRPr="00B223A7">
        <w:rPr>
          <w:rFonts w:eastAsia="Times New Roman"/>
          <w:szCs w:val="24"/>
          <w:lang w:eastAsia="de-DE"/>
        </w:rPr>
        <w:br/>
        <w:t xml:space="preserve">Und mach ihr Tun zu </w:t>
      </w:r>
      <w:proofErr w:type="spellStart"/>
      <w:r w:rsidRPr="00B223A7">
        <w:rPr>
          <w:rFonts w:eastAsia="Times New Roman"/>
          <w:szCs w:val="24"/>
          <w:lang w:eastAsia="de-DE"/>
        </w:rPr>
        <w:t>nichte</w:t>
      </w:r>
      <w:proofErr w:type="spellEnd"/>
      <w:r w:rsidRPr="00B223A7">
        <w:rPr>
          <w:rFonts w:eastAsia="Times New Roman"/>
          <w:szCs w:val="24"/>
          <w:lang w:eastAsia="de-DE"/>
        </w:rPr>
        <w:t xml:space="preserve">. Amen. </w:t>
      </w:r>
    </w:p>
    <w:p w14:paraId="37E84ADF" w14:textId="77777777" w:rsidR="00620594" w:rsidRPr="00B223A7" w:rsidRDefault="00000000" w:rsidP="00620594">
      <w:pPr>
        <w:spacing w:after="0" w:line="240" w:lineRule="auto"/>
        <w:rPr>
          <w:rFonts w:eastAsia="Times New Roman"/>
          <w:szCs w:val="24"/>
          <w:lang w:eastAsia="de-DE"/>
        </w:rPr>
      </w:pPr>
      <w:hyperlink r:id="rId13" w:history="1">
        <w:r w:rsidR="00620594" w:rsidRPr="00B223A7">
          <w:rPr>
            <w:rFonts w:eastAsia="Times New Roman"/>
            <w:color w:val="0000FF"/>
            <w:szCs w:val="24"/>
            <w:u w:val="single"/>
            <w:lang w:eastAsia="de-DE"/>
          </w:rPr>
          <w:t xml:space="preserve">30. August </w:t>
        </w:r>
        <w:proofErr w:type="spellStart"/>
        <w:r w:rsidR="00620594" w:rsidRPr="00B223A7">
          <w:rPr>
            <w:rFonts w:eastAsia="Times New Roman"/>
            <w:color w:val="0000FF"/>
            <w:szCs w:val="24"/>
            <w:u w:val="single"/>
            <w:lang w:eastAsia="de-DE"/>
          </w:rPr>
          <w:t>2022</w:t>
        </w:r>
      </w:hyperlink>
      <w:hyperlink r:id="rId14" w:history="1">
        <w:r w:rsidR="00620594" w:rsidRPr="00B223A7">
          <w:rPr>
            <w:rFonts w:eastAsia="Times New Roman"/>
            <w:color w:val="0000FF"/>
            <w:szCs w:val="24"/>
            <w:u w:val="single"/>
            <w:lang w:eastAsia="de-DE"/>
          </w:rPr>
          <w:t>Andreas</w:t>
        </w:r>
      </w:hyperlink>
      <w:hyperlink r:id="rId15" w:history="1">
        <w:r w:rsidR="00620594" w:rsidRPr="00B223A7">
          <w:rPr>
            <w:rFonts w:eastAsia="Times New Roman"/>
            <w:color w:val="0000FF"/>
            <w:szCs w:val="24"/>
            <w:u w:val="single"/>
            <w:lang w:eastAsia="de-DE"/>
          </w:rPr>
          <w:t>Ringwaldt</w:t>
        </w:r>
        <w:proofErr w:type="spellEnd"/>
        <w:r w:rsidR="00620594" w:rsidRPr="00B223A7">
          <w:rPr>
            <w:rFonts w:eastAsia="Times New Roman"/>
            <w:color w:val="0000FF"/>
            <w:szCs w:val="24"/>
            <w:u w:val="single"/>
            <w:lang w:eastAsia="de-DE"/>
          </w:rPr>
          <w:t xml:space="preserve"> </w:t>
        </w:r>
        <w:proofErr w:type="spellStart"/>
        <w:r w:rsidR="00620594" w:rsidRPr="00B223A7">
          <w:rPr>
            <w:rFonts w:eastAsia="Times New Roman"/>
            <w:color w:val="0000FF"/>
            <w:szCs w:val="24"/>
            <w:u w:val="single"/>
            <w:lang w:eastAsia="de-DE"/>
          </w:rPr>
          <w:t>Bartholomäus</w:t>
        </w:r>
      </w:hyperlink>
      <w:hyperlink r:id="rId16" w:history="1">
        <w:r w:rsidR="00620594" w:rsidRPr="00B223A7">
          <w:rPr>
            <w:rFonts w:eastAsia="Times New Roman"/>
            <w:color w:val="0000FF"/>
            <w:szCs w:val="24"/>
            <w:u w:val="single"/>
            <w:lang w:eastAsia="de-DE"/>
          </w:rPr>
          <w:t>Gebet</w:t>
        </w:r>
        <w:proofErr w:type="spellEnd"/>
      </w:hyperlink>
      <w:r w:rsidR="00620594" w:rsidRPr="00B223A7">
        <w:rPr>
          <w:rFonts w:eastAsia="Times New Roman"/>
          <w:szCs w:val="24"/>
          <w:lang w:eastAsia="de-DE"/>
        </w:rPr>
        <w:t xml:space="preserve"> </w:t>
      </w:r>
    </w:p>
    <w:p w14:paraId="658D1BC2" w14:textId="77777777" w:rsidR="00620594" w:rsidRDefault="00620594" w:rsidP="00620594">
      <w:pPr>
        <w:pStyle w:val="berschrift1"/>
      </w:pPr>
      <w:r w:rsidRPr="00B223A7">
        <w:t>Herr Christe, weil in deinem Reich</w:t>
      </w:r>
    </w:p>
    <w:p w14:paraId="716EDE01" w14:textId="77777777" w:rsidR="00620594" w:rsidRPr="005B39E6" w:rsidRDefault="00620594" w:rsidP="00620594">
      <w:pPr>
        <w:rPr>
          <w:b/>
          <w:lang w:eastAsia="de-DE"/>
        </w:rPr>
      </w:pPr>
      <w:r w:rsidRPr="005B39E6">
        <w:rPr>
          <w:b/>
          <w:lang w:eastAsia="de-DE"/>
        </w:rPr>
        <w:t>Ein Gebet nach dem Evangelio am Sonntag nach dem Christtage.</w:t>
      </w:r>
    </w:p>
    <w:p w14:paraId="4547C83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6DD8EFE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Christe, weil in deinem Reich</w:t>
      </w:r>
      <w:r w:rsidRPr="00B223A7">
        <w:rPr>
          <w:rFonts w:eastAsia="Times New Roman"/>
          <w:szCs w:val="24"/>
          <w:lang w:eastAsia="de-DE"/>
        </w:rPr>
        <w:br/>
        <w:t>Das liebe Kreuz muss schweben</w:t>
      </w:r>
      <w:r w:rsidRPr="00B223A7">
        <w:rPr>
          <w:rFonts w:eastAsia="Times New Roman"/>
          <w:szCs w:val="24"/>
          <w:lang w:eastAsia="de-DE"/>
        </w:rPr>
        <w:br/>
        <w:t>Und wir dir müssen werden gleich</w:t>
      </w:r>
      <w:r w:rsidRPr="00B223A7">
        <w:rPr>
          <w:rFonts w:eastAsia="Times New Roman"/>
          <w:szCs w:val="24"/>
          <w:lang w:eastAsia="de-DE"/>
        </w:rPr>
        <w:br/>
        <w:t>In diesem armen Leben,</w:t>
      </w:r>
      <w:r w:rsidRPr="00B223A7">
        <w:rPr>
          <w:rFonts w:eastAsia="Times New Roman"/>
          <w:szCs w:val="24"/>
          <w:lang w:eastAsia="de-DE"/>
        </w:rPr>
        <w:br/>
        <w:t>Auf dass wir in der Klarheit dein</w:t>
      </w:r>
      <w:r w:rsidRPr="00B223A7">
        <w:rPr>
          <w:rFonts w:eastAsia="Times New Roman"/>
          <w:szCs w:val="24"/>
          <w:lang w:eastAsia="de-DE"/>
        </w:rPr>
        <w:br/>
        <w:t>Dir wieder mögen ähnlich sein</w:t>
      </w:r>
      <w:r w:rsidRPr="00B223A7">
        <w:rPr>
          <w:rFonts w:eastAsia="Times New Roman"/>
          <w:szCs w:val="24"/>
          <w:lang w:eastAsia="de-DE"/>
        </w:rPr>
        <w:br/>
        <w:t xml:space="preserve">Als Glieder deines Leibes. </w:t>
      </w:r>
    </w:p>
    <w:p w14:paraId="367919E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Verleih uns Kraft und starken Mut,</w:t>
      </w:r>
      <w:r w:rsidRPr="00B223A7">
        <w:rPr>
          <w:rFonts w:eastAsia="Times New Roman"/>
          <w:szCs w:val="24"/>
          <w:lang w:eastAsia="de-DE"/>
        </w:rPr>
        <w:br/>
        <w:t>Ganz ritterlich zu kämpfen,</w:t>
      </w:r>
      <w:r w:rsidRPr="00B223A7">
        <w:rPr>
          <w:rFonts w:eastAsia="Times New Roman"/>
          <w:szCs w:val="24"/>
          <w:lang w:eastAsia="de-DE"/>
        </w:rPr>
        <w:br/>
        <w:t>Wenn uns die Welt an Gut und Blut</w:t>
      </w:r>
      <w:r w:rsidRPr="00B223A7">
        <w:rPr>
          <w:rFonts w:eastAsia="Times New Roman"/>
          <w:szCs w:val="24"/>
          <w:lang w:eastAsia="de-DE"/>
        </w:rPr>
        <w:br/>
        <w:t>Will deinetwegen dämpfen,</w:t>
      </w:r>
      <w:r w:rsidRPr="00B223A7">
        <w:rPr>
          <w:rFonts w:eastAsia="Times New Roman"/>
          <w:szCs w:val="24"/>
          <w:lang w:eastAsia="de-DE"/>
        </w:rPr>
        <w:br/>
        <w:t>Dass wir aus Lieb des Wortes dein</w:t>
      </w:r>
      <w:r w:rsidRPr="00B223A7">
        <w:rPr>
          <w:rFonts w:eastAsia="Times New Roman"/>
          <w:szCs w:val="24"/>
          <w:lang w:eastAsia="de-DE"/>
        </w:rPr>
        <w:br/>
        <w:t>Verachten alle Angst und Pein</w:t>
      </w:r>
      <w:r w:rsidRPr="00B223A7">
        <w:rPr>
          <w:rFonts w:eastAsia="Times New Roman"/>
          <w:szCs w:val="24"/>
          <w:lang w:eastAsia="de-DE"/>
        </w:rPr>
        <w:br/>
        <w:t xml:space="preserve">Und fröhlich auf dich sterben. </w:t>
      </w:r>
    </w:p>
    <w:p w14:paraId="5EE4C09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Gib uns Geduld in allem Leid,</w:t>
      </w:r>
      <w:r w:rsidRPr="00B223A7">
        <w:rPr>
          <w:rFonts w:eastAsia="Times New Roman"/>
          <w:szCs w:val="24"/>
          <w:lang w:eastAsia="de-DE"/>
        </w:rPr>
        <w:br/>
        <w:t>Hilf uns das Kreuze tragen,</w:t>
      </w:r>
      <w:r w:rsidRPr="00B223A7">
        <w:rPr>
          <w:rFonts w:eastAsia="Times New Roman"/>
          <w:szCs w:val="24"/>
          <w:lang w:eastAsia="de-DE"/>
        </w:rPr>
        <w:br/>
        <w:t>Dass wir aus Fleisches Blödigkeit</w:t>
      </w:r>
      <w:r w:rsidRPr="00B223A7">
        <w:rPr>
          <w:rFonts w:eastAsia="Times New Roman"/>
          <w:szCs w:val="24"/>
          <w:lang w:eastAsia="de-DE"/>
        </w:rPr>
        <w:br/>
        <w:t>Nicht übrig mögen zagen,</w:t>
      </w:r>
      <w:r w:rsidRPr="00B223A7">
        <w:rPr>
          <w:rFonts w:eastAsia="Times New Roman"/>
          <w:szCs w:val="24"/>
          <w:lang w:eastAsia="de-DE"/>
        </w:rPr>
        <w:br/>
        <w:t xml:space="preserve">Sondern durch deinen Geist </w:t>
      </w:r>
      <w:proofErr w:type="spellStart"/>
      <w:r w:rsidRPr="00B223A7">
        <w:rPr>
          <w:rFonts w:eastAsia="Times New Roman"/>
          <w:szCs w:val="24"/>
          <w:lang w:eastAsia="de-DE"/>
        </w:rPr>
        <w:t>gerüst</w:t>
      </w:r>
      <w:proofErr w:type="spellEnd"/>
      <w:r w:rsidRPr="00B223A7">
        <w:rPr>
          <w:rFonts w:eastAsia="Times New Roman"/>
          <w:szCs w:val="24"/>
          <w:lang w:eastAsia="de-DE"/>
        </w:rPr>
        <w:br/>
      </w:r>
      <w:proofErr w:type="spellStart"/>
      <w:r w:rsidRPr="00B223A7">
        <w:rPr>
          <w:rFonts w:eastAsia="Times New Roman"/>
          <w:szCs w:val="24"/>
          <w:lang w:eastAsia="de-DE"/>
        </w:rPr>
        <w:t>Dasjenig</w:t>
      </w:r>
      <w:proofErr w:type="spellEnd"/>
      <w:r w:rsidRPr="00B223A7">
        <w:rPr>
          <w:rFonts w:eastAsia="Times New Roman"/>
          <w:szCs w:val="24"/>
          <w:lang w:eastAsia="de-DE"/>
        </w:rPr>
        <w:t>, was uns wider ist,</w:t>
      </w:r>
      <w:r w:rsidRPr="00B223A7">
        <w:rPr>
          <w:rFonts w:eastAsia="Times New Roman"/>
          <w:szCs w:val="24"/>
          <w:lang w:eastAsia="de-DE"/>
        </w:rPr>
        <w:br/>
        <w:t xml:space="preserve">Im Glauben überwinden. </w:t>
      </w:r>
    </w:p>
    <w:p w14:paraId="08BC2CE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Tu dich auch an den Feinden dein,</w:t>
      </w:r>
      <w:r w:rsidRPr="00B223A7">
        <w:rPr>
          <w:rFonts w:eastAsia="Times New Roman"/>
          <w:szCs w:val="24"/>
          <w:lang w:eastAsia="de-DE"/>
        </w:rPr>
        <w:br/>
        <w:t>Die dir stets widersprechen</w:t>
      </w:r>
      <w:r w:rsidRPr="00B223A7">
        <w:rPr>
          <w:rFonts w:eastAsia="Times New Roman"/>
          <w:szCs w:val="24"/>
          <w:lang w:eastAsia="de-DE"/>
        </w:rPr>
        <w:br/>
        <w:t>Und hoch betrüben dein Gemein,</w:t>
      </w:r>
      <w:r w:rsidRPr="00B223A7">
        <w:rPr>
          <w:rFonts w:eastAsia="Times New Roman"/>
          <w:szCs w:val="24"/>
          <w:lang w:eastAsia="de-DE"/>
        </w:rPr>
        <w:br/>
        <w:t>Mit starken Armen rächen;</w:t>
      </w:r>
      <w:r w:rsidRPr="00B223A7">
        <w:rPr>
          <w:rFonts w:eastAsia="Times New Roman"/>
          <w:szCs w:val="24"/>
          <w:lang w:eastAsia="de-DE"/>
        </w:rPr>
        <w:br/>
        <w:t>All ihren Frevel ihnen zahl</w:t>
      </w:r>
      <w:r w:rsidRPr="00B223A7">
        <w:rPr>
          <w:rFonts w:eastAsia="Times New Roman"/>
          <w:szCs w:val="24"/>
          <w:lang w:eastAsia="de-DE"/>
        </w:rPr>
        <w:br/>
        <w:t>Und stürz sie in die ewig Qual,</w:t>
      </w:r>
      <w:r w:rsidRPr="00B223A7">
        <w:rPr>
          <w:rFonts w:eastAsia="Times New Roman"/>
          <w:szCs w:val="24"/>
          <w:lang w:eastAsia="de-DE"/>
        </w:rPr>
        <w:br/>
        <w:t xml:space="preserve">Dem Namen dein zu Ehren. Amen. </w:t>
      </w:r>
    </w:p>
    <w:p w14:paraId="3612820A" w14:textId="77777777" w:rsidR="00620594" w:rsidRDefault="00620594" w:rsidP="00620594">
      <w:pPr>
        <w:pStyle w:val="berschrift1"/>
      </w:pPr>
      <w:r w:rsidRPr="00B223A7">
        <w:t>Herr, bau dein‘ arme Christenheit</w:t>
      </w:r>
    </w:p>
    <w:p w14:paraId="7F138C5A" w14:textId="77777777" w:rsidR="00620594" w:rsidRPr="00B223A7" w:rsidRDefault="00620594" w:rsidP="00620594">
      <w:pPr>
        <w:rPr>
          <w:b/>
          <w:lang w:eastAsia="de-DE"/>
        </w:rPr>
      </w:pPr>
      <w:r w:rsidRPr="00B223A7">
        <w:rPr>
          <w:b/>
          <w:lang w:eastAsia="de-DE"/>
        </w:rPr>
        <w:t>Der 51. Psalm Davids.</w:t>
      </w:r>
    </w:p>
    <w:p w14:paraId="2BFC46EB"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Durch Adams Fall ist ganz verderbt. </w:t>
      </w:r>
    </w:p>
    <w:p w14:paraId="0839605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bau dein‘ arme Christenheit,</w:t>
      </w:r>
      <w:r w:rsidRPr="00B223A7">
        <w:rPr>
          <w:rFonts w:eastAsia="Times New Roman"/>
          <w:szCs w:val="24"/>
          <w:lang w:eastAsia="de-DE"/>
        </w:rPr>
        <w:br/>
        <w:t>Ihr Mauern fest beringe,</w:t>
      </w:r>
      <w:r w:rsidRPr="00B223A7">
        <w:rPr>
          <w:rFonts w:eastAsia="Times New Roman"/>
          <w:szCs w:val="24"/>
          <w:lang w:eastAsia="de-DE"/>
        </w:rPr>
        <w:br/>
        <w:t>Dass sie dir in Gerechtigkeit</w:t>
      </w:r>
      <w:r w:rsidRPr="00B223A7">
        <w:rPr>
          <w:rFonts w:eastAsia="Times New Roman"/>
          <w:szCs w:val="24"/>
          <w:lang w:eastAsia="de-DE"/>
        </w:rPr>
        <w:br/>
        <w:t>Des Glaubens Opfer bringe</w:t>
      </w:r>
      <w:r w:rsidRPr="00B223A7">
        <w:rPr>
          <w:rFonts w:eastAsia="Times New Roman"/>
          <w:szCs w:val="24"/>
          <w:lang w:eastAsia="de-DE"/>
        </w:rPr>
        <w:br/>
        <w:t>Und immerdar</w:t>
      </w:r>
      <w:r w:rsidRPr="00B223A7">
        <w:rPr>
          <w:rFonts w:eastAsia="Times New Roman"/>
          <w:szCs w:val="24"/>
          <w:lang w:eastAsia="de-DE"/>
        </w:rPr>
        <w:br/>
        <w:t>Auf dein Altar</w:t>
      </w:r>
      <w:r w:rsidRPr="00B223A7">
        <w:rPr>
          <w:rFonts w:eastAsia="Times New Roman"/>
          <w:szCs w:val="24"/>
          <w:lang w:eastAsia="de-DE"/>
        </w:rPr>
        <w:br/>
        <w:t>Ihr heilig Farren lege,</w:t>
      </w:r>
      <w:r w:rsidRPr="00B223A7">
        <w:rPr>
          <w:rFonts w:eastAsia="Times New Roman"/>
          <w:szCs w:val="24"/>
          <w:lang w:eastAsia="de-DE"/>
        </w:rPr>
        <w:br/>
        <w:t>Und in Geduld</w:t>
      </w:r>
      <w:r w:rsidRPr="00B223A7">
        <w:rPr>
          <w:rFonts w:eastAsia="Times New Roman"/>
          <w:szCs w:val="24"/>
          <w:lang w:eastAsia="de-DE"/>
        </w:rPr>
        <w:br/>
        <w:t>Nach aller Schuld</w:t>
      </w:r>
      <w:r w:rsidRPr="00B223A7">
        <w:rPr>
          <w:rFonts w:eastAsia="Times New Roman"/>
          <w:szCs w:val="24"/>
          <w:lang w:eastAsia="de-DE"/>
        </w:rPr>
        <w:br/>
        <w:t xml:space="preserve">Ihrs hohen Amtes pflege. </w:t>
      </w:r>
    </w:p>
    <w:p w14:paraId="1C31C193" w14:textId="77777777" w:rsidR="00620594" w:rsidRDefault="00620594" w:rsidP="00620594">
      <w:pPr>
        <w:pStyle w:val="berschrift1"/>
      </w:pPr>
      <w:r w:rsidRPr="00B223A7">
        <w:t>HErr , gib uns, was uns selig ist</w:t>
      </w:r>
    </w:p>
    <w:p w14:paraId="3BDBE152" w14:textId="77777777" w:rsidR="00620594" w:rsidRPr="00B223A7" w:rsidRDefault="00620594" w:rsidP="00620594">
      <w:pPr>
        <w:rPr>
          <w:b/>
          <w:lang w:eastAsia="de-DE"/>
        </w:rPr>
      </w:pPr>
      <w:r w:rsidRPr="00B223A7">
        <w:rPr>
          <w:b/>
          <w:lang w:eastAsia="de-DE"/>
        </w:rPr>
        <w:t>Ein Gebet nach dem Evangelio am 5. Sonntag nach Trinitatis.</w:t>
      </w:r>
    </w:p>
    <w:p w14:paraId="7D5FD41D"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w:t>
      </w:r>
      <w:proofErr w:type="spellStart"/>
      <w:r w:rsidRPr="00B223A7">
        <w:rPr>
          <w:rFonts w:eastAsia="Times New Roman"/>
          <w:i/>
          <w:szCs w:val="24"/>
          <w:lang w:eastAsia="de-DE"/>
        </w:rPr>
        <w:t>Iiebe</w:t>
      </w:r>
      <w:proofErr w:type="spellEnd"/>
      <w:r w:rsidRPr="00B223A7">
        <w:rPr>
          <w:rFonts w:eastAsia="Times New Roman"/>
          <w:i/>
          <w:szCs w:val="24"/>
          <w:lang w:eastAsia="de-DE"/>
        </w:rPr>
        <w:t xml:space="preserv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605947C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 gib uns, was uns selig ist,</w:t>
      </w:r>
      <w:r w:rsidRPr="00B223A7">
        <w:rPr>
          <w:rFonts w:eastAsia="Times New Roman"/>
          <w:szCs w:val="24"/>
          <w:lang w:eastAsia="de-DE"/>
        </w:rPr>
        <w:br/>
        <w:t xml:space="preserve">Mehr </w:t>
      </w:r>
      <w:proofErr w:type="spellStart"/>
      <w:r w:rsidRPr="00B223A7">
        <w:rPr>
          <w:rFonts w:eastAsia="Times New Roman"/>
          <w:szCs w:val="24"/>
          <w:lang w:eastAsia="de-DE"/>
        </w:rPr>
        <w:t>wolln</w:t>
      </w:r>
      <w:proofErr w:type="spellEnd"/>
      <w:r w:rsidRPr="00B223A7">
        <w:rPr>
          <w:rFonts w:eastAsia="Times New Roman"/>
          <w:szCs w:val="24"/>
          <w:lang w:eastAsia="de-DE"/>
        </w:rPr>
        <w:t xml:space="preserve"> wir nicht begehren,</w:t>
      </w:r>
      <w:r w:rsidRPr="00B223A7">
        <w:rPr>
          <w:rFonts w:eastAsia="Times New Roman"/>
          <w:szCs w:val="24"/>
          <w:lang w:eastAsia="de-DE"/>
        </w:rPr>
        <w:br/>
        <w:t xml:space="preserve">Und hilf, dass wir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Hinterlist</w:t>
      </w:r>
      <w:r w:rsidRPr="00B223A7">
        <w:rPr>
          <w:rFonts w:eastAsia="Times New Roman"/>
          <w:szCs w:val="24"/>
          <w:lang w:eastAsia="de-DE"/>
        </w:rPr>
        <w:br/>
        <w:t>Uns fein aufrichtig nähren,</w:t>
      </w:r>
      <w:r w:rsidRPr="00B223A7">
        <w:rPr>
          <w:rFonts w:eastAsia="Times New Roman"/>
          <w:szCs w:val="24"/>
          <w:lang w:eastAsia="de-DE"/>
        </w:rPr>
        <w:br/>
        <w:t>Und jederzeit der Gaben dein</w:t>
      </w:r>
      <w:r w:rsidRPr="00B223A7">
        <w:rPr>
          <w:rFonts w:eastAsia="Times New Roman"/>
          <w:szCs w:val="24"/>
          <w:lang w:eastAsia="de-DE"/>
        </w:rPr>
        <w:br/>
        <w:t>Recht brauchen und zufrieden sein</w:t>
      </w:r>
      <w:r w:rsidRPr="00B223A7">
        <w:rPr>
          <w:rFonts w:eastAsia="Times New Roman"/>
          <w:szCs w:val="24"/>
          <w:lang w:eastAsia="de-DE"/>
        </w:rPr>
        <w:br/>
        <w:t xml:space="preserve">Mit dem, was du bescherest. </w:t>
      </w:r>
    </w:p>
    <w:p w14:paraId="5C22B49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Ei, HErr, gib nur die Seligkeit,</w:t>
      </w:r>
      <w:r w:rsidRPr="00B223A7">
        <w:rPr>
          <w:rFonts w:eastAsia="Times New Roman"/>
          <w:szCs w:val="24"/>
          <w:lang w:eastAsia="de-DE"/>
        </w:rPr>
        <w:br/>
        <w:t>Das ist das Allerbeste.</w:t>
      </w:r>
      <w:r w:rsidRPr="00B223A7">
        <w:rPr>
          <w:rFonts w:eastAsia="Times New Roman"/>
          <w:szCs w:val="24"/>
          <w:lang w:eastAsia="de-DE"/>
        </w:rPr>
        <w:br/>
        <w:t>Wir sind doch hie ein kleine Zeit</w:t>
      </w:r>
      <w:r w:rsidRPr="00B223A7">
        <w:rPr>
          <w:rFonts w:eastAsia="Times New Roman"/>
          <w:szCs w:val="24"/>
          <w:lang w:eastAsia="de-DE"/>
        </w:rPr>
        <w:br/>
        <w:t>Nichts anders, wie die Gäste.</w:t>
      </w:r>
      <w:r w:rsidRPr="00B223A7">
        <w:rPr>
          <w:rFonts w:eastAsia="Times New Roman"/>
          <w:szCs w:val="24"/>
          <w:lang w:eastAsia="de-DE"/>
        </w:rPr>
        <w:br/>
        <w:t xml:space="preserve">Eh </w:t>
      </w:r>
      <w:proofErr w:type="spellStart"/>
      <w:r w:rsidRPr="00B223A7">
        <w:rPr>
          <w:rFonts w:eastAsia="Times New Roman"/>
          <w:szCs w:val="24"/>
          <w:lang w:eastAsia="de-DE"/>
        </w:rPr>
        <w:t>mans</w:t>
      </w:r>
      <w:proofErr w:type="spellEnd"/>
      <w:r w:rsidRPr="00B223A7">
        <w:rPr>
          <w:rFonts w:eastAsia="Times New Roman"/>
          <w:szCs w:val="24"/>
          <w:lang w:eastAsia="de-DE"/>
        </w:rPr>
        <w:t xml:space="preserve"> versieht, sind wir dahin,</w:t>
      </w:r>
      <w:r w:rsidRPr="00B223A7">
        <w:rPr>
          <w:rFonts w:eastAsia="Times New Roman"/>
          <w:szCs w:val="24"/>
          <w:lang w:eastAsia="de-DE"/>
        </w:rPr>
        <w:br/>
        <w:t>Wohl dem, der da in seinem Sinn</w:t>
      </w:r>
      <w:r w:rsidRPr="00B223A7">
        <w:rPr>
          <w:rFonts w:eastAsia="Times New Roman"/>
          <w:szCs w:val="24"/>
          <w:lang w:eastAsia="de-DE"/>
        </w:rPr>
        <w:br/>
        <w:t xml:space="preserve">Ist auf dein Wort gestorben. Amen. </w:t>
      </w:r>
    </w:p>
    <w:p w14:paraId="3A77F4C1" w14:textId="77777777" w:rsidR="00620594" w:rsidRDefault="00620594" w:rsidP="00620594">
      <w:pPr>
        <w:pStyle w:val="berschrift1"/>
      </w:pPr>
      <w:r w:rsidRPr="00B223A7">
        <w:t>HErr Gott, dein Gewalt</w:t>
      </w:r>
    </w:p>
    <w:p w14:paraId="26F56469" w14:textId="77777777" w:rsidR="00620594" w:rsidRPr="00542040" w:rsidRDefault="00620594" w:rsidP="00620594">
      <w:pPr>
        <w:rPr>
          <w:b/>
          <w:lang w:eastAsia="de-DE"/>
        </w:rPr>
      </w:pPr>
      <w:r w:rsidRPr="00542040">
        <w:rPr>
          <w:b/>
          <w:lang w:eastAsia="de-DE"/>
        </w:rPr>
        <w:t xml:space="preserve">Ein </w:t>
      </w:r>
      <w:proofErr w:type="spellStart"/>
      <w:r w:rsidRPr="00542040">
        <w:rPr>
          <w:b/>
          <w:lang w:eastAsia="de-DE"/>
        </w:rPr>
        <w:t>Begräbnißlied</w:t>
      </w:r>
      <w:proofErr w:type="spellEnd"/>
      <w:r w:rsidRPr="00542040">
        <w:rPr>
          <w:b/>
          <w:lang w:eastAsia="de-DE"/>
        </w:rPr>
        <w:t xml:space="preserve"> der Kirchen Christi zu Frankfurt an der Oder.</w:t>
      </w:r>
    </w:p>
    <w:p w14:paraId="2F19D0E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Gott, dein Gewalt</w:t>
      </w:r>
      <w:r w:rsidRPr="00B223A7">
        <w:rPr>
          <w:rFonts w:eastAsia="Times New Roman"/>
          <w:szCs w:val="24"/>
          <w:lang w:eastAsia="de-DE"/>
        </w:rPr>
        <w:br/>
        <w:t>Ist über Jung und Alt,</w:t>
      </w:r>
      <w:r w:rsidRPr="00B223A7">
        <w:rPr>
          <w:rFonts w:eastAsia="Times New Roman"/>
          <w:szCs w:val="24"/>
          <w:lang w:eastAsia="de-DE"/>
        </w:rPr>
        <w:br/>
        <w:t xml:space="preserve">Davor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uns nicht grauen,</w:t>
      </w:r>
      <w:r w:rsidRPr="00B223A7">
        <w:rPr>
          <w:rFonts w:eastAsia="Times New Roman"/>
          <w:szCs w:val="24"/>
          <w:lang w:eastAsia="de-DE"/>
        </w:rPr>
        <w:br/>
        <w:t>Beweist sich bald,</w:t>
      </w:r>
      <w:r w:rsidRPr="00B223A7">
        <w:rPr>
          <w:rFonts w:eastAsia="Times New Roman"/>
          <w:szCs w:val="24"/>
          <w:lang w:eastAsia="de-DE"/>
        </w:rPr>
        <w:br/>
        <w:t>Macht schwach und ungestalt,</w:t>
      </w:r>
      <w:r w:rsidRPr="00B223A7">
        <w:rPr>
          <w:rFonts w:eastAsia="Times New Roman"/>
          <w:szCs w:val="24"/>
          <w:lang w:eastAsia="de-DE"/>
        </w:rPr>
        <w:br/>
        <w:t>Worauf die Menschen bauen.</w:t>
      </w:r>
      <w:r w:rsidRPr="00B223A7">
        <w:rPr>
          <w:rFonts w:eastAsia="Times New Roman"/>
          <w:szCs w:val="24"/>
          <w:lang w:eastAsia="de-DE"/>
        </w:rPr>
        <w:br/>
        <w:t xml:space="preserve">Auf eine </w:t>
      </w:r>
      <w:proofErr w:type="spellStart"/>
      <w:r w:rsidRPr="00B223A7">
        <w:rPr>
          <w:rFonts w:eastAsia="Times New Roman"/>
          <w:szCs w:val="24"/>
          <w:lang w:eastAsia="de-DE"/>
        </w:rPr>
        <w:t>Stund</w:t>
      </w:r>
      <w:proofErr w:type="spellEnd"/>
      <w:r w:rsidRPr="00B223A7">
        <w:rPr>
          <w:rFonts w:eastAsia="Times New Roman"/>
          <w:szCs w:val="24"/>
          <w:lang w:eastAsia="de-DE"/>
        </w:rPr>
        <w:br/>
        <w:t>Verbleicht Gesicht und Mund,</w:t>
      </w:r>
      <w:r w:rsidRPr="00B223A7">
        <w:rPr>
          <w:rFonts w:eastAsia="Times New Roman"/>
          <w:szCs w:val="24"/>
          <w:lang w:eastAsia="de-DE"/>
        </w:rPr>
        <w:br/>
        <w:t>Du kannst bald alles stillen,</w:t>
      </w:r>
      <w:r w:rsidRPr="00B223A7">
        <w:rPr>
          <w:rFonts w:eastAsia="Times New Roman"/>
          <w:szCs w:val="24"/>
          <w:lang w:eastAsia="de-DE"/>
        </w:rPr>
        <w:br/>
        <w:t>Und ob das Leben gleich vergeht,</w:t>
      </w:r>
      <w:r w:rsidRPr="00B223A7">
        <w:rPr>
          <w:rFonts w:eastAsia="Times New Roman"/>
          <w:szCs w:val="24"/>
          <w:lang w:eastAsia="de-DE"/>
        </w:rPr>
        <w:br/>
        <w:t>So geschiehts nach deinem Willen.</w:t>
      </w:r>
    </w:p>
    <w:p w14:paraId="0C6F458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so dein Hand</w:t>
      </w:r>
      <w:r w:rsidRPr="00B223A7">
        <w:rPr>
          <w:rFonts w:eastAsia="Times New Roman"/>
          <w:szCs w:val="24"/>
          <w:lang w:eastAsia="de-DE"/>
        </w:rPr>
        <w:br/>
        <w:t>Wird über uns gesandt</w:t>
      </w:r>
      <w:r w:rsidRPr="00B223A7">
        <w:rPr>
          <w:rFonts w:eastAsia="Times New Roman"/>
          <w:szCs w:val="24"/>
          <w:lang w:eastAsia="de-DE"/>
        </w:rPr>
        <w:br/>
        <w:t>Durch dein väterlich Heimsuchen,</w:t>
      </w:r>
      <w:r w:rsidRPr="00B223A7">
        <w:rPr>
          <w:rFonts w:eastAsia="Times New Roman"/>
          <w:szCs w:val="24"/>
          <w:lang w:eastAsia="de-DE"/>
        </w:rPr>
        <w:br/>
        <w:t>So gib zu Hand,</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solches werde bekannt,</w:t>
      </w:r>
      <w:r w:rsidRPr="00B223A7">
        <w:rPr>
          <w:rFonts w:eastAsia="Times New Roman"/>
          <w:szCs w:val="24"/>
          <w:lang w:eastAsia="de-DE"/>
        </w:rPr>
        <w:br/>
        <w:t>Wir nicht dawider fluchen;</w:t>
      </w:r>
      <w:r w:rsidRPr="00B223A7">
        <w:rPr>
          <w:rFonts w:eastAsia="Times New Roman"/>
          <w:szCs w:val="24"/>
          <w:lang w:eastAsia="de-DE"/>
        </w:rPr>
        <w:br/>
        <w:t>Gib Kraft allein,</w:t>
      </w:r>
      <w:r w:rsidRPr="00B223A7">
        <w:rPr>
          <w:rFonts w:eastAsia="Times New Roman"/>
          <w:szCs w:val="24"/>
          <w:lang w:eastAsia="de-DE"/>
        </w:rPr>
        <w:br/>
        <w:t>Den guten Willen dein</w:t>
      </w:r>
      <w:r w:rsidRPr="00B223A7">
        <w:rPr>
          <w:rFonts w:eastAsia="Times New Roman"/>
          <w:szCs w:val="24"/>
          <w:lang w:eastAsia="de-DE"/>
        </w:rPr>
        <w:br/>
      </w:r>
      <w:proofErr w:type="spellStart"/>
      <w:r w:rsidRPr="00B223A7">
        <w:rPr>
          <w:rFonts w:eastAsia="Times New Roman"/>
          <w:szCs w:val="24"/>
          <w:lang w:eastAsia="de-DE"/>
        </w:rPr>
        <w:t>Geduldiglich</w:t>
      </w:r>
      <w:proofErr w:type="spellEnd"/>
      <w:r w:rsidRPr="00B223A7">
        <w:rPr>
          <w:rFonts w:eastAsia="Times New Roman"/>
          <w:szCs w:val="24"/>
          <w:lang w:eastAsia="de-DE"/>
        </w:rPr>
        <w:t xml:space="preserve"> zu tragen,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leiblich Schmerz noch Blödigkeit</w:t>
      </w:r>
      <w:r w:rsidRPr="00B223A7">
        <w:rPr>
          <w:rFonts w:eastAsia="Times New Roman"/>
          <w:szCs w:val="24"/>
          <w:lang w:eastAsia="de-DE"/>
        </w:rPr>
        <w:br/>
        <w:t>Uns von dir nicht abjagen.</w:t>
      </w:r>
    </w:p>
    <w:p w14:paraId="23CBBE5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hab Geduld,</w:t>
      </w:r>
      <w:r w:rsidRPr="00B223A7">
        <w:rPr>
          <w:rFonts w:eastAsia="Times New Roman"/>
          <w:szCs w:val="24"/>
          <w:lang w:eastAsia="de-DE"/>
        </w:rPr>
        <w:br/>
        <w:t>Richt nicht nach unsrer Schuld,</w:t>
      </w:r>
      <w:r w:rsidRPr="00B223A7">
        <w:rPr>
          <w:rFonts w:eastAsia="Times New Roman"/>
          <w:szCs w:val="24"/>
          <w:lang w:eastAsia="de-DE"/>
        </w:rPr>
        <w:br/>
        <w:t>Wir müssen sonst verderben;</w:t>
      </w:r>
      <w:r w:rsidRPr="00B223A7">
        <w:rPr>
          <w:rFonts w:eastAsia="Times New Roman"/>
          <w:szCs w:val="24"/>
          <w:lang w:eastAsia="de-DE"/>
        </w:rPr>
        <w:br/>
        <w:t>Gib uns dein Huld</w:t>
      </w:r>
      <w:r w:rsidRPr="00B223A7">
        <w:rPr>
          <w:rFonts w:eastAsia="Times New Roman"/>
          <w:szCs w:val="24"/>
          <w:lang w:eastAsia="de-DE"/>
        </w:rPr>
        <w:br/>
        <w:t>Und Jesu Christi Unschuld,</w:t>
      </w:r>
      <w:r w:rsidRPr="00B223A7">
        <w:rPr>
          <w:rFonts w:eastAsia="Times New Roman"/>
          <w:szCs w:val="24"/>
          <w:lang w:eastAsia="de-DE"/>
        </w:rPr>
        <w:br/>
        <w:t>Durch den wir dein Reich erben.</w:t>
      </w:r>
      <w:r w:rsidRPr="00B223A7">
        <w:rPr>
          <w:rFonts w:eastAsia="Times New Roman"/>
          <w:szCs w:val="24"/>
          <w:lang w:eastAsia="de-DE"/>
        </w:rPr>
        <w:br/>
        <w:t>Denn deine kraft</w:t>
      </w:r>
      <w:r w:rsidRPr="00B223A7">
        <w:rPr>
          <w:rFonts w:eastAsia="Times New Roman"/>
          <w:szCs w:val="24"/>
          <w:lang w:eastAsia="de-DE"/>
        </w:rPr>
        <w:br/>
      </w:r>
      <w:proofErr w:type="spellStart"/>
      <w:r w:rsidRPr="00B223A7">
        <w:rPr>
          <w:rFonts w:eastAsia="Times New Roman"/>
          <w:szCs w:val="24"/>
          <w:lang w:eastAsia="de-DE"/>
        </w:rPr>
        <w:t>Solchs</w:t>
      </w:r>
      <w:proofErr w:type="spellEnd"/>
      <w:r w:rsidRPr="00B223A7">
        <w:rPr>
          <w:rFonts w:eastAsia="Times New Roman"/>
          <w:szCs w:val="24"/>
          <w:lang w:eastAsia="de-DE"/>
        </w:rPr>
        <w:t xml:space="preserve"> alles in uns schafft,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hie nicht verzagen.</w:t>
      </w:r>
      <w:r w:rsidRPr="00B223A7">
        <w:rPr>
          <w:rFonts w:eastAsia="Times New Roman"/>
          <w:szCs w:val="24"/>
          <w:lang w:eastAsia="de-DE"/>
        </w:rPr>
        <w:br/>
        <w:t xml:space="preserve">In </w:t>
      </w:r>
      <w:proofErr w:type="spellStart"/>
      <w:r w:rsidRPr="00B223A7">
        <w:rPr>
          <w:rFonts w:eastAsia="Times New Roman"/>
          <w:szCs w:val="24"/>
          <w:lang w:eastAsia="de-DE"/>
        </w:rPr>
        <w:t>Todesnoth</w:t>
      </w:r>
      <w:proofErr w:type="spellEnd"/>
      <w:r w:rsidRPr="00B223A7">
        <w:rPr>
          <w:rFonts w:eastAsia="Times New Roman"/>
          <w:szCs w:val="24"/>
          <w:lang w:eastAsia="de-DE"/>
        </w:rPr>
        <w:t xml:space="preserve">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uns dir, Gott,</w:t>
      </w:r>
      <w:r w:rsidRPr="00B223A7">
        <w:rPr>
          <w:rFonts w:eastAsia="Times New Roman"/>
          <w:szCs w:val="24"/>
          <w:lang w:eastAsia="de-DE"/>
        </w:rPr>
        <w:br/>
        <w:t xml:space="preserve">Durch </w:t>
      </w:r>
      <w:proofErr w:type="spellStart"/>
      <w:r w:rsidRPr="00B223A7">
        <w:rPr>
          <w:rFonts w:eastAsia="Times New Roman"/>
          <w:szCs w:val="24"/>
          <w:lang w:eastAsia="de-DE"/>
        </w:rPr>
        <w:t>JEsum</w:t>
      </w:r>
      <w:proofErr w:type="spellEnd"/>
      <w:r w:rsidRPr="00B223A7">
        <w:rPr>
          <w:rFonts w:eastAsia="Times New Roman"/>
          <w:szCs w:val="24"/>
          <w:lang w:eastAsia="de-DE"/>
        </w:rPr>
        <w:t xml:space="preserve"> Christum behagen.</w:t>
      </w:r>
    </w:p>
    <w:p w14:paraId="5A52B998" w14:textId="77777777" w:rsidR="00620594" w:rsidRDefault="00620594" w:rsidP="00620594">
      <w:pPr>
        <w:pStyle w:val="berschrift1"/>
      </w:pPr>
      <w:r w:rsidRPr="00B223A7">
        <w:t>HErr Jesu Christ, du höchstes Gut</w:t>
      </w:r>
    </w:p>
    <w:p w14:paraId="32A6E4D2" w14:textId="77777777" w:rsidR="00620594" w:rsidRPr="00542040" w:rsidRDefault="00620594" w:rsidP="00620594">
      <w:pPr>
        <w:rPr>
          <w:b/>
          <w:lang w:eastAsia="de-DE"/>
        </w:rPr>
      </w:pPr>
      <w:r w:rsidRPr="00542040">
        <w:rPr>
          <w:b/>
          <w:lang w:eastAsia="de-DE"/>
        </w:rPr>
        <w:t>Ein Gebet nach dem Evangelio am Tage Stephani.</w:t>
      </w:r>
    </w:p>
    <w:p w14:paraId="47A515A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Wenn mein Stündlein vorhanden ist.</w:t>
      </w:r>
    </w:p>
    <w:p w14:paraId="233C2E1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Jesu Christ, du höchstes Gut,</w:t>
      </w:r>
      <w:r w:rsidRPr="00B223A7">
        <w:rPr>
          <w:rFonts w:eastAsia="Times New Roman"/>
          <w:szCs w:val="24"/>
          <w:lang w:eastAsia="de-DE"/>
        </w:rPr>
        <w:br/>
        <w:t>Von dem all Gnad entsprießet,</w:t>
      </w:r>
      <w:r w:rsidRPr="00B223A7">
        <w:rPr>
          <w:rFonts w:eastAsia="Times New Roman"/>
          <w:szCs w:val="24"/>
          <w:lang w:eastAsia="de-DE"/>
        </w:rPr>
        <w:br/>
        <w:t>Sieh doch, wie man der Christen Blut</w:t>
      </w:r>
      <w:r w:rsidRPr="00B223A7">
        <w:rPr>
          <w:rFonts w:eastAsia="Times New Roman"/>
          <w:szCs w:val="24"/>
          <w:lang w:eastAsia="de-DE"/>
        </w:rPr>
        <w:br/>
        <w:t>So unverschämt vergießet;</w:t>
      </w:r>
      <w:r w:rsidRPr="00B223A7">
        <w:rPr>
          <w:rFonts w:eastAsia="Times New Roman"/>
          <w:szCs w:val="24"/>
          <w:lang w:eastAsia="de-DE"/>
        </w:rPr>
        <w:br/>
        <w:t>Des Teufels Zorn ist gar entbrannt,</w:t>
      </w:r>
      <w:r w:rsidRPr="00B223A7">
        <w:rPr>
          <w:rFonts w:eastAsia="Times New Roman"/>
          <w:szCs w:val="24"/>
          <w:lang w:eastAsia="de-DE"/>
        </w:rPr>
        <w:br/>
        <w:t xml:space="preserve">Er </w:t>
      </w:r>
      <w:proofErr w:type="spellStart"/>
      <w:r w:rsidRPr="00B223A7">
        <w:rPr>
          <w:rFonts w:eastAsia="Times New Roman"/>
          <w:szCs w:val="24"/>
          <w:lang w:eastAsia="de-DE"/>
        </w:rPr>
        <w:t>wüth</w:t>
      </w:r>
      <w:proofErr w:type="spellEnd"/>
      <w:r w:rsidRPr="00B223A7">
        <w:rPr>
          <w:rFonts w:eastAsia="Times New Roman"/>
          <w:szCs w:val="24"/>
          <w:lang w:eastAsia="de-DE"/>
        </w:rPr>
        <w:t xml:space="preserve"> und tobt in allem Land</w:t>
      </w:r>
      <w:r w:rsidRPr="00B223A7">
        <w:rPr>
          <w:rFonts w:eastAsia="Times New Roman"/>
          <w:szCs w:val="24"/>
          <w:lang w:eastAsia="de-DE"/>
        </w:rPr>
        <w:br/>
        <w:t>Und will uns gar verschlingen.</w:t>
      </w:r>
    </w:p>
    <w:p w14:paraId="56C1D9D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Ach HErr, beschütz dein‘ arm Gemein,</w:t>
      </w:r>
      <w:r w:rsidRPr="00B223A7">
        <w:rPr>
          <w:rFonts w:eastAsia="Times New Roman"/>
          <w:szCs w:val="24"/>
          <w:lang w:eastAsia="de-DE"/>
        </w:rPr>
        <w:br/>
        <w:t>Thu alles Unglück wenden,</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doch nicht den Namen dein</w:t>
      </w:r>
      <w:r w:rsidRPr="00B223A7">
        <w:rPr>
          <w:rFonts w:eastAsia="Times New Roman"/>
          <w:szCs w:val="24"/>
          <w:lang w:eastAsia="de-DE"/>
        </w:rPr>
        <w:br/>
        <w:t>In uns so gräulich schänden.</w:t>
      </w:r>
      <w:r w:rsidRPr="00B223A7">
        <w:rPr>
          <w:rFonts w:eastAsia="Times New Roman"/>
          <w:szCs w:val="24"/>
          <w:lang w:eastAsia="de-DE"/>
        </w:rPr>
        <w:br/>
        <w:t>Bezahl der Braut von Babylon</w:t>
      </w:r>
      <w:r w:rsidRPr="00B223A7">
        <w:rPr>
          <w:rFonts w:eastAsia="Times New Roman"/>
          <w:szCs w:val="24"/>
          <w:lang w:eastAsia="de-DE"/>
        </w:rPr>
        <w:br/>
        <w:t>All ihre Schmach und stolzen Hohn,</w:t>
      </w:r>
      <w:r w:rsidRPr="00B223A7">
        <w:rPr>
          <w:rFonts w:eastAsia="Times New Roman"/>
          <w:szCs w:val="24"/>
          <w:lang w:eastAsia="de-DE"/>
        </w:rPr>
        <w:br/>
        <w:t>Den sie uns hat bewiesen.</w:t>
      </w:r>
    </w:p>
    <w:p w14:paraId="65CED5A2"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Erleucht</w:t>
      </w:r>
      <w:proofErr w:type="spellEnd"/>
      <w:r w:rsidRPr="00B223A7">
        <w:rPr>
          <w:rFonts w:eastAsia="Times New Roman"/>
          <w:szCs w:val="24"/>
          <w:lang w:eastAsia="de-DE"/>
        </w:rPr>
        <w:t xml:space="preserve"> die Herzen, die dich nicht</w:t>
      </w:r>
      <w:r w:rsidRPr="00B223A7">
        <w:rPr>
          <w:rFonts w:eastAsia="Times New Roman"/>
          <w:szCs w:val="24"/>
          <w:lang w:eastAsia="de-DE"/>
        </w:rPr>
        <w:br/>
        <w:t>aus Einfalt recht erkennen,</w:t>
      </w:r>
      <w:r w:rsidRPr="00B223A7">
        <w:rPr>
          <w:rFonts w:eastAsia="Times New Roman"/>
          <w:szCs w:val="24"/>
          <w:lang w:eastAsia="de-DE"/>
        </w:rPr>
        <w:br/>
        <w:t>Sondern unwissend wider dich</w:t>
      </w:r>
      <w:r w:rsidRPr="00B223A7">
        <w:rPr>
          <w:rFonts w:eastAsia="Times New Roman"/>
          <w:szCs w:val="24"/>
          <w:lang w:eastAsia="de-DE"/>
        </w:rPr>
        <w:br/>
        <w:t>Wie Saul aus Eifer rennen;</w:t>
      </w:r>
      <w:r w:rsidRPr="00B223A7">
        <w:rPr>
          <w:rFonts w:eastAsia="Times New Roman"/>
          <w:szCs w:val="24"/>
          <w:lang w:eastAsia="de-DE"/>
        </w:rPr>
        <w:br/>
        <w:t xml:space="preserve">Die’s aber </w:t>
      </w:r>
      <w:proofErr w:type="spellStart"/>
      <w:r w:rsidRPr="00B223A7">
        <w:rPr>
          <w:rFonts w:eastAsia="Times New Roman"/>
          <w:szCs w:val="24"/>
          <w:lang w:eastAsia="de-DE"/>
        </w:rPr>
        <w:t>thun</w:t>
      </w:r>
      <w:proofErr w:type="spellEnd"/>
      <w:r w:rsidRPr="00B223A7">
        <w:rPr>
          <w:rFonts w:eastAsia="Times New Roman"/>
          <w:szCs w:val="24"/>
          <w:lang w:eastAsia="de-DE"/>
        </w:rPr>
        <w:t xml:space="preserve"> aus </w:t>
      </w:r>
      <w:proofErr w:type="spellStart"/>
      <w:r w:rsidRPr="00B223A7">
        <w:rPr>
          <w:rFonts w:eastAsia="Times New Roman"/>
          <w:szCs w:val="24"/>
          <w:lang w:eastAsia="de-DE"/>
        </w:rPr>
        <w:t>Frevelmuth</w:t>
      </w:r>
      <w:proofErr w:type="spellEnd"/>
      <w:r w:rsidRPr="00B223A7">
        <w:rPr>
          <w:rFonts w:eastAsia="Times New Roman"/>
          <w:szCs w:val="24"/>
          <w:lang w:eastAsia="de-DE"/>
        </w:rPr>
        <w:t>,</w:t>
      </w:r>
      <w:r w:rsidRPr="00B223A7">
        <w:rPr>
          <w:rFonts w:eastAsia="Times New Roman"/>
          <w:szCs w:val="24"/>
          <w:lang w:eastAsia="de-DE"/>
        </w:rPr>
        <w:br/>
        <w:t xml:space="preserve">Denselben </w:t>
      </w:r>
      <w:proofErr w:type="spellStart"/>
      <w:r w:rsidRPr="00B223A7">
        <w:rPr>
          <w:rFonts w:eastAsia="Times New Roman"/>
          <w:szCs w:val="24"/>
          <w:lang w:eastAsia="de-DE"/>
        </w:rPr>
        <w:t>halts</w:t>
      </w:r>
      <w:proofErr w:type="spellEnd"/>
      <w:r w:rsidRPr="00B223A7">
        <w:rPr>
          <w:rFonts w:eastAsia="Times New Roman"/>
          <w:szCs w:val="24"/>
          <w:lang w:eastAsia="de-DE"/>
        </w:rPr>
        <w:t xml:space="preserve"> ja nicht zu gut,</w:t>
      </w:r>
      <w:r w:rsidRPr="00B223A7">
        <w:rPr>
          <w:rFonts w:eastAsia="Times New Roman"/>
          <w:szCs w:val="24"/>
          <w:lang w:eastAsia="de-DE"/>
        </w:rPr>
        <w:br/>
        <w:t>Sondern stoß sie hinunter.</w:t>
      </w:r>
    </w:p>
    <w:p w14:paraId="4AE6A17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Erhalt uns im </w:t>
      </w:r>
      <w:proofErr w:type="spellStart"/>
      <w:r w:rsidRPr="00B223A7">
        <w:rPr>
          <w:rFonts w:eastAsia="Times New Roman"/>
          <w:szCs w:val="24"/>
          <w:lang w:eastAsia="de-DE"/>
        </w:rPr>
        <w:t>Erkenntniß</w:t>
      </w:r>
      <w:proofErr w:type="spellEnd"/>
      <w:r w:rsidRPr="00B223A7">
        <w:rPr>
          <w:rFonts w:eastAsia="Times New Roman"/>
          <w:szCs w:val="24"/>
          <w:lang w:eastAsia="de-DE"/>
        </w:rPr>
        <w:t xml:space="preserve"> dein,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darinnen bleiben</w:t>
      </w:r>
      <w:r w:rsidRPr="00B223A7">
        <w:rPr>
          <w:rFonts w:eastAsia="Times New Roman"/>
          <w:szCs w:val="24"/>
          <w:lang w:eastAsia="de-DE"/>
        </w:rPr>
        <w:br/>
        <w:t>Und uns im heißen Sonnenschein</w:t>
      </w:r>
      <w:r w:rsidRPr="00B223A7">
        <w:rPr>
          <w:rFonts w:eastAsia="Times New Roman"/>
          <w:szCs w:val="24"/>
          <w:lang w:eastAsia="de-DE"/>
        </w:rPr>
        <w:br/>
        <w:t>Davon nicht lassen treiben,</w:t>
      </w:r>
      <w:r w:rsidRPr="00B223A7">
        <w:rPr>
          <w:rFonts w:eastAsia="Times New Roman"/>
          <w:szCs w:val="24"/>
          <w:lang w:eastAsia="de-DE"/>
        </w:rPr>
        <w:br/>
        <w:t xml:space="preserve">Sondern mit deinem Geist </w:t>
      </w:r>
      <w:proofErr w:type="spellStart"/>
      <w:r w:rsidRPr="00B223A7">
        <w:rPr>
          <w:rFonts w:eastAsia="Times New Roman"/>
          <w:szCs w:val="24"/>
          <w:lang w:eastAsia="de-DE"/>
        </w:rPr>
        <w:t>behaft</w:t>
      </w:r>
      <w:proofErr w:type="spellEnd"/>
      <w:r w:rsidRPr="00B223A7">
        <w:rPr>
          <w:rFonts w:eastAsia="Times New Roman"/>
          <w:szCs w:val="24"/>
          <w:lang w:eastAsia="de-DE"/>
        </w:rPr>
        <w:br/>
        <w:t>Vollbringen gute Ritterschaft</w:t>
      </w:r>
      <w:r w:rsidRPr="00B223A7">
        <w:rPr>
          <w:rFonts w:eastAsia="Times New Roman"/>
          <w:szCs w:val="24"/>
          <w:lang w:eastAsia="de-DE"/>
        </w:rPr>
        <w:br/>
        <w:t>Im Leben und im Sterben. Amen.</w:t>
      </w:r>
    </w:p>
    <w:p w14:paraId="0CCCFE24" w14:textId="77777777" w:rsidR="00620594" w:rsidRDefault="00620594" w:rsidP="00620594">
      <w:pPr>
        <w:pStyle w:val="berschrift1"/>
      </w:pPr>
      <w:r w:rsidRPr="00B223A7">
        <w:t>Herr Jesu Christ, du höchstes Gut</w:t>
      </w:r>
    </w:p>
    <w:p w14:paraId="2F3E6F7D" w14:textId="77777777" w:rsidR="00620594" w:rsidRPr="00914AA5" w:rsidRDefault="00620594" w:rsidP="00620594">
      <w:pPr>
        <w:rPr>
          <w:b/>
          <w:lang w:eastAsia="de-DE"/>
        </w:rPr>
      </w:pPr>
      <w:r w:rsidRPr="00914AA5">
        <w:rPr>
          <w:b/>
          <w:lang w:eastAsia="de-DE"/>
        </w:rPr>
        <w:t>Flehen um Begnadigung</w:t>
      </w:r>
    </w:p>
    <w:p w14:paraId="0947E20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Jesu Christ, du höchstes Gut,</w:t>
      </w:r>
      <w:r w:rsidRPr="00B223A7">
        <w:rPr>
          <w:rFonts w:eastAsia="Times New Roman"/>
          <w:szCs w:val="24"/>
          <w:lang w:eastAsia="de-DE"/>
        </w:rPr>
        <w:br/>
        <w:t xml:space="preserve">Du Brunnquell der </w:t>
      </w:r>
      <w:proofErr w:type="spellStart"/>
      <w:r w:rsidRPr="00B223A7">
        <w:rPr>
          <w:rFonts w:eastAsia="Times New Roman"/>
          <w:szCs w:val="24"/>
          <w:lang w:eastAsia="de-DE"/>
        </w:rPr>
        <w:t>Genaden</w:t>
      </w:r>
      <w:proofErr w:type="spellEnd"/>
      <w:r w:rsidRPr="00B223A7">
        <w:rPr>
          <w:rFonts w:eastAsia="Times New Roman"/>
          <w:szCs w:val="24"/>
          <w:lang w:eastAsia="de-DE"/>
        </w:rPr>
        <w:t>,</w:t>
      </w:r>
      <w:r w:rsidRPr="00B223A7">
        <w:rPr>
          <w:rFonts w:eastAsia="Times New Roman"/>
          <w:szCs w:val="24"/>
          <w:lang w:eastAsia="de-DE"/>
        </w:rPr>
        <w:br/>
        <w:t>Sieh doch, wie ich in meinem Muth</w:t>
      </w:r>
      <w:r w:rsidRPr="00B223A7">
        <w:rPr>
          <w:rFonts w:eastAsia="Times New Roman"/>
          <w:szCs w:val="24"/>
          <w:lang w:eastAsia="de-DE"/>
        </w:rPr>
        <w:br/>
        <w:t>Mit Schmerzen bin beladen,</w:t>
      </w:r>
      <w:r w:rsidRPr="00B223A7">
        <w:rPr>
          <w:rFonts w:eastAsia="Times New Roman"/>
          <w:szCs w:val="24"/>
          <w:lang w:eastAsia="de-DE"/>
        </w:rPr>
        <w:br/>
        <w:t>Und in mir hab‘ der Pfeile viel,</w:t>
      </w:r>
      <w:r w:rsidRPr="00B223A7">
        <w:rPr>
          <w:rFonts w:eastAsia="Times New Roman"/>
          <w:szCs w:val="24"/>
          <w:lang w:eastAsia="de-DE"/>
        </w:rPr>
        <w:br/>
        <w:t>Die im Gewissen ohne Ziel</w:t>
      </w:r>
      <w:r w:rsidRPr="00B223A7">
        <w:rPr>
          <w:rFonts w:eastAsia="Times New Roman"/>
          <w:szCs w:val="24"/>
          <w:lang w:eastAsia="de-DE"/>
        </w:rPr>
        <w:br/>
        <w:t>Mich armen Sünder drücken.</w:t>
      </w:r>
    </w:p>
    <w:p w14:paraId="25B71BA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Erbarm‘ dich mein in solcher Last;</w:t>
      </w:r>
      <w:r w:rsidRPr="00B223A7">
        <w:rPr>
          <w:rFonts w:eastAsia="Times New Roman"/>
          <w:szCs w:val="24"/>
          <w:lang w:eastAsia="de-DE"/>
        </w:rPr>
        <w:br/>
      </w:r>
      <w:proofErr w:type="spellStart"/>
      <w:r w:rsidRPr="00B223A7">
        <w:rPr>
          <w:rFonts w:eastAsia="Times New Roman"/>
          <w:szCs w:val="24"/>
          <w:lang w:eastAsia="de-DE"/>
        </w:rPr>
        <w:t>Nim</w:t>
      </w:r>
      <w:proofErr w:type="spellEnd"/>
      <w:r w:rsidRPr="00B223A7">
        <w:rPr>
          <w:rFonts w:eastAsia="Times New Roman"/>
          <w:szCs w:val="24"/>
          <w:lang w:eastAsia="de-DE"/>
        </w:rPr>
        <w:t xml:space="preserve"> sie aus meinem Herzen,</w:t>
      </w:r>
      <w:r w:rsidRPr="00B223A7">
        <w:rPr>
          <w:rFonts w:eastAsia="Times New Roman"/>
          <w:szCs w:val="24"/>
          <w:lang w:eastAsia="de-DE"/>
        </w:rPr>
        <w:br/>
        <w:t xml:space="preserve">Dieweil du sie </w:t>
      </w:r>
      <w:proofErr w:type="spellStart"/>
      <w:r w:rsidRPr="00B223A7">
        <w:rPr>
          <w:rFonts w:eastAsia="Times New Roman"/>
          <w:szCs w:val="24"/>
          <w:lang w:eastAsia="de-DE"/>
        </w:rPr>
        <w:t>gebüßet</w:t>
      </w:r>
      <w:proofErr w:type="spellEnd"/>
      <w:r w:rsidRPr="00B223A7">
        <w:rPr>
          <w:rFonts w:eastAsia="Times New Roman"/>
          <w:szCs w:val="24"/>
          <w:lang w:eastAsia="de-DE"/>
        </w:rPr>
        <w:t xml:space="preserve"> hast.</w:t>
      </w:r>
      <w:r w:rsidRPr="00B223A7">
        <w:rPr>
          <w:rFonts w:eastAsia="Times New Roman"/>
          <w:szCs w:val="24"/>
          <w:lang w:eastAsia="de-DE"/>
        </w:rPr>
        <w:br/>
        <w:t>Am Holz mit Todesschmerzen,</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nicht für großem Weh‘</w:t>
      </w:r>
      <w:r w:rsidRPr="00B223A7">
        <w:rPr>
          <w:rFonts w:eastAsia="Times New Roman"/>
          <w:szCs w:val="24"/>
          <w:lang w:eastAsia="de-DE"/>
        </w:rPr>
        <w:br/>
        <w:t xml:space="preserve">In meinen Sünden </w:t>
      </w:r>
      <w:proofErr w:type="spellStart"/>
      <w:r w:rsidRPr="00B223A7">
        <w:rPr>
          <w:rFonts w:eastAsia="Times New Roman"/>
          <w:szCs w:val="24"/>
          <w:lang w:eastAsia="de-DE"/>
        </w:rPr>
        <w:t>untergeh</w:t>
      </w:r>
      <w:proofErr w:type="spellEnd"/>
      <w:r w:rsidRPr="00B223A7">
        <w:rPr>
          <w:rFonts w:eastAsia="Times New Roman"/>
          <w:szCs w:val="24"/>
          <w:lang w:eastAsia="de-DE"/>
        </w:rPr>
        <w:t>‘</w:t>
      </w:r>
      <w:r w:rsidRPr="00B223A7">
        <w:rPr>
          <w:rFonts w:eastAsia="Times New Roman"/>
          <w:szCs w:val="24"/>
          <w:lang w:eastAsia="de-DE"/>
        </w:rPr>
        <w:br/>
        <w:t>Und ewiglich verzage.</w:t>
      </w:r>
    </w:p>
    <w:p w14:paraId="7CACD23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Fürwahr, wenn mir das kommet ein,</w:t>
      </w:r>
      <w:r w:rsidRPr="00B223A7">
        <w:rPr>
          <w:rFonts w:eastAsia="Times New Roman"/>
          <w:szCs w:val="24"/>
          <w:lang w:eastAsia="de-DE"/>
        </w:rPr>
        <w:br/>
        <w:t>Was ich mein‘ Tag begangen:</w:t>
      </w:r>
      <w:r w:rsidRPr="00B223A7">
        <w:rPr>
          <w:rFonts w:eastAsia="Times New Roman"/>
          <w:szCs w:val="24"/>
          <w:lang w:eastAsia="de-DE"/>
        </w:rPr>
        <w:br/>
        <w:t>So fällt mir auf das Herz ein Stein,</w:t>
      </w:r>
      <w:r w:rsidRPr="00B223A7">
        <w:rPr>
          <w:rFonts w:eastAsia="Times New Roman"/>
          <w:szCs w:val="24"/>
          <w:lang w:eastAsia="de-DE"/>
        </w:rPr>
        <w:br/>
        <w:t>Und bin mit Furcht umfangen;</w:t>
      </w:r>
      <w:r w:rsidRPr="00B223A7">
        <w:rPr>
          <w:rFonts w:eastAsia="Times New Roman"/>
          <w:szCs w:val="24"/>
          <w:lang w:eastAsia="de-DE"/>
        </w:rPr>
        <w:br/>
        <w:t>Ja, ich weiß weder aus noch ein,</w:t>
      </w:r>
      <w:r w:rsidRPr="00B223A7">
        <w:rPr>
          <w:rFonts w:eastAsia="Times New Roman"/>
          <w:szCs w:val="24"/>
          <w:lang w:eastAsia="de-DE"/>
        </w:rPr>
        <w:br/>
        <w:t xml:space="preserve">Und </w:t>
      </w:r>
      <w:proofErr w:type="spellStart"/>
      <w:r w:rsidRPr="00B223A7">
        <w:rPr>
          <w:rFonts w:eastAsia="Times New Roman"/>
          <w:szCs w:val="24"/>
          <w:lang w:eastAsia="de-DE"/>
        </w:rPr>
        <w:t>müßte</w:t>
      </w:r>
      <w:proofErr w:type="spellEnd"/>
      <w:r w:rsidRPr="00B223A7">
        <w:rPr>
          <w:rFonts w:eastAsia="Times New Roman"/>
          <w:szCs w:val="24"/>
          <w:lang w:eastAsia="de-DE"/>
        </w:rPr>
        <w:t xml:space="preserve"> stracks verloren </w:t>
      </w:r>
      <w:proofErr w:type="spellStart"/>
      <w:r w:rsidRPr="00B223A7">
        <w:rPr>
          <w:rFonts w:eastAsia="Times New Roman"/>
          <w:szCs w:val="24"/>
          <w:lang w:eastAsia="de-DE"/>
        </w:rPr>
        <w:t>seyn</w:t>
      </w:r>
      <w:proofErr w:type="spellEnd"/>
      <w:r w:rsidRPr="00B223A7">
        <w:rPr>
          <w:rFonts w:eastAsia="Times New Roman"/>
          <w:szCs w:val="24"/>
          <w:lang w:eastAsia="de-DE"/>
        </w:rPr>
        <w:t>,</w:t>
      </w:r>
      <w:r w:rsidRPr="00B223A7">
        <w:rPr>
          <w:rFonts w:eastAsia="Times New Roman"/>
          <w:szCs w:val="24"/>
          <w:lang w:eastAsia="de-DE"/>
        </w:rPr>
        <w:br/>
        <w:t>Wenn ich dein Wort nicht hätte.</w:t>
      </w:r>
    </w:p>
    <w:p w14:paraId="0D08C40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Aber dein heilsam Wort das macht</w:t>
      </w:r>
      <w:r w:rsidRPr="00B223A7">
        <w:rPr>
          <w:rFonts w:eastAsia="Times New Roman"/>
          <w:szCs w:val="24"/>
          <w:lang w:eastAsia="de-DE"/>
        </w:rPr>
        <w:br/>
        <w:t>Mit seinem süßen Singen,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mir das Herze wieder lacht</w:t>
      </w:r>
      <w:r w:rsidRPr="00B223A7">
        <w:rPr>
          <w:rFonts w:eastAsia="Times New Roman"/>
          <w:szCs w:val="24"/>
          <w:lang w:eastAsia="de-DE"/>
        </w:rPr>
        <w:br/>
        <w:t>Und was beginnt zu springen,</w:t>
      </w:r>
      <w:r w:rsidRPr="00B223A7">
        <w:rPr>
          <w:rFonts w:eastAsia="Times New Roman"/>
          <w:szCs w:val="24"/>
          <w:lang w:eastAsia="de-DE"/>
        </w:rPr>
        <w:br/>
        <w:t>Dieweil es alle Gnad‘ verheißt</w:t>
      </w:r>
      <w:r w:rsidRPr="00B223A7">
        <w:rPr>
          <w:rFonts w:eastAsia="Times New Roman"/>
          <w:szCs w:val="24"/>
          <w:lang w:eastAsia="de-DE"/>
        </w:rPr>
        <w:br/>
        <w:t xml:space="preserve">Denen, die mit </w:t>
      </w:r>
      <w:proofErr w:type="spellStart"/>
      <w:r w:rsidRPr="00B223A7">
        <w:rPr>
          <w:rFonts w:eastAsia="Times New Roman"/>
          <w:szCs w:val="24"/>
          <w:lang w:eastAsia="de-DE"/>
        </w:rPr>
        <w:t>zuknirschtem</w:t>
      </w:r>
      <w:proofErr w:type="spellEnd"/>
      <w:r w:rsidRPr="00B223A7">
        <w:rPr>
          <w:rFonts w:eastAsia="Times New Roman"/>
          <w:szCs w:val="24"/>
          <w:lang w:eastAsia="de-DE"/>
        </w:rPr>
        <w:t xml:space="preserve"> Geist</w:t>
      </w:r>
      <w:r w:rsidRPr="00B223A7">
        <w:rPr>
          <w:rFonts w:eastAsia="Times New Roman"/>
          <w:szCs w:val="24"/>
          <w:lang w:eastAsia="de-DE"/>
        </w:rPr>
        <w:br/>
        <w:t>Zu dir, o Jesu, kommen.</w:t>
      </w:r>
    </w:p>
    <w:p w14:paraId="2454D76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Und weil ich denn in meinem Sinn,</w:t>
      </w:r>
      <w:r w:rsidRPr="00B223A7">
        <w:rPr>
          <w:rFonts w:eastAsia="Times New Roman"/>
          <w:szCs w:val="24"/>
          <w:lang w:eastAsia="de-DE"/>
        </w:rPr>
        <w:br/>
        <w:t xml:space="preserve">Wie ich zuvor </w:t>
      </w:r>
      <w:proofErr w:type="spellStart"/>
      <w:r w:rsidRPr="00B223A7">
        <w:rPr>
          <w:rFonts w:eastAsia="Times New Roman"/>
          <w:szCs w:val="24"/>
          <w:lang w:eastAsia="de-DE"/>
        </w:rPr>
        <w:t>geklaget</w:t>
      </w:r>
      <w:proofErr w:type="spellEnd"/>
      <w:r w:rsidRPr="00B223A7">
        <w:rPr>
          <w:rFonts w:eastAsia="Times New Roman"/>
          <w:szCs w:val="24"/>
          <w:lang w:eastAsia="de-DE"/>
        </w:rPr>
        <w:t>,</w:t>
      </w:r>
      <w:r w:rsidRPr="00B223A7">
        <w:rPr>
          <w:rFonts w:eastAsia="Times New Roman"/>
          <w:szCs w:val="24"/>
          <w:lang w:eastAsia="de-DE"/>
        </w:rPr>
        <w:br/>
        <w:t>Auch ein betrübter Sünder bin,</w:t>
      </w:r>
      <w:r w:rsidRPr="00B223A7">
        <w:rPr>
          <w:rFonts w:eastAsia="Times New Roman"/>
          <w:szCs w:val="24"/>
          <w:lang w:eastAsia="de-DE"/>
        </w:rPr>
        <w:br/>
        <w:t>Den sein Gewissen naget,</w:t>
      </w:r>
      <w:r w:rsidRPr="00B223A7">
        <w:rPr>
          <w:rFonts w:eastAsia="Times New Roman"/>
          <w:szCs w:val="24"/>
          <w:lang w:eastAsia="de-DE"/>
        </w:rPr>
        <w:br/>
        <w:t>Und gerne mögt‘ im Blute dein</w:t>
      </w:r>
      <w:r w:rsidRPr="00B223A7">
        <w:rPr>
          <w:rFonts w:eastAsia="Times New Roman"/>
          <w:szCs w:val="24"/>
          <w:lang w:eastAsia="de-DE"/>
        </w:rPr>
        <w:br/>
        <w:t xml:space="preserve">Von Sünden </w:t>
      </w:r>
      <w:proofErr w:type="spellStart"/>
      <w:r w:rsidRPr="00B223A7">
        <w:rPr>
          <w:rFonts w:eastAsia="Times New Roman"/>
          <w:szCs w:val="24"/>
          <w:lang w:eastAsia="de-DE"/>
        </w:rPr>
        <w:t>absolviret</w:t>
      </w:r>
      <w:proofErr w:type="spellEnd"/>
      <w:r w:rsidRPr="00B223A7">
        <w:rPr>
          <w:rFonts w:eastAsia="Times New Roman"/>
          <w:szCs w:val="24"/>
          <w:lang w:eastAsia="de-DE"/>
        </w:rPr>
        <w:t xml:space="preserve"> </w:t>
      </w:r>
      <w:proofErr w:type="spellStart"/>
      <w:r w:rsidRPr="00B223A7">
        <w:rPr>
          <w:rFonts w:eastAsia="Times New Roman"/>
          <w:szCs w:val="24"/>
          <w:lang w:eastAsia="de-DE"/>
        </w:rPr>
        <w:t>seyn</w:t>
      </w:r>
      <w:proofErr w:type="spellEnd"/>
      <w:r w:rsidRPr="00B223A7">
        <w:rPr>
          <w:rFonts w:eastAsia="Times New Roman"/>
          <w:szCs w:val="24"/>
          <w:lang w:eastAsia="de-DE"/>
        </w:rPr>
        <w:t>,</w:t>
      </w:r>
      <w:r w:rsidRPr="00B223A7">
        <w:rPr>
          <w:rFonts w:eastAsia="Times New Roman"/>
          <w:szCs w:val="24"/>
          <w:lang w:eastAsia="de-DE"/>
        </w:rPr>
        <w:br/>
        <w:t>Wie David und Manasses:</w:t>
      </w:r>
    </w:p>
    <w:p w14:paraId="65D826E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Als komm‘ ich auch zu dir allhie</w:t>
      </w:r>
      <w:r w:rsidRPr="00B223A7">
        <w:rPr>
          <w:rFonts w:eastAsia="Times New Roman"/>
          <w:szCs w:val="24"/>
          <w:lang w:eastAsia="de-DE"/>
        </w:rPr>
        <w:br/>
        <w:t>In meiner Angst geschritten,</w:t>
      </w:r>
      <w:r w:rsidRPr="00B223A7">
        <w:rPr>
          <w:rFonts w:eastAsia="Times New Roman"/>
          <w:szCs w:val="24"/>
          <w:lang w:eastAsia="de-DE"/>
        </w:rPr>
        <w:br/>
        <w:t xml:space="preserve">Und </w:t>
      </w:r>
      <w:proofErr w:type="spellStart"/>
      <w:r w:rsidRPr="00B223A7">
        <w:rPr>
          <w:rFonts w:eastAsia="Times New Roman"/>
          <w:szCs w:val="24"/>
          <w:lang w:eastAsia="de-DE"/>
        </w:rPr>
        <w:t>thu</w:t>
      </w:r>
      <w:proofErr w:type="spellEnd"/>
      <w:r w:rsidRPr="00B223A7">
        <w:rPr>
          <w:rFonts w:eastAsia="Times New Roman"/>
          <w:szCs w:val="24"/>
          <w:lang w:eastAsia="de-DE"/>
        </w:rPr>
        <w:t>‘ dich mit gebeugtem Knie</w:t>
      </w:r>
      <w:r w:rsidRPr="00B223A7">
        <w:rPr>
          <w:rFonts w:eastAsia="Times New Roman"/>
          <w:szCs w:val="24"/>
          <w:lang w:eastAsia="de-DE"/>
        </w:rPr>
        <w:br/>
        <w:t>Von ganzem Herzen bitten:</w:t>
      </w:r>
      <w:r w:rsidRPr="00B223A7">
        <w:rPr>
          <w:rFonts w:eastAsia="Times New Roman"/>
          <w:szCs w:val="24"/>
          <w:lang w:eastAsia="de-DE"/>
        </w:rPr>
        <w:br/>
        <w:t xml:space="preserve">Verzeih mir doch </w:t>
      </w:r>
      <w:proofErr w:type="spellStart"/>
      <w:r w:rsidRPr="00B223A7">
        <w:rPr>
          <w:rFonts w:eastAsia="Times New Roman"/>
          <w:szCs w:val="24"/>
          <w:lang w:eastAsia="de-DE"/>
        </w:rPr>
        <w:t>genädiglich</w:t>
      </w:r>
      <w:proofErr w:type="spellEnd"/>
      <w:r w:rsidRPr="00B223A7">
        <w:rPr>
          <w:rFonts w:eastAsia="Times New Roman"/>
          <w:szCs w:val="24"/>
          <w:lang w:eastAsia="de-DE"/>
        </w:rPr>
        <w:t>,</w:t>
      </w:r>
      <w:r w:rsidRPr="00B223A7">
        <w:rPr>
          <w:rFonts w:eastAsia="Times New Roman"/>
          <w:szCs w:val="24"/>
          <w:lang w:eastAsia="de-DE"/>
        </w:rPr>
        <w:br/>
        <w:t>Was ich mein‘ Lebtag‘ wider dich</w:t>
      </w:r>
      <w:r w:rsidRPr="00B223A7">
        <w:rPr>
          <w:rFonts w:eastAsia="Times New Roman"/>
          <w:szCs w:val="24"/>
          <w:lang w:eastAsia="de-DE"/>
        </w:rPr>
        <w:br/>
        <w:t>Auf Erden hab‘ begangen.</w:t>
      </w:r>
    </w:p>
    <w:p w14:paraId="3058D39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O Herr, </w:t>
      </w:r>
      <w:proofErr w:type="spellStart"/>
      <w:r w:rsidRPr="00B223A7">
        <w:rPr>
          <w:rFonts w:eastAsia="Times New Roman"/>
          <w:szCs w:val="24"/>
          <w:lang w:eastAsia="de-DE"/>
        </w:rPr>
        <w:t>vergieb</w:t>
      </w:r>
      <w:proofErr w:type="spellEnd"/>
      <w:r w:rsidRPr="00B223A7">
        <w:rPr>
          <w:rFonts w:eastAsia="Times New Roman"/>
          <w:szCs w:val="24"/>
          <w:lang w:eastAsia="de-DE"/>
        </w:rPr>
        <w:t xml:space="preserve">, </w:t>
      </w:r>
      <w:proofErr w:type="spellStart"/>
      <w:r w:rsidRPr="00B223A7">
        <w:rPr>
          <w:rFonts w:eastAsia="Times New Roman"/>
          <w:szCs w:val="24"/>
          <w:lang w:eastAsia="de-DE"/>
        </w:rPr>
        <w:t>vergieb</w:t>
      </w:r>
      <w:proofErr w:type="spellEnd"/>
      <w:r w:rsidRPr="00B223A7">
        <w:rPr>
          <w:rFonts w:eastAsia="Times New Roman"/>
          <w:szCs w:val="24"/>
          <w:lang w:eastAsia="de-DE"/>
        </w:rPr>
        <w:t xml:space="preserve">‘ </w:t>
      </w:r>
      <w:proofErr w:type="spellStart"/>
      <w:r w:rsidRPr="00B223A7">
        <w:rPr>
          <w:rFonts w:eastAsia="Times New Roman"/>
          <w:szCs w:val="24"/>
          <w:lang w:eastAsia="de-DE"/>
        </w:rPr>
        <w:t>mir’s</w:t>
      </w:r>
      <w:proofErr w:type="spellEnd"/>
      <w:r w:rsidRPr="00B223A7">
        <w:rPr>
          <w:rFonts w:eastAsia="Times New Roman"/>
          <w:szCs w:val="24"/>
          <w:lang w:eastAsia="de-DE"/>
        </w:rPr>
        <w:t xml:space="preserve"> doch</w:t>
      </w:r>
      <w:r w:rsidRPr="00B223A7">
        <w:rPr>
          <w:rFonts w:eastAsia="Times New Roman"/>
          <w:szCs w:val="24"/>
          <w:lang w:eastAsia="de-DE"/>
        </w:rPr>
        <w:br/>
        <w:t>Um deines Namens willen,</w:t>
      </w:r>
      <w:r w:rsidRPr="00B223A7">
        <w:rPr>
          <w:rFonts w:eastAsia="Times New Roman"/>
          <w:szCs w:val="24"/>
          <w:lang w:eastAsia="de-DE"/>
        </w:rPr>
        <w:br/>
        <w:t xml:space="preserve">Und </w:t>
      </w:r>
      <w:proofErr w:type="spellStart"/>
      <w:r w:rsidRPr="00B223A7">
        <w:rPr>
          <w:rFonts w:eastAsia="Times New Roman"/>
          <w:szCs w:val="24"/>
          <w:lang w:eastAsia="de-DE"/>
        </w:rPr>
        <w:t>thu</w:t>
      </w:r>
      <w:proofErr w:type="spellEnd"/>
      <w:r w:rsidRPr="00B223A7">
        <w:rPr>
          <w:rFonts w:eastAsia="Times New Roman"/>
          <w:szCs w:val="24"/>
          <w:lang w:eastAsia="de-DE"/>
        </w:rPr>
        <w:t xml:space="preserve"> in mir das schwere Joch</w:t>
      </w:r>
      <w:r w:rsidRPr="00B223A7">
        <w:rPr>
          <w:rFonts w:eastAsia="Times New Roman"/>
          <w:szCs w:val="24"/>
          <w:lang w:eastAsia="de-DE"/>
        </w:rPr>
        <w:br/>
        <w:t xml:space="preserve">Der </w:t>
      </w:r>
      <w:proofErr w:type="spellStart"/>
      <w:r w:rsidRPr="00B223A7">
        <w:rPr>
          <w:rFonts w:eastAsia="Times New Roman"/>
          <w:szCs w:val="24"/>
          <w:lang w:eastAsia="de-DE"/>
        </w:rPr>
        <w:t>Uebertretung</w:t>
      </w:r>
      <w:proofErr w:type="spellEnd"/>
      <w:r w:rsidRPr="00B223A7">
        <w:rPr>
          <w:rFonts w:eastAsia="Times New Roman"/>
          <w:szCs w:val="24"/>
          <w:lang w:eastAsia="de-DE"/>
        </w:rPr>
        <w:t xml:space="preserve"> stillen,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sich mein Herz zufrieden </w:t>
      </w:r>
      <w:proofErr w:type="spellStart"/>
      <w:r w:rsidRPr="00B223A7">
        <w:rPr>
          <w:rFonts w:eastAsia="Times New Roman"/>
          <w:szCs w:val="24"/>
          <w:lang w:eastAsia="de-DE"/>
        </w:rPr>
        <w:t>geb</w:t>
      </w:r>
      <w:proofErr w:type="spellEnd"/>
      <w:r w:rsidRPr="00B223A7">
        <w:rPr>
          <w:rFonts w:eastAsia="Times New Roman"/>
          <w:szCs w:val="24"/>
          <w:lang w:eastAsia="de-DE"/>
        </w:rPr>
        <w:t>‘</w:t>
      </w:r>
      <w:r w:rsidRPr="00B223A7">
        <w:rPr>
          <w:rFonts w:eastAsia="Times New Roman"/>
          <w:szCs w:val="24"/>
          <w:lang w:eastAsia="de-DE"/>
        </w:rPr>
        <w:br/>
        <w:t>Und dir hinfort zu Ehren leb‘</w:t>
      </w:r>
      <w:r w:rsidRPr="00B223A7">
        <w:rPr>
          <w:rFonts w:eastAsia="Times New Roman"/>
          <w:szCs w:val="24"/>
          <w:lang w:eastAsia="de-DE"/>
        </w:rPr>
        <w:br/>
        <w:t>Mit kindlichem Gehorsam.</w:t>
      </w:r>
    </w:p>
    <w:p w14:paraId="5AB93A3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Stärk‘ mich mit deinem Freudengeist,</w:t>
      </w:r>
      <w:r w:rsidRPr="00B223A7">
        <w:rPr>
          <w:rFonts w:eastAsia="Times New Roman"/>
          <w:szCs w:val="24"/>
          <w:lang w:eastAsia="de-DE"/>
        </w:rPr>
        <w:br/>
        <w:t>Heil‘ mich mit deinen Wunden,</w:t>
      </w:r>
      <w:r w:rsidRPr="00B223A7">
        <w:rPr>
          <w:rFonts w:eastAsia="Times New Roman"/>
          <w:szCs w:val="24"/>
          <w:lang w:eastAsia="de-DE"/>
        </w:rPr>
        <w:br/>
        <w:t>Wasch mich mit deinem Todesschweiß</w:t>
      </w:r>
      <w:r w:rsidRPr="00B223A7">
        <w:rPr>
          <w:rFonts w:eastAsia="Times New Roman"/>
          <w:szCs w:val="24"/>
          <w:lang w:eastAsia="de-DE"/>
        </w:rPr>
        <w:br/>
        <w:t>In meiner letzten Stunden,</w:t>
      </w:r>
      <w:r w:rsidRPr="00B223A7">
        <w:rPr>
          <w:rFonts w:eastAsia="Times New Roman"/>
          <w:szCs w:val="24"/>
          <w:lang w:eastAsia="de-DE"/>
        </w:rPr>
        <w:br/>
        <w:t xml:space="preserve">Und </w:t>
      </w:r>
      <w:proofErr w:type="spellStart"/>
      <w:r w:rsidRPr="00B223A7">
        <w:rPr>
          <w:rFonts w:eastAsia="Times New Roman"/>
          <w:szCs w:val="24"/>
          <w:lang w:eastAsia="de-DE"/>
        </w:rPr>
        <w:t>nim</w:t>
      </w:r>
      <w:proofErr w:type="spellEnd"/>
      <w:r w:rsidRPr="00B223A7">
        <w:rPr>
          <w:rFonts w:eastAsia="Times New Roman"/>
          <w:szCs w:val="24"/>
          <w:lang w:eastAsia="de-DE"/>
        </w:rPr>
        <w:t xml:space="preserve"> mich einst, wenn dir’s gefällt,</w:t>
      </w:r>
      <w:r w:rsidRPr="00B223A7">
        <w:rPr>
          <w:rFonts w:eastAsia="Times New Roman"/>
          <w:szCs w:val="24"/>
          <w:lang w:eastAsia="de-DE"/>
        </w:rPr>
        <w:br/>
        <w:t>Im rechten Glauben aus der Welt</w:t>
      </w:r>
      <w:r w:rsidRPr="00B223A7">
        <w:rPr>
          <w:rFonts w:eastAsia="Times New Roman"/>
          <w:szCs w:val="24"/>
          <w:lang w:eastAsia="de-DE"/>
        </w:rPr>
        <w:br/>
        <w:t>Zu deinen Auserwählten!</w:t>
      </w:r>
    </w:p>
    <w:p w14:paraId="0EFC2AD4" w14:textId="77777777" w:rsidR="00620594" w:rsidRDefault="00620594" w:rsidP="00620594">
      <w:pPr>
        <w:pStyle w:val="berschrift1"/>
      </w:pPr>
      <w:r w:rsidRPr="00B223A7">
        <w:t>HErr Jesu Christ, du höchstes Gut</w:t>
      </w:r>
    </w:p>
    <w:p w14:paraId="7B03B35F" w14:textId="77777777" w:rsidR="00620594" w:rsidRPr="00914AA5" w:rsidRDefault="00620594" w:rsidP="00620594">
      <w:pPr>
        <w:rPr>
          <w:b/>
          <w:bCs/>
        </w:rPr>
      </w:pPr>
      <w:r w:rsidRPr="00914AA5">
        <w:rPr>
          <w:b/>
        </w:rPr>
        <w:t>Abendmahlslied</w:t>
      </w:r>
    </w:p>
    <w:p w14:paraId="580531B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Jesu Christ, du höchstes Gut,</w:t>
      </w:r>
      <w:r w:rsidRPr="00B223A7">
        <w:rPr>
          <w:rFonts w:eastAsia="Times New Roman"/>
          <w:szCs w:val="24"/>
          <w:lang w:eastAsia="de-DE"/>
        </w:rPr>
        <w:br/>
        <w:t>du Brunnquell aller Gnaden!</w:t>
      </w:r>
      <w:r w:rsidRPr="00B223A7">
        <w:rPr>
          <w:rFonts w:eastAsia="Times New Roman"/>
          <w:szCs w:val="24"/>
          <w:lang w:eastAsia="de-DE"/>
        </w:rPr>
        <w:br/>
        <w:t>wir kommen, deinen Leib und Blut,</w:t>
      </w:r>
      <w:r w:rsidRPr="00B223A7">
        <w:rPr>
          <w:rFonts w:eastAsia="Times New Roman"/>
          <w:szCs w:val="24"/>
          <w:lang w:eastAsia="de-DE"/>
        </w:rPr>
        <w:br/>
        <w:t>wie du uns hast geladen,</w:t>
      </w:r>
      <w:r w:rsidRPr="00B223A7">
        <w:rPr>
          <w:rFonts w:eastAsia="Times New Roman"/>
          <w:szCs w:val="24"/>
          <w:lang w:eastAsia="de-DE"/>
        </w:rPr>
        <w:br/>
        <w:t>zu deiner Liebe Herrlichkeit</w:t>
      </w:r>
      <w:r w:rsidRPr="00B223A7">
        <w:rPr>
          <w:rFonts w:eastAsia="Times New Roman"/>
          <w:szCs w:val="24"/>
          <w:lang w:eastAsia="de-DE"/>
        </w:rPr>
        <w:br/>
        <w:t>uns unsrer Seelen Seligkeit</w:t>
      </w:r>
      <w:r w:rsidRPr="00B223A7">
        <w:rPr>
          <w:rFonts w:eastAsia="Times New Roman"/>
          <w:szCs w:val="24"/>
          <w:lang w:eastAsia="de-DE"/>
        </w:rPr>
        <w:br/>
        <w:t xml:space="preserve">zu </w:t>
      </w:r>
      <w:proofErr w:type="spellStart"/>
      <w:r w:rsidRPr="00B223A7">
        <w:rPr>
          <w:rFonts w:eastAsia="Times New Roman"/>
          <w:szCs w:val="24"/>
          <w:lang w:eastAsia="de-DE"/>
        </w:rPr>
        <w:t>eßen</w:t>
      </w:r>
      <w:proofErr w:type="spellEnd"/>
      <w:r w:rsidRPr="00B223A7">
        <w:rPr>
          <w:rFonts w:eastAsia="Times New Roman"/>
          <w:szCs w:val="24"/>
          <w:lang w:eastAsia="de-DE"/>
        </w:rPr>
        <w:t xml:space="preserve"> und zu trinken.</w:t>
      </w:r>
    </w:p>
    <w:p w14:paraId="5A51B44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O Jesu, mach uns selbst bereit</w:t>
      </w:r>
      <w:r w:rsidRPr="00B223A7">
        <w:rPr>
          <w:rFonts w:eastAsia="Times New Roman"/>
          <w:szCs w:val="24"/>
          <w:lang w:eastAsia="de-DE"/>
        </w:rPr>
        <w:br/>
        <w:t>zu diesem hohen Werke,</w:t>
      </w:r>
      <w:r w:rsidRPr="00B223A7">
        <w:rPr>
          <w:rFonts w:eastAsia="Times New Roman"/>
          <w:szCs w:val="24"/>
          <w:lang w:eastAsia="de-DE"/>
        </w:rPr>
        <w:br/>
        <w:t>schenk uns dein schönes Ehrenkleid</w:t>
      </w:r>
      <w:r w:rsidRPr="00B223A7">
        <w:rPr>
          <w:rFonts w:eastAsia="Times New Roman"/>
          <w:szCs w:val="24"/>
          <w:lang w:eastAsia="de-DE"/>
        </w:rPr>
        <w:br/>
        <w:t>durch deines Geistes Stärke;</w:t>
      </w:r>
      <w:r w:rsidRPr="00B223A7">
        <w:rPr>
          <w:rFonts w:eastAsia="Times New Roman"/>
          <w:szCs w:val="24"/>
          <w:lang w:eastAsia="de-DE"/>
        </w:rPr>
        <w:br/>
        <w:t xml:space="preserve">hilf,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w:t>
      </w:r>
      <w:proofErr w:type="spellStart"/>
      <w:r w:rsidRPr="00B223A7">
        <w:rPr>
          <w:rFonts w:eastAsia="Times New Roman"/>
          <w:szCs w:val="24"/>
          <w:lang w:eastAsia="de-DE"/>
        </w:rPr>
        <w:t>würdge</w:t>
      </w:r>
      <w:proofErr w:type="spellEnd"/>
      <w:r w:rsidRPr="00B223A7">
        <w:rPr>
          <w:rFonts w:eastAsia="Times New Roman"/>
          <w:szCs w:val="24"/>
          <w:lang w:eastAsia="de-DE"/>
        </w:rPr>
        <w:t xml:space="preserve"> Gäste sein,</w:t>
      </w:r>
      <w:r w:rsidRPr="00B223A7">
        <w:rPr>
          <w:rFonts w:eastAsia="Times New Roman"/>
          <w:szCs w:val="24"/>
          <w:lang w:eastAsia="de-DE"/>
        </w:rPr>
        <w:br/>
        <w:t xml:space="preserve">und werden dir </w:t>
      </w:r>
      <w:proofErr w:type="spellStart"/>
      <w:r w:rsidRPr="00B223A7">
        <w:rPr>
          <w:rFonts w:eastAsia="Times New Roman"/>
          <w:szCs w:val="24"/>
          <w:lang w:eastAsia="de-DE"/>
        </w:rPr>
        <w:t>gepflanzet</w:t>
      </w:r>
      <w:proofErr w:type="spellEnd"/>
      <w:r w:rsidRPr="00B223A7">
        <w:rPr>
          <w:rFonts w:eastAsia="Times New Roman"/>
          <w:szCs w:val="24"/>
          <w:lang w:eastAsia="de-DE"/>
        </w:rPr>
        <w:t xml:space="preserve"> ein</w:t>
      </w:r>
      <w:r w:rsidRPr="00B223A7">
        <w:rPr>
          <w:rFonts w:eastAsia="Times New Roman"/>
          <w:szCs w:val="24"/>
          <w:lang w:eastAsia="de-DE"/>
        </w:rPr>
        <w:br/>
        <w:t xml:space="preserve">zum </w:t>
      </w:r>
      <w:proofErr w:type="spellStart"/>
      <w:r w:rsidRPr="00B223A7">
        <w:rPr>
          <w:rFonts w:eastAsia="Times New Roman"/>
          <w:szCs w:val="24"/>
          <w:lang w:eastAsia="de-DE"/>
        </w:rPr>
        <w:t>ewgen</w:t>
      </w:r>
      <w:proofErr w:type="spellEnd"/>
      <w:r w:rsidRPr="00B223A7">
        <w:rPr>
          <w:rFonts w:eastAsia="Times New Roman"/>
          <w:szCs w:val="24"/>
          <w:lang w:eastAsia="de-DE"/>
        </w:rPr>
        <w:t xml:space="preserve"> Himmelswesen.</w:t>
      </w:r>
    </w:p>
    <w:p w14:paraId="0B7D6CA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Bleib du in uns,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in dir</w:t>
      </w:r>
      <w:r w:rsidRPr="00B223A7">
        <w:rPr>
          <w:rFonts w:eastAsia="Times New Roman"/>
          <w:szCs w:val="24"/>
          <w:lang w:eastAsia="de-DE"/>
        </w:rPr>
        <w:br/>
        <w:t>auch bis ans Ende bleiben;</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Noth uns für und für</w:t>
      </w:r>
      <w:r w:rsidRPr="00B223A7">
        <w:rPr>
          <w:rFonts w:eastAsia="Times New Roman"/>
          <w:szCs w:val="24"/>
          <w:lang w:eastAsia="de-DE"/>
        </w:rPr>
        <w:br/>
        <w:t>von dir nicht wieder treiben,</w:t>
      </w:r>
      <w:r w:rsidRPr="00B223A7">
        <w:rPr>
          <w:rFonts w:eastAsia="Times New Roman"/>
          <w:szCs w:val="24"/>
          <w:lang w:eastAsia="de-DE"/>
        </w:rPr>
        <w:br/>
        <w:t>bis wir durch deines Nachtmahls Kraft</w:t>
      </w:r>
      <w:r w:rsidRPr="00B223A7">
        <w:rPr>
          <w:rFonts w:eastAsia="Times New Roman"/>
          <w:szCs w:val="24"/>
          <w:lang w:eastAsia="de-DE"/>
        </w:rPr>
        <w:br/>
        <w:t>zu Auserwählten fortgeschafft</w:t>
      </w:r>
      <w:r w:rsidRPr="00B223A7">
        <w:rPr>
          <w:rFonts w:eastAsia="Times New Roman"/>
          <w:szCs w:val="24"/>
          <w:lang w:eastAsia="de-DE"/>
        </w:rPr>
        <w:br/>
        <w:t>und ewig selig werden.</w:t>
      </w:r>
    </w:p>
    <w:p w14:paraId="65BEBF66" w14:textId="77777777" w:rsidR="00620594" w:rsidRDefault="00620594" w:rsidP="00620594">
      <w:pPr>
        <w:pStyle w:val="berschrift1"/>
      </w:pPr>
      <w:r w:rsidRPr="00B223A7">
        <w:t>HErr Jesu Christ, ich leg mich nu</w:t>
      </w:r>
    </w:p>
    <w:p w14:paraId="61C19FBE" w14:textId="77777777" w:rsidR="00620594" w:rsidRPr="00542040" w:rsidRDefault="00620594" w:rsidP="00620594">
      <w:pPr>
        <w:rPr>
          <w:b/>
          <w:lang w:eastAsia="de-DE"/>
        </w:rPr>
      </w:pPr>
      <w:r w:rsidRPr="00542040">
        <w:rPr>
          <w:b/>
          <w:lang w:eastAsia="de-DE"/>
        </w:rPr>
        <w:t>Ein Abendsegen</w:t>
      </w:r>
    </w:p>
    <w:p w14:paraId="5C1A273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Jesu Christ, ich leg mich nu</w:t>
      </w:r>
      <w:r w:rsidRPr="00B223A7">
        <w:rPr>
          <w:rFonts w:eastAsia="Times New Roman"/>
          <w:szCs w:val="24"/>
          <w:lang w:eastAsia="de-DE"/>
        </w:rPr>
        <w:br/>
        <w:t>Jetzt abermals in meine Ruh,</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mein Körper habe Rast,</w:t>
      </w:r>
      <w:r w:rsidRPr="00B223A7">
        <w:rPr>
          <w:rFonts w:eastAsia="Times New Roman"/>
          <w:szCs w:val="24"/>
          <w:lang w:eastAsia="de-DE"/>
        </w:rPr>
        <w:br/>
        <w:t>Wie du es ihm verdienet hast.</w:t>
      </w:r>
    </w:p>
    <w:p w14:paraId="726072F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Ich bitte dich im Geiste dein,</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deine Engel bei mir sein,</w:t>
      </w:r>
      <w:r w:rsidRPr="00B223A7">
        <w:rPr>
          <w:rFonts w:eastAsia="Times New Roman"/>
          <w:szCs w:val="24"/>
          <w:lang w:eastAsia="de-DE"/>
        </w:rPr>
        <w:br/>
        <w:t xml:space="preserve">Mich zu bewahren </w:t>
      </w:r>
      <w:proofErr w:type="spellStart"/>
      <w:r w:rsidRPr="00B223A7">
        <w:rPr>
          <w:rFonts w:eastAsia="Times New Roman"/>
          <w:szCs w:val="24"/>
          <w:lang w:eastAsia="de-DE"/>
        </w:rPr>
        <w:t>allgestalt</w:t>
      </w:r>
      <w:proofErr w:type="spellEnd"/>
      <w:r w:rsidRPr="00B223A7">
        <w:rPr>
          <w:rFonts w:eastAsia="Times New Roman"/>
          <w:szCs w:val="24"/>
          <w:lang w:eastAsia="de-DE"/>
        </w:rPr>
        <w:br/>
        <w:t>Vors Teufels Bosheit und Gewalt.</w:t>
      </w:r>
    </w:p>
    <w:p w14:paraId="7926D70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Damit ich wieder Kraft erhol</w:t>
      </w:r>
      <w:r w:rsidRPr="00B223A7">
        <w:rPr>
          <w:rFonts w:eastAsia="Times New Roman"/>
          <w:szCs w:val="24"/>
          <w:lang w:eastAsia="de-DE"/>
        </w:rPr>
        <w:br/>
        <w:t>Auf morgen zu bestellen wohl</w:t>
      </w:r>
      <w:r w:rsidRPr="00B223A7">
        <w:rPr>
          <w:rFonts w:eastAsia="Times New Roman"/>
          <w:szCs w:val="24"/>
          <w:lang w:eastAsia="de-DE"/>
        </w:rPr>
        <w:br/>
        <w:t>In deiner Furcht mit frischem Muth,</w:t>
      </w:r>
      <w:r w:rsidRPr="00B223A7">
        <w:rPr>
          <w:rFonts w:eastAsia="Times New Roman"/>
          <w:szCs w:val="24"/>
          <w:lang w:eastAsia="de-DE"/>
        </w:rPr>
        <w:br/>
        <w:t xml:space="preserve">Was mein Beruf erfordern </w:t>
      </w:r>
      <w:proofErr w:type="spellStart"/>
      <w:r w:rsidRPr="00B223A7">
        <w:rPr>
          <w:rFonts w:eastAsia="Times New Roman"/>
          <w:szCs w:val="24"/>
          <w:lang w:eastAsia="de-DE"/>
        </w:rPr>
        <w:t>thut</w:t>
      </w:r>
      <w:proofErr w:type="spellEnd"/>
      <w:r w:rsidRPr="00B223A7">
        <w:rPr>
          <w:rFonts w:eastAsia="Times New Roman"/>
          <w:szCs w:val="24"/>
          <w:lang w:eastAsia="de-DE"/>
        </w:rPr>
        <w:t>.</w:t>
      </w:r>
    </w:p>
    <w:p w14:paraId="6214000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Und weil denn dieser Schlaf </w:t>
      </w:r>
      <w:proofErr w:type="spellStart"/>
      <w:r w:rsidRPr="00B223A7">
        <w:rPr>
          <w:rFonts w:eastAsia="Times New Roman"/>
          <w:szCs w:val="24"/>
          <w:lang w:eastAsia="de-DE"/>
        </w:rPr>
        <w:t>bedeut</w:t>
      </w:r>
      <w:proofErr w:type="spellEnd"/>
      <w:r w:rsidRPr="00B223A7">
        <w:rPr>
          <w:rFonts w:eastAsia="Times New Roman"/>
          <w:szCs w:val="24"/>
          <w:lang w:eastAsia="de-DE"/>
        </w:rPr>
        <w: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einmal auf eine Zeit</w:t>
      </w:r>
      <w:r w:rsidRPr="00B223A7">
        <w:rPr>
          <w:rFonts w:eastAsia="Times New Roman"/>
          <w:szCs w:val="24"/>
          <w:lang w:eastAsia="de-DE"/>
        </w:rPr>
        <w:br/>
        <w:t xml:space="preserve">Mich werde, wenn du, Herr, wirst </w:t>
      </w:r>
      <w:proofErr w:type="spellStart"/>
      <w:r w:rsidRPr="00B223A7">
        <w:rPr>
          <w:rFonts w:eastAsia="Times New Roman"/>
          <w:szCs w:val="24"/>
          <w:lang w:eastAsia="de-DE"/>
        </w:rPr>
        <w:t>wolln</w:t>
      </w:r>
      <w:proofErr w:type="spellEnd"/>
      <w:r w:rsidRPr="00B223A7">
        <w:rPr>
          <w:rFonts w:eastAsia="Times New Roman"/>
          <w:szCs w:val="24"/>
          <w:lang w:eastAsia="de-DE"/>
        </w:rPr>
        <w:t>,</w:t>
      </w:r>
      <w:r w:rsidRPr="00B223A7">
        <w:rPr>
          <w:rFonts w:eastAsia="Times New Roman"/>
          <w:szCs w:val="24"/>
          <w:lang w:eastAsia="de-DE"/>
        </w:rPr>
        <w:br/>
        <w:t xml:space="preserve">Zu Bett ins Erdreich legen </w:t>
      </w:r>
      <w:proofErr w:type="spellStart"/>
      <w:r w:rsidRPr="00B223A7">
        <w:rPr>
          <w:rFonts w:eastAsia="Times New Roman"/>
          <w:szCs w:val="24"/>
          <w:lang w:eastAsia="de-DE"/>
        </w:rPr>
        <w:t>solln</w:t>
      </w:r>
      <w:proofErr w:type="spellEnd"/>
      <w:r w:rsidRPr="00B223A7">
        <w:rPr>
          <w:rFonts w:eastAsia="Times New Roman"/>
          <w:szCs w:val="24"/>
          <w:lang w:eastAsia="de-DE"/>
        </w:rPr>
        <w:t>.</w:t>
      </w:r>
    </w:p>
    <w:p w14:paraId="345220A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So hilf mir, Christe, deinem Schaf,</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alsdann fein sanft entschlaf,</w:t>
      </w:r>
      <w:r w:rsidRPr="00B223A7">
        <w:rPr>
          <w:rFonts w:eastAsia="Times New Roman"/>
          <w:szCs w:val="24"/>
          <w:lang w:eastAsia="de-DE"/>
        </w:rPr>
        <w:br/>
        <w:t xml:space="preserve">Auch fröhlich wieder </w:t>
      </w:r>
      <w:proofErr w:type="spellStart"/>
      <w:r w:rsidRPr="00B223A7">
        <w:rPr>
          <w:rFonts w:eastAsia="Times New Roman"/>
          <w:szCs w:val="24"/>
          <w:lang w:eastAsia="de-DE"/>
        </w:rPr>
        <w:t>aufersteh</w:t>
      </w:r>
      <w:proofErr w:type="spellEnd"/>
      <w:r w:rsidRPr="00B223A7">
        <w:rPr>
          <w:rFonts w:eastAsia="Times New Roman"/>
          <w:szCs w:val="24"/>
          <w:lang w:eastAsia="de-DE"/>
        </w:rPr>
        <w:br/>
        <w:t>Und mit dir in den Himmel geh.</w:t>
      </w:r>
    </w:p>
    <w:p w14:paraId="4DBC6AA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Das hilf mir, HErr, durch deine Kraft,</w:t>
      </w:r>
      <w:r w:rsidRPr="00B223A7">
        <w:rPr>
          <w:rFonts w:eastAsia="Times New Roman"/>
          <w:szCs w:val="24"/>
          <w:lang w:eastAsia="de-DE"/>
        </w:rPr>
        <w:br/>
        <w:t>In dieser armen Pilgerschaft,</w:t>
      </w:r>
      <w:r w:rsidRPr="00B223A7">
        <w:rPr>
          <w:rFonts w:eastAsia="Times New Roman"/>
          <w:szCs w:val="24"/>
          <w:lang w:eastAsia="de-DE"/>
        </w:rPr>
        <w:br/>
        <w:t xml:space="preserve">So bin ich </w:t>
      </w:r>
      <w:proofErr w:type="spellStart"/>
      <w:r w:rsidRPr="00B223A7">
        <w:rPr>
          <w:rFonts w:eastAsia="Times New Roman"/>
          <w:szCs w:val="24"/>
          <w:lang w:eastAsia="de-DE"/>
        </w:rPr>
        <w:t>allethalb</w:t>
      </w:r>
      <w:proofErr w:type="spellEnd"/>
      <w:r w:rsidRPr="00B223A7">
        <w:rPr>
          <w:rFonts w:eastAsia="Times New Roman"/>
          <w:szCs w:val="24"/>
          <w:lang w:eastAsia="de-DE"/>
        </w:rPr>
        <w:t xml:space="preserve"> </w:t>
      </w:r>
      <w:proofErr w:type="spellStart"/>
      <w:r w:rsidRPr="00B223A7">
        <w:rPr>
          <w:rFonts w:eastAsia="Times New Roman"/>
          <w:szCs w:val="24"/>
          <w:lang w:eastAsia="de-DE"/>
        </w:rPr>
        <w:t>genesn</w:t>
      </w:r>
      <w:proofErr w:type="spellEnd"/>
      <w:r w:rsidRPr="00B223A7">
        <w:rPr>
          <w:rFonts w:eastAsia="Times New Roman"/>
          <w:szCs w:val="24"/>
          <w:lang w:eastAsia="de-DE"/>
        </w:rPr>
        <w:br/>
        <w:t xml:space="preserve">Und gar wohl in der Welt </w:t>
      </w:r>
      <w:proofErr w:type="spellStart"/>
      <w:r w:rsidRPr="00B223A7">
        <w:rPr>
          <w:rFonts w:eastAsia="Times New Roman"/>
          <w:szCs w:val="24"/>
          <w:lang w:eastAsia="de-DE"/>
        </w:rPr>
        <w:t>gewesn</w:t>
      </w:r>
      <w:proofErr w:type="spellEnd"/>
      <w:r w:rsidRPr="00B223A7">
        <w:rPr>
          <w:rFonts w:eastAsia="Times New Roman"/>
          <w:szCs w:val="24"/>
          <w:lang w:eastAsia="de-DE"/>
        </w:rPr>
        <w:t>.</w:t>
      </w:r>
    </w:p>
    <w:p w14:paraId="505498C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Amen, hierauf </w:t>
      </w:r>
      <w:proofErr w:type="spellStart"/>
      <w:r w:rsidRPr="00B223A7">
        <w:rPr>
          <w:rFonts w:eastAsia="Times New Roman"/>
          <w:szCs w:val="24"/>
          <w:lang w:eastAsia="de-DE"/>
        </w:rPr>
        <w:t>befehl</w:t>
      </w:r>
      <w:proofErr w:type="spellEnd"/>
      <w:r w:rsidRPr="00B223A7">
        <w:rPr>
          <w:rFonts w:eastAsia="Times New Roman"/>
          <w:szCs w:val="24"/>
          <w:lang w:eastAsia="de-DE"/>
        </w:rPr>
        <w:t xml:space="preserve"> ich dir</w:t>
      </w:r>
      <w:r w:rsidRPr="00B223A7">
        <w:rPr>
          <w:rFonts w:eastAsia="Times New Roman"/>
          <w:szCs w:val="24"/>
          <w:lang w:eastAsia="de-DE"/>
        </w:rPr>
        <w:br/>
        <w:t>Alles, was du hast geben mir</w:t>
      </w:r>
      <w:r w:rsidRPr="00B223A7">
        <w:rPr>
          <w:rFonts w:eastAsia="Times New Roman"/>
          <w:szCs w:val="24"/>
          <w:lang w:eastAsia="de-DE"/>
        </w:rPr>
        <w:br/>
        <w:t>Und schlafe auf den Namen dein</w:t>
      </w:r>
      <w:r w:rsidRPr="00B223A7">
        <w:rPr>
          <w:rFonts w:eastAsia="Times New Roman"/>
          <w:szCs w:val="24"/>
          <w:lang w:eastAsia="de-DE"/>
        </w:rPr>
        <w:br/>
        <w:t xml:space="preserve">Als dein </w:t>
      </w:r>
      <w:proofErr w:type="spellStart"/>
      <w:r w:rsidRPr="00B223A7">
        <w:rPr>
          <w:rFonts w:eastAsia="Times New Roman"/>
          <w:szCs w:val="24"/>
          <w:lang w:eastAsia="de-DE"/>
        </w:rPr>
        <w:t>Gliedmaß</w:t>
      </w:r>
      <w:proofErr w:type="spellEnd"/>
      <w:r w:rsidRPr="00B223A7">
        <w:rPr>
          <w:rFonts w:eastAsia="Times New Roman"/>
          <w:szCs w:val="24"/>
          <w:lang w:eastAsia="de-DE"/>
        </w:rPr>
        <w:t xml:space="preserve"> fröhlich ein. Amen.</w:t>
      </w:r>
    </w:p>
    <w:p w14:paraId="58750944" w14:textId="77777777" w:rsidR="00620594" w:rsidRDefault="00620594" w:rsidP="00620594">
      <w:pPr>
        <w:pStyle w:val="berschrift1"/>
      </w:pPr>
      <w:r w:rsidRPr="00B223A7">
        <w:t>HErr Jesu Christ, ich weiß gar wohl</w:t>
      </w:r>
    </w:p>
    <w:p w14:paraId="1CF157C9" w14:textId="77777777" w:rsidR="00620594" w:rsidRPr="00B223A7" w:rsidRDefault="00620594" w:rsidP="00620594">
      <w:pPr>
        <w:rPr>
          <w:lang w:eastAsia="de-DE"/>
        </w:rPr>
      </w:pPr>
      <w:r w:rsidRPr="00ED6DE5">
        <w:rPr>
          <w:b/>
          <w:lang w:eastAsia="de-DE"/>
        </w:rPr>
        <w:t>Um beständigen Glauben und um ein seliges Ende</w:t>
      </w:r>
      <w:r w:rsidRPr="00B223A7">
        <w:rPr>
          <w:lang w:eastAsia="de-DE"/>
        </w:rPr>
        <w:t>.</w:t>
      </w:r>
    </w:p>
    <w:p w14:paraId="71C18AF0"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Wenn mein Stündlein vorhanden ist. </w:t>
      </w:r>
    </w:p>
    <w:p w14:paraId="28FC1FF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Jesu Christ, ich weiß gar wohl,</w:t>
      </w:r>
      <w:r w:rsidRPr="00B223A7">
        <w:rPr>
          <w:rFonts w:eastAsia="Times New Roman"/>
          <w:szCs w:val="24"/>
          <w:lang w:eastAsia="de-DE"/>
        </w:rPr>
        <w:br/>
        <w:t>Dass ich einmal muss sterben;</w:t>
      </w:r>
      <w:r w:rsidRPr="00B223A7">
        <w:rPr>
          <w:rFonts w:eastAsia="Times New Roman"/>
          <w:szCs w:val="24"/>
          <w:lang w:eastAsia="de-DE"/>
        </w:rPr>
        <w:br/>
        <w:t>Wenn aber das geschehen soll,</w:t>
      </w:r>
      <w:r w:rsidRPr="00B223A7">
        <w:rPr>
          <w:rFonts w:eastAsia="Times New Roman"/>
          <w:szCs w:val="24"/>
          <w:lang w:eastAsia="de-DE"/>
        </w:rPr>
        <w:br/>
        <w:t xml:space="preserve">Und wie ich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verderben</w:t>
      </w:r>
      <w:r w:rsidRPr="00B223A7">
        <w:rPr>
          <w:rFonts w:eastAsia="Times New Roman"/>
          <w:szCs w:val="24"/>
          <w:lang w:eastAsia="de-DE"/>
        </w:rPr>
        <w:br/>
        <w:t>Dem Leibe nach, das weiß ich nicht,</w:t>
      </w:r>
      <w:r w:rsidRPr="00B223A7">
        <w:rPr>
          <w:rFonts w:eastAsia="Times New Roman"/>
          <w:szCs w:val="24"/>
          <w:lang w:eastAsia="de-DE"/>
        </w:rPr>
        <w:br/>
        <w:t xml:space="preserve">Es steht allein in </w:t>
      </w:r>
      <w:proofErr w:type="spellStart"/>
      <w:r w:rsidRPr="00B223A7">
        <w:rPr>
          <w:rFonts w:eastAsia="Times New Roman"/>
          <w:szCs w:val="24"/>
          <w:lang w:eastAsia="de-DE"/>
        </w:rPr>
        <w:t>deim</w:t>
      </w:r>
      <w:proofErr w:type="spellEnd"/>
      <w:r w:rsidRPr="00B223A7">
        <w:rPr>
          <w:rFonts w:eastAsia="Times New Roman"/>
          <w:szCs w:val="24"/>
          <w:lang w:eastAsia="de-DE"/>
        </w:rPr>
        <w:t xml:space="preserve"> Gericht,</w:t>
      </w:r>
      <w:r w:rsidRPr="00B223A7">
        <w:rPr>
          <w:rFonts w:eastAsia="Times New Roman"/>
          <w:szCs w:val="24"/>
          <w:lang w:eastAsia="de-DE"/>
        </w:rPr>
        <w:br/>
        <w:t xml:space="preserve">Du siehst mein letztes Ende. </w:t>
      </w:r>
    </w:p>
    <w:p w14:paraId="6B63D7B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Und weil ich denn, als dir bewusst,</w:t>
      </w:r>
      <w:r w:rsidRPr="00B223A7">
        <w:rPr>
          <w:rFonts w:eastAsia="Times New Roman"/>
          <w:szCs w:val="24"/>
          <w:lang w:eastAsia="de-DE"/>
        </w:rPr>
        <w:br/>
        <w:t>Zwar durch deins Geistes Gaben</w:t>
      </w:r>
      <w:r w:rsidRPr="00B223A7">
        <w:rPr>
          <w:rFonts w:eastAsia="Times New Roman"/>
          <w:szCs w:val="24"/>
          <w:lang w:eastAsia="de-DE"/>
        </w:rPr>
        <w:br/>
        <w:t>An dir allein die beste Lust</w:t>
      </w:r>
      <w:r w:rsidRPr="00B223A7">
        <w:rPr>
          <w:rFonts w:eastAsia="Times New Roman"/>
          <w:szCs w:val="24"/>
          <w:lang w:eastAsia="de-DE"/>
        </w:rPr>
        <w:br/>
        <w:t>In meinem Herzen habe</w:t>
      </w:r>
      <w:r w:rsidRPr="00B223A7">
        <w:rPr>
          <w:rFonts w:eastAsia="Times New Roman"/>
          <w:szCs w:val="24"/>
          <w:lang w:eastAsia="de-DE"/>
        </w:rPr>
        <w:br/>
        <w:t xml:space="preserve">Und </w:t>
      </w:r>
      <w:proofErr w:type="spellStart"/>
      <w:r w:rsidRPr="00B223A7">
        <w:rPr>
          <w:rFonts w:eastAsia="Times New Roman"/>
          <w:szCs w:val="24"/>
          <w:lang w:eastAsia="de-DE"/>
        </w:rPr>
        <w:t>gwisslich</w:t>
      </w:r>
      <w:proofErr w:type="spellEnd"/>
      <w:r w:rsidRPr="00B223A7">
        <w:rPr>
          <w:rFonts w:eastAsia="Times New Roman"/>
          <w:szCs w:val="24"/>
          <w:lang w:eastAsia="de-DE"/>
        </w:rPr>
        <w:t xml:space="preserve"> glaub, dass du allein</w:t>
      </w:r>
      <w:r w:rsidRPr="00B223A7">
        <w:rPr>
          <w:rFonts w:eastAsia="Times New Roman"/>
          <w:szCs w:val="24"/>
          <w:lang w:eastAsia="de-DE"/>
        </w:rPr>
        <w:br/>
        <w:t xml:space="preserve">Mich </w:t>
      </w:r>
      <w:proofErr w:type="spellStart"/>
      <w:r w:rsidRPr="00B223A7">
        <w:rPr>
          <w:rFonts w:eastAsia="Times New Roman"/>
          <w:szCs w:val="24"/>
          <w:lang w:eastAsia="de-DE"/>
        </w:rPr>
        <w:t>habst</w:t>
      </w:r>
      <w:proofErr w:type="spellEnd"/>
      <w:r w:rsidRPr="00B223A7">
        <w:rPr>
          <w:rFonts w:eastAsia="Times New Roman"/>
          <w:szCs w:val="24"/>
          <w:lang w:eastAsia="de-DE"/>
        </w:rPr>
        <w:t xml:space="preserve"> von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gewaschen rein</w:t>
      </w:r>
      <w:r w:rsidRPr="00B223A7">
        <w:rPr>
          <w:rFonts w:eastAsia="Times New Roman"/>
          <w:szCs w:val="24"/>
          <w:lang w:eastAsia="de-DE"/>
        </w:rPr>
        <w:br/>
        <w:t xml:space="preserve">Und mir dein Reich erworben: </w:t>
      </w:r>
    </w:p>
    <w:p w14:paraId="705696A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So bitt ich dich, HErr Jesu Christ,</w:t>
      </w:r>
      <w:r w:rsidRPr="00B223A7">
        <w:rPr>
          <w:rFonts w:eastAsia="Times New Roman"/>
          <w:szCs w:val="24"/>
          <w:lang w:eastAsia="de-DE"/>
        </w:rPr>
        <w:br/>
        <w:t>Halt mich bei den Gedanken,</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mich ja zu keiner Frist</w:t>
      </w:r>
      <w:r w:rsidRPr="00B223A7">
        <w:rPr>
          <w:rFonts w:eastAsia="Times New Roman"/>
          <w:szCs w:val="24"/>
          <w:lang w:eastAsia="de-DE"/>
        </w:rPr>
        <w:br/>
        <w:t>Von dieser Meinung wanken,</w:t>
      </w:r>
      <w:r w:rsidRPr="00B223A7">
        <w:rPr>
          <w:rFonts w:eastAsia="Times New Roman"/>
          <w:szCs w:val="24"/>
          <w:lang w:eastAsia="de-DE"/>
        </w:rPr>
        <w:br/>
        <w:t>Sondern dabei verharren fest,</w:t>
      </w:r>
      <w:r w:rsidRPr="00B223A7">
        <w:rPr>
          <w:rFonts w:eastAsia="Times New Roman"/>
          <w:szCs w:val="24"/>
          <w:lang w:eastAsia="de-DE"/>
        </w:rPr>
        <w:br/>
        <w:t>Bis dass die Seel aus ihrem Nest</w:t>
      </w:r>
      <w:r w:rsidRPr="00B223A7">
        <w:rPr>
          <w:rFonts w:eastAsia="Times New Roman"/>
          <w:szCs w:val="24"/>
          <w:lang w:eastAsia="de-DE"/>
        </w:rPr>
        <w:br/>
        <w:t xml:space="preserve">Wird in den Himmel fahren. </w:t>
      </w:r>
    </w:p>
    <w:p w14:paraId="44DDD67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Kanns sein, so gib durch deine Hand</w:t>
      </w:r>
      <w:r w:rsidRPr="00B223A7">
        <w:rPr>
          <w:rFonts w:eastAsia="Times New Roman"/>
          <w:szCs w:val="24"/>
          <w:lang w:eastAsia="de-DE"/>
        </w:rPr>
        <w:br/>
        <w:t>Mir ein vernünftig Ende,</w:t>
      </w:r>
      <w:r w:rsidRPr="00B223A7">
        <w:rPr>
          <w:rFonts w:eastAsia="Times New Roman"/>
          <w:szCs w:val="24"/>
          <w:lang w:eastAsia="de-DE"/>
        </w:rPr>
        <w:br/>
        <w:t>Dass ich mein Seel fein mit Verstand</w:t>
      </w:r>
      <w:r w:rsidRPr="00B223A7">
        <w:rPr>
          <w:rFonts w:eastAsia="Times New Roman"/>
          <w:szCs w:val="24"/>
          <w:lang w:eastAsia="de-DE"/>
        </w:rPr>
        <w:br/>
        <w:t>Befehl in deine Hände,</w:t>
      </w:r>
      <w:r w:rsidRPr="00B223A7">
        <w:rPr>
          <w:rFonts w:eastAsia="Times New Roman"/>
          <w:szCs w:val="24"/>
          <w:lang w:eastAsia="de-DE"/>
        </w:rPr>
        <w:br/>
        <w:t>Und so im Glauben sanft und froh</w:t>
      </w:r>
      <w:r w:rsidRPr="00B223A7">
        <w:rPr>
          <w:rFonts w:eastAsia="Times New Roman"/>
          <w:szCs w:val="24"/>
          <w:lang w:eastAsia="de-DE"/>
        </w:rPr>
        <w:br/>
        <w:t>Auf meinem Bettlein oder Stroh</w:t>
      </w:r>
      <w:r w:rsidRPr="00B223A7">
        <w:rPr>
          <w:rFonts w:eastAsia="Times New Roman"/>
          <w:szCs w:val="24"/>
          <w:lang w:eastAsia="de-DE"/>
        </w:rPr>
        <w:br/>
        <w:t xml:space="preserve">Aus diesem Elend fahre. </w:t>
      </w:r>
    </w:p>
    <w:p w14:paraId="0D785DD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Wo aber du mich in dem Feld,</w:t>
      </w:r>
      <w:r w:rsidRPr="00B223A7">
        <w:rPr>
          <w:rFonts w:eastAsia="Times New Roman"/>
          <w:szCs w:val="24"/>
          <w:lang w:eastAsia="de-DE"/>
        </w:rPr>
        <w:br/>
        <w:t xml:space="preserve">Durch </w:t>
      </w:r>
      <w:proofErr w:type="spellStart"/>
      <w:r w:rsidRPr="00B223A7">
        <w:rPr>
          <w:rFonts w:eastAsia="Times New Roman"/>
          <w:szCs w:val="24"/>
          <w:lang w:eastAsia="de-DE"/>
        </w:rPr>
        <w:t>Rach</w:t>
      </w:r>
      <w:proofErr w:type="spellEnd"/>
      <w:r w:rsidRPr="00B223A7">
        <w:rPr>
          <w:rFonts w:eastAsia="Times New Roman"/>
          <w:szCs w:val="24"/>
          <w:lang w:eastAsia="de-DE"/>
        </w:rPr>
        <w:t xml:space="preserve"> auf fremder Grenze,</w:t>
      </w:r>
      <w:r w:rsidRPr="00B223A7">
        <w:rPr>
          <w:rFonts w:eastAsia="Times New Roman"/>
          <w:szCs w:val="24"/>
          <w:lang w:eastAsia="de-DE"/>
        </w:rPr>
        <w:br/>
        <w:t xml:space="preserve">In Wassersnot, Hitz oder </w:t>
      </w:r>
      <w:proofErr w:type="spellStart"/>
      <w:r w:rsidRPr="00B223A7">
        <w:rPr>
          <w:rFonts w:eastAsia="Times New Roman"/>
          <w:szCs w:val="24"/>
          <w:lang w:eastAsia="de-DE"/>
        </w:rPr>
        <w:t>Kält</w:t>
      </w:r>
      <w:proofErr w:type="spellEnd"/>
      <w:r w:rsidRPr="00B223A7">
        <w:rPr>
          <w:rFonts w:eastAsia="Times New Roman"/>
          <w:szCs w:val="24"/>
          <w:lang w:eastAsia="de-DE"/>
        </w:rPr>
        <w:t>,</w:t>
      </w:r>
      <w:r w:rsidRPr="00B223A7">
        <w:rPr>
          <w:rFonts w:eastAsia="Times New Roman"/>
          <w:szCs w:val="24"/>
          <w:lang w:eastAsia="de-DE"/>
        </w:rPr>
        <w:br/>
        <w:t xml:space="preserve">Oder durch </w:t>
      </w:r>
      <w:proofErr w:type="spellStart"/>
      <w:r w:rsidRPr="00B223A7">
        <w:rPr>
          <w:rFonts w:eastAsia="Times New Roman"/>
          <w:szCs w:val="24"/>
          <w:lang w:eastAsia="de-DE"/>
        </w:rPr>
        <w:t>Pestilenze</w:t>
      </w:r>
      <w:proofErr w:type="spellEnd"/>
      <w:r w:rsidRPr="00B223A7">
        <w:rPr>
          <w:rFonts w:eastAsia="Times New Roman"/>
          <w:szCs w:val="24"/>
          <w:lang w:eastAsia="de-DE"/>
        </w:rPr>
        <w:br/>
        <w:t xml:space="preserve">Nach deinem Rat </w:t>
      </w:r>
      <w:proofErr w:type="spellStart"/>
      <w:r w:rsidRPr="00B223A7">
        <w:rPr>
          <w:rFonts w:eastAsia="Times New Roman"/>
          <w:szCs w:val="24"/>
          <w:lang w:eastAsia="de-DE"/>
        </w:rPr>
        <w:t>wolltst</w:t>
      </w:r>
      <w:proofErr w:type="spellEnd"/>
      <w:r w:rsidRPr="00B223A7">
        <w:rPr>
          <w:rFonts w:eastAsia="Times New Roman"/>
          <w:szCs w:val="24"/>
          <w:lang w:eastAsia="de-DE"/>
        </w:rPr>
        <w:t xml:space="preserve"> nehmen hin,</w:t>
      </w:r>
      <w:r w:rsidRPr="00B223A7">
        <w:rPr>
          <w:rFonts w:eastAsia="Times New Roman"/>
          <w:szCs w:val="24"/>
          <w:lang w:eastAsia="de-DE"/>
        </w:rPr>
        <w:br/>
        <w:t xml:space="preserve">So </w:t>
      </w:r>
      <w:proofErr w:type="spellStart"/>
      <w:r w:rsidRPr="00B223A7">
        <w:rPr>
          <w:rFonts w:eastAsia="Times New Roman"/>
          <w:szCs w:val="24"/>
          <w:lang w:eastAsia="de-DE"/>
        </w:rPr>
        <w:t>richt</w:t>
      </w:r>
      <w:proofErr w:type="spellEnd"/>
      <w:r w:rsidRPr="00B223A7">
        <w:rPr>
          <w:rFonts w:eastAsia="Times New Roman"/>
          <w:szCs w:val="24"/>
          <w:lang w:eastAsia="de-DE"/>
        </w:rPr>
        <w:t xml:space="preserve"> mich, HErr, nach meinem Sinn,</w:t>
      </w:r>
      <w:r w:rsidRPr="00B223A7">
        <w:rPr>
          <w:rFonts w:eastAsia="Times New Roman"/>
          <w:szCs w:val="24"/>
          <w:lang w:eastAsia="de-DE"/>
        </w:rPr>
        <w:br/>
        <w:t xml:space="preserve">Den ich in Leben führe. </w:t>
      </w:r>
    </w:p>
    <w:p w14:paraId="5DB4715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So wohl wo ich aus Schwachheit groß</w:t>
      </w:r>
      <w:r w:rsidRPr="00B223A7">
        <w:rPr>
          <w:rFonts w:eastAsia="Times New Roman"/>
          <w:szCs w:val="24"/>
          <w:lang w:eastAsia="de-DE"/>
        </w:rPr>
        <w:br/>
        <w:t>Mich nicht rechtschaffen hätte,</w:t>
      </w:r>
      <w:r w:rsidRPr="00B223A7">
        <w:rPr>
          <w:rFonts w:eastAsia="Times New Roman"/>
          <w:szCs w:val="24"/>
          <w:lang w:eastAsia="de-DE"/>
        </w:rPr>
        <w:br/>
        <w:t xml:space="preserve">Ging </w:t>
      </w:r>
      <w:proofErr w:type="spellStart"/>
      <w:r w:rsidRPr="00B223A7">
        <w:rPr>
          <w:rFonts w:eastAsia="Times New Roman"/>
          <w:szCs w:val="24"/>
          <w:lang w:eastAsia="de-DE"/>
        </w:rPr>
        <w:t>etwan</w:t>
      </w:r>
      <w:proofErr w:type="spellEnd"/>
      <w:r w:rsidRPr="00B223A7">
        <w:rPr>
          <w:rFonts w:eastAsia="Times New Roman"/>
          <w:szCs w:val="24"/>
          <w:lang w:eastAsia="de-DE"/>
        </w:rPr>
        <w:t xml:space="preserve"> oder läge bloß</w:t>
      </w:r>
      <w:r w:rsidRPr="00B223A7">
        <w:rPr>
          <w:rFonts w:eastAsia="Times New Roman"/>
          <w:szCs w:val="24"/>
          <w:lang w:eastAsia="de-DE"/>
        </w:rPr>
        <w:br/>
        <w:t xml:space="preserve">Und unbescheiden </w:t>
      </w:r>
      <w:proofErr w:type="spellStart"/>
      <w:r w:rsidRPr="00B223A7">
        <w:rPr>
          <w:rFonts w:eastAsia="Times New Roman"/>
          <w:szCs w:val="24"/>
          <w:lang w:eastAsia="de-DE"/>
        </w:rPr>
        <w:t>redte</w:t>
      </w:r>
      <w:proofErr w:type="spellEnd"/>
      <w:r w:rsidRPr="00B223A7">
        <w:rPr>
          <w:rFonts w:eastAsia="Times New Roman"/>
          <w:szCs w:val="24"/>
          <w:lang w:eastAsia="de-DE"/>
        </w:rPr>
        <w:t>,</w:t>
      </w:r>
      <w:r w:rsidRPr="00B223A7">
        <w:rPr>
          <w:rFonts w:eastAsia="Times New Roman"/>
          <w:szCs w:val="24"/>
          <w:lang w:eastAsia="de-DE"/>
        </w:rPr>
        <w:br/>
        <w:t xml:space="preserve">So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w:t>
      </w:r>
      <w:proofErr w:type="spellStart"/>
      <w:r w:rsidRPr="00B223A7">
        <w:rPr>
          <w:rFonts w:eastAsia="Times New Roman"/>
          <w:szCs w:val="24"/>
          <w:lang w:eastAsia="de-DE"/>
        </w:rPr>
        <w:t>michs</w:t>
      </w:r>
      <w:proofErr w:type="spellEnd"/>
      <w:r w:rsidRPr="00B223A7">
        <w:rPr>
          <w:rFonts w:eastAsia="Times New Roman"/>
          <w:szCs w:val="24"/>
          <w:lang w:eastAsia="de-DE"/>
        </w:rPr>
        <w:t>, HErr, entgelten nicht</w:t>
      </w:r>
      <w:r w:rsidRPr="00B223A7">
        <w:rPr>
          <w:rFonts w:eastAsia="Times New Roman"/>
          <w:szCs w:val="24"/>
          <w:lang w:eastAsia="de-DE"/>
        </w:rPr>
        <w:br/>
        <w:t xml:space="preserve">Weils wider mein Bewusst </w:t>
      </w:r>
      <w:proofErr w:type="spellStart"/>
      <w:r w:rsidRPr="00B223A7">
        <w:rPr>
          <w:rFonts w:eastAsia="Times New Roman"/>
          <w:szCs w:val="24"/>
          <w:lang w:eastAsia="de-DE"/>
        </w:rPr>
        <w:t>geschicht</w:t>
      </w:r>
      <w:proofErr w:type="spellEnd"/>
      <w:r w:rsidRPr="00B223A7">
        <w:rPr>
          <w:rFonts w:eastAsia="Times New Roman"/>
          <w:szCs w:val="24"/>
          <w:lang w:eastAsia="de-DE"/>
        </w:rPr>
        <w:br/>
        <w:t xml:space="preserve">Und mich nicht kann besinnen. </w:t>
      </w:r>
    </w:p>
    <w:p w14:paraId="6E6E1DC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O HErr, gib mir in Todespein</w:t>
      </w:r>
      <w:r w:rsidRPr="00B223A7">
        <w:rPr>
          <w:rFonts w:eastAsia="Times New Roman"/>
          <w:szCs w:val="24"/>
          <w:lang w:eastAsia="de-DE"/>
        </w:rPr>
        <w:br/>
        <w:t>Ein‘ säuberlich Gebärde,</w:t>
      </w:r>
      <w:r w:rsidRPr="00B223A7">
        <w:rPr>
          <w:rFonts w:eastAsia="Times New Roman"/>
          <w:szCs w:val="24"/>
          <w:lang w:eastAsia="de-DE"/>
        </w:rPr>
        <w:br/>
        <w:t>Und hilf, dass mir das Herze mein</w:t>
      </w:r>
      <w:r w:rsidRPr="00B223A7">
        <w:rPr>
          <w:rFonts w:eastAsia="Times New Roman"/>
          <w:szCs w:val="24"/>
          <w:lang w:eastAsia="de-DE"/>
        </w:rPr>
        <w:br/>
        <w:t>Fein sanft gebrochen werde,</w:t>
      </w:r>
      <w:r w:rsidRPr="00B223A7">
        <w:rPr>
          <w:rFonts w:eastAsia="Times New Roman"/>
          <w:szCs w:val="24"/>
          <w:lang w:eastAsia="de-DE"/>
        </w:rPr>
        <w:br/>
        <w:t xml:space="preserve">Und wie ein Licht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übrig Weh</w:t>
      </w:r>
      <w:r w:rsidRPr="00B223A7">
        <w:rPr>
          <w:rFonts w:eastAsia="Times New Roman"/>
          <w:szCs w:val="24"/>
          <w:lang w:eastAsia="de-DE"/>
        </w:rPr>
        <w:br/>
        <w:t xml:space="preserve">Auf dein unschuldig Blut </w:t>
      </w:r>
      <w:proofErr w:type="spellStart"/>
      <w:r w:rsidRPr="00B223A7">
        <w:rPr>
          <w:rFonts w:eastAsia="Times New Roman"/>
          <w:szCs w:val="24"/>
          <w:lang w:eastAsia="de-DE"/>
        </w:rPr>
        <w:t>hergeh</w:t>
      </w:r>
      <w:proofErr w:type="spellEnd"/>
      <w:r w:rsidRPr="00B223A7">
        <w:rPr>
          <w:rFonts w:eastAsia="Times New Roman"/>
          <w:szCs w:val="24"/>
          <w:lang w:eastAsia="de-DE"/>
        </w:rPr>
        <w:t>,</w:t>
      </w:r>
      <w:r w:rsidRPr="00B223A7">
        <w:rPr>
          <w:rFonts w:eastAsia="Times New Roman"/>
          <w:szCs w:val="24"/>
          <w:lang w:eastAsia="de-DE"/>
        </w:rPr>
        <w:br/>
        <w:t xml:space="preserve">Das du für mich vergossen. </w:t>
      </w:r>
    </w:p>
    <w:p w14:paraId="117A4EF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Jedoch ich dich nicht lehren will,</w:t>
      </w:r>
      <w:r w:rsidRPr="00B223A7">
        <w:rPr>
          <w:rFonts w:eastAsia="Times New Roman"/>
          <w:szCs w:val="24"/>
          <w:lang w:eastAsia="de-DE"/>
        </w:rPr>
        <w:br/>
        <w:t>Noch dir mein End beschreiben,</w:t>
      </w:r>
      <w:r w:rsidRPr="00B223A7">
        <w:rPr>
          <w:rFonts w:eastAsia="Times New Roman"/>
          <w:szCs w:val="24"/>
          <w:lang w:eastAsia="de-DE"/>
        </w:rPr>
        <w:br/>
        <w:t>Sondern dir allweg halten still,</w:t>
      </w:r>
      <w:r w:rsidRPr="00B223A7">
        <w:rPr>
          <w:rFonts w:eastAsia="Times New Roman"/>
          <w:szCs w:val="24"/>
          <w:lang w:eastAsia="de-DE"/>
        </w:rPr>
        <w:br/>
        <w:t>Bei deinem Wort verbleiben</w:t>
      </w:r>
      <w:r w:rsidRPr="00B223A7">
        <w:rPr>
          <w:rFonts w:eastAsia="Times New Roman"/>
          <w:szCs w:val="24"/>
          <w:lang w:eastAsia="de-DE"/>
        </w:rPr>
        <w:br/>
        <w:t>Und glauben, dass du als ein Fürst</w:t>
      </w:r>
      <w:r w:rsidRPr="00B223A7">
        <w:rPr>
          <w:rFonts w:eastAsia="Times New Roman"/>
          <w:szCs w:val="24"/>
          <w:lang w:eastAsia="de-DE"/>
        </w:rPr>
        <w:br/>
        <w:t>Des Lebens mich erhalten wirst,</w:t>
      </w:r>
      <w:r w:rsidRPr="00B223A7">
        <w:rPr>
          <w:rFonts w:eastAsia="Times New Roman"/>
          <w:szCs w:val="24"/>
          <w:lang w:eastAsia="de-DE"/>
        </w:rPr>
        <w:br/>
        <w:t xml:space="preserve">Ich </w:t>
      </w:r>
      <w:proofErr w:type="spellStart"/>
      <w:r w:rsidRPr="00B223A7">
        <w:rPr>
          <w:rFonts w:eastAsia="Times New Roman"/>
          <w:szCs w:val="24"/>
          <w:lang w:eastAsia="de-DE"/>
        </w:rPr>
        <w:t>sterb</w:t>
      </w:r>
      <w:proofErr w:type="spellEnd"/>
      <w:r w:rsidRPr="00B223A7">
        <w:rPr>
          <w:rFonts w:eastAsia="Times New Roman"/>
          <w:szCs w:val="24"/>
          <w:lang w:eastAsia="de-DE"/>
        </w:rPr>
        <w:t xml:space="preserve"> gleich, wie ich wolle </w:t>
      </w:r>
    </w:p>
    <w:p w14:paraId="1C3324A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9. </w:t>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ich in meinem Sinn</w:t>
      </w:r>
      <w:r w:rsidRPr="00B223A7">
        <w:rPr>
          <w:rFonts w:eastAsia="Times New Roman"/>
          <w:szCs w:val="24"/>
          <w:lang w:eastAsia="de-DE"/>
        </w:rPr>
        <w:br/>
        <w:t>Mich dir tu ganz ergeben;</w:t>
      </w:r>
      <w:r w:rsidRPr="00B223A7">
        <w:rPr>
          <w:rFonts w:eastAsia="Times New Roman"/>
          <w:szCs w:val="24"/>
          <w:lang w:eastAsia="de-DE"/>
        </w:rPr>
        <w:br/>
        <w:t>Denn sieh, der Tod ist mein Gewinn,</w:t>
      </w:r>
      <w:r w:rsidRPr="00B223A7">
        <w:rPr>
          <w:rFonts w:eastAsia="Times New Roman"/>
          <w:szCs w:val="24"/>
          <w:lang w:eastAsia="de-DE"/>
        </w:rPr>
        <w:br/>
        <w:t>Du aber bist mein Leben</w:t>
      </w:r>
      <w:r w:rsidRPr="00B223A7">
        <w:rPr>
          <w:rFonts w:eastAsia="Times New Roman"/>
          <w:szCs w:val="24"/>
          <w:lang w:eastAsia="de-DE"/>
        </w:rPr>
        <w:br/>
        <w:t xml:space="preserve">Und wirst mein Leib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alle Klag,</w:t>
      </w:r>
      <w:r w:rsidRPr="00B223A7">
        <w:rPr>
          <w:rFonts w:eastAsia="Times New Roman"/>
          <w:szCs w:val="24"/>
          <w:lang w:eastAsia="de-DE"/>
        </w:rPr>
        <w:br/>
        <w:t>Dass weiß ich gewiss, am jüngsten Tag</w:t>
      </w:r>
      <w:r w:rsidRPr="00B223A7">
        <w:rPr>
          <w:rFonts w:eastAsia="Times New Roman"/>
          <w:szCs w:val="24"/>
          <w:lang w:eastAsia="de-DE"/>
        </w:rPr>
        <w:br/>
        <w:t xml:space="preserve">Zum Leben auferwecken. Amen. </w:t>
      </w:r>
    </w:p>
    <w:p w14:paraId="71110D5A" w14:textId="77777777" w:rsidR="00620594" w:rsidRDefault="00620594" w:rsidP="00620594">
      <w:pPr>
        <w:pStyle w:val="berschrift1"/>
      </w:pPr>
      <w:r w:rsidRPr="00B223A7">
        <w:t>HErr Jesu Christ, weil ich empfind</w:t>
      </w:r>
    </w:p>
    <w:p w14:paraId="363A1FDF" w14:textId="77777777" w:rsidR="00620594" w:rsidRPr="00ED6DE5" w:rsidRDefault="00620594" w:rsidP="00620594">
      <w:pPr>
        <w:rPr>
          <w:b/>
          <w:lang w:eastAsia="de-DE"/>
        </w:rPr>
      </w:pPr>
      <w:r w:rsidRPr="00ED6DE5">
        <w:rPr>
          <w:b/>
          <w:lang w:eastAsia="de-DE"/>
        </w:rPr>
        <w:t>Ein innig Gebet eines sehr schwachen Christen.</w:t>
      </w:r>
    </w:p>
    <w:p w14:paraId="6EE5705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Jesu Christ, weil ich empfind,</w:t>
      </w:r>
      <w:r w:rsidRPr="00B223A7">
        <w:rPr>
          <w:rFonts w:eastAsia="Times New Roman"/>
          <w:szCs w:val="24"/>
          <w:lang w:eastAsia="de-DE"/>
        </w:rPr>
        <w:br/>
        <w:t xml:space="preserve">Dass mir all Leibeskraft </w:t>
      </w:r>
      <w:proofErr w:type="spellStart"/>
      <w:r w:rsidRPr="00B223A7">
        <w:rPr>
          <w:rFonts w:eastAsia="Times New Roman"/>
          <w:szCs w:val="24"/>
          <w:lang w:eastAsia="de-DE"/>
        </w:rPr>
        <w:t>verschwindt</w:t>
      </w:r>
      <w:proofErr w:type="spellEnd"/>
      <w:r w:rsidRPr="00B223A7">
        <w:rPr>
          <w:rFonts w:eastAsia="Times New Roman"/>
          <w:szCs w:val="24"/>
          <w:lang w:eastAsia="de-DE"/>
        </w:rPr>
        <w:br/>
        <w:t>und mein von dir gesetztes Ziel</w:t>
      </w:r>
      <w:r w:rsidRPr="00B223A7">
        <w:rPr>
          <w:rFonts w:eastAsia="Times New Roman"/>
          <w:szCs w:val="24"/>
          <w:lang w:eastAsia="de-DE"/>
        </w:rPr>
        <w:br/>
        <w:t xml:space="preserve">Sich nahen und beweisen will. </w:t>
      </w:r>
    </w:p>
    <w:p w14:paraId="7312F07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Als bitt ich dich, gedenk doch nicht,</w:t>
      </w:r>
      <w:r w:rsidRPr="00B223A7">
        <w:rPr>
          <w:rFonts w:eastAsia="Times New Roman"/>
          <w:szCs w:val="24"/>
          <w:lang w:eastAsia="de-DE"/>
        </w:rPr>
        <w:br/>
        <w:t xml:space="preserve">Was ich auf Erden hab </w:t>
      </w:r>
      <w:proofErr w:type="spellStart"/>
      <w:r w:rsidRPr="00B223A7">
        <w:rPr>
          <w:rFonts w:eastAsia="Times New Roman"/>
          <w:szCs w:val="24"/>
          <w:lang w:eastAsia="de-DE"/>
        </w:rPr>
        <w:t>verricht</w:t>
      </w:r>
      <w:proofErr w:type="spellEnd"/>
      <w:r w:rsidRPr="00B223A7">
        <w:rPr>
          <w:rFonts w:eastAsia="Times New Roman"/>
          <w:szCs w:val="24"/>
          <w:lang w:eastAsia="de-DE"/>
        </w:rPr>
        <w:br/>
        <w:t>Nach Menschenart an Wort und Tat,</w:t>
      </w:r>
      <w:r w:rsidRPr="00B223A7">
        <w:rPr>
          <w:rFonts w:eastAsia="Times New Roman"/>
          <w:szCs w:val="24"/>
          <w:lang w:eastAsia="de-DE"/>
        </w:rPr>
        <w:br/>
        <w:t xml:space="preserve">So sich nicht wohl geziemet hat. </w:t>
      </w:r>
    </w:p>
    <w:p w14:paraId="38A0475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Sondern vergib mir solche </w:t>
      </w:r>
      <w:proofErr w:type="spellStart"/>
      <w:r w:rsidRPr="00B223A7">
        <w:rPr>
          <w:rFonts w:eastAsia="Times New Roman"/>
          <w:szCs w:val="24"/>
          <w:lang w:eastAsia="de-DE"/>
        </w:rPr>
        <w:t>Feil</w:t>
      </w:r>
      <w:hyperlink r:id="rId17" w:history="1">
        <w:r w:rsidRPr="00B223A7">
          <w:rPr>
            <w:rFonts w:eastAsia="Times New Roman"/>
            <w:color w:val="0000FF"/>
            <w:szCs w:val="24"/>
            <w:u w:val="single"/>
            <w:vertAlign w:val="superscript"/>
            <w:lang w:eastAsia="de-DE"/>
          </w:rPr>
          <w:t>1</w:t>
        </w:r>
        <w:proofErr w:type="spellEnd"/>
      </w:hyperlink>
      <w:r w:rsidRPr="00B223A7">
        <w:rPr>
          <w:rFonts w:eastAsia="Times New Roman"/>
          <w:szCs w:val="24"/>
          <w:lang w:eastAsia="de-DE"/>
        </w:rPr>
        <w:br/>
        <w:t>Und mach mich armen Sünder heil</w:t>
      </w:r>
      <w:r w:rsidRPr="00B223A7">
        <w:rPr>
          <w:rFonts w:eastAsia="Times New Roman"/>
          <w:szCs w:val="24"/>
          <w:lang w:eastAsia="de-DE"/>
        </w:rPr>
        <w:br/>
        <w:t xml:space="preserve">Durch deine Wunden, die </w:t>
      </w:r>
      <w:proofErr w:type="spellStart"/>
      <w:r w:rsidRPr="00B223A7">
        <w:rPr>
          <w:rFonts w:eastAsia="Times New Roman"/>
          <w:szCs w:val="24"/>
          <w:lang w:eastAsia="de-DE"/>
        </w:rPr>
        <w:t>geschlagn</w:t>
      </w:r>
      <w:proofErr w:type="spellEnd"/>
      <w:r w:rsidRPr="00B223A7">
        <w:rPr>
          <w:rFonts w:eastAsia="Times New Roman"/>
          <w:szCs w:val="24"/>
          <w:lang w:eastAsia="de-DE"/>
        </w:rPr>
        <w:t>,</w:t>
      </w:r>
      <w:r w:rsidRPr="00B223A7">
        <w:rPr>
          <w:rFonts w:eastAsia="Times New Roman"/>
          <w:szCs w:val="24"/>
          <w:lang w:eastAsia="de-DE"/>
        </w:rPr>
        <w:br/>
        <w:t xml:space="preserve">Als du hast meine Schuld </w:t>
      </w:r>
      <w:proofErr w:type="spellStart"/>
      <w:r w:rsidRPr="00B223A7">
        <w:rPr>
          <w:rFonts w:eastAsia="Times New Roman"/>
          <w:szCs w:val="24"/>
          <w:lang w:eastAsia="de-DE"/>
        </w:rPr>
        <w:t>getragn</w:t>
      </w:r>
      <w:proofErr w:type="spellEnd"/>
      <w:r w:rsidRPr="00B223A7">
        <w:rPr>
          <w:rFonts w:eastAsia="Times New Roman"/>
          <w:szCs w:val="24"/>
          <w:lang w:eastAsia="de-DE"/>
        </w:rPr>
        <w:t xml:space="preserve">. </w:t>
      </w:r>
    </w:p>
    <w:p w14:paraId="77DED34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Sieh, HErr, ich glaub nur stracks an dich,</w:t>
      </w:r>
      <w:r w:rsidRPr="00B223A7">
        <w:rPr>
          <w:rFonts w:eastAsia="Times New Roman"/>
          <w:szCs w:val="24"/>
          <w:lang w:eastAsia="de-DE"/>
        </w:rPr>
        <w:br/>
        <w:t>Dein Blut allein, das tröstet mich,</w:t>
      </w:r>
      <w:r w:rsidRPr="00B223A7">
        <w:rPr>
          <w:rFonts w:eastAsia="Times New Roman"/>
          <w:szCs w:val="24"/>
          <w:lang w:eastAsia="de-DE"/>
        </w:rPr>
        <w:br/>
        <w:t xml:space="preserve">So du für deine </w:t>
      </w:r>
      <w:proofErr w:type="spellStart"/>
      <w:r w:rsidRPr="00B223A7">
        <w:rPr>
          <w:rFonts w:eastAsia="Times New Roman"/>
          <w:szCs w:val="24"/>
          <w:lang w:eastAsia="de-DE"/>
        </w:rPr>
        <w:t>Bundgenossn</w:t>
      </w:r>
      <w:proofErr w:type="spellEnd"/>
      <w:r w:rsidRPr="00B223A7">
        <w:rPr>
          <w:rFonts w:eastAsia="Times New Roman"/>
          <w:szCs w:val="24"/>
          <w:lang w:eastAsia="de-DE"/>
        </w:rPr>
        <w:br/>
        <w:t xml:space="preserve">Hast willig an dem Kreuz </w:t>
      </w:r>
      <w:proofErr w:type="spellStart"/>
      <w:r w:rsidRPr="00B223A7">
        <w:rPr>
          <w:rFonts w:eastAsia="Times New Roman"/>
          <w:szCs w:val="24"/>
          <w:lang w:eastAsia="de-DE"/>
        </w:rPr>
        <w:t>vergossn</w:t>
      </w:r>
      <w:proofErr w:type="spellEnd"/>
      <w:r w:rsidRPr="00B223A7">
        <w:rPr>
          <w:rFonts w:eastAsia="Times New Roman"/>
          <w:szCs w:val="24"/>
          <w:lang w:eastAsia="de-DE"/>
        </w:rPr>
        <w:t xml:space="preserve">. </w:t>
      </w:r>
    </w:p>
    <w:p w14:paraId="3A5BA3A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Auf dieses und dein‘ ganz Person</w:t>
      </w:r>
      <w:r w:rsidRPr="00B223A7">
        <w:rPr>
          <w:rFonts w:eastAsia="Times New Roman"/>
          <w:szCs w:val="24"/>
          <w:lang w:eastAsia="de-DE"/>
        </w:rPr>
        <w:br/>
        <w:t>Verlass ich mich, o Gottes Sohn,</w:t>
      </w:r>
      <w:r w:rsidRPr="00B223A7">
        <w:rPr>
          <w:rFonts w:eastAsia="Times New Roman"/>
          <w:szCs w:val="24"/>
          <w:lang w:eastAsia="de-DE"/>
        </w:rPr>
        <w:br/>
        <w:t>Und will dich übergeben nicht,</w:t>
      </w:r>
      <w:r w:rsidRPr="00B223A7">
        <w:rPr>
          <w:rFonts w:eastAsia="Times New Roman"/>
          <w:szCs w:val="24"/>
          <w:lang w:eastAsia="de-DE"/>
        </w:rPr>
        <w:br/>
        <w:t xml:space="preserve">Dieweil mein Herz im Leibe ficht. </w:t>
      </w:r>
    </w:p>
    <w:p w14:paraId="68A32B3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Ach, HErr, erkenn mein schweres Joch,</w:t>
      </w:r>
      <w:r w:rsidRPr="00B223A7">
        <w:rPr>
          <w:rFonts w:eastAsia="Times New Roman"/>
          <w:szCs w:val="24"/>
          <w:lang w:eastAsia="de-DE"/>
        </w:rPr>
        <w:br/>
        <w:t>Wie matt bin ich, erquick mich doch</w:t>
      </w:r>
      <w:r w:rsidRPr="00B223A7">
        <w:rPr>
          <w:rFonts w:eastAsia="Times New Roman"/>
          <w:szCs w:val="24"/>
          <w:lang w:eastAsia="de-DE"/>
        </w:rPr>
        <w:br/>
        <w:t>Mit einer Paradieses Gab</w:t>
      </w:r>
      <w:r w:rsidRPr="00B223A7">
        <w:rPr>
          <w:rFonts w:eastAsia="Times New Roman"/>
          <w:szCs w:val="24"/>
          <w:lang w:eastAsia="de-DE"/>
        </w:rPr>
        <w:br/>
        <w:t>Durch deinen Geist von oben ‚</w:t>
      </w:r>
      <w:proofErr w:type="spellStart"/>
      <w:r w:rsidRPr="00B223A7">
        <w:rPr>
          <w:rFonts w:eastAsia="Times New Roman"/>
          <w:szCs w:val="24"/>
          <w:lang w:eastAsia="de-DE"/>
        </w:rPr>
        <w:t>rab</w:t>
      </w:r>
      <w:proofErr w:type="spellEnd"/>
      <w:r w:rsidRPr="00B223A7">
        <w:rPr>
          <w:rFonts w:eastAsia="Times New Roman"/>
          <w:szCs w:val="24"/>
          <w:lang w:eastAsia="de-DE"/>
        </w:rPr>
        <w:t xml:space="preserve">. </w:t>
      </w:r>
    </w:p>
    <w:p w14:paraId="56BECBF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Und hilf ‚mir überwinden fein</w:t>
      </w:r>
      <w:r w:rsidRPr="00B223A7">
        <w:rPr>
          <w:rFonts w:eastAsia="Times New Roman"/>
          <w:szCs w:val="24"/>
          <w:lang w:eastAsia="de-DE"/>
        </w:rPr>
        <w:br/>
        <w:t>Die widerliche Todespein,</w:t>
      </w:r>
      <w:r w:rsidRPr="00B223A7">
        <w:rPr>
          <w:rFonts w:eastAsia="Times New Roman"/>
          <w:szCs w:val="24"/>
          <w:lang w:eastAsia="de-DE"/>
        </w:rPr>
        <w:br/>
        <w:t>Die unser Fleisch noch hart beschwert.</w:t>
      </w:r>
      <w:r w:rsidRPr="00B223A7">
        <w:rPr>
          <w:rFonts w:eastAsia="Times New Roman"/>
          <w:szCs w:val="24"/>
          <w:lang w:eastAsia="de-DE"/>
        </w:rPr>
        <w:br/>
        <w:t xml:space="preserve">Ob sie wohl ist in Schlaf verkehrt. </w:t>
      </w:r>
    </w:p>
    <w:p w14:paraId="70A4299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Vor allem aber bitt ich dich,</w:t>
      </w:r>
      <w:r w:rsidRPr="00B223A7">
        <w:rPr>
          <w:rFonts w:eastAsia="Times New Roman"/>
          <w:szCs w:val="24"/>
          <w:lang w:eastAsia="de-DE"/>
        </w:rPr>
        <w:br/>
        <w:t>Wenn ich nun in dein letzten Stich</w:t>
      </w:r>
      <w:r w:rsidRPr="00B223A7">
        <w:rPr>
          <w:rFonts w:eastAsia="Times New Roman"/>
          <w:szCs w:val="24"/>
          <w:lang w:eastAsia="de-DE"/>
        </w:rPr>
        <w:br/>
      </w:r>
      <w:proofErr w:type="spellStart"/>
      <w:r w:rsidRPr="00B223A7">
        <w:rPr>
          <w:rFonts w:eastAsia="Times New Roman"/>
          <w:szCs w:val="24"/>
          <w:lang w:eastAsia="de-DE"/>
        </w:rPr>
        <w:t>Werd</w:t>
      </w:r>
      <w:proofErr w:type="spellEnd"/>
      <w:r w:rsidRPr="00B223A7">
        <w:rPr>
          <w:rFonts w:eastAsia="Times New Roman"/>
          <w:szCs w:val="24"/>
          <w:lang w:eastAsia="de-DE"/>
        </w:rPr>
        <w:t xml:space="preserve"> sollen meinen Mund </w:t>
      </w:r>
      <w:proofErr w:type="spellStart"/>
      <w:r w:rsidRPr="00B223A7">
        <w:rPr>
          <w:rFonts w:eastAsia="Times New Roman"/>
          <w:szCs w:val="24"/>
          <w:lang w:eastAsia="de-DE"/>
        </w:rPr>
        <w:t>beschließn</w:t>
      </w:r>
      <w:proofErr w:type="spellEnd"/>
      <w:r w:rsidRPr="00B223A7">
        <w:rPr>
          <w:rFonts w:eastAsia="Times New Roman"/>
          <w:szCs w:val="24"/>
          <w:lang w:eastAsia="de-DE"/>
        </w:rPr>
        <w:br/>
        <w:t xml:space="preserve">Und wenig von mir selber </w:t>
      </w:r>
      <w:proofErr w:type="spellStart"/>
      <w:r w:rsidRPr="00B223A7">
        <w:rPr>
          <w:rFonts w:eastAsia="Times New Roman"/>
          <w:szCs w:val="24"/>
          <w:lang w:eastAsia="de-DE"/>
        </w:rPr>
        <w:t>wissn</w:t>
      </w:r>
      <w:proofErr w:type="spellEnd"/>
      <w:r w:rsidRPr="00B223A7">
        <w:rPr>
          <w:rFonts w:eastAsia="Times New Roman"/>
          <w:szCs w:val="24"/>
          <w:lang w:eastAsia="de-DE"/>
        </w:rPr>
        <w:t xml:space="preserve">. </w:t>
      </w:r>
    </w:p>
    <w:p w14:paraId="64DC2B5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9. So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mir ja nichts fallen ein,</w:t>
      </w:r>
      <w:r w:rsidRPr="00B223A7">
        <w:rPr>
          <w:rFonts w:eastAsia="Times New Roman"/>
          <w:szCs w:val="24"/>
          <w:lang w:eastAsia="de-DE"/>
        </w:rPr>
        <w:br/>
        <w:t xml:space="preserve">Das </w:t>
      </w:r>
      <w:proofErr w:type="spellStart"/>
      <w:r w:rsidRPr="00B223A7">
        <w:rPr>
          <w:rFonts w:eastAsia="Times New Roman"/>
          <w:szCs w:val="24"/>
          <w:lang w:eastAsia="de-DE"/>
        </w:rPr>
        <w:t>greulich</w:t>
      </w:r>
      <w:proofErr w:type="spellEnd"/>
      <w:r w:rsidRPr="00B223A7">
        <w:rPr>
          <w:rFonts w:eastAsia="Times New Roman"/>
          <w:szCs w:val="24"/>
          <w:lang w:eastAsia="de-DE"/>
        </w:rPr>
        <w:t xml:space="preserve"> möcht zu hören sein,</w:t>
      </w:r>
      <w:r w:rsidRPr="00B223A7">
        <w:rPr>
          <w:rFonts w:eastAsia="Times New Roman"/>
          <w:szCs w:val="24"/>
          <w:lang w:eastAsia="de-DE"/>
        </w:rPr>
        <w:br/>
        <w:t>Als mancher, mit dem Tod belegt,</w:t>
      </w:r>
      <w:r w:rsidRPr="00B223A7">
        <w:rPr>
          <w:rFonts w:eastAsia="Times New Roman"/>
          <w:szCs w:val="24"/>
          <w:lang w:eastAsia="de-DE"/>
        </w:rPr>
        <w:br/>
        <w:t xml:space="preserve">Bisweilen was zu albern pflegt. </w:t>
      </w:r>
    </w:p>
    <w:p w14:paraId="6D76BBB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10. Sondern verhilf mir auf dein </w:t>
      </w:r>
      <w:proofErr w:type="spellStart"/>
      <w:r w:rsidRPr="00B223A7">
        <w:rPr>
          <w:rFonts w:eastAsia="Times New Roman"/>
          <w:szCs w:val="24"/>
          <w:lang w:eastAsia="de-DE"/>
        </w:rPr>
        <w:t>Leidn</w:t>
      </w:r>
      <w:proofErr w:type="spellEnd"/>
      <w:r w:rsidRPr="00B223A7">
        <w:rPr>
          <w:rFonts w:eastAsia="Times New Roman"/>
          <w:szCs w:val="24"/>
          <w:lang w:eastAsia="de-DE"/>
        </w:rPr>
        <w:br/>
        <w:t xml:space="preserve">Vernünftig von der Welt zu </w:t>
      </w:r>
      <w:proofErr w:type="spellStart"/>
      <w:r w:rsidRPr="00B223A7">
        <w:rPr>
          <w:rFonts w:eastAsia="Times New Roman"/>
          <w:szCs w:val="24"/>
          <w:lang w:eastAsia="de-DE"/>
        </w:rPr>
        <w:t>scheidn</w:t>
      </w:r>
      <w:proofErr w:type="spellEnd"/>
      <w:r w:rsidRPr="00B223A7">
        <w:rPr>
          <w:rFonts w:eastAsia="Times New Roman"/>
          <w:szCs w:val="24"/>
          <w:lang w:eastAsia="de-DE"/>
        </w:rPr>
        <w:br/>
        <w:t xml:space="preserve">Und all den Meinen wohl und </w:t>
      </w:r>
      <w:proofErr w:type="spellStart"/>
      <w:r w:rsidRPr="00B223A7">
        <w:rPr>
          <w:rFonts w:eastAsia="Times New Roman"/>
          <w:szCs w:val="24"/>
          <w:lang w:eastAsia="de-DE"/>
        </w:rPr>
        <w:t>ebn</w:t>
      </w:r>
      <w:proofErr w:type="spellEnd"/>
      <w:r w:rsidRPr="00B223A7">
        <w:rPr>
          <w:rFonts w:eastAsia="Times New Roman"/>
          <w:szCs w:val="24"/>
          <w:lang w:eastAsia="de-DE"/>
        </w:rPr>
        <w:br/>
        <w:t xml:space="preserve">In dir ein gute Nacht zu </w:t>
      </w:r>
      <w:proofErr w:type="spellStart"/>
      <w:r w:rsidRPr="00B223A7">
        <w:rPr>
          <w:rFonts w:eastAsia="Times New Roman"/>
          <w:szCs w:val="24"/>
          <w:lang w:eastAsia="de-DE"/>
        </w:rPr>
        <w:t>gebn</w:t>
      </w:r>
      <w:proofErr w:type="spellEnd"/>
      <w:r w:rsidRPr="00B223A7">
        <w:rPr>
          <w:rFonts w:eastAsia="Times New Roman"/>
          <w:szCs w:val="24"/>
          <w:lang w:eastAsia="de-DE"/>
        </w:rPr>
        <w:t xml:space="preserve">. </w:t>
      </w:r>
    </w:p>
    <w:p w14:paraId="7F0CF80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Auf dass ich ohne übrig Weh</w:t>
      </w:r>
      <w:r w:rsidRPr="00B223A7">
        <w:rPr>
          <w:rFonts w:eastAsia="Times New Roman"/>
          <w:szCs w:val="24"/>
          <w:lang w:eastAsia="de-DE"/>
        </w:rPr>
        <w:br/>
        <w:t xml:space="preserve">Im rechten Glauben sanft </w:t>
      </w:r>
      <w:proofErr w:type="spellStart"/>
      <w:r w:rsidRPr="00B223A7">
        <w:rPr>
          <w:rFonts w:eastAsia="Times New Roman"/>
          <w:szCs w:val="24"/>
          <w:lang w:eastAsia="de-DE"/>
        </w:rPr>
        <w:t>vergeh</w:t>
      </w:r>
      <w:proofErr w:type="spellEnd"/>
      <w:r w:rsidRPr="00B223A7">
        <w:rPr>
          <w:rFonts w:eastAsia="Times New Roman"/>
          <w:szCs w:val="24"/>
          <w:lang w:eastAsia="de-DE"/>
        </w:rPr>
        <w:t>,</w:t>
      </w:r>
      <w:r w:rsidRPr="00B223A7">
        <w:rPr>
          <w:rFonts w:eastAsia="Times New Roman"/>
          <w:szCs w:val="24"/>
          <w:lang w:eastAsia="de-DE"/>
        </w:rPr>
        <w:br/>
        <w:t>Und zu den Schafen deiner Herd</w:t>
      </w:r>
      <w:r w:rsidRPr="00B223A7">
        <w:rPr>
          <w:rFonts w:eastAsia="Times New Roman"/>
          <w:szCs w:val="24"/>
          <w:lang w:eastAsia="de-DE"/>
        </w:rPr>
        <w:br/>
        <w:t xml:space="preserve">In Ewigkeit </w:t>
      </w:r>
      <w:proofErr w:type="spellStart"/>
      <w:r w:rsidRPr="00B223A7">
        <w:rPr>
          <w:rFonts w:eastAsia="Times New Roman"/>
          <w:szCs w:val="24"/>
          <w:lang w:eastAsia="de-DE"/>
        </w:rPr>
        <w:t>versammlet</w:t>
      </w:r>
      <w:proofErr w:type="spellEnd"/>
      <w:r w:rsidRPr="00B223A7">
        <w:rPr>
          <w:rFonts w:eastAsia="Times New Roman"/>
          <w:szCs w:val="24"/>
          <w:lang w:eastAsia="de-DE"/>
        </w:rPr>
        <w:t xml:space="preserve">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w:t>
      </w:r>
    </w:p>
    <w:p w14:paraId="2F952C7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12. Das hilf mir, o Gott </w:t>
      </w:r>
      <w:proofErr w:type="spellStart"/>
      <w:r w:rsidRPr="00B223A7">
        <w:rPr>
          <w:rFonts w:eastAsia="Times New Roman"/>
          <w:szCs w:val="24"/>
          <w:lang w:eastAsia="de-DE"/>
        </w:rPr>
        <w:t>heilger</w:t>
      </w:r>
      <w:proofErr w:type="spellEnd"/>
      <w:r w:rsidRPr="00B223A7">
        <w:rPr>
          <w:rFonts w:eastAsia="Times New Roman"/>
          <w:szCs w:val="24"/>
          <w:lang w:eastAsia="de-DE"/>
        </w:rPr>
        <w:t xml:space="preserve"> Geist,</w:t>
      </w:r>
      <w:r w:rsidRPr="00B223A7">
        <w:rPr>
          <w:rFonts w:eastAsia="Times New Roman"/>
          <w:szCs w:val="24"/>
          <w:lang w:eastAsia="de-DE"/>
        </w:rPr>
        <w:br/>
        <w:t>Der du der Blöden Tröster heißt</w:t>
      </w:r>
      <w:r w:rsidRPr="00B223A7">
        <w:rPr>
          <w:rFonts w:eastAsia="Times New Roman"/>
          <w:szCs w:val="24"/>
          <w:lang w:eastAsia="de-DE"/>
        </w:rPr>
        <w:br/>
        <w:t>Und in dem Tod auf ihre Brust</w:t>
      </w:r>
      <w:r w:rsidRPr="00B223A7">
        <w:rPr>
          <w:rFonts w:eastAsia="Times New Roman"/>
          <w:szCs w:val="24"/>
          <w:lang w:eastAsia="de-DE"/>
        </w:rPr>
        <w:br/>
        <w:t xml:space="preserve">Das Amen selber sprechen musst. </w:t>
      </w:r>
    </w:p>
    <w:p w14:paraId="08D8BDE9" w14:textId="77777777" w:rsidR="00620594" w:rsidRDefault="00620594" w:rsidP="00620594">
      <w:pPr>
        <w:pStyle w:val="berschrift1"/>
      </w:pPr>
      <w:r w:rsidRPr="00B223A7">
        <w:t>HErr, send dein heilig Engel zu</w:t>
      </w:r>
    </w:p>
    <w:p w14:paraId="7DFA48D7" w14:textId="77777777" w:rsidR="00620594" w:rsidRPr="00B223A7" w:rsidRDefault="00620594" w:rsidP="00620594">
      <w:pPr>
        <w:rPr>
          <w:b/>
          <w:lang w:eastAsia="de-DE"/>
        </w:rPr>
      </w:pPr>
      <w:r w:rsidRPr="00B223A7">
        <w:rPr>
          <w:b/>
          <w:lang w:eastAsia="de-DE"/>
        </w:rPr>
        <w:t>Ein Gebet nach dem Evangelio am Tage Michaelis, Matth. 18.</w:t>
      </w:r>
    </w:p>
    <w:p w14:paraId="05C95EF7"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Es ist das Heil uns kommen her. </w:t>
      </w:r>
    </w:p>
    <w:p w14:paraId="194CCAC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send dein heilig Engel zu</w:t>
      </w:r>
      <w:r w:rsidRPr="00B223A7">
        <w:rPr>
          <w:rFonts w:eastAsia="Times New Roman"/>
          <w:szCs w:val="24"/>
          <w:lang w:eastAsia="de-DE"/>
        </w:rPr>
        <w:br/>
        <w:t xml:space="preserve">Uns deinen schwachen </w:t>
      </w:r>
      <w:proofErr w:type="spellStart"/>
      <w:r w:rsidRPr="00B223A7">
        <w:rPr>
          <w:rFonts w:eastAsia="Times New Roman"/>
          <w:szCs w:val="24"/>
          <w:lang w:eastAsia="de-DE"/>
        </w:rPr>
        <w:t>Kinden</w:t>
      </w:r>
      <w:proofErr w:type="spellEnd"/>
      <w:r w:rsidRPr="00B223A7">
        <w:rPr>
          <w:rFonts w:eastAsia="Times New Roman"/>
          <w:szCs w:val="24"/>
          <w:lang w:eastAsia="de-DE"/>
        </w:rPr>
        <w:t>,</w:t>
      </w:r>
      <w:r w:rsidRPr="00B223A7">
        <w:rPr>
          <w:rFonts w:eastAsia="Times New Roman"/>
          <w:szCs w:val="24"/>
          <w:lang w:eastAsia="de-DE"/>
        </w:rPr>
        <w:br/>
        <w:t xml:space="preserve">Auf dass der Satan </w:t>
      </w:r>
      <w:proofErr w:type="spellStart"/>
      <w:r w:rsidRPr="00B223A7">
        <w:rPr>
          <w:rFonts w:eastAsia="Times New Roman"/>
          <w:szCs w:val="24"/>
          <w:lang w:eastAsia="de-DE"/>
        </w:rPr>
        <w:t>spat</w:t>
      </w:r>
      <w:proofErr w:type="spellEnd"/>
      <w:r w:rsidRPr="00B223A7">
        <w:rPr>
          <w:rFonts w:eastAsia="Times New Roman"/>
          <w:szCs w:val="24"/>
          <w:lang w:eastAsia="de-DE"/>
        </w:rPr>
        <w:t xml:space="preserve"> und früh</w:t>
      </w:r>
      <w:r w:rsidRPr="00B223A7">
        <w:rPr>
          <w:rFonts w:eastAsia="Times New Roman"/>
          <w:szCs w:val="24"/>
          <w:lang w:eastAsia="de-DE"/>
        </w:rPr>
        <w:br/>
        <w:t xml:space="preserve">Kein Macht an uns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finden,</w:t>
      </w:r>
      <w:r w:rsidRPr="00B223A7">
        <w:rPr>
          <w:rFonts w:eastAsia="Times New Roman"/>
          <w:szCs w:val="24"/>
          <w:lang w:eastAsia="de-DE"/>
        </w:rPr>
        <w:br/>
        <w:t>Der täglich als ein grimmig Bär</w:t>
      </w:r>
      <w:r w:rsidRPr="00B223A7">
        <w:rPr>
          <w:rFonts w:eastAsia="Times New Roman"/>
          <w:szCs w:val="24"/>
          <w:lang w:eastAsia="de-DE"/>
        </w:rPr>
        <w:br/>
        <w:t>Mit seinem Mord geht um uns her,</w:t>
      </w:r>
      <w:r w:rsidRPr="00B223A7">
        <w:rPr>
          <w:rFonts w:eastAsia="Times New Roman"/>
          <w:szCs w:val="24"/>
          <w:lang w:eastAsia="de-DE"/>
        </w:rPr>
        <w:br/>
        <w:t xml:space="preserve">Uns Arme zu verschlingen. </w:t>
      </w:r>
    </w:p>
    <w:p w14:paraId="320BEBB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Er wollt uns gern, wenn er nur könnt,</w:t>
      </w:r>
      <w:r w:rsidRPr="00B223A7">
        <w:rPr>
          <w:rFonts w:eastAsia="Times New Roman"/>
          <w:szCs w:val="24"/>
          <w:lang w:eastAsia="de-DE"/>
        </w:rPr>
        <w:br/>
        <w:t>Mit falscher Lehr beschmieren,</w:t>
      </w:r>
      <w:r w:rsidRPr="00B223A7">
        <w:rPr>
          <w:rFonts w:eastAsia="Times New Roman"/>
          <w:szCs w:val="24"/>
          <w:lang w:eastAsia="de-DE"/>
        </w:rPr>
        <w:br/>
        <w:t xml:space="preserve">Oder in Angst und grobe </w:t>
      </w:r>
      <w:proofErr w:type="spellStart"/>
      <w:r w:rsidRPr="00B223A7">
        <w:rPr>
          <w:rFonts w:eastAsia="Times New Roman"/>
          <w:szCs w:val="24"/>
          <w:lang w:eastAsia="de-DE"/>
        </w:rPr>
        <w:t>Sünd</w:t>
      </w:r>
      <w:proofErr w:type="spellEnd"/>
      <w:r w:rsidRPr="00B223A7">
        <w:rPr>
          <w:rFonts w:eastAsia="Times New Roman"/>
          <w:szCs w:val="24"/>
          <w:lang w:eastAsia="de-DE"/>
        </w:rPr>
        <w:br/>
        <w:t>Und in Verdammnis führen.</w:t>
      </w:r>
      <w:r w:rsidRPr="00B223A7">
        <w:rPr>
          <w:rFonts w:eastAsia="Times New Roman"/>
          <w:szCs w:val="24"/>
          <w:lang w:eastAsia="de-DE"/>
        </w:rPr>
        <w:br/>
        <w:t>Du aber, HErr, ihm widersteh,</w:t>
      </w:r>
      <w:r w:rsidRPr="00B223A7">
        <w:rPr>
          <w:rFonts w:eastAsia="Times New Roman"/>
          <w:szCs w:val="24"/>
          <w:lang w:eastAsia="de-DE"/>
        </w:rPr>
        <w:br/>
        <w:t>Und wirf ihn selber in das Weh,</w:t>
      </w:r>
      <w:r w:rsidRPr="00B223A7">
        <w:rPr>
          <w:rFonts w:eastAsia="Times New Roman"/>
          <w:szCs w:val="24"/>
          <w:lang w:eastAsia="de-DE"/>
        </w:rPr>
        <w:br/>
        <w:t xml:space="preserve">Darein er uns will stoßen. </w:t>
      </w:r>
    </w:p>
    <w:p w14:paraId="0E5F9B6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O Christ, du starker Michael,</w:t>
      </w:r>
      <w:r w:rsidRPr="00B223A7">
        <w:rPr>
          <w:rFonts w:eastAsia="Times New Roman"/>
          <w:szCs w:val="24"/>
          <w:lang w:eastAsia="de-DE"/>
        </w:rPr>
        <w:br/>
        <w:t>Gott gleich in Kraft und Ehren,</w:t>
      </w:r>
      <w:r w:rsidRPr="00B223A7">
        <w:rPr>
          <w:rFonts w:eastAsia="Times New Roman"/>
          <w:szCs w:val="24"/>
          <w:lang w:eastAsia="de-DE"/>
        </w:rPr>
        <w:br/>
        <w:t>Hilf doch den Bergen Israel,</w:t>
      </w:r>
      <w:r w:rsidRPr="00B223A7">
        <w:rPr>
          <w:rFonts w:eastAsia="Times New Roman"/>
          <w:szCs w:val="24"/>
          <w:lang w:eastAsia="de-DE"/>
        </w:rPr>
        <w:br/>
        <w:t>Die man tut hoch versehren</w:t>
      </w:r>
      <w:r w:rsidRPr="00B223A7">
        <w:rPr>
          <w:rFonts w:eastAsia="Times New Roman"/>
          <w:szCs w:val="24"/>
          <w:lang w:eastAsia="de-DE"/>
        </w:rPr>
        <w:br/>
        <w:t>Mit falscher Lehr, Mord, Spott und Hohn,</w:t>
      </w:r>
      <w:r w:rsidRPr="00B223A7">
        <w:rPr>
          <w:rFonts w:eastAsia="Times New Roman"/>
          <w:szCs w:val="24"/>
          <w:lang w:eastAsia="de-DE"/>
        </w:rPr>
        <w:br/>
        <w:t>Komm doch einmal von deinem Thron</w:t>
      </w:r>
      <w:r w:rsidRPr="00B223A7">
        <w:rPr>
          <w:rFonts w:eastAsia="Times New Roman"/>
          <w:szCs w:val="24"/>
          <w:lang w:eastAsia="de-DE"/>
        </w:rPr>
        <w:br/>
        <w:t xml:space="preserve">und schaff den Deinen Friede. Amen. </w:t>
      </w:r>
    </w:p>
    <w:p w14:paraId="04D8E3C2" w14:textId="77777777" w:rsidR="00620594" w:rsidRDefault="00620594" w:rsidP="00620594">
      <w:pPr>
        <w:pStyle w:val="berschrift1"/>
      </w:pPr>
      <w:r w:rsidRPr="00B223A7">
        <w:t>Herr, wer wird in der Hütten dein</w:t>
      </w:r>
    </w:p>
    <w:p w14:paraId="0FA64533" w14:textId="77777777" w:rsidR="00620594" w:rsidRPr="00914AA5" w:rsidRDefault="00620594" w:rsidP="00620594">
      <w:pPr>
        <w:rPr>
          <w:b/>
          <w:lang w:eastAsia="de-DE"/>
        </w:rPr>
      </w:pPr>
      <w:r w:rsidRPr="00914AA5">
        <w:rPr>
          <w:b/>
          <w:lang w:eastAsia="de-DE"/>
        </w:rPr>
        <w:t>Der 15. Psalm</w:t>
      </w:r>
    </w:p>
    <w:p w14:paraId="78B9601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Wär Gott nicht mit uns diese Zeit.</w:t>
      </w:r>
    </w:p>
    <w:p w14:paraId="7AA80C6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wer wird in der Hütten dein</w:t>
      </w:r>
      <w:r w:rsidRPr="00B223A7">
        <w:rPr>
          <w:rFonts w:eastAsia="Times New Roman"/>
          <w:szCs w:val="24"/>
          <w:lang w:eastAsia="de-DE"/>
        </w:rPr>
        <w:br/>
        <w:t>Sein‘ sicher Wohnung haben,</w:t>
      </w:r>
      <w:r w:rsidRPr="00B223A7">
        <w:rPr>
          <w:rFonts w:eastAsia="Times New Roman"/>
          <w:szCs w:val="24"/>
          <w:lang w:eastAsia="de-DE"/>
        </w:rPr>
        <w:br/>
        <w:t xml:space="preserve">Und wer wird in der Christen </w:t>
      </w:r>
      <w:proofErr w:type="spellStart"/>
      <w:r w:rsidRPr="00B223A7">
        <w:rPr>
          <w:rFonts w:eastAsia="Times New Roman"/>
          <w:szCs w:val="24"/>
          <w:lang w:eastAsia="de-DE"/>
        </w:rPr>
        <w:t>Gmein</w:t>
      </w:r>
      <w:proofErr w:type="spellEnd"/>
      <w:r w:rsidRPr="00B223A7">
        <w:rPr>
          <w:rFonts w:eastAsia="Times New Roman"/>
          <w:szCs w:val="24"/>
          <w:lang w:eastAsia="de-DE"/>
        </w:rPr>
        <w:br/>
        <w:t>Den Ruhm mit Wahrheit haben,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mit Glauben sei geziert</w:t>
      </w:r>
      <w:r w:rsidRPr="00B223A7">
        <w:rPr>
          <w:rFonts w:eastAsia="Times New Roman"/>
          <w:szCs w:val="24"/>
          <w:lang w:eastAsia="de-DE"/>
        </w:rPr>
        <w:br/>
        <w:t xml:space="preserve">Und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vom </w:t>
      </w:r>
      <w:proofErr w:type="spellStart"/>
      <w:r w:rsidRPr="00B223A7">
        <w:rPr>
          <w:rFonts w:eastAsia="Times New Roman"/>
          <w:szCs w:val="24"/>
          <w:lang w:eastAsia="de-DE"/>
        </w:rPr>
        <w:t>heilgen</w:t>
      </w:r>
      <w:proofErr w:type="spellEnd"/>
      <w:r w:rsidRPr="00B223A7">
        <w:rPr>
          <w:rFonts w:eastAsia="Times New Roman"/>
          <w:szCs w:val="24"/>
          <w:lang w:eastAsia="de-DE"/>
        </w:rPr>
        <w:t xml:space="preserve"> Geist </w:t>
      </w:r>
      <w:proofErr w:type="spellStart"/>
      <w:r w:rsidRPr="00B223A7">
        <w:rPr>
          <w:rFonts w:eastAsia="Times New Roman"/>
          <w:szCs w:val="24"/>
          <w:lang w:eastAsia="de-DE"/>
        </w:rPr>
        <w:t>regirt</w:t>
      </w:r>
      <w:proofErr w:type="spellEnd"/>
      <w:r w:rsidRPr="00B223A7">
        <w:rPr>
          <w:rFonts w:eastAsia="Times New Roman"/>
          <w:szCs w:val="24"/>
          <w:lang w:eastAsia="de-DE"/>
        </w:rPr>
        <w:t>,</w:t>
      </w:r>
      <w:r w:rsidRPr="00B223A7">
        <w:rPr>
          <w:rFonts w:eastAsia="Times New Roman"/>
          <w:szCs w:val="24"/>
          <w:lang w:eastAsia="de-DE"/>
        </w:rPr>
        <w:br/>
        <w:t xml:space="preserve">Als ein Kind der </w:t>
      </w:r>
      <w:proofErr w:type="spellStart"/>
      <w:r w:rsidRPr="00B223A7">
        <w:rPr>
          <w:rFonts w:eastAsia="Times New Roman"/>
          <w:szCs w:val="24"/>
          <w:lang w:eastAsia="de-DE"/>
        </w:rPr>
        <w:t>Genaden</w:t>
      </w:r>
      <w:proofErr w:type="spellEnd"/>
      <w:r w:rsidRPr="00B223A7">
        <w:rPr>
          <w:rFonts w:eastAsia="Times New Roman"/>
          <w:szCs w:val="24"/>
          <w:lang w:eastAsia="de-DE"/>
        </w:rPr>
        <w:t>?</w:t>
      </w:r>
    </w:p>
    <w:p w14:paraId="1BF182B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Wer sich gerechter Lehr befleißt</w:t>
      </w:r>
      <w:r w:rsidRPr="00B223A7">
        <w:rPr>
          <w:rFonts w:eastAsia="Times New Roman"/>
          <w:szCs w:val="24"/>
          <w:lang w:eastAsia="de-DE"/>
        </w:rPr>
        <w:br/>
        <w:t>Und ehrt die Gottesknechte,</w:t>
      </w:r>
      <w:r w:rsidRPr="00B223A7">
        <w:rPr>
          <w:rFonts w:eastAsia="Times New Roman"/>
          <w:szCs w:val="24"/>
          <w:lang w:eastAsia="de-DE"/>
        </w:rPr>
        <w:br/>
        <w:t>Kein‘ fremde Güter zu sich reißt</w:t>
      </w:r>
      <w:r w:rsidRPr="00B223A7">
        <w:rPr>
          <w:rFonts w:eastAsia="Times New Roman"/>
          <w:szCs w:val="24"/>
          <w:lang w:eastAsia="de-DE"/>
        </w:rPr>
        <w:br/>
        <w:t>Mit einem Schein des Rechten,</w:t>
      </w:r>
      <w:r w:rsidRPr="00B223A7">
        <w:rPr>
          <w:rFonts w:eastAsia="Times New Roman"/>
          <w:szCs w:val="24"/>
          <w:lang w:eastAsia="de-DE"/>
        </w:rPr>
        <w:br/>
        <w:t>Und hat kein Trug in seinem Mund,</w:t>
      </w:r>
      <w:r w:rsidRPr="00B223A7">
        <w:rPr>
          <w:rFonts w:eastAsia="Times New Roman"/>
          <w:szCs w:val="24"/>
          <w:lang w:eastAsia="de-DE"/>
        </w:rPr>
        <w:br/>
        <w:t>Sondern redet von Herzensgrund</w:t>
      </w:r>
      <w:r w:rsidRPr="00B223A7">
        <w:rPr>
          <w:rFonts w:eastAsia="Times New Roman"/>
          <w:szCs w:val="24"/>
          <w:lang w:eastAsia="de-DE"/>
        </w:rPr>
        <w:br/>
        <w:t xml:space="preserve">Und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den Fuchs nicht streichen.</w:t>
      </w:r>
    </w:p>
    <w:p w14:paraId="1B31A87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Wer seinen Nächsten nicht </w:t>
      </w:r>
      <w:proofErr w:type="spellStart"/>
      <w:r w:rsidRPr="00B223A7">
        <w:rPr>
          <w:rFonts w:eastAsia="Times New Roman"/>
          <w:szCs w:val="24"/>
          <w:lang w:eastAsia="de-DE"/>
        </w:rPr>
        <w:t>veracht</w:t>
      </w:r>
      <w:proofErr w:type="spellEnd"/>
      <w:r w:rsidRPr="00B223A7">
        <w:rPr>
          <w:rFonts w:eastAsia="Times New Roman"/>
          <w:szCs w:val="24"/>
          <w:lang w:eastAsia="de-DE"/>
        </w:rPr>
        <w:t>,</w:t>
      </w:r>
      <w:r w:rsidRPr="00B223A7">
        <w:rPr>
          <w:rFonts w:eastAsia="Times New Roman"/>
          <w:szCs w:val="24"/>
          <w:lang w:eastAsia="de-DE"/>
        </w:rPr>
        <w:br/>
        <w:t xml:space="preserve">Noch aus </w:t>
      </w:r>
      <w:proofErr w:type="spellStart"/>
      <w:r w:rsidRPr="00B223A7">
        <w:rPr>
          <w:rFonts w:eastAsia="Times New Roman"/>
          <w:szCs w:val="24"/>
          <w:lang w:eastAsia="de-DE"/>
        </w:rPr>
        <w:t>Verbittrung</w:t>
      </w:r>
      <w:proofErr w:type="spellEnd"/>
      <w:r w:rsidRPr="00B223A7">
        <w:rPr>
          <w:rFonts w:eastAsia="Times New Roman"/>
          <w:szCs w:val="24"/>
          <w:lang w:eastAsia="de-DE"/>
        </w:rPr>
        <w:t xml:space="preserve"> schändet,</w:t>
      </w:r>
      <w:r w:rsidRPr="00B223A7">
        <w:rPr>
          <w:rFonts w:eastAsia="Times New Roman"/>
          <w:szCs w:val="24"/>
          <w:lang w:eastAsia="de-DE"/>
        </w:rPr>
        <w:br/>
        <w:t xml:space="preserve">Mit seiner </w:t>
      </w:r>
      <w:proofErr w:type="spellStart"/>
      <w:r w:rsidRPr="00B223A7">
        <w:rPr>
          <w:rFonts w:eastAsia="Times New Roman"/>
          <w:szCs w:val="24"/>
          <w:lang w:eastAsia="de-DE"/>
        </w:rPr>
        <w:t>Zung</w:t>
      </w:r>
      <w:proofErr w:type="spellEnd"/>
      <w:r w:rsidRPr="00B223A7">
        <w:rPr>
          <w:rFonts w:eastAsia="Times New Roman"/>
          <w:szCs w:val="24"/>
          <w:lang w:eastAsia="de-DE"/>
        </w:rPr>
        <w:t xml:space="preserve"> kein Unglück macht,</w:t>
      </w:r>
      <w:r w:rsidRPr="00B223A7">
        <w:rPr>
          <w:rFonts w:eastAsia="Times New Roman"/>
          <w:szCs w:val="24"/>
          <w:lang w:eastAsia="de-DE"/>
        </w:rPr>
        <w:br/>
        <w:t>All Ding zum Besten wendet</w:t>
      </w:r>
      <w:r w:rsidRPr="00B223A7">
        <w:rPr>
          <w:rFonts w:eastAsia="Times New Roman"/>
          <w:szCs w:val="24"/>
          <w:lang w:eastAsia="de-DE"/>
        </w:rPr>
        <w:br/>
        <w:t xml:space="preserve">Und lobet nicht vergessene </w:t>
      </w:r>
      <w:proofErr w:type="spellStart"/>
      <w:r w:rsidRPr="00B223A7">
        <w:rPr>
          <w:rFonts w:eastAsia="Times New Roman"/>
          <w:szCs w:val="24"/>
          <w:lang w:eastAsia="de-DE"/>
        </w:rPr>
        <w:t>Leut</w:t>
      </w:r>
      <w:proofErr w:type="spellEnd"/>
      <w:r w:rsidRPr="00B223A7">
        <w:rPr>
          <w:rFonts w:eastAsia="Times New Roman"/>
          <w:szCs w:val="24"/>
          <w:lang w:eastAsia="de-DE"/>
        </w:rPr>
        <w:t>,</w:t>
      </w:r>
      <w:r w:rsidRPr="00B223A7">
        <w:rPr>
          <w:rFonts w:eastAsia="Times New Roman"/>
          <w:szCs w:val="24"/>
          <w:lang w:eastAsia="de-DE"/>
        </w:rPr>
        <w:br/>
        <w:t>Sondern ehrt die Gottseligkeit</w:t>
      </w:r>
      <w:r w:rsidRPr="00B223A7">
        <w:rPr>
          <w:rFonts w:eastAsia="Times New Roman"/>
          <w:szCs w:val="24"/>
          <w:lang w:eastAsia="de-DE"/>
        </w:rPr>
        <w:br/>
        <w:t>Und alle, die Gott fürchten.</w:t>
      </w:r>
    </w:p>
    <w:p w14:paraId="5B179C5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Wer zusagt und </w:t>
      </w:r>
      <w:proofErr w:type="spellStart"/>
      <w:r w:rsidRPr="00B223A7">
        <w:rPr>
          <w:rFonts w:eastAsia="Times New Roman"/>
          <w:szCs w:val="24"/>
          <w:lang w:eastAsia="de-DE"/>
        </w:rPr>
        <w:t>dasselbig</w:t>
      </w:r>
      <w:proofErr w:type="spellEnd"/>
      <w:r w:rsidRPr="00B223A7">
        <w:rPr>
          <w:rFonts w:eastAsia="Times New Roman"/>
          <w:szCs w:val="24"/>
          <w:lang w:eastAsia="de-DE"/>
        </w:rPr>
        <w:t xml:space="preserve"> hält,</w:t>
      </w:r>
      <w:r w:rsidRPr="00B223A7">
        <w:rPr>
          <w:rFonts w:eastAsia="Times New Roman"/>
          <w:szCs w:val="24"/>
          <w:lang w:eastAsia="de-DE"/>
        </w:rPr>
        <w:br/>
        <w:t>Nicht hinterlistig schwöret,</w:t>
      </w:r>
      <w:r w:rsidRPr="00B223A7">
        <w:rPr>
          <w:rFonts w:eastAsia="Times New Roman"/>
          <w:szCs w:val="24"/>
          <w:lang w:eastAsia="de-DE"/>
        </w:rPr>
        <w:br/>
        <w:t>Kein Wucher treibt mit Korn und Geld,</w:t>
      </w:r>
      <w:r w:rsidRPr="00B223A7">
        <w:rPr>
          <w:rFonts w:eastAsia="Times New Roman"/>
          <w:szCs w:val="24"/>
          <w:lang w:eastAsia="de-DE"/>
        </w:rPr>
        <w:br/>
        <w:t>Noch Witwen Brod verzehret,</w:t>
      </w:r>
      <w:r w:rsidRPr="00B223A7">
        <w:rPr>
          <w:rFonts w:eastAsia="Times New Roman"/>
          <w:szCs w:val="24"/>
          <w:lang w:eastAsia="de-DE"/>
        </w:rPr>
        <w:br/>
        <w:t xml:space="preserve">Dazu kein Schenkung </w:t>
      </w:r>
      <w:proofErr w:type="spellStart"/>
      <w:r w:rsidRPr="00B223A7">
        <w:rPr>
          <w:rFonts w:eastAsia="Times New Roman"/>
          <w:szCs w:val="24"/>
          <w:lang w:eastAsia="de-DE"/>
        </w:rPr>
        <w:t>nimmet</w:t>
      </w:r>
      <w:proofErr w:type="spellEnd"/>
      <w:r w:rsidRPr="00B223A7">
        <w:rPr>
          <w:rFonts w:eastAsia="Times New Roman"/>
          <w:szCs w:val="24"/>
          <w:lang w:eastAsia="de-DE"/>
        </w:rPr>
        <w:t xml:space="preserve"> an,</w:t>
      </w:r>
      <w:r w:rsidRPr="00B223A7">
        <w:rPr>
          <w:rFonts w:eastAsia="Times New Roman"/>
          <w:szCs w:val="24"/>
          <w:lang w:eastAsia="de-DE"/>
        </w:rPr>
        <w:br/>
        <w:t>Zu hindern den gerechten Mann</w:t>
      </w:r>
      <w:r w:rsidRPr="00B223A7">
        <w:rPr>
          <w:rFonts w:eastAsia="Times New Roman"/>
          <w:szCs w:val="24"/>
          <w:lang w:eastAsia="de-DE"/>
        </w:rPr>
        <w:br/>
        <w:t>In seinen guten Sachen.</w:t>
      </w:r>
    </w:p>
    <w:p w14:paraId="33D6872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Wer das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ist ein frommer Christ,</w:t>
      </w:r>
      <w:r w:rsidRPr="00B223A7">
        <w:rPr>
          <w:rFonts w:eastAsia="Times New Roman"/>
          <w:szCs w:val="24"/>
          <w:lang w:eastAsia="de-DE"/>
        </w:rPr>
        <w:br/>
        <w:t xml:space="preserve">Das mag man kühnlich </w:t>
      </w:r>
      <w:proofErr w:type="spellStart"/>
      <w:r w:rsidRPr="00B223A7">
        <w:rPr>
          <w:rFonts w:eastAsia="Times New Roman"/>
          <w:szCs w:val="24"/>
          <w:lang w:eastAsia="de-DE"/>
        </w:rPr>
        <w:t>gläuben</w:t>
      </w:r>
      <w:proofErr w:type="spellEnd"/>
      <w:r w:rsidRPr="00B223A7">
        <w:rPr>
          <w:rFonts w:eastAsia="Times New Roman"/>
          <w:szCs w:val="24"/>
          <w:lang w:eastAsia="de-DE"/>
        </w:rPr>
        <w:t>,</w:t>
      </w:r>
      <w:r w:rsidRPr="00B223A7">
        <w:rPr>
          <w:rFonts w:eastAsia="Times New Roman"/>
          <w:szCs w:val="24"/>
          <w:lang w:eastAsia="de-DE"/>
        </w:rPr>
        <w:br/>
        <w:t>Es wird ihn keine Macht noch List</w:t>
      </w:r>
      <w:r w:rsidRPr="00B223A7">
        <w:rPr>
          <w:rFonts w:eastAsia="Times New Roman"/>
          <w:szCs w:val="24"/>
          <w:lang w:eastAsia="de-DE"/>
        </w:rPr>
        <w:br/>
        <w:t>Von seinem Ort vertreiben,</w:t>
      </w:r>
      <w:r w:rsidRPr="00B223A7">
        <w:rPr>
          <w:rFonts w:eastAsia="Times New Roman"/>
          <w:szCs w:val="24"/>
          <w:lang w:eastAsia="de-DE"/>
        </w:rPr>
        <w:br/>
        <w:t>Sondern beschützt mit Gottes Hand</w:t>
      </w:r>
      <w:r w:rsidRPr="00B223A7">
        <w:rPr>
          <w:rFonts w:eastAsia="Times New Roman"/>
          <w:szCs w:val="24"/>
          <w:lang w:eastAsia="de-DE"/>
        </w:rPr>
        <w:br/>
        <w:t>Behalten seinen Ehrenstand</w:t>
      </w:r>
      <w:r w:rsidRPr="00B223A7">
        <w:rPr>
          <w:rFonts w:eastAsia="Times New Roman"/>
          <w:szCs w:val="24"/>
          <w:lang w:eastAsia="de-DE"/>
        </w:rPr>
        <w:br/>
        <w:t>Bis an sein selig Ende.</w:t>
      </w:r>
    </w:p>
    <w:p w14:paraId="480BEE89" w14:textId="77777777" w:rsidR="00620594" w:rsidRDefault="00620594" w:rsidP="00620594">
      <w:pPr>
        <w:pStyle w:val="berschrift1"/>
      </w:pPr>
      <w:r w:rsidRPr="00B223A7">
        <w:t xml:space="preserve">Hilf Christe, dass wir </w:t>
      </w:r>
      <w:proofErr w:type="spellStart"/>
      <w:r w:rsidRPr="00B223A7">
        <w:t>fruchtbarlich</w:t>
      </w:r>
      <w:proofErr w:type="spellEnd"/>
    </w:p>
    <w:p w14:paraId="0CCAD1EB" w14:textId="77777777" w:rsidR="00620594" w:rsidRPr="00B223A7" w:rsidRDefault="00620594" w:rsidP="00620594">
      <w:pPr>
        <w:rPr>
          <w:b/>
          <w:lang w:eastAsia="de-DE"/>
        </w:rPr>
      </w:pPr>
      <w:r w:rsidRPr="00B223A7">
        <w:rPr>
          <w:b/>
          <w:lang w:eastAsia="de-DE"/>
        </w:rPr>
        <w:t>Ein Gebet nach dem Evangelio am Tage Corporis Christi, Joh. 6.</w:t>
      </w:r>
    </w:p>
    <w:p w14:paraId="5BE3D72C"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O Jesu, der du selig macht die bußfertigen Sünder. </w:t>
      </w:r>
    </w:p>
    <w:p w14:paraId="4EC292A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Hilf Christe, dass wir </w:t>
      </w:r>
      <w:proofErr w:type="spellStart"/>
      <w:r w:rsidRPr="00B223A7">
        <w:rPr>
          <w:rFonts w:eastAsia="Times New Roman"/>
          <w:szCs w:val="24"/>
          <w:lang w:eastAsia="de-DE"/>
        </w:rPr>
        <w:t>fruchtbarlich</w:t>
      </w:r>
      <w:proofErr w:type="spellEnd"/>
      <w:r w:rsidRPr="00B223A7">
        <w:rPr>
          <w:rFonts w:eastAsia="Times New Roman"/>
          <w:szCs w:val="24"/>
          <w:lang w:eastAsia="de-DE"/>
        </w:rPr>
        <w:br/>
        <w:t>Dein Testament empfangen,</w:t>
      </w:r>
      <w:r w:rsidRPr="00B223A7">
        <w:rPr>
          <w:rFonts w:eastAsia="Times New Roman"/>
          <w:szCs w:val="24"/>
          <w:lang w:eastAsia="de-DE"/>
        </w:rPr>
        <w:br/>
        <w:t xml:space="preserve">An </w:t>
      </w:r>
      <w:proofErr w:type="spellStart"/>
      <w:r w:rsidRPr="00B223A7">
        <w:rPr>
          <w:rFonts w:eastAsia="Times New Roman"/>
          <w:szCs w:val="24"/>
          <w:lang w:eastAsia="de-DE"/>
        </w:rPr>
        <w:t>deim</w:t>
      </w:r>
      <w:proofErr w:type="spellEnd"/>
      <w:r w:rsidRPr="00B223A7">
        <w:rPr>
          <w:rFonts w:eastAsia="Times New Roman"/>
          <w:szCs w:val="24"/>
          <w:lang w:eastAsia="de-DE"/>
        </w:rPr>
        <w:t xml:space="preserve"> Verdienst ganz </w:t>
      </w:r>
      <w:proofErr w:type="spellStart"/>
      <w:r w:rsidRPr="00B223A7">
        <w:rPr>
          <w:rFonts w:eastAsia="Times New Roman"/>
          <w:szCs w:val="24"/>
          <w:lang w:eastAsia="de-DE"/>
        </w:rPr>
        <w:t>festiglich</w:t>
      </w:r>
      <w:proofErr w:type="spellEnd"/>
      <w:r w:rsidRPr="00B223A7">
        <w:rPr>
          <w:rFonts w:eastAsia="Times New Roman"/>
          <w:szCs w:val="24"/>
          <w:lang w:eastAsia="de-DE"/>
        </w:rPr>
        <w:br/>
        <w:t>Mit wahrem Glauben hangen,</w:t>
      </w:r>
      <w:r w:rsidRPr="00B223A7">
        <w:rPr>
          <w:rFonts w:eastAsia="Times New Roman"/>
          <w:szCs w:val="24"/>
          <w:lang w:eastAsia="de-DE"/>
        </w:rPr>
        <w:br/>
        <w:t>Und dankbar sein</w:t>
      </w:r>
      <w:r w:rsidRPr="00B223A7">
        <w:rPr>
          <w:rFonts w:eastAsia="Times New Roman"/>
          <w:szCs w:val="24"/>
          <w:lang w:eastAsia="de-DE"/>
        </w:rPr>
        <w:br/>
        <w:t>Dem Leiden dein,</w:t>
      </w:r>
      <w:r w:rsidRPr="00B223A7">
        <w:rPr>
          <w:rFonts w:eastAsia="Times New Roman"/>
          <w:szCs w:val="24"/>
          <w:lang w:eastAsia="de-DE"/>
        </w:rPr>
        <w:br/>
        <w:t xml:space="preserve">Dein </w:t>
      </w:r>
      <w:proofErr w:type="spellStart"/>
      <w:r w:rsidRPr="00B223A7">
        <w:rPr>
          <w:rFonts w:eastAsia="Times New Roman"/>
          <w:szCs w:val="24"/>
          <w:lang w:eastAsia="de-DE"/>
        </w:rPr>
        <w:t>Auferstehn</w:t>
      </w:r>
      <w:proofErr w:type="spellEnd"/>
      <w:r w:rsidRPr="00B223A7">
        <w:rPr>
          <w:rFonts w:eastAsia="Times New Roman"/>
          <w:szCs w:val="24"/>
          <w:lang w:eastAsia="de-DE"/>
        </w:rPr>
        <w:t xml:space="preserve"> verkünden</w:t>
      </w:r>
      <w:r w:rsidRPr="00B223A7">
        <w:rPr>
          <w:rFonts w:eastAsia="Times New Roman"/>
          <w:szCs w:val="24"/>
          <w:lang w:eastAsia="de-DE"/>
        </w:rPr>
        <w:br/>
        <w:t xml:space="preserve">Mit wahrer </w:t>
      </w:r>
      <w:proofErr w:type="spellStart"/>
      <w:r w:rsidRPr="00B223A7">
        <w:rPr>
          <w:rFonts w:eastAsia="Times New Roman"/>
          <w:szCs w:val="24"/>
          <w:lang w:eastAsia="de-DE"/>
        </w:rPr>
        <w:t>Reu</w:t>
      </w:r>
      <w:proofErr w:type="spellEnd"/>
      <w:r w:rsidRPr="00B223A7">
        <w:rPr>
          <w:rFonts w:eastAsia="Times New Roman"/>
          <w:szCs w:val="24"/>
          <w:lang w:eastAsia="de-DE"/>
        </w:rPr>
        <w:t xml:space="preserve"> der Sünden,</w:t>
      </w:r>
      <w:r w:rsidRPr="00B223A7">
        <w:rPr>
          <w:rFonts w:eastAsia="Times New Roman"/>
          <w:szCs w:val="24"/>
          <w:lang w:eastAsia="de-DE"/>
        </w:rPr>
        <w:br/>
        <w:t>Auch uns gar fein</w:t>
      </w:r>
      <w:r w:rsidRPr="00B223A7">
        <w:rPr>
          <w:rFonts w:eastAsia="Times New Roman"/>
          <w:szCs w:val="24"/>
          <w:lang w:eastAsia="de-DE"/>
        </w:rPr>
        <w:br/>
        <w:t>Wie Brüderlein,</w:t>
      </w:r>
      <w:r w:rsidRPr="00B223A7">
        <w:rPr>
          <w:rFonts w:eastAsia="Times New Roman"/>
          <w:szCs w:val="24"/>
          <w:lang w:eastAsia="de-DE"/>
        </w:rPr>
        <w:br/>
        <w:t xml:space="preserve">Stets wohl </w:t>
      </w:r>
      <w:proofErr w:type="spellStart"/>
      <w:r w:rsidRPr="00B223A7">
        <w:rPr>
          <w:rFonts w:eastAsia="Times New Roman"/>
          <w:szCs w:val="24"/>
          <w:lang w:eastAsia="de-DE"/>
        </w:rPr>
        <w:t>begehn</w:t>
      </w:r>
      <w:proofErr w:type="spellEnd"/>
      <w:r w:rsidRPr="00B223A7">
        <w:rPr>
          <w:rFonts w:eastAsia="Times New Roman"/>
          <w:szCs w:val="24"/>
          <w:lang w:eastAsia="de-DE"/>
        </w:rPr>
        <w:br/>
        <w:t xml:space="preserve">Und feste </w:t>
      </w:r>
      <w:proofErr w:type="spellStart"/>
      <w:r w:rsidRPr="00B223A7">
        <w:rPr>
          <w:rFonts w:eastAsia="Times New Roman"/>
          <w:szCs w:val="24"/>
          <w:lang w:eastAsia="de-DE"/>
        </w:rPr>
        <w:t>stehn</w:t>
      </w:r>
      <w:proofErr w:type="spellEnd"/>
      <w:r w:rsidRPr="00B223A7">
        <w:rPr>
          <w:rFonts w:eastAsia="Times New Roman"/>
          <w:szCs w:val="24"/>
          <w:lang w:eastAsia="de-DE"/>
        </w:rPr>
        <w:br/>
        <w:t>In Angst und schweren Leiden,</w:t>
      </w:r>
      <w:r w:rsidRPr="00B223A7">
        <w:rPr>
          <w:rFonts w:eastAsia="Times New Roman"/>
          <w:szCs w:val="24"/>
          <w:lang w:eastAsia="de-DE"/>
        </w:rPr>
        <w:br/>
        <w:t>Bis wir einmal</w:t>
      </w:r>
      <w:r w:rsidRPr="00B223A7">
        <w:rPr>
          <w:rFonts w:eastAsia="Times New Roman"/>
          <w:szCs w:val="24"/>
          <w:lang w:eastAsia="de-DE"/>
        </w:rPr>
        <w:br/>
        <w:t>Vom Jammertal</w:t>
      </w:r>
      <w:r w:rsidRPr="00B223A7">
        <w:rPr>
          <w:rFonts w:eastAsia="Times New Roman"/>
          <w:szCs w:val="24"/>
          <w:lang w:eastAsia="de-DE"/>
        </w:rPr>
        <w:br/>
        <w:t xml:space="preserve">Auf dich fein sanft abscheiden. Amen. </w:t>
      </w:r>
    </w:p>
    <w:p w14:paraId="1981823D" w14:textId="77777777" w:rsidR="00620594" w:rsidRDefault="00620594" w:rsidP="00620594">
      <w:pPr>
        <w:pStyle w:val="berschrift1"/>
      </w:pPr>
      <w:r w:rsidRPr="00B223A7">
        <w:t>Hilf Christe, heller Morgenstern</w:t>
      </w:r>
    </w:p>
    <w:p w14:paraId="186E2904" w14:textId="77777777" w:rsidR="00620594" w:rsidRPr="00542040" w:rsidRDefault="00620594" w:rsidP="00620594">
      <w:pPr>
        <w:rPr>
          <w:b/>
          <w:lang w:eastAsia="de-DE"/>
        </w:rPr>
      </w:pPr>
      <w:r w:rsidRPr="00542040">
        <w:rPr>
          <w:b/>
          <w:lang w:eastAsia="de-DE"/>
        </w:rPr>
        <w:t>Ein Gebet nach dem Evangelio am Tage der heiligen drei Könige</w:t>
      </w:r>
    </w:p>
    <w:p w14:paraId="5528438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Hilf Christe, heller Morgenstern,</w:t>
      </w:r>
      <w:r w:rsidRPr="00B223A7">
        <w:rPr>
          <w:rFonts w:eastAsia="Times New Roman"/>
          <w:szCs w:val="24"/>
          <w:lang w:eastAsia="de-DE"/>
        </w:rPr>
        <w:br/>
        <w:t>Leuchtend zur Himmelspforte,</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von Herzen folgen gern</w:t>
      </w:r>
      <w:r w:rsidRPr="00B223A7">
        <w:rPr>
          <w:rFonts w:eastAsia="Times New Roman"/>
          <w:szCs w:val="24"/>
          <w:lang w:eastAsia="de-DE"/>
        </w:rPr>
        <w:br/>
        <w:t>Dem Glanz in deinem Worte,</w:t>
      </w:r>
      <w:r w:rsidRPr="00B223A7">
        <w:rPr>
          <w:rFonts w:eastAsia="Times New Roman"/>
          <w:szCs w:val="24"/>
          <w:lang w:eastAsia="de-DE"/>
        </w:rPr>
        <w:br/>
        <w:t>Der täglich durch die Wolken dringt</w:t>
      </w:r>
      <w:r w:rsidRPr="00B223A7">
        <w:rPr>
          <w:rFonts w:eastAsia="Times New Roman"/>
          <w:szCs w:val="24"/>
          <w:lang w:eastAsia="de-DE"/>
        </w:rPr>
        <w:br/>
        <w:t xml:space="preserve">Und uns zur </w:t>
      </w:r>
      <w:proofErr w:type="spellStart"/>
      <w:r w:rsidRPr="00B223A7">
        <w:rPr>
          <w:rFonts w:eastAsia="Times New Roman"/>
          <w:szCs w:val="24"/>
          <w:lang w:eastAsia="de-DE"/>
        </w:rPr>
        <w:t>Gottserkenntniß</w:t>
      </w:r>
      <w:proofErr w:type="spellEnd"/>
      <w:r w:rsidRPr="00B223A7">
        <w:rPr>
          <w:rFonts w:eastAsia="Times New Roman"/>
          <w:szCs w:val="24"/>
          <w:lang w:eastAsia="de-DE"/>
        </w:rPr>
        <w:t xml:space="preserve"> bringt,</w:t>
      </w:r>
      <w:r w:rsidRPr="00B223A7">
        <w:rPr>
          <w:rFonts w:eastAsia="Times New Roman"/>
          <w:szCs w:val="24"/>
          <w:lang w:eastAsia="de-DE"/>
        </w:rPr>
        <w:br/>
        <w:t>Darein denn steht das Leben.</w:t>
      </w:r>
      <w:r w:rsidRPr="00B223A7">
        <w:rPr>
          <w:rFonts w:eastAsia="Times New Roman"/>
          <w:szCs w:val="24"/>
          <w:lang w:eastAsia="de-DE"/>
        </w:rPr>
        <w:br/>
        <w:t xml:space="preserve">Gib,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t>
      </w:r>
      <w:proofErr w:type="spellStart"/>
      <w:r w:rsidRPr="00B223A7">
        <w:rPr>
          <w:rFonts w:eastAsia="Times New Roman"/>
          <w:szCs w:val="24"/>
          <w:lang w:eastAsia="de-DE"/>
        </w:rPr>
        <w:t>wirs</w:t>
      </w:r>
      <w:proofErr w:type="spellEnd"/>
      <w:r w:rsidRPr="00B223A7">
        <w:rPr>
          <w:rFonts w:eastAsia="Times New Roman"/>
          <w:szCs w:val="24"/>
          <w:lang w:eastAsia="de-DE"/>
        </w:rPr>
        <w:t xml:space="preserve"> suchen mit Begier,</w:t>
      </w:r>
      <w:r w:rsidRPr="00B223A7">
        <w:rPr>
          <w:rFonts w:eastAsia="Times New Roman"/>
          <w:szCs w:val="24"/>
          <w:lang w:eastAsia="de-DE"/>
        </w:rPr>
        <w:br/>
        <w:t>Auch fördern helfen seine Zier</w:t>
      </w:r>
      <w:r w:rsidRPr="00B223A7">
        <w:rPr>
          <w:rFonts w:eastAsia="Times New Roman"/>
          <w:szCs w:val="24"/>
          <w:lang w:eastAsia="de-DE"/>
        </w:rPr>
        <w:br/>
        <w:t>Und willig dazu geben.</w:t>
      </w:r>
    </w:p>
    <w:p w14:paraId="04B3CABF" w14:textId="77777777" w:rsidR="00620594" w:rsidRDefault="00620594" w:rsidP="00620594">
      <w:pPr>
        <w:pStyle w:val="berschrift1"/>
      </w:pPr>
      <w:r w:rsidRPr="00B223A7">
        <w:t>Hilf Gott, wie gehts so ungleich zu</w:t>
      </w:r>
    </w:p>
    <w:p w14:paraId="0075AB0D" w14:textId="77777777" w:rsidR="00620594" w:rsidRPr="00914AA5" w:rsidRDefault="00620594" w:rsidP="00620594">
      <w:pPr>
        <w:rPr>
          <w:b/>
          <w:lang w:eastAsia="de-DE"/>
        </w:rPr>
      </w:pPr>
      <w:r w:rsidRPr="00914AA5">
        <w:rPr>
          <w:b/>
          <w:lang w:eastAsia="de-DE"/>
        </w:rPr>
        <w:t>Der 73. Psalm</w:t>
      </w:r>
    </w:p>
    <w:p w14:paraId="3D2FC4E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Hilf Gott, wie gehts so ungleich zu</w:t>
      </w:r>
      <w:r w:rsidRPr="00B223A7">
        <w:rPr>
          <w:rFonts w:eastAsia="Times New Roman"/>
          <w:szCs w:val="24"/>
          <w:lang w:eastAsia="de-DE"/>
        </w:rPr>
        <w:br/>
        <w:t>In dieser Welt auf Erden!</w:t>
      </w:r>
      <w:r w:rsidRPr="00B223A7">
        <w:rPr>
          <w:rFonts w:eastAsia="Times New Roman"/>
          <w:szCs w:val="24"/>
          <w:lang w:eastAsia="de-DE"/>
        </w:rPr>
        <w:br/>
        <w:t>Der Gottlos hat gut Fried und Ruh</w:t>
      </w:r>
      <w:r w:rsidRPr="00B223A7">
        <w:rPr>
          <w:rFonts w:eastAsia="Times New Roman"/>
          <w:szCs w:val="24"/>
          <w:lang w:eastAsia="de-DE"/>
        </w:rPr>
        <w:br/>
        <w:t xml:space="preserve">In fröhlichen </w:t>
      </w:r>
      <w:proofErr w:type="spellStart"/>
      <w:r w:rsidRPr="00B223A7">
        <w:rPr>
          <w:rFonts w:eastAsia="Times New Roman"/>
          <w:szCs w:val="24"/>
          <w:lang w:eastAsia="de-DE"/>
        </w:rPr>
        <w:t>Geberden</w:t>
      </w:r>
      <w:proofErr w:type="spellEnd"/>
      <w:r w:rsidRPr="00B223A7">
        <w:rPr>
          <w:rFonts w:eastAsia="Times New Roman"/>
          <w:szCs w:val="24"/>
          <w:lang w:eastAsia="de-DE"/>
        </w:rPr>
        <w:t>,</w:t>
      </w:r>
      <w:r w:rsidRPr="00B223A7">
        <w:rPr>
          <w:rFonts w:eastAsia="Times New Roman"/>
          <w:szCs w:val="24"/>
          <w:lang w:eastAsia="de-DE"/>
        </w:rPr>
        <w:br/>
        <w:t>Ihn überfällt kein‘ Todesfahr,</w:t>
      </w:r>
      <w:r w:rsidRPr="00B223A7">
        <w:rPr>
          <w:rFonts w:eastAsia="Times New Roman"/>
          <w:szCs w:val="24"/>
          <w:lang w:eastAsia="de-DE"/>
        </w:rPr>
        <w:br/>
        <w:t xml:space="preserve">Lacht und </w:t>
      </w:r>
      <w:proofErr w:type="spellStart"/>
      <w:r w:rsidRPr="00B223A7">
        <w:rPr>
          <w:rFonts w:eastAsia="Times New Roman"/>
          <w:szCs w:val="24"/>
          <w:lang w:eastAsia="de-DE"/>
        </w:rPr>
        <w:t>stolziret</w:t>
      </w:r>
      <w:proofErr w:type="spellEnd"/>
      <w:r w:rsidRPr="00B223A7">
        <w:rPr>
          <w:rFonts w:eastAsia="Times New Roman"/>
          <w:szCs w:val="24"/>
          <w:lang w:eastAsia="de-DE"/>
        </w:rPr>
        <w:t xml:space="preserve"> immerdar</w:t>
      </w:r>
      <w:r w:rsidRPr="00B223A7">
        <w:rPr>
          <w:rFonts w:eastAsia="Times New Roman"/>
          <w:szCs w:val="24"/>
          <w:lang w:eastAsia="de-DE"/>
        </w:rPr>
        <w:br/>
        <w:t>Und weiß von keinem Leide.</w:t>
      </w:r>
    </w:p>
    <w:p w14:paraId="6CA187B7"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treibt er </w:t>
      </w:r>
      <w:proofErr w:type="spellStart"/>
      <w:r w:rsidRPr="00B223A7">
        <w:rPr>
          <w:rFonts w:eastAsia="Times New Roman"/>
          <w:szCs w:val="24"/>
          <w:lang w:eastAsia="de-DE"/>
        </w:rPr>
        <w:t>Uebermuth</w:t>
      </w:r>
      <w:proofErr w:type="spellEnd"/>
      <w:r w:rsidRPr="00B223A7">
        <w:rPr>
          <w:rFonts w:eastAsia="Times New Roman"/>
          <w:szCs w:val="24"/>
          <w:lang w:eastAsia="de-DE"/>
        </w:rPr>
        <w:br/>
        <w:t xml:space="preserve">Und </w:t>
      </w:r>
      <w:proofErr w:type="spellStart"/>
      <w:r w:rsidRPr="00B223A7">
        <w:rPr>
          <w:rFonts w:eastAsia="Times New Roman"/>
          <w:szCs w:val="24"/>
          <w:lang w:eastAsia="de-DE"/>
        </w:rPr>
        <w:t>thut</w:t>
      </w:r>
      <w:proofErr w:type="spellEnd"/>
      <w:r w:rsidRPr="00B223A7">
        <w:rPr>
          <w:rFonts w:eastAsia="Times New Roman"/>
          <w:szCs w:val="24"/>
          <w:lang w:eastAsia="de-DE"/>
        </w:rPr>
        <w:t>, was ihn gelüstet,</w:t>
      </w:r>
      <w:r w:rsidRPr="00B223A7">
        <w:rPr>
          <w:rFonts w:eastAsia="Times New Roman"/>
          <w:szCs w:val="24"/>
          <w:lang w:eastAsia="de-DE"/>
        </w:rPr>
        <w:br/>
      </w:r>
      <w:proofErr w:type="spellStart"/>
      <w:r w:rsidRPr="00B223A7">
        <w:rPr>
          <w:rFonts w:eastAsia="Times New Roman"/>
          <w:szCs w:val="24"/>
          <w:lang w:eastAsia="de-DE"/>
        </w:rPr>
        <w:t>Verläßt</w:t>
      </w:r>
      <w:proofErr w:type="spellEnd"/>
      <w:r w:rsidRPr="00B223A7">
        <w:rPr>
          <w:rFonts w:eastAsia="Times New Roman"/>
          <w:szCs w:val="24"/>
          <w:lang w:eastAsia="de-DE"/>
        </w:rPr>
        <w:t xml:space="preserve"> sich auf sein Geld und Gut,</w:t>
      </w:r>
      <w:r w:rsidRPr="00B223A7">
        <w:rPr>
          <w:rFonts w:eastAsia="Times New Roman"/>
          <w:szCs w:val="24"/>
          <w:lang w:eastAsia="de-DE"/>
        </w:rPr>
        <w:br/>
        <w:t>Hoch pranget und sich brüstet,</w:t>
      </w:r>
      <w:r w:rsidRPr="00B223A7">
        <w:rPr>
          <w:rFonts w:eastAsia="Times New Roman"/>
          <w:szCs w:val="24"/>
          <w:lang w:eastAsia="de-DE"/>
        </w:rPr>
        <w:br/>
        <w:t>Vernichtet guter Leute Rath</w:t>
      </w:r>
      <w:r w:rsidRPr="00B223A7">
        <w:rPr>
          <w:rFonts w:eastAsia="Times New Roman"/>
          <w:szCs w:val="24"/>
          <w:lang w:eastAsia="de-DE"/>
        </w:rPr>
        <w:br/>
        <w:t xml:space="preserve">Und lobet nur sein‘ eigen </w:t>
      </w:r>
      <w:proofErr w:type="spellStart"/>
      <w:r w:rsidRPr="00B223A7">
        <w:rPr>
          <w:rFonts w:eastAsia="Times New Roman"/>
          <w:szCs w:val="24"/>
          <w:lang w:eastAsia="de-DE"/>
        </w:rPr>
        <w:t>That</w:t>
      </w:r>
      <w:proofErr w:type="spellEnd"/>
      <w:r w:rsidRPr="00B223A7">
        <w:rPr>
          <w:rFonts w:eastAsia="Times New Roman"/>
          <w:szCs w:val="24"/>
          <w:lang w:eastAsia="de-DE"/>
        </w:rPr>
        <w:t>,</w:t>
      </w:r>
      <w:r w:rsidRPr="00B223A7">
        <w:rPr>
          <w:rFonts w:eastAsia="Times New Roman"/>
          <w:szCs w:val="24"/>
          <w:lang w:eastAsia="de-DE"/>
        </w:rPr>
        <w:br/>
      </w:r>
      <w:proofErr w:type="spellStart"/>
      <w:r w:rsidRPr="00B223A7">
        <w:rPr>
          <w:rFonts w:eastAsia="Times New Roman"/>
          <w:szCs w:val="24"/>
          <w:lang w:eastAsia="de-DE"/>
        </w:rPr>
        <w:t>Läßt</w:t>
      </w:r>
      <w:proofErr w:type="spellEnd"/>
      <w:r w:rsidRPr="00B223A7">
        <w:rPr>
          <w:rFonts w:eastAsia="Times New Roman"/>
          <w:szCs w:val="24"/>
          <w:lang w:eastAsia="de-DE"/>
        </w:rPr>
        <w:t xml:space="preserve"> ihm sonst nichts gefallen.</w:t>
      </w:r>
    </w:p>
    <w:p w14:paraId="0BE06CD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Was er </w:t>
      </w:r>
      <w:proofErr w:type="spellStart"/>
      <w:r w:rsidRPr="00B223A7">
        <w:rPr>
          <w:rFonts w:eastAsia="Times New Roman"/>
          <w:szCs w:val="24"/>
          <w:lang w:eastAsia="de-DE"/>
        </w:rPr>
        <w:t>redt</w:t>
      </w:r>
      <w:proofErr w:type="spellEnd"/>
      <w:r w:rsidRPr="00B223A7">
        <w:rPr>
          <w:rFonts w:eastAsia="Times New Roman"/>
          <w:szCs w:val="24"/>
          <w:lang w:eastAsia="de-DE"/>
        </w:rPr>
        <w:t xml:space="preserve">, das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köstlich sein,</w:t>
      </w:r>
      <w:r w:rsidRPr="00B223A7">
        <w:rPr>
          <w:rFonts w:eastAsia="Times New Roman"/>
          <w:szCs w:val="24"/>
          <w:lang w:eastAsia="de-DE"/>
        </w:rPr>
        <w:br/>
        <w:t xml:space="preserve">Als </w:t>
      </w:r>
      <w:proofErr w:type="spellStart"/>
      <w:r w:rsidRPr="00B223A7">
        <w:rPr>
          <w:rFonts w:eastAsia="Times New Roman"/>
          <w:szCs w:val="24"/>
          <w:lang w:eastAsia="de-DE"/>
        </w:rPr>
        <w:t>käm</w:t>
      </w:r>
      <w:proofErr w:type="spellEnd"/>
      <w:r w:rsidRPr="00B223A7">
        <w:rPr>
          <w:rFonts w:eastAsia="Times New Roman"/>
          <w:szCs w:val="24"/>
          <w:lang w:eastAsia="de-DE"/>
        </w:rPr>
        <w:t xml:space="preserve"> es gar von oben;</w:t>
      </w:r>
      <w:r w:rsidRPr="00B223A7">
        <w:rPr>
          <w:rFonts w:eastAsia="Times New Roman"/>
          <w:szCs w:val="24"/>
          <w:lang w:eastAsia="de-DE"/>
        </w:rPr>
        <w:br/>
        <w:t>Wo jemand ihm was spricht darein,</w:t>
      </w:r>
      <w:r w:rsidRPr="00B223A7">
        <w:rPr>
          <w:rFonts w:eastAsia="Times New Roman"/>
          <w:szCs w:val="24"/>
          <w:lang w:eastAsia="de-DE"/>
        </w:rPr>
        <w:br/>
        <w:t xml:space="preserve">So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er heftig toben,</w:t>
      </w:r>
      <w:r w:rsidRPr="00B223A7">
        <w:rPr>
          <w:rFonts w:eastAsia="Times New Roman"/>
          <w:szCs w:val="24"/>
          <w:lang w:eastAsia="de-DE"/>
        </w:rPr>
        <w:br/>
        <w:t xml:space="preserve">Schilt </w:t>
      </w:r>
      <w:proofErr w:type="spellStart"/>
      <w:r w:rsidRPr="00B223A7">
        <w:rPr>
          <w:rFonts w:eastAsia="Times New Roman"/>
          <w:szCs w:val="24"/>
          <w:lang w:eastAsia="de-DE"/>
        </w:rPr>
        <w:t>denselbigen</w:t>
      </w:r>
      <w:proofErr w:type="spellEnd"/>
      <w:r w:rsidRPr="00B223A7">
        <w:rPr>
          <w:rFonts w:eastAsia="Times New Roman"/>
          <w:szCs w:val="24"/>
          <w:lang w:eastAsia="de-DE"/>
        </w:rPr>
        <w:t>, was er kann,</w:t>
      </w:r>
      <w:r w:rsidRPr="00B223A7">
        <w:rPr>
          <w:rFonts w:eastAsia="Times New Roman"/>
          <w:szCs w:val="24"/>
          <w:lang w:eastAsia="de-DE"/>
        </w:rPr>
        <w:br/>
        <w:t>Und nimmt die klugen Heuchler an,</w:t>
      </w:r>
      <w:r w:rsidRPr="00B223A7">
        <w:rPr>
          <w:rFonts w:eastAsia="Times New Roman"/>
          <w:szCs w:val="24"/>
          <w:lang w:eastAsia="de-DE"/>
        </w:rPr>
        <w:br/>
        <w:t>Die sein Gedanken preisen.</w:t>
      </w:r>
    </w:p>
    <w:p w14:paraId="3BBB792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Dagegen wird ein frommer Mann,</w:t>
      </w:r>
      <w:r w:rsidRPr="00B223A7">
        <w:rPr>
          <w:rFonts w:eastAsia="Times New Roman"/>
          <w:szCs w:val="24"/>
          <w:lang w:eastAsia="de-DE"/>
        </w:rPr>
        <w:br/>
      </w:r>
      <w:proofErr w:type="spellStart"/>
      <w:r w:rsidRPr="00B223A7">
        <w:rPr>
          <w:rFonts w:eastAsia="Times New Roman"/>
          <w:szCs w:val="24"/>
          <w:lang w:eastAsia="de-DE"/>
        </w:rPr>
        <w:t>Sammt</w:t>
      </w:r>
      <w:proofErr w:type="spellEnd"/>
      <w:r w:rsidRPr="00B223A7">
        <w:rPr>
          <w:rFonts w:eastAsia="Times New Roman"/>
          <w:szCs w:val="24"/>
          <w:lang w:eastAsia="de-DE"/>
        </w:rPr>
        <w:t xml:space="preserve"> allen seinen Gaben,</w:t>
      </w:r>
      <w:r w:rsidRPr="00B223A7">
        <w:rPr>
          <w:rFonts w:eastAsia="Times New Roman"/>
          <w:szCs w:val="24"/>
          <w:lang w:eastAsia="de-DE"/>
        </w:rPr>
        <w:br/>
        <w:t xml:space="preserve">Der </w:t>
      </w:r>
      <w:proofErr w:type="spellStart"/>
      <w:r w:rsidRPr="00B223A7">
        <w:rPr>
          <w:rFonts w:eastAsia="Times New Roman"/>
          <w:szCs w:val="24"/>
          <w:lang w:eastAsia="de-DE"/>
        </w:rPr>
        <w:t>Armuth</w:t>
      </w:r>
      <w:proofErr w:type="spellEnd"/>
      <w:r w:rsidRPr="00B223A7">
        <w:rPr>
          <w:rFonts w:eastAsia="Times New Roman"/>
          <w:szCs w:val="24"/>
          <w:lang w:eastAsia="de-DE"/>
        </w:rPr>
        <w:t xml:space="preserve"> halben </w:t>
      </w:r>
      <w:proofErr w:type="spellStart"/>
      <w:r w:rsidRPr="00B223A7">
        <w:rPr>
          <w:rFonts w:eastAsia="Times New Roman"/>
          <w:szCs w:val="24"/>
          <w:lang w:eastAsia="de-DE"/>
        </w:rPr>
        <w:t>ausgethan</w:t>
      </w:r>
      <w:proofErr w:type="spellEnd"/>
      <w:r w:rsidRPr="00B223A7">
        <w:rPr>
          <w:rFonts w:eastAsia="Times New Roman"/>
          <w:szCs w:val="24"/>
          <w:lang w:eastAsia="de-DE"/>
        </w:rPr>
        <w:br/>
        <w:t xml:space="preserve">Und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zu Winkel traben</w:t>
      </w:r>
      <w:r w:rsidRPr="00B223A7">
        <w:rPr>
          <w:rFonts w:eastAsia="Times New Roman"/>
          <w:szCs w:val="24"/>
          <w:lang w:eastAsia="de-DE"/>
        </w:rPr>
        <w:br/>
        <w:t>Und hat daneben alle Tag</w:t>
      </w:r>
      <w:r w:rsidRPr="00B223A7">
        <w:rPr>
          <w:rFonts w:eastAsia="Times New Roman"/>
          <w:szCs w:val="24"/>
          <w:lang w:eastAsia="de-DE"/>
        </w:rPr>
        <w:br/>
        <w:t xml:space="preserve">Von Gott dem HErrn sein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und Plag,</w:t>
      </w:r>
      <w:r w:rsidRPr="00B223A7">
        <w:rPr>
          <w:rFonts w:eastAsia="Times New Roman"/>
          <w:szCs w:val="24"/>
          <w:lang w:eastAsia="de-DE"/>
        </w:rPr>
        <w:br/>
        <w:t xml:space="preserve">Und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sich immer leiden.</w:t>
      </w:r>
    </w:p>
    <w:p w14:paraId="22237DE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Daher </w:t>
      </w:r>
      <w:proofErr w:type="spellStart"/>
      <w:r w:rsidRPr="00B223A7">
        <w:rPr>
          <w:rFonts w:eastAsia="Times New Roman"/>
          <w:szCs w:val="24"/>
          <w:lang w:eastAsia="de-DE"/>
        </w:rPr>
        <w:t>dächt</w:t>
      </w:r>
      <w:proofErr w:type="spellEnd"/>
      <w:r w:rsidRPr="00B223A7">
        <w:rPr>
          <w:rFonts w:eastAsia="Times New Roman"/>
          <w:szCs w:val="24"/>
          <w:lang w:eastAsia="de-DE"/>
        </w:rPr>
        <w:t xml:space="preserve"> man,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der Gerecht</w:t>
      </w:r>
      <w:r w:rsidRPr="00B223A7">
        <w:rPr>
          <w:rFonts w:eastAsia="Times New Roman"/>
          <w:szCs w:val="24"/>
          <w:lang w:eastAsia="de-DE"/>
        </w:rPr>
        <w:br/>
        <w:t>Von dir gleich wär verstoßen,</w:t>
      </w:r>
      <w:r w:rsidRPr="00B223A7">
        <w:rPr>
          <w:rFonts w:eastAsia="Times New Roman"/>
          <w:szCs w:val="24"/>
          <w:lang w:eastAsia="de-DE"/>
        </w:rPr>
        <w:br/>
        <w:t>Der Gottlos aber wär dein Knecht</w:t>
      </w:r>
      <w:r w:rsidRPr="00B223A7">
        <w:rPr>
          <w:rFonts w:eastAsia="Times New Roman"/>
          <w:szCs w:val="24"/>
          <w:lang w:eastAsia="de-DE"/>
        </w:rPr>
        <w:br/>
        <w:t xml:space="preserve">Und </w:t>
      </w:r>
      <w:proofErr w:type="spellStart"/>
      <w:r w:rsidRPr="00B223A7">
        <w:rPr>
          <w:rFonts w:eastAsia="Times New Roman"/>
          <w:szCs w:val="24"/>
          <w:lang w:eastAsia="de-DE"/>
        </w:rPr>
        <w:t>säß</w:t>
      </w:r>
      <w:proofErr w:type="spellEnd"/>
      <w:r w:rsidRPr="00B223A7">
        <w:rPr>
          <w:rFonts w:eastAsia="Times New Roman"/>
          <w:szCs w:val="24"/>
          <w:lang w:eastAsia="de-DE"/>
        </w:rPr>
        <w:t xml:space="preserve"> dir in dem </w:t>
      </w:r>
      <w:proofErr w:type="spellStart"/>
      <w:r w:rsidRPr="00B223A7">
        <w:rPr>
          <w:rFonts w:eastAsia="Times New Roman"/>
          <w:szCs w:val="24"/>
          <w:lang w:eastAsia="de-DE"/>
        </w:rPr>
        <w:t>Schooße</w:t>
      </w:r>
      <w:proofErr w:type="spellEnd"/>
      <w:r w:rsidRPr="00B223A7">
        <w:rPr>
          <w:rFonts w:eastAsia="Times New Roman"/>
          <w:szCs w:val="24"/>
          <w:lang w:eastAsia="de-DE"/>
        </w:rPr>
        <w:t>.</w:t>
      </w:r>
      <w:r w:rsidRPr="00B223A7">
        <w:rPr>
          <w:rFonts w:eastAsia="Times New Roman"/>
          <w:szCs w:val="24"/>
          <w:lang w:eastAsia="de-DE"/>
        </w:rPr>
        <w:br/>
        <w:t xml:space="preserve">Aber am End </w:t>
      </w:r>
      <w:proofErr w:type="spellStart"/>
      <w:r w:rsidRPr="00B223A7">
        <w:rPr>
          <w:rFonts w:eastAsia="Times New Roman"/>
          <w:szCs w:val="24"/>
          <w:lang w:eastAsia="de-DE"/>
        </w:rPr>
        <w:t>befindt</w:t>
      </w:r>
      <w:proofErr w:type="spellEnd"/>
      <w:r w:rsidRPr="00B223A7">
        <w:rPr>
          <w:rFonts w:eastAsia="Times New Roman"/>
          <w:szCs w:val="24"/>
          <w:lang w:eastAsia="de-DE"/>
        </w:rPr>
        <w:t xml:space="preserve"> </w:t>
      </w:r>
      <w:proofErr w:type="spellStart"/>
      <w:r w:rsidRPr="00B223A7">
        <w:rPr>
          <w:rFonts w:eastAsia="Times New Roman"/>
          <w:szCs w:val="24"/>
          <w:lang w:eastAsia="de-DE"/>
        </w:rPr>
        <w:t>sichs</w:t>
      </w:r>
      <w:proofErr w:type="spellEnd"/>
      <w:r w:rsidRPr="00B223A7">
        <w:rPr>
          <w:rFonts w:eastAsia="Times New Roman"/>
          <w:szCs w:val="24"/>
          <w:lang w:eastAsia="de-DE"/>
        </w:rPr>
        <w:t xml:space="preserve"> </w:t>
      </w:r>
      <w:proofErr w:type="spellStart"/>
      <w:r w:rsidRPr="00B223A7">
        <w:rPr>
          <w:rFonts w:eastAsia="Times New Roman"/>
          <w:szCs w:val="24"/>
          <w:lang w:eastAsia="de-DE"/>
        </w:rPr>
        <w:t>wol</w:t>
      </w:r>
      <w:proofErr w:type="spellEnd"/>
      <w:r w:rsidRPr="00B223A7">
        <w:rPr>
          <w:rFonts w:eastAsia="Times New Roman"/>
          <w:szCs w:val="24"/>
          <w:lang w:eastAsia="de-DE"/>
        </w:rPr>
        <w:t>,</w:t>
      </w:r>
      <w:r w:rsidRPr="00B223A7">
        <w:rPr>
          <w:rFonts w:eastAsia="Times New Roman"/>
          <w:szCs w:val="24"/>
          <w:lang w:eastAsia="de-DE"/>
        </w:rPr>
        <w:br/>
        <w:t xml:space="preserve">Was man hievon </w:t>
      </w:r>
      <w:proofErr w:type="spellStart"/>
      <w:r w:rsidRPr="00B223A7">
        <w:rPr>
          <w:rFonts w:eastAsia="Times New Roman"/>
          <w:szCs w:val="24"/>
          <w:lang w:eastAsia="de-DE"/>
        </w:rPr>
        <w:t>urtheilen</w:t>
      </w:r>
      <w:proofErr w:type="spellEnd"/>
      <w:r w:rsidRPr="00B223A7">
        <w:rPr>
          <w:rFonts w:eastAsia="Times New Roman"/>
          <w:szCs w:val="24"/>
          <w:lang w:eastAsia="de-DE"/>
        </w:rPr>
        <w:t xml:space="preserve"> soll,</w:t>
      </w:r>
      <w:r w:rsidRPr="00B223A7">
        <w:rPr>
          <w:rFonts w:eastAsia="Times New Roman"/>
          <w:szCs w:val="24"/>
          <w:lang w:eastAsia="de-DE"/>
        </w:rPr>
        <w:br/>
        <w:t>Und was davon zu halten.</w:t>
      </w:r>
    </w:p>
    <w:p w14:paraId="46A0B06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Du </w:t>
      </w:r>
      <w:proofErr w:type="spellStart"/>
      <w:r w:rsidRPr="00B223A7">
        <w:rPr>
          <w:rFonts w:eastAsia="Times New Roman"/>
          <w:szCs w:val="24"/>
          <w:lang w:eastAsia="de-DE"/>
        </w:rPr>
        <w:t>setzst</w:t>
      </w:r>
      <w:proofErr w:type="spellEnd"/>
      <w:r w:rsidRPr="00B223A7">
        <w:rPr>
          <w:rFonts w:eastAsia="Times New Roman"/>
          <w:szCs w:val="24"/>
          <w:lang w:eastAsia="de-DE"/>
        </w:rPr>
        <w:t xml:space="preserve"> die Stolzen auf ein Grund,</w:t>
      </w:r>
      <w:r w:rsidRPr="00B223A7">
        <w:rPr>
          <w:rFonts w:eastAsia="Times New Roman"/>
          <w:szCs w:val="24"/>
          <w:lang w:eastAsia="de-DE"/>
        </w:rPr>
        <w:br/>
        <w:t>Der leichtlich wird zu Schanden;</w:t>
      </w:r>
      <w:r w:rsidRPr="00B223A7">
        <w:rPr>
          <w:rFonts w:eastAsia="Times New Roman"/>
          <w:szCs w:val="24"/>
          <w:lang w:eastAsia="de-DE"/>
        </w:rPr>
        <w:br/>
        <w:t xml:space="preserve">Eh </w:t>
      </w:r>
      <w:proofErr w:type="spellStart"/>
      <w:r w:rsidRPr="00B223A7">
        <w:rPr>
          <w:rFonts w:eastAsia="Times New Roman"/>
          <w:szCs w:val="24"/>
          <w:lang w:eastAsia="de-DE"/>
        </w:rPr>
        <w:t>mans</w:t>
      </w:r>
      <w:proofErr w:type="spellEnd"/>
      <w:r w:rsidRPr="00B223A7">
        <w:rPr>
          <w:rFonts w:eastAsia="Times New Roman"/>
          <w:szCs w:val="24"/>
          <w:lang w:eastAsia="de-DE"/>
        </w:rPr>
        <w:t xml:space="preserve"> versieht </w:t>
      </w:r>
      <w:proofErr w:type="spellStart"/>
      <w:r w:rsidRPr="00B223A7">
        <w:rPr>
          <w:rFonts w:eastAsia="Times New Roman"/>
          <w:szCs w:val="24"/>
          <w:lang w:eastAsia="de-DE"/>
        </w:rPr>
        <w:t>kömmt</w:t>
      </w:r>
      <w:proofErr w:type="spellEnd"/>
      <w:r w:rsidRPr="00B223A7">
        <w:rPr>
          <w:rFonts w:eastAsia="Times New Roman"/>
          <w:szCs w:val="24"/>
          <w:lang w:eastAsia="de-DE"/>
        </w:rPr>
        <w:t xml:space="preserve"> ihre </w:t>
      </w:r>
      <w:proofErr w:type="spellStart"/>
      <w:r w:rsidRPr="00B223A7">
        <w:rPr>
          <w:rFonts w:eastAsia="Times New Roman"/>
          <w:szCs w:val="24"/>
          <w:lang w:eastAsia="de-DE"/>
        </w:rPr>
        <w:t>Stund</w:t>
      </w:r>
      <w:proofErr w:type="spellEnd"/>
      <w:r w:rsidRPr="00B223A7">
        <w:rPr>
          <w:rFonts w:eastAsia="Times New Roman"/>
          <w:szCs w:val="24"/>
          <w:lang w:eastAsia="de-DE"/>
        </w:rPr>
        <w:br/>
        <w:t>Und sind nicht mehr vorhanden,</w:t>
      </w:r>
      <w:r w:rsidRPr="00B223A7">
        <w:rPr>
          <w:rFonts w:eastAsia="Times New Roman"/>
          <w:szCs w:val="24"/>
          <w:lang w:eastAsia="de-DE"/>
        </w:rPr>
        <w:br/>
      </w:r>
      <w:proofErr w:type="spellStart"/>
      <w:r w:rsidRPr="00B223A7">
        <w:rPr>
          <w:rFonts w:eastAsia="Times New Roman"/>
          <w:szCs w:val="24"/>
          <w:lang w:eastAsia="de-DE"/>
        </w:rPr>
        <w:t>Gehn</w:t>
      </w:r>
      <w:proofErr w:type="spellEnd"/>
      <w:r w:rsidRPr="00B223A7">
        <w:rPr>
          <w:rFonts w:eastAsia="Times New Roman"/>
          <w:szCs w:val="24"/>
          <w:lang w:eastAsia="de-DE"/>
        </w:rPr>
        <w:t xml:space="preserve"> wie ein Traum gar schnell dahin,</w:t>
      </w:r>
      <w:r w:rsidRPr="00B223A7">
        <w:rPr>
          <w:rFonts w:eastAsia="Times New Roman"/>
          <w:szCs w:val="24"/>
          <w:lang w:eastAsia="de-DE"/>
        </w:rPr>
        <w:br/>
        <w:t>Und niemand spricht: Der HErr sei ihm</w:t>
      </w:r>
      <w:r w:rsidRPr="00B223A7">
        <w:rPr>
          <w:rFonts w:eastAsia="Times New Roman"/>
          <w:szCs w:val="24"/>
          <w:lang w:eastAsia="de-DE"/>
        </w:rPr>
        <w:br/>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und barmherzig.</w:t>
      </w:r>
    </w:p>
    <w:p w14:paraId="1D9C117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Die Deinen aber </w:t>
      </w:r>
      <w:proofErr w:type="spellStart"/>
      <w:r w:rsidRPr="00B223A7">
        <w:rPr>
          <w:rFonts w:eastAsia="Times New Roman"/>
          <w:szCs w:val="24"/>
          <w:lang w:eastAsia="de-DE"/>
        </w:rPr>
        <w:t>thust</w:t>
      </w:r>
      <w:proofErr w:type="spellEnd"/>
      <w:r w:rsidRPr="00B223A7">
        <w:rPr>
          <w:rFonts w:eastAsia="Times New Roman"/>
          <w:szCs w:val="24"/>
          <w:lang w:eastAsia="de-DE"/>
        </w:rPr>
        <w:t xml:space="preserve"> du fest</w:t>
      </w:r>
      <w:r w:rsidRPr="00B223A7">
        <w:rPr>
          <w:rFonts w:eastAsia="Times New Roman"/>
          <w:szCs w:val="24"/>
          <w:lang w:eastAsia="de-DE"/>
        </w:rPr>
        <w:br/>
        <w:t>Erhalten und bewahren,</w:t>
      </w:r>
      <w:r w:rsidRPr="00B223A7">
        <w:rPr>
          <w:rFonts w:eastAsia="Times New Roman"/>
          <w:szCs w:val="24"/>
          <w:lang w:eastAsia="de-DE"/>
        </w:rPr>
        <w:br/>
        <w:t>Und da sie gleich aus ihrem Nest</w:t>
      </w:r>
      <w:r w:rsidRPr="00B223A7">
        <w:rPr>
          <w:rFonts w:eastAsia="Times New Roman"/>
          <w:szCs w:val="24"/>
          <w:lang w:eastAsia="de-DE"/>
        </w:rPr>
        <w:br/>
        <w:t>Auch einst von hinnen fahren,</w:t>
      </w:r>
      <w:r w:rsidRPr="00B223A7">
        <w:rPr>
          <w:rFonts w:eastAsia="Times New Roman"/>
          <w:szCs w:val="24"/>
          <w:lang w:eastAsia="de-DE"/>
        </w:rPr>
        <w:br/>
        <w:t xml:space="preserve">So </w:t>
      </w:r>
      <w:proofErr w:type="spellStart"/>
      <w:r w:rsidRPr="00B223A7">
        <w:rPr>
          <w:rFonts w:eastAsia="Times New Roman"/>
          <w:szCs w:val="24"/>
          <w:lang w:eastAsia="de-DE"/>
        </w:rPr>
        <w:t>gschiehts</w:t>
      </w:r>
      <w:proofErr w:type="spellEnd"/>
      <w:r w:rsidRPr="00B223A7">
        <w:rPr>
          <w:rFonts w:eastAsia="Times New Roman"/>
          <w:szCs w:val="24"/>
          <w:lang w:eastAsia="de-DE"/>
        </w:rPr>
        <w:t xml:space="preserve"> doch auf ein‘ </w:t>
      </w:r>
      <w:proofErr w:type="spellStart"/>
      <w:r w:rsidRPr="00B223A7">
        <w:rPr>
          <w:rFonts w:eastAsia="Times New Roman"/>
          <w:szCs w:val="24"/>
          <w:lang w:eastAsia="de-DE"/>
        </w:rPr>
        <w:t>ander</w:t>
      </w:r>
      <w:proofErr w:type="spellEnd"/>
      <w:r w:rsidRPr="00B223A7">
        <w:rPr>
          <w:rFonts w:eastAsia="Times New Roman"/>
          <w:szCs w:val="24"/>
          <w:lang w:eastAsia="de-DE"/>
        </w:rPr>
        <w:t xml:space="preserve"> Weis,</w:t>
      </w:r>
      <w:r w:rsidRPr="00B223A7">
        <w:rPr>
          <w:rFonts w:eastAsia="Times New Roman"/>
          <w:szCs w:val="24"/>
          <w:lang w:eastAsia="de-DE"/>
        </w:rPr>
        <w:br/>
        <w:t>Dem Namen dein zu Lob und Preis</w:t>
      </w:r>
      <w:r w:rsidRPr="00B223A7">
        <w:rPr>
          <w:rFonts w:eastAsia="Times New Roman"/>
          <w:szCs w:val="24"/>
          <w:lang w:eastAsia="de-DE"/>
        </w:rPr>
        <w:br/>
        <w:t>Und ihrer Seel zum Besten.</w:t>
      </w:r>
    </w:p>
    <w:p w14:paraId="07570F5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Darum will ich geduldig sein,</w:t>
      </w:r>
      <w:r w:rsidRPr="00B223A7">
        <w:rPr>
          <w:rFonts w:eastAsia="Times New Roman"/>
          <w:szCs w:val="24"/>
          <w:lang w:eastAsia="de-DE"/>
        </w:rPr>
        <w:br/>
        <w:t xml:space="preserve">Der stolzen </w:t>
      </w:r>
      <w:proofErr w:type="spellStart"/>
      <w:r w:rsidRPr="00B223A7">
        <w:rPr>
          <w:rFonts w:eastAsia="Times New Roman"/>
          <w:szCs w:val="24"/>
          <w:lang w:eastAsia="de-DE"/>
        </w:rPr>
        <w:t>Leut</w:t>
      </w:r>
      <w:proofErr w:type="spellEnd"/>
      <w:r w:rsidRPr="00B223A7">
        <w:rPr>
          <w:rFonts w:eastAsia="Times New Roman"/>
          <w:szCs w:val="24"/>
          <w:lang w:eastAsia="de-DE"/>
        </w:rPr>
        <w:t xml:space="preserve"> nicht achten,</w:t>
      </w:r>
      <w:r w:rsidRPr="00B223A7">
        <w:rPr>
          <w:rFonts w:eastAsia="Times New Roman"/>
          <w:szCs w:val="24"/>
          <w:lang w:eastAsia="de-DE"/>
        </w:rPr>
        <w:br/>
        <w:t>Mich wie ein Christ verhalten fein,</w:t>
      </w:r>
      <w:r w:rsidRPr="00B223A7">
        <w:rPr>
          <w:rFonts w:eastAsia="Times New Roman"/>
          <w:szCs w:val="24"/>
          <w:lang w:eastAsia="de-DE"/>
        </w:rPr>
        <w:br/>
        <w:t>Mein letztes End betrachten,</w:t>
      </w:r>
      <w:r w:rsidRPr="00B223A7">
        <w:rPr>
          <w:rFonts w:eastAsia="Times New Roman"/>
          <w:szCs w:val="24"/>
          <w:lang w:eastAsia="de-DE"/>
        </w:rPr>
        <w:br/>
        <w:t>Und also schicken meine Sinn,</w:t>
      </w:r>
      <w:r w:rsidRPr="00B223A7">
        <w:rPr>
          <w:rFonts w:eastAsia="Times New Roman"/>
          <w:szCs w:val="24"/>
          <w:lang w:eastAsia="de-DE"/>
        </w:rPr>
        <w:br/>
        <w:t>Als wenn ich morgen sollt von hin</w:t>
      </w:r>
      <w:r w:rsidRPr="00B223A7">
        <w:rPr>
          <w:rFonts w:eastAsia="Times New Roman"/>
          <w:szCs w:val="24"/>
          <w:lang w:eastAsia="de-DE"/>
        </w:rPr>
        <w:br/>
        <w:t>Aus diesem Elend reisen.</w:t>
      </w:r>
    </w:p>
    <w:p w14:paraId="31F397C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Du, Herr, bist mein gewisses Ziel,</w:t>
      </w:r>
      <w:r w:rsidRPr="00B223A7">
        <w:rPr>
          <w:rFonts w:eastAsia="Times New Roman"/>
          <w:szCs w:val="24"/>
          <w:lang w:eastAsia="de-DE"/>
        </w:rPr>
        <w:br/>
        <w:t xml:space="preserve">Mein </w:t>
      </w:r>
      <w:proofErr w:type="spellStart"/>
      <w:r w:rsidRPr="00B223A7">
        <w:rPr>
          <w:rFonts w:eastAsia="Times New Roman"/>
          <w:szCs w:val="24"/>
          <w:lang w:eastAsia="de-DE"/>
        </w:rPr>
        <w:t>Reichthum</w:t>
      </w:r>
      <w:proofErr w:type="spellEnd"/>
      <w:r w:rsidRPr="00B223A7">
        <w:rPr>
          <w:rFonts w:eastAsia="Times New Roman"/>
          <w:szCs w:val="24"/>
          <w:lang w:eastAsia="de-DE"/>
        </w:rPr>
        <w:t xml:space="preserve"> und mein Segen,</w:t>
      </w:r>
      <w:r w:rsidRPr="00B223A7">
        <w:rPr>
          <w:rFonts w:eastAsia="Times New Roman"/>
          <w:szCs w:val="24"/>
          <w:lang w:eastAsia="de-DE"/>
        </w:rPr>
        <w:br/>
        <w:t>Mag haben wenig oder viel,</w:t>
      </w:r>
      <w:r w:rsidRPr="00B223A7">
        <w:rPr>
          <w:rFonts w:eastAsia="Times New Roman"/>
          <w:szCs w:val="24"/>
          <w:lang w:eastAsia="de-DE"/>
        </w:rPr>
        <w:br/>
        <w:t>Daran ist nichts gelegen,</w:t>
      </w:r>
      <w:r w:rsidRPr="00B223A7">
        <w:rPr>
          <w:rFonts w:eastAsia="Times New Roman"/>
          <w:szCs w:val="24"/>
          <w:lang w:eastAsia="de-DE"/>
        </w:rPr>
        <w:br/>
        <w:t>Wenn ich nur deines Geistes Gab</w:t>
      </w:r>
      <w:r w:rsidRPr="00B223A7">
        <w:rPr>
          <w:rFonts w:eastAsia="Times New Roman"/>
          <w:szCs w:val="24"/>
          <w:lang w:eastAsia="de-DE"/>
        </w:rPr>
        <w:br/>
        <w:t>Zum Trost in meinem Herzen hab,</w:t>
      </w:r>
      <w:r w:rsidRPr="00B223A7">
        <w:rPr>
          <w:rFonts w:eastAsia="Times New Roman"/>
          <w:szCs w:val="24"/>
          <w:lang w:eastAsia="de-DE"/>
        </w:rPr>
        <w:br/>
        <w:t>So hab ich alle Schätze.</w:t>
      </w:r>
    </w:p>
    <w:p w14:paraId="69118E3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Wenn mir gleich Leib und Seel </w:t>
      </w:r>
      <w:proofErr w:type="spellStart"/>
      <w:r w:rsidRPr="00B223A7">
        <w:rPr>
          <w:rFonts w:eastAsia="Times New Roman"/>
          <w:szCs w:val="24"/>
          <w:lang w:eastAsia="de-DE"/>
        </w:rPr>
        <w:t>verschmacht</w:t>
      </w:r>
      <w:proofErr w:type="spellEnd"/>
      <w:r w:rsidRPr="00B223A7">
        <w:rPr>
          <w:rFonts w:eastAsia="Times New Roman"/>
          <w:szCs w:val="24"/>
          <w:lang w:eastAsia="de-DE"/>
        </w:rPr>
        <w:t>,</w:t>
      </w:r>
      <w:r w:rsidRPr="00B223A7">
        <w:rPr>
          <w:rFonts w:eastAsia="Times New Roman"/>
          <w:szCs w:val="24"/>
          <w:lang w:eastAsia="de-DE"/>
        </w:rPr>
        <w:br/>
        <w:t>Und die Welt unterginge,</w:t>
      </w:r>
      <w:r w:rsidRPr="00B223A7">
        <w:rPr>
          <w:rFonts w:eastAsia="Times New Roman"/>
          <w:szCs w:val="24"/>
          <w:lang w:eastAsia="de-DE"/>
        </w:rPr>
        <w:br/>
        <w:t>Jedoch mein Herz nach seiner Macht</w:t>
      </w:r>
      <w:r w:rsidRPr="00B223A7">
        <w:rPr>
          <w:rFonts w:eastAsia="Times New Roman"/>
          <w:szCs w:val="24"/>
          <w:lang w:eastAsia="de-DE"/>
        </w:rPr>
        <w:br/>
        <w:t>An deiner Gnaden hinge;</w:t>
      </w:r>
      <w:r w:rsidRPr="00B223A7">
        <w:rPr>
          <w:rFonts w:eastAsia="Times New Roman"/>
          <w:szCs w:val="24"/>
          <w:lang w:eastAsia="de-DE"/>
        </w:rPr>
        <w:br/>
        <w:t xml:space="preserve">Denn ich weiß,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du, Jesu Christ,</w:t>
      </w:r>
      <w:r w:rsidRPr="00B223A7">
        <w:rPr>
          <w:rFonts w:eastAsia="Times New Roman"/>
          <w:szCs w:val="24"/>
          <w:lang w:eastAsia="de-DE"/>
        </w:rPr>
        <w:br/>
        <w:t>Mein Theil, Trost und Erretter bist,</w:t>
      </w:r>
      <w:r w:rsidRPr="00B223A7">
        <w:rPr>
          <w:rFonts w:eastAsia="Times New Roman"/>
          <w:szCs w:val="24"/>
          <w:lang w:eastAsia="de-DE"/>
        </w:rPr>
        <w:br/>
        <w:t xml:space="preserve">Du wirst mich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erhalten.</w:t>
      </w:r>
    </w:p>
    <w:p w14:paraId="6189E2A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Du, HErr, bist nur die Freude mein,</w:t>
      </w:r>
      <w:r w:rsidRPr="00B223A7">
        <w:rPr>
          <w:rFonts w:eastAsia="Times New Roman"/>
          <w:szCs w:val="24"/>
          <w:lang w:eastAsia="de-DE"/>
        </w:rPr>
        <w:br/>
      </w:r>
      <w:proofErr w:type="spellStart"/>
      <w:r w:rsidRPr="00B223A7">
        <w:rPr>
          <w:rFonts w:eastAsia="Times New Roman"/>
          <w:szCs w:val="24"/>
          <w:lang w:eastAsia="de-DE"/>
        </w:rPr>
        <w:t>Sammt</w:t>
      </w:r>
      <w:proofErr w:type="spellEnd"/>
      <w:r w:rsidRPr="00B223A7">
        <w:rPr>
          <w:rFonts w:eastAsia="Times New Roman"/>
          <w:szCs w:val="24"/>
          <w:lang w:eastAsia="de-DE"/>
        </w:rPr>
        <w:t xml:space="preserve"> deiner reinen Lehre,</w:t>
      </w:r>
      <w:r w:rsidRPr="00B223A7">
        <w:rPr>
          <w:rFonts w:eastAsia="Times New Roman"/>
          <w:szCs w:val="24"/>
          <w:lang w:eastAsia="de-DE"/>
        </w:rPr>
        <w:br/>
        <w:t xml:space="preserve">Nicht </w:t>
      </w:r>
      <w:proofErr w:type="spellStart"/>
      <w:r w:rsidRPr="00B223A7">
        <w:rPr>
          <w:rFonts w:eastAsia="Times New Roman"/>
          <w:szCs w:val="24"/>
          <w:lang w:eastAsia="de-DE"/>
        </w:rPr>
        <w:t>Aecker</w:t>
      </w:r>
      <w:proofErr w:type="spellEnd"/>
      <w:r w:rsidRPr="00B223A7">
        <w:rPr>
          <w:rFonts w:eastAsia="Times New Roman"/>
          <w:szCs w:val="24"/>
          <w:lang w:eastAsia="de-DE"/>
        </w:rPr>
        <w:t>, Häuser, Korn noch Wein,</w:t>
      </w:r>
      <w:r w:rsidRPr="00B223A7">
        <w:rPr>
          <w:rFonts w:eastAsia="Times New Roman"/>
          <w:szCs w:val="24"/>
          <w:lang w:eastAsia="de-DE"/>
        </w:rPr>
        <w:br/>
        <w:t>Herrngunst, Gewalt und Ehre,</w:t>
      </w:r>
      <w:r w:rsidRPr="00B223A7">
        <w:rPr>
          <w:rFonts w:eastAsia="Times New Roman"/>
          <w:szCs w:val="24"/>
          <w:lang w:eastAsia="de-DE"/>
        </w:rPr>
        <w:br/>
        <w:t xml:space="preserve">Darin die Welt hoch prangen </w:t>
      </w:r>
      <w:proofErr w:type="spellStart"/>
      <w:r w:rsidRPr="00B223A7">
        <w:rPr>
          <w:rFonts w:eastAsia="Times New Roman"/>
          <w:szCs w:val="24"/>
          <w:lang w:eastAsia="de-DE"/>
        </w:rPr>
        <w:t>thut</w:t>
      </w:r>
      <w:proofErr w:type="spellEnd"/>
      <w:r w:rsidRPr="00B223A7">
        <w:rPr>
          <w:rFonts w:eastAsia="Times New Roman"/>
          <w:szCs w:val="24"/>
          <w:lang w:eastAsia="de-DE"/>
        </w:rPr>
        <w:t>;</w:t>
      </w:r>
      <w:r w:rsidRPr="00B223A7">
        <w:rPr>
          <w:rFonts w:eastAsia="Times New Roman"/>
          <w:szCs w:val="24"/>
          <w:lang w:eastAsia="de-DE"/>
        </w:rPr>
        <w:br/>
        <w:t>Ich aber will in meinem Muth</w:t>
      </w:r>
      <w:r w:rsidRPr="00B223A7">
        <w:rPr>
          <w:rFonts w:eastAsia="Times New Roman"/>
          <w:szCs w:val="24"/>
          <w:lang w:eastAsia="de-DE"/>
        </w:rPr>
        <w:br/>
        <w:t>Mich deines Namens rühmen. Amen.</w:t>
      </w:r>
    </w:p>
    <w:p w14:paraId="01C8A7CA" w14:textId="77777777" w:rsidR="00620594" w:rsidRDefault="00620594" w:rsidP="00620594">
      <w:pPr>
        <w:pStyle w:val="berschrift1"/>
      </w:pPr>
      <w:r w:rsidRPr="00B223A7">
        <w:t>Hilf, Jesu Christ, den Dienern dein</w:t>
      </w:r>
    </w:p>
    <w:p w14:paraId="09D9ADAE" w14:textId="77777777" w:rsidR="00620594" w:rsidRPr="00B223A7" w:rsidRDefault="00620594" w:rsidP="00620594">
      <w:pPr>
        <w:rPr>
          <w:b/>
          <w:lang w:eastAsia="de-DE"/>
        </w:rPr>
      </w:pPr>
      <w:r w:rsidRPr="00B223A7">
        <w:rPr>
          <w:b/>
          <w:lang w:eastAsia="de-DE"/>
        </w:rPr>
        <w:t>Ein Gebet nach dem Evangelio am Tage Bartholomäi, Luc. 22.</w:t>
      </w:r>
    </w:p>
    <w:p w14:paraId="7EE88FA7"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3ADBE74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Hilf, Jesu Christ, den Dienern dein,</w:t>
      </w:r>
      <w:r w:rsidRPr="00B223A7">
        <w:rPr>
          <w:rFonts w:eastAsia="Times New Roman"/>
          <w:szCs w:val="24"/>
          <w:lang w:eastAsia="de-DE"/>
        </w:rPr>
        <w:br/>
        <w:t>Dass sie nach rechtem Grunde</w:t>
      </w:r>
      <w:r w:rsidRPr="00B223A7">
        <w:rPr>
          <w:rFonts w:eastAsia="Times New Roman"/>
          <w:szCs w:val="24"/>
          <w:lang w:eastAsia="de-DE"/>
        </w:rPr>
        <w:br/>
        <w:t>In Glaubenssachen einig sein</w:t>
      </w:r>
      <w:r w:rsidRPr="00B223A7">
        <w:rPr>
          <w:rFonts w:eastAsia="Times New Roman"/>
          <w:szCs w:val="24"/>
          <w:lang w:eastAsia="de-DE"/>
        </w:rPr>
        <w:br/>
        <w:t>Mit gleichem Herz und Munde,</w:t>
      </w:r>
      <w:r w:rsidRPr="00B223A7">
        <w:rPr>
          <w:rFonts w:eastAsia="Times New Roman"/>
          <w:szCs w:val="24"/>
          <w:lang w:eastAsia="de-DE"/>
        </w:rPr>
        <w:br/>
        <w:t>Fest bei einander halten sehr,</w:t>
      </w:r>
      <w:r w:rsidRPr="00B223A7">
        <w:rPr>
          <w:rFonts w:eastAsia="Times New Roman"/>
          <w:szCs w:val="24"/>
          <w:lang w:eastAsia="de-DE"/>
        </w:rPr>
        <w:br/>
        <w:t>Mit Ernst und Treuen deine Lehr</w:t>
      </w:r>
      <w:r w:rsidRPr="00B223A7">
        <w:rPr>
          <w:rFonts w:eastAsia="Times New Roman"/>
          <w:szCs w:val="24"/>
          <w:lang w:eastAsia="de-DE"/>
        </w:rPr>
        <w:br/>
        <w:t xml:space="preserve">Verkündigen auf Erden. </w:t>
      </w:r>
    </w:p>
    <w:p w14:paraId="214475D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Vor Geiz und Hoffart sie </w:t>
      </w:r>
      <w:proofErr w:type="spellStart"/>
      <w:r w:rsidRPr="00B223A7">
        <w:rPr>
          <w:rFonts w:eastAsia="Times New Roman"/>
          <w:szCs w:val="24"/>
          <w:lang w:eastAsia="de-DE"/>
        </w:rPr>
        <w:t>bewahr</w:t>
      </w:r>
      <w:proofErr w:type="spellEnd"/>
      <w:r w:rsidRPr="00B223A7">
        <w:rPr>
          <w:rFonts w:eastAsia="Times New Roman"/>
          <w:szCs w:val="24"/>
          <w:lang w:eastAsia="de-DE"/>
        </w:rPr>
        <w:br/>
        <w:t xml:space="preserve">Und vor </w:t>
      </w:r>
      <w:proofErr w:type="spellStart"/>
      <w:r w:rsidRPr="00B223A7">
        <w:rPr>
          <w:rFonts w:eastAsia="Times New Roman"/>
          <w:szCs w:val="24"/>
          <w:lang w:eastAsia="de-DE"/>
        </w:rPr>
        <w:t>eim</w:t>
      </w:r>
      <w:proofErr w:type="spellEnd"/>
      <w:r w:rsidRPr="00B223A7">
        <w:rPr>
          <w:rFonts w:eastAsia="Times New Roman"/>
          <w:szCs w:val="24"/>
          <w:lang w:eastAsia="de-DE"/>
        </w:rPr>
        <w:t xml:space="preserve"> bösen Leben,</w:t>
      </w:r>
      <w:r w:rsidRPr="00B223A7">
        <w:rPr>
          <w:rFonts w:eastAsia="Times New Roman"/>
          <w:szCs w:val="24"/>
          <w:lang w:eastAsia="de-DE"/>
        </w:rPr>
        <w:br/>
        <w:t xml:space="preserve">Auf dass nicht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der Christen Schar</w:t>
      </w:r>
      <w:r w:rsidRPr="00B223A7">
        <w:rPr>
          <w:rFonts w:eastAsia="Times New Roman"/>
          <w:szCs w:val="24"/>
          <w:lang w:eastAsia="de-DE"/>
        </w:rPr>
        <w:br/>
        <w:t>Ein Ärgernis gegeben,</w:t>
      </w:r>
      <w:r w:rsidRPr="00B223A7">
        <w:rPr>
          <w:rFonts w:eastAsia="Times New Roman"/>
          <w:szCs w:val="24"/>
          <w:lang w:eastAsia="de-DE"/>
        </w:rPr>
        <w:br/>
        <w:t>Sondern vielmehr dein‘ liebe Braut</w:t>
      </w:r>
      <w:r w:rsidRPr="00B223A7">
        <w:rPr>
          <w:rFonts w:eastAsia="Times New Roman"/>
          <w:szCs w:val="24"/>
          <w:lang w:eastAsia="de-DE"/>
        </w:rPr>
        <w:br/>
        <w:t>Durch sie gebessert und gebaut</w:t>
      </w:r>
      <w:r w:rsidRPr="00B223A7">
        <w:rPr>
          <w:rFonts w:eastAsia="Times New Roman"/>
          <w:szCs w:val="24"/>
          <w:lang w:eastAsia="de-DE"/>
        </w:rPr>
        <w:br/>
        <w:t xml:space="preserve">Auf allen Seiten werde. </w:t>
      </w:r>
    </w:p>
    <w:p w14:paraId="5A68C9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Gib Glück zu deinem großen Amt,</w:t>
      </w:r>
      <w:r w:rsidRPr="00B223A7">
        <w:rPr>
          <w:rFonts w:eastAsia="Times New Roman"/>
          <w:szCs w:val="24"/>
          <w:lang w:eastAsia="de-DE"/>
        </w:rPr>
        <w:br/>
        <w:t>Du Hoherpriester reine,</w:t>
      </w:r>
      <w:r w:rsidRPr="00B223A7">
        <w:rPr>
          <w:rFonts w:eastAsia="Times New Roman"/>
          <w:szCs w:val="24"/>
          <w:lang w:eastAsia="de-DE"/>
        </w:rPr>
        <w:br/>
        <w:t>Auf dass wir mögen allesamt</w:t>
      </w:r>
      <w:r w:rsidRPr="00B223A7">
        <w:rPr>
          <w:rFonts w:eastAsia="Times New Roman"/>
          <w:szCs w:val="24"/>
          <w:lang w:eastAsia="de-DE"/>
        </w:rPr>
        <w:br/>
        <w:t>Dort in des Himmels Scheine</w:t>
      </w:r>
      <w:r w:rsidRPr="00B223A7">
        <w:rPr>
          <w:rFonts w:eastAsia="Times New Roman"/>
          <w:szCs w:val="24"/>
          <w:lang w:eastAsia="de-DE"/>
        </w:rPr>
        <w:br/>
        <w:t>Bei dir fein sitzen an dem Tisch</w:t>
      </w:r>
      <w:r w:rsidRPr="00B223A7">
        <w:rPr>
          <w:rFonts w:eastAsia="Times New Roman"/>
          <w:szCs w:val="24"/>
          <w:lang w:eastAsia="de-DE"/>
        </w:rPr>
        <w:br/>
        <w:t>Und ewiglich gesund und frisch</w:t>
      </w:r>
      <w:r w:rsidRPr="00B223A7">
        <w:rPr>
          <w:rFonts w:eastAsia="Times New Roman"/>
          <w:szCs w:val="24"/>
          <w:lang w:eastAsia="de-DE"/>
        </w:rPr>
        <w:br/>
        <w:t xml:space="preserve">Dein Angesicht beschauen. </w:t>
      </w:r>
    </w:p>
    <w:p w14:paraId="01111AD4" w14:textId="77777777" w:rsidR="00620594" w:rsidRDefault="00620594" w:rsidP="00620594">
      <w:pPr>
        <w:pStyle w:val="berschrift1"/>
      </w:pPr>
      <w:r w:rsidRPr="00B223A7">
        <w:t>Hilf mir, HErr Jesus, weil ich leb</w:t>
      </w:r>
    </w:p>
    <w:p w14:paraId="083EFA74" w14:textId="77777777" w:rsidR="00620594" w:rsidRPr="00ED6DE5" w:rsidRDefault="00620594" w:rsidP="00620594">
      <w:pPr>
        <w:rPr>
          <w:b/>
          <w:lang w:eastAsia="de-DE"/>
        </w:rPr>
      </w:pPr>
      <w:r w:rsidRPr="00ED6DE5">
        <w:rPr>
          <w:b/>
          <w:lang w:eastAsia="de-DE"/>
        </w:rPr>
        <w:t>Ein Lied um einen gottseligen Wandel und um ein seliges Ende.</w:t>
      </w:r>
    </w:p>
    <w:p w14:paraId="731AF9E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Hilf mir, HErr Jesus, weil ich leb,</w:t>
      </w:r>
      <w:r w:rsidRPr="00B223A7">
        <w:rPr>
          <w:rFonts w:eastAsia="Times New Roman"/>
          <w:szCs w:val="24"/>
          <w:lang w:eastAsia="de-DE"/>
        </w:rPr>
        <w:br/>
        <w:t>Dass ich dem Argen widerstreb,</w:t>
      </w:r>
      <w:r w:rsidRPr="00B223A7">
        <w:rPr>
          <w:rFonts w:eastAsia="Times New Roman"/>
          <w:szCs w:val="24"/>
          <w:lang w:eastAsia="de-DE"/>
        </w:rPr>
        <w:br/>
        <w:t>Und mich nicht auf der breiten Straß</w:t>
      </w:r>
      <w:r w:rsidRPr="00B223A7">
        <w:rPr>
          <w:rFonts w:eastAsia="Times New Roman"/>
          <w:szCs w:val="24"/>
          <w:lang w:eastAsia="de-DE"/>
        </w:rPr>
        <w:br/>
        <w:t xml:space="preserve">Der rohen Welt befinden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w:t>
      </w:r>
    </w:p>
    <w:p w14:paraId="6CF1D60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Sondern gib, dass ich Hass und Neid,</w:t>
      </w:r>
      <w:r w:rsidRPr="00B223A7">
        <w:rPr>
          <w:rFonts w:eastAsia="Times New Roman"/>
          <w:szCs w:val="24"/>
          <w:lang w:eastAsia="de-DE"/>
        </w:rPr>
        <w:br/>
        <w:t>Unkeuschheit, Geiz und Hoffart meid,</w:t>
      </w:r>
      <w:r w:rsidRPr="00B223A7">
        <w:rPr>
          <w:rFonts w:eastAsia="Times New Roman"/>
          <w:szCs w:val="24"/>
          <w:lang w:eastAsia="de-DE"/>
        </w:rPr>
        <w:br/>
        <w:t>Dazu dem Nächsten recht verzeih.</w:t>
      </w:r>
      <w:r w:rsidRPr="00B223A7">
        <w:rPr>
          <w:rFonts w:eastAsia="Times New Roman"/>
          <w:szCs w:val="24"/>
          <w:lang w:eastAsia="de-DE"/>
        </w:rPr>
        <w:br/>
        <w:t xml:space="preserve">Und wie ein Christ barmherzig sei. </w:t>
      </w:r>
    </w:p>
    <w:p w14:paraId="14AC377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Bescher mir auch nach aller Not</w:t>
      </w:r>
      <w:r w:rsidRPr="00B223A7">
        <w:rPr>
          <w:rFonts w:eastAsia="Times New Roman"/>
          <w:szCs w:val="24"/>
          <w:lang w:eastAsia="de-DE"/>
        </w:rPr>
        <w:br/>
        <w:t>In dieser Welt das täglich Brot,</w:t>
      </w:r>
      <w:r w:rsidRPr="00B223A7">
        <w:rPr>
          <w:rFonts w:eastAsia="Times New Roman"/>
          <w:szCs w:val="24"/>
          <w:lang w:eastAsia="de-DE"/>
        </w:rPr>
        <w:br/>
        <w:t>Dass ich nicht einen harten Mann</w:t>
      </w:r>
      <w:r w:rsidRPr="00B223A7">
        <w:rPr>
          <w:rFonts w:eastAsia="Times New Roman"/>
          <w:szCs w:val="24"/>
          <w:lang w:eastAsia="de-DE"/>
        </w:rPr>
        <w:br/>
        <w:t xml:space="preserve">Darf um </w:t>
      </w:r>
      <w:proofErr w:type="spellStart"/>
      <w:r w:rsidRPr="00B223A7">
        <w:rPr>
          <w:rFonts w:eastAsia="Times New Roman"/>
          <w:szCs w:val="24"/>
          <w:lang w:eastAsia="de-DE"/>
        </w:rPr>
        <w:t>Befördrung</w:t>
      </w:r>
      <w:proofErr w:type="spellEnd"/>
      <w:r w:rsidRPr="00B223A7">
        <w:rPr>
          <w:rFonts w:eastAsia="Times New Roman"/>
          <w:szCs w:val="24"/>
          <w:lang w:eastAsia="de-DE"/>
        </w:rPr>
        <w:t xml:space="preserve"> sprechen an. </w:t>
      </w:r>
    </w:p>
    <w:p w14:paraId="2DD7916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Vergib mir auch zu jeder Zeit</w:t>
      </w:r>
      <w:r w:rsidRPr="00B223A7">
        <w:rPr>
          <w:rFonts w:eastAsia="Times New Roman"/>
          <w:szCs w:val="24"/>
          <w:lang w:eastAsia="de-DE"/>
        </w:rPr>
        <w:br/>
        <w:t>All menschliche Gebrechlichkeit,</w:t>
      </w:r>
      <w:r w:rsidRPr="00B223A7">
        <w:rPr>
          <w:rFonts w:eastAsia="Times New Roman"/>
          <w:szCs w:val="24"/>
          <w:lang w:eastAsia="de-DE"/>
        </w:rPr>
        <w:br/>
        <w:t>Mit welcher ich mich mit Verdruss</w:t>
      </w:r>
      <w:r w:rsidRPr="00B223A7">
        <w:rPr>
          <w:rFonts w:eastAsia="Times New Roman"/>
          <w:szCs w:val="24"/>
          <w:lang w:eastAsia="de-DE"/>
        </w:rPr>
        <w:br/>
        <w:t xml:space="preserve">Bis in die Gruben schleppen muss. </w:t>
      </w:r>
    </w:p>
    <w:p w14:paraId="41F16AA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So wohl vor </w:t>
      </w:r>
      <w:proofErr w:type="spellStart"/>
      <w:r w:rsidRPr="00B223A7">
        <w:rPr>
          <w:rFonts w:eastAsia="Times New Roman"/>
          <w:szCs w:val="24"/>
          <w:lang w:eastAsia="de-DE"/>
        </w:rPr>
        <w:t>Schand</w:t>
      </w:r>
      <w:proofErr w:type="spellEnd"/>
      <w:r w:rsidRPr="00B223A7">
        <w:rPr>
          <w:rFonts w:eastAsia="Times New Roman"/>
          <w:szCs w:val="24"/>
          <w:lang w:eastAsia="de-DE"/>
        </w:rPr>
        <w:t xml:space="preserve"> und </w:t>
      </w:r>
      <w:proofErr w:type="spellStart"/>
      <w:r w:rsidRPr="00B223A7">
        <w:rPr>
          <w:rFonts w:eastAsia="Times New Roman"/>
          <w:szCs w:val="24"/>
          <w:lang w:eastAsia="de-DE"/>
        </w:rPr>
        <w:t>Feursgefahr</w:t>
      </w:r>
      <w:proofErr w:type="spellEnd"/>
      <w:r w:rsidRPr="00B223A7">
        <w:rPr>
          <w:rFonts w:eastAsia="Times New Roman"/>
          <w:szCs w:val="24"/>
          <w:lang w:eastAsia="de-DE"/>
        </w:rPr>
        <w:br/>
        <w:t xml:space="preserve">Mich, du getreuer Gott, </w:t>
      </w:r>
      <w:proofErr w:type="spellStart"/>
      <w:r w:rsidRPr="00B223A7">
        <w:rPr>
          <w:rFonts w:eastAsia="Times New Roman"/>
          <w:szCs w:val="24"/>
          <w:lang w:eastAsia="de-DE"/>
        </w:rPr>
        <w:t>bewahr</w:t>
      </w:r>
      <w:proofErr w:type="spellEnd"/>
      <w:r w:rsidRPr="00B223A7">
        <w:rPr>
          <w:rFonts w:eastAsia="Times New Roman"/>
          <w:szCs w:val="24"/>
          <w:lang w:eastAsia="de-DE"/>
        </w:rPr>
        <w:t>,</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die lieben Engel dein</w:t>
      </w:r>
      <w:r w:rsidRPr="00B223A7">
        <w:rPr>
          <w:rFonts w:eastAsia="Times New Roman"/>
          <w:szCs w:val="24"/>
          <w:lang w:eastAsia="de-DE"/>
        </w:rPr>
        <w:br/>
        <w:t xml:space="preserve">Zu allen Zeiten bei mir sein. </w:t>
      </w:r>
    </w:p>
    <w:p w14:paraId="6595E49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6. Auf dass sie mich auf allen </w:t>
      </w:r>
      <w:proofErr w:type="spellStart"/>
      <w:r w:rsidRPr="00B223A7">
        <w:rPr>
          <w:rFonts w:eastAsia="Times New Roman"/>
          <w:szCs w:val="24"/>
          <w:lang w:eastAsia="de-DE"/>
        </w:rPr>
        <w:t>Seitn</w:t>
      </w:r>
      <w:proofErr w:type="spellEnd"/>
      <w:r w:rsidRPr="00B223A7">
        <w:rPr>
          <w:rFonts w:eastAsia="Times New Roman"/>
          <w:szCs w:val="24"/>
          <w:lang w:eastAsia="de-DE"/>
        </w:rPr>
        <w:t>,</w:t>
      </w:r>
      <w:r w:rsidRPr="00B223A7">
        <w:rPr>
          <w:rFonts w:eastAsia="Times New Roman"/>
          <w:szCs w:val="24"/>
          <w:lang w:eastAsia="de-DE"/>
        </w:rPr>
        <w:br/>
        <w:t xml:space="preserve">Wo ich zu schaffen hab, </w:t>
      </w:r>
      <w:proofErr w:type="spellStart"/>
      <w:r w:rsidRPr="00B223A7">
        <w:rPr>
          <w:rFonts w:eastAsia="Times New Roman"/>
          <w:szCs w:val="24"/>
          <w:lang w:eastAsia="de-DE"/>
        </w:rPr>
        <w:t>geleitn</w:t>
      </w:r>
      <w:proofErr w:type="spellEnd"/>
      <w:r w:rsidRPr="00B223A7">
        <w:rPr>
          <w:rFonts w:eastAsia="Times New Roman"/>
          <w:szCs w:val="24"/>
          <w:lang w:eastAsia="de-DE"/>
        </w:rPr>
        <w:t>,</w:t>
      </w:r>
      <w:r w:rsidRPr="00B223A7">
        <w:rPr>
          <w:rFonts w:eastAsia="Times New Roman"/>
          <w:szCs w:val="24"/>
          <w:lang w:eastAsia="de-DE"/>
        </w:rPr>
        <w:br/>
        <w:t xml:space="preserve">Und meinen Leib vor Mord und </w:t>
      </w:r>
      <w:proofErr w:type="spellStart"/>
      <w:r w:rsidRPr="00B223A7">
        <w:rPr>
          <w:rFonts w:eastAsia="Times New Roman"/>
          <w:szCs w:val="24"/>
          <w:lang w:eastAsia="de-DE"/>
        </w:rPr>
        <w:t>Lügn</w:t>
      </w:r>
      <w:proofErr w:type="spellEnd"/>
      <w:r w:rsidRPr="00B223A7">
        <w:rPr>
          <w:rFonts w:eastAsia="Times New Roman"/>
          <w:szCs w:val="24"/>
          <w:lang w:eastAsia="de-DE"/>
        </w:rPr>
        <w:br/>
        <w:t xml:space="preserve">Des bösen Feindes schützen </w:t>
      </w:r>
      <w:proofErr w:type="spellStart"/>
      <w:r w:rsidRPr="00B223A7">
        <w:rPr>
          <w:rFonts w:eastAsia="Times New Roman"/>
          <w:szCs w:val="24"/>
          <w:lang w:eastAsia="de-DE"/>
        </w:rPr>
        <w:t>mögn</w:t>
      </w:r>
      <w:proofErr w:type="spellEnd"/>
      <w:r w:rsidRPr="00B223A7">
        <w:rPr>
          <w:rFonts w:eastAsia="Times New Roman"/>
          <w:szCs w:val="24"/>
          <w:lang w:eastAsia="de-DE"/>
        </w:rPr>
        <w:t xml:space="preserve">. </w:t>
      </w:r>
    </w:p>
    <w:p w14:paraId="426F066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Verleih mir auch ein sanften Mut</w:t>
      </w:r>
      <w:r w:rsidRPr="00B223A7">
        <w:rPr>
          <w:rFonts w:eastAsia="Times New Roman"/>
          <w:szCs w:val="24"/>
          <w:lang w:eastAsia="de-DE"/>
        </w:rPr>
        <w:br/>
        <w:t>Im Leiden unter deiner Rut,</w:t>
      </w:r>
      <w:r w:rsidRPr="00B223A7">
        <w:rPr>
          <w:rFonts w:eastAsia="Times New Roman"/>
          <w:szCs w:val="24"/>
          <w:lang w:eastAsia="de-DE"/>
        </w:rPr>
        <w:br/>
        <w:t>Und brauch im Strafen rechte Maß,</w:t>
      </w:r>
      <w:r w:rsidRPr="00B223A7">
        <w:rPr>
          <w:rFonts w:eastAsia="Times New Roman"/>
          <w:szCs w:val="24"/>
          <w:lang w:eastAsia="de-DE"/>
        </w:rPr>
        <w:br/>
        <w:t xml:space="preserve">Dass ich nicht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verzagen was. </w:t>
      </w:r>
    </w:p>
    <w:p w14:paraId="3854F12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Vornehmlich aber wenn ich nu</w:t>
      </w:r>
      <w:r w:rsidRPr="00B223A7">
        <w:rPr>
          <w:rFonts w:eastAsia="Times New Roman"/>
          <w:szCs w:val="24"/>
          <w:lang w:eastAsia="de-DE"/>
        </w:rPr>
        <w:br/>
      </w:r>
      <w:proofErr w:type="spellStart"/>
      <w:r w:rsidRPr="00B223A7">
        <w:rPr>
          <w:rFonts w:eastAsia="Times New Roman"/>
          <w:szCs w:val="24"/>
          <w:lang w:eastAsia="de-DE"/>
        </w:rPr>
        <w:t>Werd</w:t>
      </w:r>
      <w:proofErr w:type="spellEnd"/>
      <w:r w:rsidRPr="00B223A7">
        <w:rPr>
          <w:rFonts w:eastAsia="Times New Roman"/>
          <w:szCs w:val="24"/>
          <w:lang w:eastAsia="de-DE"/>
        </w:rPr>
        <w:t xml:space="preserve"> sollen </w:t>
      </w:r>
      <w:proofErr w:type="spellStart"/>
      <w:r w:rsidRPr="00B223A7">
        <w:rPr>
          <w:rFonts w:eastAsia="Times New Roman"/>
          <w:szCs w:val="24"/>
          <w:lang w:eastAsia="de-DE"/>
        </w:rPr>
        <w:t>gehn</w:t>
      </w:r>
      <w:proofErr w:type="spellEnd"/>
      <w:r w:rsidRPr="00B223A7">
        <w:rPr>
          <w:rFonts w:eastAsia="Times New Roman"/>
          <w:szCs w:val="24"/>
          <w:lang w:eastAsia="de-DE"/>
        </w:rPr>
        <w:t xml:space="preserve"> in meine Ruh</w:t>
      </w:r>
      <w:r w:rsidRPr="00B223A7">
        <w:rPr>
          <w:rFonts w:eastAsia="Times New Roman"/>
          <w:szCs w:val="24"/>
          <w:lang w:eastAsia="de-DE"/>
        </w:rPr>
        <w:br/>
        <w:t>Und nach der Adamskinder Weis</w:t>
      </w:r>
      <w:r w:rsidRPr="00B223A7">
        <w:rPr>
          <w:rFonts w:eastAsia="Times New Roman"/>
          <w:szCs w:val="24"/>
          <w:lang w:eastAsia="de-DE"/>
        </w:rPr>
        <w:br/>
        <w:t xml:space="preserve">Abscheiden von dem Erdenkreis. </w:t>
      </w:r>
    </w:p>
    <w:p w14:paraId="2DB3982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9. So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mich ja nicht lange </w:t>
      </w:r>
      <w:proofErr w:type="spellStart"/>
      <w:r w:rsidRPr="00B223A7">
        <w:rPr>
          <w:rFonts w:eastAsia="Times New Roman"/>
          <w:szCs w:val="24"/>
          <w:lang w:eastAsia="de-DE"/>
        </w:rPr>
        <w:t>liegn</w:t>
      </w:r>
      <w:proofErr w:type="spellEnd"/>
      <w:r w:rsidRPr="00B223A7">
        <w:rPr>
          <w:rFonts w:eastAsia="Times New Roman"/>
          <w:szCs w:val="24"/>
          <w:lang w:eastAsia="de-DE"/>
        </w:rPr>
        <w:br/>
        <w:t xml:space="preserve">Wider den letzten Feind zu </w:t>
      </w:r>
      <w:proofErr w:type="spellStart"/>
      <w:r w:rsidRPr="00B223A7">
        <w:rPr>
          <w:rFonts w:eastAsia="Times New Roman"/>
          <w:szCs w:val="24"/>
          <w:lang w:eastAsia="de-DE"/>
        </w:rPr>
        <w:t>kriegn</w:t>
      </w:r>
      <w:proofErr w:type="spellEnd"/>
      <w:r w:rsidRPr="00B223A7">
        <w:rPr>
          <w:rFonts w:eastAsia="Times New Roman"/>
          <w:szCs w:val="24"/>
          <w:lang w:eastAsia="de-DE"/>
        </w:rPr>
        <w:t>,</w:t>
      </w:r>
      <w:r w:rsidRPr="00B223A7">
        <w:rPr>
          <w:rFonts w:eastAsia="Times New Roman"/>
          <w:szCs w:val="24"/>
          <w:lang w:eastAsia="de-DE"/>
        </w:rPr>
        <w:br/>
        <w:t xml:space="preserve">Dass ich nicht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in Fleisch </w:t>
      </w:r>
      <w:proofErr w:type="spellStart"/>
      <w:r w:rsidRPr="00B223A7">
        <w:rPr>
          <w:rFonts w:eastAsia="Times New Roman"/>
          <w:szCs w:val="24"/>
          <w:lang w:eastAsia="de-DE"/>
        </w:rPr>
        <w:t>geberdn</w:t>
      </w:r>
      <w:proofErr w:type="spellEnd"/>
      <w:r w:rsidRPr="00B223A7">
        <w:rPr>
          <w:rFonts w:eastAsia="Times New Roman"/>
          <w:szCs w:val="24"/>
          <w:lang w:eastAsia="de-DE"/>
        </w:rPr>
        <w:t>,</w:t>
      </w:r>
      <w:r w:rsidRPr="00B223A7">
        <w:rPr>
          <w:rFonts w:eastAsia="Times New Roman"/>
          <w:szCs w:val="24"/>
          <w:lang w:eastAsia="de-DE"/>
        </w:rPr>
        <w:br/>
        <w:t xml:space="preserve">Die Läng was ungeduldig </w:t>
      </w:r>
      <w:proofErr w:type="spellStart"/>
      <w:r w:rsidRPr="00B223A7">
        <w:rPr>
          <w:rFonts w:eastAsia="Times New Roman"/>
          <w:szCs w:val="24"/>
          <w:lang w:eastAsia="de-DE"/>
        </w:rPr>
        <w:t>werdn</w:t>
      </w:r>
      <w:proofErr w:type="spellEnd"/>
      <w:r w:rsidRPr="00B223A7">
        <w:rPr>
          <w:rFonts w:eastAsia="Times New Roman"/>
          <w:szCs w:val="24"/>
          <w:lang w:eastAsia="de-DE"/>
        </w:rPr>
        <w:t xml:space="preserve">. </w:t>
      </w:r>
    </w:p>
    <w:p w14:paraId="5DE0816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10. Doch nimm mich auch nicht </w:t>
      </w:r>
      <w:proofErr w:type="spellStart"/>
      <w:r w:rsidRPr="00B223A7">
        <w:rPr>
          <w:rFonts w:eastAsia="Times New Roman"/>
          <w:szCs w:val="24"/>
          <w:lang w:eastAsia="de-DE"/>
        </w:rPr>
        <w:t>allzuschnell</w:t>
      </w:r>
      <w:proofErr w:type="spellEnd"/>
      <w:r w:rsidRPr="00B223A7">
        <w:rPr>
          <w:rFonts w:eastAsia="Times New Roman"/>
          <w:szCs w:val="24"/>
          <w:lang w:eastAsia="de-DE"/>
        </w:rPr>
        <w:br/>
        <w:t xml:space="preserve">Von hinnen durch ein </w:t>
      </w:r>
      <w:proofErr w:type="spellStart"/>
      <w:r w:rsidRPr="00B223A7">
        <w:rPr>
          <w:rFonts w:eastAsia="Times New Roman"/>
          <w:szCs w:val="24"/>
          <w:lang w:eastAsia="de-DE"/>
        </w:rPr>
        <w:t>Ungefäll</w:t>
      </w:r>
      <w:proofErr w:type="spellEnd"/>
      <w:r w:rsidRPr="00B223A7">
        <w:rPr>
          <w:rFonts w:eastAsia="Times New Roman"/>
          <w:szCs w:val="24"/>
          <w:lang w:eastAsia="de-DE"/>
        </w:rPr>
        <w:t>,</w:t>
      </w:r>
      <w:r w:rsidRPr="00B223A7">
        <w:rPr>
          <w:rFonts w:eastAsia="Times New Roman"/>
          <w:szCs w:val="24"/>
          <w:lang w:eastAsia="de-DE"/>
        </w:rPr>
        <w:br/>
        <w:t>In welchem ich den Gnadenbund</w:t>
      </w:r>
      <w:r w:rsidRPr="00B223A7">
        <w:rPr>
          <w:rFonts w:eastAsia="Times New Roman"/>
          <w:szCs w:val="24"/>
          <w:lang w:eastAsia="de-DE"/>
        </w:rPr>
        <w:br/>
        <w:t xml:space="preserve">Von Herzen nicht betrachten </w:t>
      </w:r>
      <w:proofErr w:type="spellStart"/>
      <w:r w:rsidRPr="00B223A7">
        <w:rPr>
          <w:rFonts w:eastAsia="Times New Roman"/>
          <w:szCs w:val="24"/>
          <w:lang w:eastAsia="de-DE"/>
        </w:rPr>
        <w:t>konnt</w:t>
      </w:r>
      <w:proofErr w:type="spellEnd"/>
      <w:r w:rsidRPr="00B223A7">
        <w:rPr>
          <w:rFonts w:eastAsia="Times New Roman"/>
          <w:szCs w:val="24"/>
          <w:lang w:eastAsia="de-DE"/>
        </w:rPr>
        <w:t xml:space="preserve">. </w:t>
      </w:r>
    </w:p>
    <w:p w14:paraId="08D154F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Sondern zuvor nach rechter Maß</w:t>
      </w:r>
      <w:r w:rsidRPr="00B223A7">
        <w:rPr>
          <w:rFonts w:eastAsia="Times New Roman"/>
          <w:szCs w:val="24"/>
          <w:lang w:eastAsia="de-DE"/>
        </w:rPr>
        <w:br/>
        <w:t xml:space="preserve">Mein Fleisch was überwelken </w:t>
      </w:r>
      <w:proofErr w:type="spellStart"/>
      <w:r w:rsidRPr="00B223A7">
        <w:rPr>
          <w:rFonts w:eastAsia="Times New Roman"/>
          <w:szCs w:val="24"/>
          <w:lang w:eastAsia="de-DE"/>
        </w:rPr>
        <w:t>laß</w:t>
      </w:r>
      <w:proofErr w:type="spellEnd"/>
      <w:r w:rsidRPr="00B223A7">
        <w:rPr>
          <w:rFonts w:eastAsia="Times New Roman"/>
          <w:szCs w:val="24"/>
          <w:lang w:eastAsia="de-DE"/>
        </w:rPr>
        <w:t>,</w:t>
      </w:r>
      <w:r w:rsidRPr="00B223A7">
        <w:rPr>
          <w:rFonts w:eastAsia="Times New Roman"/>
          <w:szCs w:val="24"/>
          <w:lang w:eastAsia="de-DE"/>
        </w:rPr>
        <w:br/>
        <w:t xml:space="preserve">Und mich zu solcher ernsten </w:t>
      </w:r>
      <w:proofErr w:type="spellStart"/>
      <w:r w:rsidRPr="00B223A7">
        <w:rPr>
          <w:rFonts w:eastAsia="Times New Roman"/>
          <w:szCs w:val="24"/>
          <w:lang w:eastAsia="de-DE"/>
        </w:rPr>
        <w:t>Sach</w:t>
      </w:r>
      <w:proofErr w:type="spellEnd"/>
      <w:r w:rsidRPr="00B223A7">
        <w:rPr>
          <w:rFonts w:eastAsia="Times New Roman"/>
          <w:szCs w:val="24"/>
          <w:lang w:eastAsia="de-DE"/>
        </w:rPr>
        <w:br/>
        <w:t xml:space="preserve">Geschickt und dir </w:t>
      </w:r>
      <w:proofErr w:type="spellStart"/>
      <w:r w:rsidRPr="00B223A7">
        <w:rPr>
          <w:rFonts w:eastAsia="Times New Roman"/>
          <w:szCs w:val="24"/>
          <w:lang w:eastAsia="de-DE"/>
        </w:rPr>
        <w:t>behäglich</w:t>
      </w:r>
      <w:proofErr w:type="spellEnd"/>
      <w:r w:rsidRPr="00B223A7">
        <w:rPr>
          <w:rFonts w:eastAsia="Times New Roman"/>
          <w:szCs w:val="24"/>
          <w:lang w:eastAsia="de-DE"/>
        </w:rPr>
        <w:t xml:space="preserve"> mach. </w:t>
      </w:r>
    </w:p>
    <w:p w14:paraId="61B4531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12. Damit ich fein vor meinem End</w:t>
      </w:r>
      <w:r w:rsidRPr="00B223A7">
        <w:rPr>
          <w:rFonts w:eastAsia="Times New Roman"/>
          <w:szCs w:val="24"/>
          <w:lang w:eastAsia="de-DE"/>
        </w:rPr>
        <w:br/>
        <w:t xml:space="preserve">Verordnen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mein Testament,</w:t>
      </w:r>
      <w:r w:rsidRPr="00B223A7">
        <w:rPr>
          <w:rFonts w:eastAsia="Times New Roman"/>
          <w:szCs w:val="24"/>
          <w:lang w:eastAsia="de-DE"/>
        </w:rPr>
        <w:br/>
        <w:t>Und Jedermann mit gut Bedacht</w:t>
      </w:r>
      <w:r w:rsidRPr="00B223A7">
        <w:rPr>
          <w:rFonts w:eastAsia="Times New Roman"/>
          <w:szCs w:val="24"/>
          <w:lang w:eastAsia="de-DE"/>
        </w:rPr>
        <w:br/>
        <w:t xml:space="preserve">Im Glauben </w:t>
      </w:r>
      <w:proofErr w:type="spellStart"/>
      <w:r w:rsidRPr="00B223A7">
        <w:rPr>
          <w:rFonts w:eastAsia="Times New Roman"/>
          <w:szCs w:val="24"/>
          <w:lang w:eastAsia="de-DE"/>
        </w:rPr>
        <w:t>geb</w:t>
      </w:r>
      <w:proofErr w:type="spellEnd"/>
      <w:r w:rsidRPr="00B223A7">
        <w:rPr>
          <w:rFonts w:eastAsia="Times New Roman"/>
          <w:szCs w:val="24"/>
          <w:lang w:eastAsia="de-DE"/>
        </w:rPr>
        <w:t xml:space="preserve"> ein‘ gute Nacht. </w:t>
      </w:r>
    </w:p>
    <w:p w14:paraId="5DE4029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13. Das hilf mir, HErr, durch deinen Geist</w:t>
      </w:r>
      <w:r w:rsidRPr="00B223A7">
        <w:rPr>
          <w:rFonts w:eastAsia="Times New Roman"/>
          <w:szCs w:val="24"/>
          <w:lang w:eastAsia="de-DE"/>
        </w:rPr>
        <w:br/>
        <w:t>Und durch den edlen teuren Schweiß,</w:t>
      </w:r>
      <w:r w:rsidRPr="00B223A7">
        <w:rPr>
          <w:rFonts w:eastAsia="Times New Roman"/>
          <w:szCs w:val="24"/>
          <w:lang w:eastAsia="de-DE"/>
        </w:rPr>
        <w:br/>
        <w:t xml:space="preserve">Der dir im Garten </w:t>
      </w:r>
      <w:proofErr w:type="spellStart"/>
      <w:r w:rsidRPr="00B223A7">
        <w:rPr>
          <w:rFonts w:eastAsia="Times New Roman"/>
          <w:szCs w:val="24"/>
          <w:lang w:eastAsia="de-DE"/>
        </w:rPr>
        <w:t>ausgedrungn</w:t>
      </w:r>
      <w:proofErr w:type="spellEnd"/>
      <w:r w:rsidRPr="00B223A7">
        <w:rPr>
          <w:rFonts w:eastAsia="Times New Roman"/>
          <w:szCs w:val="24"/>
          <w:lang w:eastAsia="de-DE"/>
        </w:rPr>
        <w:t>,</w:t>
      </w:r>
      <w:r w:rsidRPr="00B223A7">
        <w:rPr>
          <w:rFonts w:eastAsia="Times New Roman"/>
          <w:szCs w:val="24"/>
          <w:lang w:eastAsia="de-DE"/>
        </w:rPr>
        <w:br/>
        <w:t xml:space="preserve">Als du mit Todesangst </w:t>
      </w:r>
      <w:proofErr w:type="spellStart"/>
      <w:r w:rsidRPr="00B223A7">
        <w:rPr>
          <w:rFonts w:eastAsia="Times New Roman"/>
          <w:szCs w:val="24"/>
          <w:lang w:eastAsia="de-DE"/>
        </w:rPr>
        <w:t>gerungn</w:t>
      </w:r>
      <w:proofErr w:type="spellEnd"/>
      <w:r w:rsidRPr="00B223A7">
        <w:rPr>
          <w:rFonts w:eastAsia="Times New Roman"/>
          <w:szCs w:val="24"/>
          <w:lang w:eastAsia="de-DE"/>
        </w:rPr>
        <w:t xml:space="preserve">. </w:t>
      </w:r>
    </w:p>
    <w:p w14:paraId="0F43B93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14. Auf dass ich so durch dein Gewalt</w:t>
      </w:r>
      <w:r w:rsidRPr="00B223A7">
        <w:rPr>
          <w:rFonts w:eastAsia="Times New Roman"/>
          <w:szCs w:val="24"/>
          <w:lang w:eastAsia="de-DE"/>
        </w:rPr>
        <w:br/>
        <w:t>In letzten Zügen Recht behalt,</w:t>
      </w:r>
      <w:r w:rsidRPr="00B223A7">
        <w:rPr>
          <w:rFonts w:eastAsia="Times New Roman"/>
          <w:szCs w:val="24"/>
          <w:lang w:eastAsia="de-DE"/>
        </w:rPr>
        <w:br/>
        <w:t>Und auf der Leiter Jacobs klar</w:t>
      </w:r>
      <w:r w:rsidRPr="00B223A7">
        <w:rPr>
          <w:rFonts w:eastAsia="Times New Roman"/>
          <w:szCs w:val="24"/>
          <w:lang w:eastAsia="de-DE"/>
        </w:rPr>
        <w:br/>
        <w:t xml:space="preserve">Ins Leben aus dem Tode fahr. </w:t>
      </w:r>
    </w:p>
    <w:p w14:paraId="3425377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Amen. </w:t>
      </w:r>
    </w:p>
    <w:p w14:paraId="12CDAAD2" w14:textId="77777777" w:rsidR="00620594" w:rsidRDefault="00620594" w:rsidP="00620594">
      <w:pPr>
        <w:pStyle w:val="berschrift1"/>
      </w:pPr>
      <w:r w:rsidRPr="00B223A7">
        <w:t xml:space="preserve">Ich will des </w:t>
      </w:r>
      <w:proofErr w:type="spellStart"/>
      <w:r w:rsidRPr="00B223A7">
        <w:t>HErren</w:t>
      </w:r>
      <w:proofErr w:type="spellEnd"/>
      <w:r w:rsidRPr="00B223A7">
        <w:t xml:space="preserve"> Preis und Ehr</w:t>
      </w:r>
    </w:p>
    <w:p w14:paraId="771F04EA" w14:textId="77777777" w:rsidR="00620594" w:rsidRPr="00542040" w:rsidRDefault="00620594" w:rsidP="00620594">
      <w:pPr>
        <w:rPr>
          <w:b/>
          <w:lang w:eastAsia="de-DE"/>
        </w:rPr>
      </w:pPr>
      <w:r w:rsidRPr="00542040">
        <w:rPr>
          <w:b/>
          <w:lang w:eastAsia="de-DE"/>
        </w:rPr>
        <w:t>Der 146. Psalm.</w:t>
      </w:r>
    </w:p>
    <w:p w14:paraId="7C0C81E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Durch Adams Fall ist ganz verderbt. </w:t>
      </w:r>
    </w:p>
    <w:p w14:paraId="06E0C00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Ich will 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Preis und Ehr,</w:t>
      </w:r>
      <w:r w:rsidRPr="00B223A7">
        <w:rPr>
          <w:rFonts w:eastAsia="Times New Roman"/>
          <w:szCs w:val="24"/>
          <w:lang w:eastAsia="de-DE"/>
        </w:rPr>
        <w:br/>
        <w:t>Als viel ich kann, erheben</w:t>
      </w:r>
      <w:r w:rsidRPr="00B223A7">
        <w:rPr>
          <w:rFonts w:eastAsia="Times New Roman"/>
          <w:szCs w:val="24"/>
          <w:lang w:eastAsia="de-DE"/>
        </w:rPr>
        <w:br/>
        <w:t>Und seinen Namen loben sehr,</w:t>
      </w:r>
      <w:r w:rsidRPr="00B223A7">
        <w:rPr>
          <w:rFonts w:eastAsia="Times New Roman"/>
          <w:szCs w:val="24"/>
          <w:lang w:eastAsia="de-DE"/>
        </w:rPr>
        <w:br/>
        <w:t>Dieweil ich hab das Leben;</w:t>
      </w:r>
      <w:r w:rsidRPr="00B223A7">
        <w:rPr>
          <w:rFonts w:eastAsia="Times New Roman"/>
          <w:szCs w:val="24"/>
          <w:lang w:eastAsia="de-DE"/>
        </w:rPr>
        <w:br/>
        <w:t>Denn er allein</w:t>
      </w:r>
      <w:r w:rsidRPr="00B223A7">
        <w:rPr>
          <w:rFonts w:eastAsia="Times New Roman"/>
          <w:szCs w:val="24"/>
          <w:lang w:eastAsia="de-DE"/>
        </w:rPr>
        <w:br/>
        <w:t xml:space="preserve">Kann </w:t>
      </w:r>
      <w:proofErr w:type="spellStart"/>
      <w:r w:rsidRPr="00B223A7">
        <w:rPr>
          <w:rFonts w:eastAsia="Times New Roman"/>
          <w:szCs w:val="24"/>
          <w:lang w:eastAsia="de-DE"/>
        </w:rPr>
        <w:t>hülflich</w:t>
      </w:r>
      <w:proofErr w:type="spellEnd"/>
      <w:r w:rsidRPr="00B223A7">
        <w:rPr>
          <w:rFonts w:eastAsia="Times New Roman"/>
          <w:szCs w:val="24"/>
          <w:lang w:eastAsia="de-DE"/>
        </w:rPr>
        <w:t xml:space="preserve"> sein</w:t>
      </w:r>
      <w:r w:rsidRPr="00B223A7">
        <w:rPr>
          <w:rFonts w:eastAsia="Times New Roman"/>
          <w:szCs w:val="24"/>
          <w:lang w:eastAsia="de-DE"/>
        </w:rPr>
        <w:br/>
        <w:t>In Angst und großen Nöthen,</w:t>
      </w:r>
      <w:r w:rsidRPr="00B223A7">
        <w:rPr>
          <w:rFonts w:eastAsia="Times New Roman"/>
          <w:szCs w:val="24"/>
          <w:lang w:eastAsia="de-DE"/>
        </w:rPr>
        <w:br/>
        <w:t>Und mit Gewalt</w:t>
      </w:r>
      <w:r w:rsidRPr="00B223A7">
        <w:rPr>
          <w:rFonts w:eastAsia="Times New Roman"/>
          <w:szCs w:val="24"/>
          <w:lang w:eastAsia="de-DE"/>
        </w:rPr>
        <w:br/>
        <w:t>Erretten bald,</w:t>
      </w:r>
      <w:r w:rsidRPr="00B223A7">
        <w:rPr>
          <w:rFonts w:eastAsia="Times New Roman"/>
          <w:szCs w:val="24"/>
          <w:lang w:eastAsia="de-DE"/>
        </w:rPr>
        <w:br/>
        <w:t xml:space="preserve">Die man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Schuld will </w:t>
      </w:r>
      <w:proofErr w:type="spellStart"/>
      <w:r w:rsidRPr="00B223A7">
        <w:rPr>
          <w:rFonts w:eastAsia="Times New Roman"/>
          <w:szCs w:val="24"/>
          <w:lang w:eastAsia="de-DE"/>
        </w:rPr>
        <w:t>tödten</w:t>
      </w:r>
      <w:proofErr w:type="spellEnd"/>
      <w:r w:rsidRPr="00B223A7">
        <w:rPr>
          <w:rFonts w:eastAsia="Times New Roman"/>
          <w:szCs w:val="24"/>
          <w:lang w:eastAsia="de-DE"/>
        </w:rPr>
        <w:t xml:space="preserve">. </w:t>
      </w:r>
    </w:p>
    <w:p w14:paraId="7734AF0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Traut, ihr Gerechten, eurem Gott,</w:t>
      </w:r>
      <w:r w:rsidRPr="00B223A7">
        <w:rPr>
          <w:rFonts w:eastAsia="Times New Roman"/>
          <w:szCs w:val="24"/>
          <w:lang w:eastAsia="de-DE"/>
        </w:rPr>
        <w:br/>
        <w:t xml:space="preserve">Es soll euch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gelingen;</w:t>
      </w:r>
      <w:r w:rsidRPr="00B223A7">
        <w:rPr>
          <w:rFonts w:eastAsia="Times New Roman"/>
          <w:szCs w:val="24"/>
          <w:lang w:eastAsia="de-DE"/>
        </w:rPr>
        <w:br/>
        <w:t>Der Teufel wird sein Hohn und Spott</w:t>
      </w:r>
      <w:r w:rsidRPr="00B223A7">
        <w:rPr>
          <w:rFonts w:eastAsia="Times New Roman"/>
          <w:szCs w:val="24"/>
          <w:lang w:eastAsia="de-DE"/>
        </w:rPr>
        <w:br/>
        <w:t>An euch mit nicht vollbringen;</w:t>
      </w:r>
      <w:r w:rsidRPr="00B223A7">
        <w:rPr>
          <w:rFonts w:eastAsia="Times New Roman"/>
          <w:szCs w:val="24"/>
          <w:lang w:eastAsia="de-DE"/>
        </w:rPr>
        <w:br/>
        <w:t xml:space="preserve">Ob er sich </w:t>
      </w:r>
      <w:proofErr w:type="spellStart"/>
      <w:r w:rsidRPr="00B223A7">
        <w:rPr>
          <w:rFonts w:eastAsia="Times New Roman"/>
          <w:szCs w:val="24"/>
          <w:lang w:eastAsia="de-DE"/>
        </w:rPr>
        <w:t>wol</w:t>
      </w:r>
      <w:proofErr w:type="spellEnd"/>
      <w:r w:rsidRPr="00B223A7">
        <w:rPr>
          <w:rFonts w:eastAsia="Times New Roman"/>
          <w:szCs w:val="24"/>
          <w:lang w:eastAsia="de-DE"/>
        </w:rPr>
        <w:br/>
        <w:t>Stellt rasend toll</w:t>
      </w:r>
      <w:r w:rsidRPr="00B223A7">
        <w:rPr>
          <w:rFonts w:eastAsia="Times New Roman"/>
          <w:szCs w:val="24"/>
          <w:lang w:eastAsia="de-DE"/>
        </w:rPr>
        <w:br/>
        <w:t>In denen, die euch hassen,</w:t>
      </w:r>
      <w:r w:rsidRPr="00B223A7">
        <w:rPr>
          <w:rFonts w:eastAsia="Times New Roman"/>
          <w:szCs w:val="24"/>
          <w:lang w:eastAsia="de-DE"/>
        </w:rPr>
        <w:br/>
        <w:t>Wird er euch doch</w:t>
      </w:r>
      <w:r w:rsidRPr="00B223A7">
        <w:rPr>
          <w:rFonts w:eastAsia="Times New Roman"/>
          <w:szCs w:val="24"/>
          <w:lang w:eastAsia="de-DE"/>
        </w:rPr>
        <w:br/>
        <w:t>Mit seinem Joch</w:t>
      </w:r>
      <w:r w:rsidRPr="00B223A7">
        <w:rPr>
          <w:rFonts w:eastAsia="Times New Roman"/>
          <w:szCs w:val="24"/>
          <w:lang w:eastAsia="de-DE"/>
        </w:rPr>
        <w:br/>
      </w:r>
      <w:proofErr w:type="spellStart"/>
      <w:r w:rsidRPr="00B223A7">
        <w:rPr>
          <w:rFonts w:eastAsia="Times New Roman"/>
          <w:szCs w:val="24"/>
          <w:lang w:eastAsia="de-DE"/>
        </w:rPr>
        <w:t>Wol</w:t>
      </w:r>
      <w:proofErr w:type="spellEnd"/>
      <w:r w:rsidRPr="00B223A7">
        <w:rPr>
          <w:rFonts w:eastAsia="Times New Roman"/>
          <w:szCs w:val="24"/>
          <w:lang w:eastAsia="de-DE"/>
        </w:rPr>
        <w:t xml:space="preserve"> </w:t>
      </w:r>
      <w:proofErr w:type="spellStart"/>
      <w:r w:rsidRPr="00B223A7">
        <w:rPr>
          <w:rFonts w:eastAsia="Times New Roman"/>
          <w:szCs w:val="24"/>
          <w:lang w:eastAsia="de-DE"/>
        </w:rPr>
        <w:t>ungefangen</w:t>
      </w:r>
      <w:proofErr w:type="spellEnd"/>
      <w:r w:rsidRPr="00B223A7">
        <w:rPr>
          <w:rFonts w:eastAsia="Times New Roman"/>
          <w:szCs w:val="24"/>
          <w:lang w:eastAsia="de-DE"/>
        </w:rPr>
        <w:t xml:space="preserve"> lassen. </w:t>
      </w:r>
    </w:p>
    <w:p w14:paraId="3B2B867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dem, den Gott in dieser Welt,</w:t>
      </w:r>
      <w:r w:rsidRPr="00B223A7">
        <w:rPr>
          <w:rFonts w:eastAsia="Times New Roman"/>
          <w:szCs w:val="24"/>
          <w:lang w:eastAsia="de-DE"/>
        </w:rPr>
        <w:br/>
        <w:t xml:space="preserve">Mit Kreuz oft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belegen,</w:t>
      </w:r>
      <w:r w:rsidRPr="00B223A7">
        <w:rPr>
          <w:rFonts w:eastAsia="Times New Roman"/>
          <w:szCs w:val="24"/>
          <w:lang w:eastAsia="de-DE"/>
        </w:rPr>
        <w:br/>
        <w:t>Des Schaden in ein Frommen fällt,</w:t>
      </w:r>
      <w:r w:rsidRPr="00B223A7">
        <w:rPr>
          <w:rFonts w:eastAsia="Times New Roman"/>
          <w:szCs w:val="24"/>
          <w:lang w:eastAsia="de-DE"/>
        </w:rPr>
        <w:br/>
        <w:t>Erlanget Gunst und Segen,</w:t>
      </w:r>
      <w:r w:rsidRPr="00B223A7">
        <w:rPr>
          <w:rFonts w:eastAsia="Times New Roman"/>
          <w:szCs w:val="24"/>
          <w:lang w:eastAsia="de-DE"/>
        </w:rPr>
        <w:br/>
        <w:t>Wird klug und weis</w:t>
      </w:r>
      <w:r w:rsidRPr="00B223A7">
        <w:rPr>
          <w:rFonts w:eastAsia="Times New Roman"/>
          <w:szCs w:val="24"/>
          <w:lang w:eastAsia="de-DE"/>
        </w:rPr>
        <w:br/>
        <w:t>Und flieht mit Fleiß</w:t>
      </w:r>
      <w:r w:rsidRPr="00B223A7">
        <w:rPr>
          <w:rFonts w:eastAsia="Times New Roman"/>
          <w:szCs w:val="24"/>
          <w:lang w:eastAsia="de-DE"/>
        </w:rPr>
        <w:br/>
        <w:t>Der Welt tolles Vermessen,</w:t>
      </w:r>
      <w:r w:rsidRPr="00B223A7">
        <w:rPr>
          <w:rFonts w:eastAsia="Times New Roman"/>
          <w:szCs w:val="24"/>
          <w:lang w:eastAsia="de-DE"/>
        </w:rPr>
        <w:br/>
        <w:t>Und wie ein Kind</w:t>
      </w:r>
      <w:r w:rsidRPr="00B223A7">
        <w:rPr>
          <w:rFonts w:eastAsia="Times New Roman"/>
          <w:szCs w:val="24"/>
          <w:lang w:eastAsia="de-DE"/>
        </w:rPr>
        <w:br/>
        <w:t>Gott lieb gewinnt,</w:t>
      </w:r>
      <w:r w:rsidRPr="00B223A7">
        <w:rPr>
          <w:rFonts w:eastAsia="Times New Roman"/>
          <w:szCs w:val="24"/>
          <w:lang w:eastAsia="de-DE"/>
        </w:rPr>
        <w:br/>
        <w:t xml:space="preserve">Und kann sein nicht vergessen. </w:t>
      </w:r>
    </w:p>
    <w:p w14:paraId="0FD37FC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Darum, ihr Christen, </w:t>
      </w:r>
      <w:proofErr w:type="spellStart"/>
      <w:r w:rsidRPr="00B223A7">
        <w:rPr>
          <w:rFonts w:eastAsia="Times New Roman"/>
          <w:szCs w:val="24"/>
          <w:lang w:eastAsia="de-DE"/>
        </w:rPr>
        <w:t>streubt</w:t>
      </w:r>
      <w:proofErr w:type="spellEnd"/>
      <w:r w:rsidRPr="00B223A7">
        <w:rPr>
          <w:rFonts w:eastAsia="Times New Roman"/>
          <w:szCs w:val="24"/>
          <w:lang w:eastAsia="de-DE"/>
        </w:rPr>
        <w:t xml:space="preserve"> euch nicht,</w:t>
      </w:r>
      <w:r w:rsidRPr="00B223A7">
        <w:rPr>
          <w:rFonts w:eastAsia="Times New Roman"/>
          <w:szCs w:val="24"/>
          <w:lang w:eastAsia="de-DE"/>
        </w:rPr>
        <w:br/>
        <w:t xml:space="preserve">Wie </w:t>
      </w:r>
      <w:proofErr w:type="spellStart"/>
      <w:r w:rsidRPr="00B223A7">
        <w:rPr>
          <w:rFonts w:eastAsia="Times New Roman"/>
          <w:szCs w:val="24"/>
          <w:lang w:eastAsia="de-DE"/>
        </w:rPr>
        <w:t>Roß</w:t>
      </w:r>
      <w:proofErr w:type="spellEnd"/>
      <w:r w:rsidRPr="00B223A7">
        <w:rPr>
          <w:rFonts w:eastAsia="Times New Roman"/>
          <w:szCs w:val="24"/>
          <w:lang w:eastAsia="de-DE"/>
        </w:rPr>
        <w:t xml:space="preserve"> und wilde </w:t>
      </w:r>
      <w:proofErr w:type="spellStart"/>
      <w:r w:rsidRPr="00B223A7">
        <w:rPr>
          <w:rFonts w:eastAsia="Times New Roman"/>
          <w:szCs w:val="24"/>
          <w:lang w:eastAsia="de-DE"/>
        </w:rPr>
        <w:t>Thiere</w:t>
      </w:r>
      <w:proofErr w:type="spellEnd"/>
      <w:r w:rsidRPr="00B223A7">
        <w:rPr>
          <w:rFonts w:eastAsia="Times New Roman"/>
          <w:szCs w:val="24"/>
          <w:lang w:eastAsia="de-DE"/>
        </w:rPr>
        <w:t>,</w:t>
      </w:r>
      <w:r w:rsidRPr="00B223A7">
        <w:rPr>
          <w:rFonts w:eastAsia="Times New Roman"/>
          <w:szCs w:val="24"/>
          <w:lang w:eastAsia="de-DE"/>
        </w:rPr>
        <w:br/>
        <w:t xml:space="preserve">Wenn euch die Hand 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w:t>
      </w:r>
      <w:proofErr w:type="spellStart"/>
      <w:r w:rsidRPr="00B223A7">
        <w:rPr>
          <w:rFonts w:eastAsia="Times New Roman"/>
          <w:szCs w:val="24"/>
          <w:lang w:eastAsia="de-DE"/>
        </w:rPr>
        <w:t>richt</w:t>
      </w:r>
      <w:proofErr w:type="spellEnd"/>
      <w:r w:rsidRPr="00B223A7">
        <w:rPr>
          <w:rFonts w:eastAsia="Times New Roman"/>
          <w:szCs w:val="24"/>
          <w:lang w:eastAsia="de-DE"/>
        </w:rPr>
        <w:t>,</w:t>
      </w:r>
      <w:r w:rsidRPr="00B223A7">
        <w:rPr>
          <w:rFonts w:eastAsia="Times New Roman"/>
          <w:szCs w:val="24"/>
          <w:lang w:eastAsia="de-DE"/>
        </w:rPr>
        <w:br/>
        <w:t xml:space="preserve">Denn er will euch </w:t>
      </w:r>
      <w:proofErr w:type="spellStart"/>
      <w:r w:rsidRPr="00B223A7">
        <w:rPr>
          <w:rFonts w:eastAsia="Times New Roman"/>
          <w:szCs w:val="24"/>
          <w:lang w:eastAsia="de-DE"/>
        </w:rPr>
        <w:t>probiren</w:t>
      </w:r>
      <w:proofErr w:type="spellEnd"/>
      <w:r w:rsidRPr="00B223A7">
        <w:rPr>
          <w:rFonts w:eastAsia="Times New Roman"/>
          <w:szCs w:val="24"/>
          <w:lang w:eastAsia="de-DE"/>
        </w:rPr>
        <w:t>,</w:t>
      </w:r>
      <w:r w:rsidRPr="00B223A7">
        <w:rPr>
          <w:rFonts w:eastAsia="Times New Roman"/>
          <w:szCs w:val="24"/>
          <w:lang w:eastAsia="de-DE"/>
        </w:rPr>
        <w:br/>
        <w:t>Ob ihr auch wollt</w:t>
      </w:r>
      <w:r w:rsidRPr="00B223A7">
        <w:rPr>
          <w:rFonts w:eastAsia="Times New Roman"/>
          <w:szCs w:val="24"/>
          <w:lang w:eastAsia="de-DE"/>
        </w:rPr>
        <w:br/>
        <w:t>Wie reines Gold</w:t>
      </w:r>
      <w:r w:rsidRPr="00B223A7">
        <w:rPr>
          <w:rFonts w:eastAsia="Times New Roman"/>
          <w:szCs w:val="24"/>
          <w:lang w:eastAsia="de-DE"/>
        </w:rPr>
        <w:br/>
        <w:t xml:space="preserve">Im </w:t>
      </w:r>
      <w:proofErr w:type="spellStart"/>
      <w:r w:rsidRPr="00B223A7">
        <w:rPr>
          <w:rFonts w:eastAsia="Times New Roman"/>
          <w:szCs w:val="24"/>
          <w:lang w:eastAsia="de-DE"/>
        </w:rPr>
        <w:t>Feur</w:t>
      </w:r>
      <w:proofErr w:type="spellEnd"/>
      <w:r w:rsidRPr="00B223A7">
        <w:rPr>
          <w:rFonts w:eastAsia="Times New Roman"/>
          <w:szCs w:val="24"/>
          <w:lang w:eastAsia="de-DE"/>
        </w:rPr>
        <w:t xml:space="preserve"> beständig bleiben,</w:t>
      </w:r>
      <w:r w:rsidRPr="00B223A7">
        <w:rPr>
          <w:rFonts w:eastAsia="Times New Roman"/>
          <w:szCs w:val="24"/>
          <w:lang w:eastAsia="de-DE"/>
        </w:rPr>
        <w:br/>
        <w:t>Und auf sein Macht</w:t>
      </w:r>
      <w:r w:rsidRPr="00B223A7">
        <w:rPr>
          <w:rFonts w:eastAsia="Times New Roman"/>
          <w:szCs w:val="24"/>
          <w:lang w:eastAsia="de-DE"/>
        </w:rPr>
        <w:br/>
        <w:t>Fest geben Acht,</w:t>
      </w:r>
      <w:r w:rsidRPr="00B223A7">
        <w:rPr>
          <w:rFonts w:eastAsia="Times New Roman"/>
          <w:szCs w:val="24"/>
          <w:lang w:eastAsia="de-DE"/>
        </w:rPr>
        <w:br/>
        <w:t xml:space="preserve">Die Böses kann vertreiben. </w:t>
      </w:r>
    </w:p>
    <w:p w14:paraId="3FDA576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w:t>
      </w:r>
      <w:proofErr w:type="spellStart"/>
      <w:r w:rsidRPr="00B223A7">
        <w:rPr>
          <w:rFonts w:eastAsia="Times New Roman"/>
          <w:szCs w:val="24"/>
          <w:lang w:eastAsia="de-DE"/>
        </w:rPr>
        <w:t>Faßt</w:t>
      </w:r>
      <w:proofErr w:type="spellEnd"/>
      <w:r w:rsidRPr="00B223A7">
        <w:rPr>
          <w:rFonts w:eastAsia="Times New Roman"/>
          <w:szCs w:val="24"/>
          <w:lang w:eastAsia="de-DE"/>
        </w:rPr>
        <w:t xml:space="preserve"> nur in Gott ein starken Muth,</w:t>
      </w:r>
      <w:r w:rsidRPr="00B223A7">
        <w:rPr>
          <w:rFonts w:eastAsia="Times New Roman"/>
          <w:szCs w:val="24"/>
          <w:lang w:eastAsia="de-DE"/>
        </w:rPr>
        <w:br/>
      </w:r>
      <w:proofErr w:type="spellStart"/>
      <w:r w:rsidRPr="00B223A7">
        <w:rPr>
          <w:rFonts w:eastAsia="Times New Roman"/>
          <w:szCs w:val="24"/>
          <w:lang w:eastAsia="de-DE"/>
        </w:rPr>
        <w:t>Thut</w:t>
      </w:r>
      <w:proofErr w:type="spellEnd"/>
      <w:r w:rsidRPr="00B223A7">
        <w:rPr>
          <w:rFonts w:eastAsia="Times New Roman"/>
          <w:szCs w:val="24"/>
          <w:lang w:eastAsia="de-DE"/>
        </w:rPr>
        <w:t xml:space="preserve"> still des Euren warten,</w:t>
      </w:r>
      <w:r w:rsidRPr="00B223A7">
        <w:rPr>
          <w:rFonts w:eastAsia="Times New Roman"/>
          <w:szCs w:val="24"/>
          <w:lang w:eastAsia="de-DE"/>
        </w:rPr>
        <w:br/>
        <w:t xml:space="preserve">Der HErr, so alles schauen </w:t>
      </w:r>
      <w:proofErr w:type="spellStart"/>
      <w:r w:rsidRPr="00B223A7">
        <w:rPr>
          <w:rFonts w:eastAsia="Times New Roman"/>
          <w:szCs w:val="24"/>
          <w:lang w:eastAsia="de-DE"/>
        </w:rPr>
        <w:t>thut</w:t>
      </w:r>
      <w:proofErr w:type="spellEnd"/>
      <w:r w:rsidRPr="00B223A7">
        <w:rPr>
          <w:rFonts w:eastAsia="Times New Roman"/>
          <w:szCs w:val="24"/>
          <w:lang w:eastAsia="de-DE"/>
        </w:rPr>
        <w:t>,</w:t>
      </w:r>
      <w:r w:rsidRPr="00B223A7">
        <w:rPr>
          <w:rFonts w:eastAsia="Times New Roman"/>
          <w:szCs w:val="24"/>
          <w:lang w:eastAsia="de-DE"/>
        </w:rPr>
        <w:br/>
        <w:t xml:space="preserve">Wird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das Spiel verkarten,</w:t>
      </w:r>
      <w:r w:rsidRPr="00B223A7">
        <w:rPr>
          <w:rFonts w:eastAsia="Times New Roman"/>
          <w:szCs w:val="24"/>
          <w:lang w:eastAsia="de-DE"/>
        </w:rPr>
        <w:br/>
        <w:t>Und eurem Feind,</w:t>
      </w:r>
      <w:r w:rsidRPr="00B223A7">
        <w:rPr>
          <w:rFonts w:eastAsia="Times New Roman"/>
          <w:szCs w:val="24"/>
          <w:lang w:eastAsia="de-DE"/>
        </w:rPr>
        <w:br/>
      </w:r>
      <w:proofErr w:type="spellStart"/>
      <w:r w:rsidRPr="00B223A7">
        <w:rPr>
          <w:rFonts w:eastAsia="Times New Roman"/>
          <w:szCs w:val="24"/>
          <w:lang w:eastAsia="de-DE"/>
        </w:rPr>
        <w:t>Ders</w:t>
      </w:r>
      <w:proofErr w:type="spellEnd"/>
      <w:r w:rsidRPr="00B223A7">
        <w:rPr>
          <w:rFonts w:eastAsia="Times New Roman"/>
          <w:szCs w:val="24"/>
          <w:lang w:eastAsia="de-DE"/>
        </w:rPr>
        <w:t xml:space="preserve"> böse meint,</w:t>
      </w:r>
      <w:r w:rsidRPr="00B223A7">
        <w:rPr>
          <w:rFonts w:eastAsia="Times New Roman"/>
          <w:szCs w:val="24"/>
          <w:lang w:eastAsia="de-DE"/>
        </w:rPr>
        <w:br/>
        <w:t>Sein stolzen Muth verkürzen,</w:t>
      </w:r>
      <w:r w:rsidRPr="00B223A7">
        <w:rPr>
          <w:rFonts w:eastAsia="Times New Roman"/>
          <w:szCs w:val="24"/>
          <w:lang w:eastAsia="de-DE"/>
        </w:rPr>
        <w:br/>
        <w:t>Und ihn geschwind,</w:t>
      </w:r>
      <w:r w:rsidRPr="00B223A7">
        <w:rPr>
          <w:rFonts w:eastAsia="Times New Roman"/>
          <w:szCs w:val="24"/>
          <w:lang w:eastAsia="de-DE"/>
        </w:rPr>
        <w:br/>
        <w:t>Wie Spreu im Wind,</w:t>
      </w:r>
      <w:r w:rsidRPr="00B223A7">
        <w:rPr>
          <w:rFonts w:eastAsia="Times New Roman"/>
          <w:szCs w:val="24"/>
          <w:lang w:eastAsia="de-DE"/>
        </w:rPr>
        <w:br/>
        <w:t xml:space="preserve">Vom Stuhl herunter stürzen. </w:t>
      </w:r>
    </w:p>
    <w:p w14:paraId="3658D1C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6.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w:t>
      </w:r>
      <w:proofErr w:type="spellStart"/>
      <w:r w:rsidRPr="00B223A7">
        <w:rPr>
          <w:rFonts w:eastAsia="Times New Roman"/>
          <w:szCs w:val="24"/>
          <w:lang w:eastAsia="de-DE"/>
        </w:rPr>
        <w:t>dichs</w:t>
      </w:r>
      <w:proofErr w:type="spellEnd"/>
      <w:r w:rsidRPr="00B223A7">
        <w:rPr>
          <w:rFonts w:eastAsia="Times New Roman"/>
          <w:szCs w:val="24"/>
          <w:lang w:eastAsia="de-DE"/>
        </w:rPr>
        <w:t xml:space="preserve"> nicht irren, ob er zwar</w:t>
      </w:r>
      <w:r w:rsidRPr="00B223A7">
        <w:rPr>
          <w:rFonts w:eastAsia="Times New Roman"/>
          <w:szCs w:val="24"/>
          <w:lang w:eastAsia="de-DE"/>
        </w:rPr>
        <w:br/>
        <w:t xml:space="preserve">Ein Zeit lang </w:t>
      </w:r>
      <w:proofErr w:type="spellStart"/>
      <w:r w:rsidRPr="00B223A7">
        <w:rPr>
          <w:rFonts w:eastAsia="Times New Roman"/>
          <w:szCs w:val="24"/>
          <w:lang w:eastAsia="de-DE"/>
        </w:rPr>
        <w:t>triumphiret</w:t>
      </w:r>
      <w:proofErr w:type="spellEnd"/>
      <w:r w:rsidRPr="00B223A7">
        <w:rPr>
          <w:rFonts w:eastAsia="Times New Roman"/>
          <w:szCs w:val="24"/>
          <w:lang w:eastAsia="de-DE"/>
        </w:rPr>
        <w:br/>
        <w:t xml:space="preserve">Und auf sein </w:t>
      </w:r>
      <w:proofErr w:type="spellStart"/>
      <w:r w:rsidRPr="00B223A7">
        <w:rPr>
          <w:rFonts w:eastAsia="Times New Roman"/>
          <w:szCs w:val="24"/>
          <w:lang w:eastAsia="de-DE"/>
        </w:rPr>
        <w:t>Reichthum</w:t>
      </w:r>
      <w:proofErr w:type="spellEnd"/>
      <w:r w:rsidRPr="00B223A7">
        <w:rPr>
          <w:rFonts w:eastAsia="Times New Roman"/>
          <w:szCs w:val="24"/>
          <w:lang w:eastAsia="de-DE"/>
        </w:rPr>
        <w:t xml:space="preserve"> immerdar</w:t>
      </w:r>
      <w:r w:rsidRPr="00B223A7">
        <w:rPr>
          <w:rFonts w:eastAsia="Times New Roman"/>
          <w:szCs w:val="24"/>
          <w:lang w:eastAsia="de-DE"/>
        </w:rPr>
        <w:br/>
        <w:t xml:space="preserve">Pocht und gleich </w:t>
      </w:r>
      <w:proofErr w:type="spellStart"/>
      <w:r w:rsidRPr="00B223A7">
        <w:rPr>
          <w:rFonts w:eastAsia="Times New Roman"/>
          <w:szCs w:val="24"/>
          <w:lang w:eastAsia="de-DE"/>
        </w:rPr>
        <w:t>jubiliret</w:t>
      </w:r>
      <w:proofErr w:type="spellEnd"/>
      <w:r w:rsidRPr="00B223A7">
        <w:rPr>
          <w:rFonts w:eastAsia="Times New Roman"/>
          <w:szCs w:val="24"/>
          <w:lang w:eastAsia="de-DE"/>
        </w:rPr>
        <w:t>.</w:t>
      </w:r>
      <w:r w:rsidRPr="00B223A7">
        <w:rPr>
          <w:rFonts w:eastAsia="Times New Roman"/>
          <w:szCs w:val="24"/>
          <w:lang w:eastAsia="de-DE"/>
        </w:rPr>
        <w:br/>
        <w:t>Thu nur gemach,</w:t>
      </w:r>
      <w:r w:rsidRPr="00B223A7">
        <w:rPr>
          <w:rFonts w:eastAsia="Times New Roman"/>
          <w:szCs w:val="24"/>
          <w:lang w:eastAsia="de-DE"/>
        </w:rPr>
        <w:br/>
        <w:t xml:space="preserve">Gib Gott die </w:t>
      </w:r>
      <w:proofErr w:type="spellStart"/>
      <w:r w:rsidRPr="00B223A7">
        <w:rPr>
          <w:rFonts w:eastAsia="Times New Roman"/>
          <w:szCs w:val="24"/>
          <w:lang w:eastAsia="de-DE"/>
        </w:rPr>
        <w:t>Rach</w:t>
      </w:r>
      <w:proofErr w:type="spellEnd"/>
      <w:r w:rsidRPr="00B223A7">
        <w:rPr>
          <w:rFonts w:eastAsia="Times New Roman"/>
          <w:szCs w:val="24"/>
          <w:lang w:eastAsia="de-DE"/>
        </w:rPr>
        <w:t>,</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dich ihn nur äffen,</w:t>
      </w:r>
      <w:r w:rsidRPr="00B223A7">
        <w:rPr>
          <w:rFonts w:eastAsia="Times New Roman"/>
          <w:szCs w:val="24"/>
          <w:lang w:eastAsia="de-DE"/>
        </w:rPr>
        <w:br/>
        <w:t>In kleiner Weil</w:t>
      </w:r>
      <w:r w:rsidRPr="00B223A7">
        <w:rPr>
          <w:rFonts w:eastAsia="Times New Roman"/>
          <w:szCs w:val="24"/>
          <w:lang w:eastAsia="de-DE"/>
        </w:rPr>
        <w:br/>
        <w:t>Wird ihn der Pfeil</w:t>
      </w:r>
      <w:r w:rsidRPr="00B223A7">
        <w:rPr>
          <w:rFonts w:eastAsia="Times New Roman"/>
          <w:szCs w:val="24"/>
          <w:lang w:eastAsia="de-DE"/>
        </w:rPr>
        <w:br/>
        <w:t xml:space="preserve">Des </w:t>
      </w:r>
      <w:proofErr w:type="spellStart"/>
      <w:r w:rsidRPr="00B223A7">
        <w:rPr>
          <w:rFonts w:eastAsia="Times New Roman"/>
          <w:szCs w:val="24"/>
          <w:lang w:eastAsia="de-DE"/>
        </w:rPr>
        <w:t>bittern</w:t>
      </w:r>
      <w:proofErr w:type="spellEnd"/>
      <w:r w:rsidRPr="00B223A7">
        <w:rPr>
          <w:rFonts w:eastAsia="Times New Roman"/>
          <w:szCs w:val="24"/>
          <w:lang w:eastAsia="de-DE"/>
        </w:rPr>
        <w:t xml:space="preserve"> Todes treffen. </w:t>
      </w:r>
    </w:p>
    <w:p w14:paraId="0874AFB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Alsdenn so liegt sein‘ große Ehr,</w:t>
      </w:r>
      <w:r w:rsidRPr="00B223A7">
        <w:rPr>
          <w:rFonts w:eastAsia="Times New Roman"/>
          <w:szCs w:val="24"/>
          <w:lang w:eastAsia="de-DE"/>
        </w:rPr>
        <w:br/>
        <w:t xml:space="preserve">Darinnen er </w:t>
      </w:r>
      <w:proofErr w:type="spellStart"/>
      <w:r w:rsidRPr="00B223A7">
        <w:rPr>
          <w:rFonts w:eastAsia="Times New Roman"/>
          <w:szCs w:val="24"/>
          <w:lang w:eastAsia="de-DE"/>
        </w:rPr>
        <w:t>gepranget</w:t>
      </w:r>
      <w:proofErr w:type="spellEnd"/>
      <w:r w:rsidRPr="00B223A7">
        <w:rPr>
          <w:rFonts w:eastAsia="Times New Roman"/>
          <w:szCs w:val="24"/>
          <w:lang w:eastAsia="de-DE"/>
        </w:rPr>
        <w:t>,</w:t>
      </w:r>
      <w:r w:rsidRPr="00B223A7">
        <w:rPr>
          <w:rFonts w:eastAsia="Times New Roman"/>
          <w:szCs w:val="24"/>
          <w:lang w:eastAsia="de-DE"/>
        </w:rPr>
        <w:br/>
        <w:t>Und sieht das Leben nimmermehr,</w:t>
      </w:r>
      <w:r w:rsidRPr="00B223A7">
        <w:rPr>
          <w:rFonts w:eastAsia="Times New Roman"/>
          <w:szCs w:val="24"/>
          <w:lang w:eastAsia="de-DE"/>
        </w:rPr>
        <w:br/>
        <w:t>Ist ewiglich verdammet,</w:t>
      </w:r>
      <w:r w:rsidRPr="00B223A7">
        <w:rPr>
          <w:rFonts w:eastAsia="Times New Roman"/>
          <w:szCs w:val="24"/>
          <w:lang w:eastAsia="de-DE"/>
        </w:rPr>
        <w:br/>
        <w:t>Hat keine Ruh,</w:t>
      </w:r>
      <w:r w:rsidRPr="00B223A7">
        <w:rPr>
          <w:rFonts w:eastAsia="Times New Roman"/>
          <w:szCs w:val="24"/>
          <w:lang w:eastAsia="de-DE"/>
        </w:rPr>
        <w:br/>
      </w:r>
      <w:proofErr w:type="spellStart"/>
      <w:r w:rsidRPr="00B223A7">
        <w:rPr>
          <w:rFonts w:eastAsia="Times New Roman"/>
          <w:szCs w:val="24"/>
          <w:lang w:eastAsia="de-DE"/>
        </w:rPr>
        <w:t>Muß</w:t>
      </w:r>
      <w:proofErr w:type="spellEnd"/>
      <w:r w:rsidRPr="00B223A7">
        <w:rPr>
          <w:rFonts w:eastAsia="Times New Roman"/>
          <w:szCs w:val="24"/>
          <w:lang w:eastAsia="de-DE"/>
        </w:rPr>
        <w:t xml:space="preserve"> immerzu</w:t>
      </w:r>
      <w:r w:rsidRPr="00B223A7">
        <w:rPr>
          <w:rFonts w:eastAsia="Times New Roman"/>
          <w:szCs w:val="24"/>
          <w:lang w:eastAsia="de-DE"/>
        </w:rPr>
        <w:br/>
        <w:t xml:space="preserve">In </w:t>
      </w:r>
      <w:proofErr w:type="spellStart"/>
      <w:r w:rsidRPr="00B223A7">
        <w:rPr>
          <w:rFonts w:eastAsia="Times New Roman"/>
          <w:szCs w:val="24"/>
          <w:lang w:eastAsia="de-DE"/>
        </w:rPr>
        <w:t>Finsterniß</w:t>
      </w:r>
      <w:proofErr w:type="spellEnd"/>
      <w:r w:rsidRPr="00B223A7">
        <w:rPr>
          <w:rFonts w:eastAsia="Times New Roman"/>
          <w:szCs w:val="24"/>
          <w:lang w:eastAsia="de-DE"/>
        </w:rPr>
        <w:t xml:space="preserve"> verborgen</w:t>
      </w:r>
      <w:r w:rsidRPr="00B223A7">
        <w:rPr>
          <w:rFonts w:eastAsia="Times New Roman"/>
          <w:szCs w:val="24"/>
          <w:lang w:eastAsia="de-DE"/>
        </w:rPr>
        <w:br/>
        <w:t>Sich ohne Ziel,</w:t>
      </w:r>
      <w:r w:rsidRPr="00B223A7">
        <w:rPr>
          <w:rFonts w:eastAsia="Times New Roman"/>
          <w:szCs w:val="24"/>
          <w:lang w:eastAsia="de-DE"/>
        </w:rPr>
        <w:br/>
        <w:t>Mit Schrecken viel,</w:t>
      </w:r>
      <w:r w:rsidRPr="00B223A7">
        <w:rPr>
          <w:rFonts w:eastAsia="Times New Roman"/>
          <w:szCs w:val="24"/>
          <w:lang w:eastAsia="de-DE"/>
        </w:rPr>
        <w:br/>
        <w:t xml:space="preserve">Des jüngsten Tags besorgen. </w:t>
      </w:r>
    </w:p>
    <w:p w14:paraId="7F84B81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Ach, unser Leben ist ein Dunst,</w:t>
      </w:r>
      <w:r w:rsidRPr="00B223A7">
        <w:rPr>
          <w:rFonts w:eastAsia="Times New Roman"/>
          <w:szCs w:val="24"/>
          <w:lang w:eastAsia="de-DE"/>
        </w:rPr>
        <w:br/>
        <w:t>Was kann der Mensch doch schaden?</w:t>
      </w:r>
      <w:r w:rsidRPr="00B223A7">
        <w:rPr>
          <w:rFonts w:eastAsia="Times New Roman"/>
          <w:szCs w:val="24"/>
          <w:lang w:eastAsia="de-DE"/>
        </w:rPr>
        <w:br/>
        <w:t>Darum fußt nicht auf Herrengunst,</w:t>
      </w:r>
      <w:r w:rsidRPr="00B223A7">
        <w:rPr>
          <w:rFonts w:eastAsia="Times New Roman"/>
          <w:szCs w:val="24"/>
          <w:lang w:eastAsia="de-DE"/>
        </w:rPr>
        <w:br/>
        <w:t xml:space="preserve">Noch auf ihr‘ groß </w:t>
      </w:r>
      <w:proofErr w:type="spellStart"/>
      <w:r w:rsidRPr="00B223A7">
        <w:rPr>
          <w:rFonts w:eastAsia="Times New Roman"/>
          <w:szCs w:val="24"/>
          <w:lang w:eastAsia="de-DE"/>
        </w:rPr>
        <w:t>Genaden</w:t>
      </w:r>
      <w:proofErr w:type="spellEnd"/>
      <w:r w:rsidRPr="00B223A7">
        <w:rPr>
          <w:rFonts w:eastAsia="Times New Roman"/>
          <w:szCs w:val="24"/>
          <w:lang w:eastAsia="de-DE"/>
        </w:rPr>
        <w:t>;</w:t>
      </w:r>
      <w:r w:rsidRPr="00B223A7">
        <w:rPr>
          <w:rFonts w:eastAsia="Times New Roman"/>
          <w:szCs w:val="24"/>
          <w:lang w:eastAsia="de-DE"/>
        </w:rPr>
        <w:br/>
        <w:t xml:space="preserve">Denn sie so </w:t>
      </w:r>
      <w:proofErr w:type="spellStart"/>
      <w:r w:rsidRPr="00B223A7">
        <w:rPr>
          <w:rFonts w:eastAsia="Times New Roman"/>
          <w:szCs w:val="24"/>
          <w:lang w:eastAsia="de-DE"/>
        </w:rPr>
        <w:t>wol</w:t>
      </w:r>
      <w:proofErr w:type="spellEnd"/>
      <w:r w:rsidRPr="00B223A7">
        <w:rPr>
          <w:rFonts w:eastAsia="Times New Roman"/>
          <w:szCs w:val="24"/>
          <w:lang w:eastAsia="de-DE"/>
        </w:rPr>
        <w:br/>
        <w:t>Sind Schwachheit voll,</w:t>
      </w:r>
      <w:r w:rsidRPr="00B223A7">
        <w:rPr>
          <w:rFonts w:eastAsia="Times New Roman"/>
          <w:szCs w:val="24"/>
          <w:lang w:eastAsia="de-DE"/>
        </w:rPr>
        <w:br/>
        <w:t>Wie andre Adamskinder,</w:t>
      </w:r>
      <w:r w:rsidRPr="00B223A7">
        <w:rPr>
          <w:rFonts w:eastAsia="Times New Roman"/>
          <w:szCs w:val="24"/>
          <w:lang w:eastAsia="de-DE"/>
        </w:rPr>
        <w:br/>
        <w:t>Und bleiben nicht</w:t>
      </w:r>
      <w:r w:rsidRPr="00B223A7">
        <w:rPr>
          <w:rFonts w:eastAsia="Times New Roman"/>
          <w:szCs w:val="24"/>
          <w:lang w:eastAsia="de-DE"/>
        </w:rPr>
        <w:br/>
        <w:t>In ihrer Wicht,</w:t>
      </w:r>
      <w:r w:rsidRPr="00B223A7">
        <w:rPr>
          <w:rFonts w:eastAsia="Times New Roman"/>
          <w:szCs w:val="24"/>
          <w:lang w:eastAsia="de-DE"/>
        </w:rPr>
        <w:br/>
        <w:t xml:space="preserve">Wie die gemeinen Sünder. </w:t>
      </w:r>
    </w:p>
    <w:p w14:paraId="219763A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9. Denn große </w:t>
      </w:r>
      <w:proofErr w:type="spellStart"/>
      <w:r w:rsidRPr="00B223A7">
        <w:rPr>
          <w:rFonts w:eastAsia="Times New Roman"/>
          <w:szCs w:val="24"/>
          <w:lang w:eastAsia="de-DE"/>
        </w:rPr>
        <w:t>Leut</w:t>
      </w:r>
      <w:proofErr w:type="spellEnd"/>
      <w:r w:rsidRPr="00B223A7">
        <w:rPr>
          <w:rFonts w:eastAsia="Times New Roman"/>
          <w:szCs w:val="24"/>
          <w:lang w:eastAsia="de-DE"/>
        </w:rPr>
        <w:t xml:space="preserve"> die fehlen auch,</w:t>
      </w:r>
      <w:r w:rsidRPr="00B223A7">
        <w:rPr>
          <w:rFonts w:eastAsia="Times New Roman"/>
          <w:szCs w:val="24"/>
          <w:lang w:eastAsia="de-DE"/>
        </w:rPr>
        <w:br/>
        <w:t>Nicht viel besonders wiegen;</w:t>
      </w:r>
      <w:r w:rsidRPr="00B223A7">
        <w:rPr>
          <w:rFonts w:eastAsia="Times New Roman"/>
          <w:szCs w:val="24"/>
          <w:lang w:eastAsia="de-DE"/>
        </w:rPr>
        <w:br/>
        <w:t>Sie halten den gemeinen Brauch</w:t>
      </w:r>
      <w:r w:rsidRPr="00B223A7">
        <w:rPr>
          <w:rFonts w:eastAsia="Times New Roman"/>
          <w:szCs w:val="24"/>
          <w:lang w:eastAsia="de-DE"/>
        </w:rPr>
        <w:br/>
        <w:t>Und wie die Menschen lügen:</w:t>
      </w:r>
      <w:r w:rsidRPr="00B223A7">
        <w:rPr>
          <w:rFonts w:eastAsia="Times New Roman"/>
          <w:szCs w:val="24"/>
          <w:lang w:eastAsia="de-DE"/>
        </w:rPr>
        <w:br/>
        <w:t>Zwölf in der Noth</w:t>
      </w:r>
      <w:r w:rsidRPr="00B223A7">
        <w:rPr>
          <w:rFonts w:eastAsia="Times New Roman"/>
          <w:szCs w:val="24"/>
          <w:lang w:eastAsia="de-DE"/>
        </w:rPr>
        <w:br/>
      </w:r>
      <w:proofErr w:type="spellStart"/>
      <w:r w:rsidRPr="00B223A7">
        <w:rPr>
          <w:rFonts w:eastAsia="Times New Roman"/>
          <w:szCs w:val="24"/>
          <w:lang w:eastAsia="de-DE"/>
        </w:rPr>
        <w:t>Gehn</w:t>
      </w:r>
      <w:proofErr w:type="spellEnd"/>
      <w:r w:rsidRPr="00B223A7">
        <w:rPr>
          <w:rFonts w:eastAsia="Times New Roman"/>
          <w:szCs w:val="24"/>
          <w:lang w:eastAsia="de-DE"/>
        </w:rPr>
        <w:t xml:space="preserve"> auf ein Loth,</w:t>
      </w:r>
      <w:r w:rsidRPr="00B223A7">
        <w:rPr>
          <w:rFonts w:eastAsia="Times New Roman"/>
          <w:szCs w:val="24"/>
          <w:lang w:eastAsia="de-DE"/>
        </w:rPr>
        <w:br/>
        <w:t>Sie helfen, was sie können,</w:t>
      </w:r>
      <w:r w:rsidRPr="00B223A7">
        <w:rPr>
          <w:rFonts w:eastAsia="Times New Roman"/>
          <w:szCs w:val="24"/>
          <w:lang w:eastAsia="de-DE"/>
        </w:rPr>
        <w:br/>
        <w:t>Und müssen bald</w:t>
      </w:r>
      <w:r w:rsidRPr="00B223A7">
        <w:rPr>
          <w:rFonts w:eastAsia="Times New Roman"/>
          <w:szCs w:val="24"/>
          <w:lang w:eastAsia="de-DE"/>
        </w:rPr>
        <w:br/>
        <w:t>All ihr Gewalt</w:t>
      </w:r>
      <w:r w:rsidRPr="00B223A7">
        <w:rPr>
          <w:rFonts w:eastAsia="Times New Roman"/>
          <w:szCs w:val="24"/>
          <w:lang w:eastAsia="de-DE"/>
        </w:rPr>
        <w:br/>
      </w:r>
      <w:proofErr w:type="spellStart"/>
      <w:r w:rsidRPr="00B223A7">
        <w:rPr>
          <w:rFonts w:eastAsia="Times New Roman"/>
          <w:szCs w:val="24"/>
          <w:lang w:eastAsia="de-DE"/>
        </w:rPr>
        <w:t>Eim</w:t>
      </w:r>
      <w:proofErr w:type="spellEnd"/>
      <w:r w:rsidRPr="00B223A7">
        <w:rPr>
          <w:rFonts w:eastAsia="Times New Roman"/>
          <w:szCs w:val="24"/>
          <w:lang w:eastAsia="de-DE"/>
        </w:rPr>
        <w:t xml:space="preserve"> andern Mann vergönnen. </w:t>
      </w:r>
    </w:p>
    <w:p w14:paraId="47D7167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10. Darum so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zum allerbest</w:t>
      </w:r>
      <w:r w:rsidRPr="00B223A7">
        <w:rPr>
          <w:rFonts w:eastAsia="Times New Roman"/>
          <w:szCs w:val="24"/>
          <w:lang w:eastAsia="de-DE"/>
        </w:rPr>
        <w:br/>
        <w:t>Und weiß, worauf er bauet,</w:t>
      </w:r>
      <w:r w:rsidRPr="00B223A7">
        <w:rPr>
          <w:rFonts w:eastAsia="Times New Roman"/>
          <w:szCs w:val="24"/>
          <w:lang w:eastAsia="de-DE"/>
        </w:rPr>
        <w:br/>
        <w:t xml:space="preserve">Der sich allein auf Gott </w:t>
      </w:r>
      <w:proofErr w:type="spellStart"/>
      <w:r w:rsidRPr="00B223A7">
        <w:rPr>
          <w:rFonts w:eastAsia="Times New Roman"/>
          <w:szCs w:val="24"/>
          <w:lang w:eastAsia="de-DE"/>
        </w:rPr>
        <w:t>verläßt</w:t>
      </w:r>
      <w:proofErr w:type="spellEnd"/>
      <w:r w:rsidRPr="00B223A7">
        <w:rPr>
          <w:rFonts w:eastAsia="Times New Roman"/>
          <w:szCs w:val="24"/>
          <w:lang w:eastAsia="de-DE"/>
        </w:rPr>
        <w:t>,</w:t>
      </w:r>
      <w:r w:rsidRPr="00B223A7">
        <w:rPr>
          <w:rFonts w:eastAsia="Times New Roman"/>
          <w:szCs w:val="24"/>
          <w:lang w:eastAsia="de-DE"/>
        </w:rPr>
        <w:br/>
        <w:t>Und seinem Wort getrauet;</w:t>
      </w:r>
      <w:r w:rsidRPr="00B223A7">
        <w:rPr>
          <w:rFonts w:eastAsia="Times New Roman"/>
          <w:szCs w:val="24"/>
          <w:lang w:eastAsia="de-DE"/>
        </w:rPr>
        <w:br/>
        <w:t>Denn dieser Mann</w:t>
      </w:r>
      <w:r w:rsidRPr="00B223A7">
        <w:rPr>
          <w:rFonts w:eastAsia="Times New Roman"/>
          <w:szCs w:val="24"/>
          <w:lang w:eastAsia="de-DE"/>
        </w:rPr>
        <w:br/>
        <w:t>Nicht wanken kann,</w:t>
      </w:r>
      <w:r w:rsidRPr="00B223A7">
        <w:rPr>
          <w:rFonts w:eastAsia="Times New Roman"/>
          <w:szCs w:val="24"/>
          <w:lang w:eastAsia="de-DE"/>
        </w:rPr>
        <w:br/>
        <w:t>Er hält, was er gelobet,</w:t>
      </w:r>
      <w:r w:rsidRPr="00B223A7">
        <w:rPr>
          <w:rFonts w:eastAsia="Times New Roman"/>
          <w:szCs w:val="24"/>
          <w:lang w:eastAsia="de-DE"/>
        </w:rPr>
        <w:br/>
        <w:t>Und steht gar frei</w:t>
      </w:r>
      <w:r w:rsidRPr="00B223A7">
        <w:rPr>
          <w:rFonts w:eastAsia="Times New Roman"/>
          <w:szCs w:val="24"/>
          <w:lang w:eastAsia="de-DE"/>
        </w:rPr>
        <w:br/>
        <w:t>Den Seinen bei,</w:t>
      </w:r>
      <w:r w:rsidRPr="00B223A7">
        <w:rPr>
          <w:rFonts w:eastAsia="Times New Roman"/>
          <w:szCs w:val="24"/>
          <w:lang w:eastAsia="de-DE"/>
        </w:rPr>
        <w:br/>
        <w:t xml:space="preserve">Wenn Tod und Teufel tobet. </w:t>
      </w:r>
    </w:p>
    <w:p w14:paraId="2184FB4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O starker Gott, schaff allen Recht,</w:t>
      </w:r>
      <w:r w:rsidRPr="00B223A7">
        <w:rPr>
          <w:rFonts w:eastAsia="Times New Roman"/>
          <w:szCs w:val="24"/>
          <w:lang w:eastAsia="de-DE"/>
        </w:rPr>
        <w:br/>
        <w:t xml:space="preserve">Die </w:t>
      </w:r>
      <w:proofErr w:type="spellStart"/>
      <w:r w:rsidRPr="00B223A7">
        <w:rPr>
          <w:rFonts w:eastAsia="Times New Roman"/>
          <w:szCs w:val="24"/>
          <w:lang w:eastAsia="de-DE"/>
        </w:rPr>
        <w:t>Gwalt</w:t>
      </w:r>
      <w:proofErr w:type="spellEnd"/>
      <w:r w:rsidRPr="00B223A7">
        <w:rPr>
          <w:rFonts w:eastAsia="Times New Roman"/>
          <w:szCs w:val="24"/>
          <w:lang w:eastAsia="de-DE"/>
        </w:rPr>
        <w:t xml:space="preserve"> und Unrecht leiden,</w:t>
      </w:r>
      <w:r w:rsidRPr="00B223A7">
        <w:rPr>
          <w:rFonts w:eastAsia="Times New Roman"/>
          <w:szCs w:val="24"/>
          <w:lang w:eastAsia="de-DE"/>
        </w:rPr>
        <w:br/>
        <w:t xml:space="preserve">Und </w:t>
      </w:r>
      <w:proofErr w:type="spellStart"/>
      <w:r w:rsidRPr="00B223A7">
        <w:rPr>
          <w:rFonts w:eastAsia="Times New Roman"/>
          <w:szCs w:val="24"/>
          <w:lang w:eastAsia="de-DE"/>
        </w:rPr>
        <w:t>thu</w:t>
      </w:r>
      <w:proofErr w:type="spellEnd"/>
      <w:r w:rsidRPr="00B223A7">
        <w:rPr>
          <w:rFonts w:eastAsia="Times New Roman"/>
          <w:szCs w:val="24"/>
          <w:lang w:eastAsia="de-DE"/>
        </w:rPr>
        <w:t xml:space="preserve"> einmal das arg Geschlecht</w:t>
      </w:r>
      <w:r w:rsidRPr="00B223A7">
        <w:rPr>
          <w:rFonts w:eastAsia="Times New Roman"/>
          <w:szCs w:val="24"/>
          <w:lang w:eastAsia="de-DE"/>
        </w:rPr>
        <w:br/>
        <w:t>Von deinen Kindern scheiden.</w:t>
      </w:r>
      <w:r w:rsidRPr="00B223A7">
        <w:rPr>
          <w:rFonts w:eastAsia="Times New Roman"/>
          <w:szCs w:val="24"/>
          <w:lang w:eastAsia="de-DE"/>
        </w:rPr>
        <w:br/>
        <w:t>Der Witwen arm</w:t>
      </w:r>
      <w:r w:rsidRPr="00B223A7">
        <w:rPr>
          <w:rFonts w:eastAsia="Times New Roman"/>
          <w:szCs w:val="24"/>
          <w:lang w:eastAsia="de-DE"/>
        </w:rPr>
        <w:br/>
        <w:t>Dich, HErr, erbarm,</w:t>
      </w:r>
      <w:r w:rsidRPr="00B223A7">
        <w:rPr>
          <w:rFonts w:eastAsia="Times New Roman"/>
          <w:szCs w:val="24"/>
          <w:lang w:eastAsia="de-DE"/>
        </w:rPr>
        <w:br/>
        <w:t>Beschütz auch alle Waisen,</w:t>
      </w:r>
      <w:r w:rsidRPr="00B223A7">
        <w:rPr>
          <w:rFonts w:eastAsia="Times New Roman"/>
          <w:szCs w:val="24"/>
          <w:lang w:eastAsia="de-DE"/>
        </w:rPr>
        <w:br/>
        <w:t>So wollen wir</w:t>
      </w:r>
      <w:r w:rsidRPr="00B223A7">
        <w:rPr>
          <w:rFonts w:eastAsia="Times New Roman"/>
          <w:szCs w:val="24"/>
          <w:lang w:eastAsia="de-DE"/>
        </w:rPr>
        <w:br/>
        <w:t>In deiner Zier</w:t>
      </w:r>
      <w:r w:rsidRPr="00B223A7">
        <w:rPr>
          <w:rFonts w:eastAsia="Times New Roman"/>
          <w:szCs w:val="24"/>
          <w:lang w:eastAsia="de-DE"/>
        </w:rPr>
        <w:br/>
        <w:t xml:space="preserve">Dich großen König preisen. </w:t>
      </w:r>
    </w:p>
    <w:p w14:paraId="05A8301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Amen.</w:t>
      </w:r>
    </w:p>
    <w:p w14:paraId="204A2B77" w14:textId="77777777" w:rsidR="00620594" w:rsidRDefault="00620594" w:rsidP="00620594">
      <w:pPr>
        <w:pStyle w:val="berschrift1"/>
      </w:pPr>
      <w:r w:rsidRPr="00B223A7">
        <w:t xml:space="preserve">Ihr </w:t>
      </w:r>
      <w:proofErr w:type="spellStart"/>
      <w:r w:rsidRPr="00B223A7">
        <w:t>Prädicanten</w:t>
      </w:r>
      <w:proofErr w:type="spellEnd"/>
      <w:r w:rsidRPr="00B223A7">
        <w:t xml:space="preserve"> frommer Art</w:t>
      </w:r>
    </w:p>
    <w:p w14:paraId="58723BC9" w14:textId="77777777" w:rsidR="00620594" w:rsidRPr="00914AA5" w:rsidRDefault="00620594" w:rsidP="00620594">
      <w:pPr>
        <w:rPr>
          <w:b/>
          <w:lang w:eastAsia="de-DE"/>
        </w:rPr>
      </w:pPr>
      <w:r w:rsidRPr="00914AA5">
        <w:rPr>
          <w:b/>
          <w:lang w:eastAsia="de-DE"/>
        </w:rPr>
        <w:t xml:space="preserve">Vom Amte aller frommen </w:t>
      </w:r>
      <w:proofErr w:type="spellStart"/>
      <w:r w:rsidRPr="00914AA5">
        <w:rPr>
          <w:b/>
          <w:lang w:eastAsia="de-DE"/>
        </w:rPr>
        <w:t>Prädicanten</w:t>
      </w:r>
      <w:proofErr w:type="spellEnd"/>
    </w:p>
    <w:p w14:paraId="316C79C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Ihr </w:t>
      </w:r>
      <w:proofErr w:type="spellStart"/>
      <w:r w:rsidRPr="00B223A7">
        <w:rPr>
          <w:rFonts w:eastAsia="Times New Roman"/>
          <w:szCs w:val="24"/>
          <w:lang w:eastAsia="de-DE"/>
        </w:rPr>
        <w:t>Prädicanten</w:t>
      </w:r>
      <w:proofErr w:type="spellEnd"/>
      <w:r w:rsidRPr="00B223A7">
        <w:rPr>
          <w:rFonts w:eastAsia="Times New Roman"/>
          <w:szCs w:val="24"/>
          <w:lang w:eastAsia="de-DE"/>
        </w:rPr>
        <w:t xml:space="preserve"> frommer Art,</w:t>
      </w:r>
      <w:r w:rsidRPr="00B223A7">
        <w:rPr>
          <w:rFonts w:eastAsia="Times New Roman"/>
          <w:szCs w:val="24"/>
          <w:lang w:eastAsia="de-DE"/>
        </w:rPr>
        <w:br/>
        <w:t>Nach Geistes Maß in Gott gelahrt,</w:t>
      </w:r>
      <w:r w:rsidRPr="00B223A7">
        <w:rPr>
          <w:rFonts w:eastAsia="Times New Roman"/>
          <w:szCs w:val="24"/>
          <w:lang w:eastAsia="de-DE"/>
        </w:rPr>
        <w:br/>
        <w:t>Die ihr des Hauses Israel,</w:t>
      </w:r>
      <w:r w:rsidRPr="00B223A7">
        <w:rPr>
          <w:rFonts w:eastAsia="Times New Roman"/>
          <w:szCs w:val="24"/>
          <w:lang w:eastAsia="de-DE"/>
        </w:rPr>
        <w:br/>
        <w:t xml:space="preserve">Als melden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Ezechiel,</w:t>
      </w:r>
      <w:r w:rsidRPr="00B223A7">
        <w:rPr>
          <w:rFonts w:eastAsia="Times New Roman"/>
          <w:szCs w:val="24"/>
          <w:lang w:eastAsia="de-DE"/>
        </w:rPr>
        <w:br/>
        <w:t>Auf Erden nach des Amts Bescheid</w:t>
      </w:r>
      <w:r w:rsidRPr="00B223A7">
        <w:rPr>
          <w:rFonts w:eastAsia="Times New Roman"/>
          <w:szCs w:val="24"/>
          <w:lang w:eastAsia="de-DE"/>
        </w:rPr>
        <w:br/>
        <w:t>Gar hoch vereidet Wächter seid</w:t>
      </w:r>
      <w:r w:rsidRPr="00B223A7">
        <w:rPr>
          <w:rFonts w:eastAsia="Times New Roman"/>
          <w:szCs w:val="24"/>
          <w:lang w:eastAsia="de-DE"/>
        </w:rPr>
        <w:br/>
        <w:t>Und sollt das Volk an eurem Ort</w:t>
      </w:r>
      <w:r w:rsidRPr="00B223A7">
        <w:rPr>
          <w:rFonts w:eastAsia="Times New Roman"/>
          <w:szCs w:val="24"/>
          <w:lang w:eastAsia="de-DE"/>
        </w:rPr>
        <w:br/>
        <w:t>Wohl unterweisen mit dem Wort</w:t>
      </w:r>
      <w:r w:rsidRPr="00B223A7">
        <w:rPr>
          <w:rFonts w:eastAsia="Times New Roman"/>
          <w:szCs w:val="24"/>
          <w:lang w:eastAsia="de-DE"/>
        </w:rPr>
        <w:br/>
        <w:t xml:space="preserve">Des </w:t>
      </w:r>
      <w:proofErr w:type="spellStart"/>
      <w:r w:rsidRPr="00B223A7">
        <w:rPr>
          <w:rFonts w:eastAsia="Times New Roman"/>
          <w:szCs w:val="24"/>
          <w:lang w:eastAsia="de-DE"/>
        </w:rPr>
        <w:t>Gsetzes</w:t>
      </w:r>
      <w:proofErr w:type="spellEnd"/>
      <w:r w:rsidRPr="00B223A7">
        <w:rPr>
          <w:rFonts w:eastAsia="Times New Roman"/>
          <w:szCs w:val="24"/>
          <w:lang w:eastAsia="de-DE"/>
        </w:rPr>
        <w:t xml:space="preserve"> und der Seelen Heil,</w:t>
      </w:r>
      <w:r w:rsidRPr="00B223A7">
        <w:rPr>
          <w:rFonts w:eastAsia="Times New Roman"/>
          <w:szCs w:val="24"/>
          <w:lang w:eastAsia="de-DE"/>
        </w:rPr>
        <w:br/>
        <w:t>Doch jedes fein in seinem Theil,</w:t>
      </w:r>
      <w:r w:rsidRPr="00B223A7">
        <w:rPr>
          <w:rFonts w:eastAsia="Times New Roman"/>
          <w:szCs w:val="24"/>
          <w:lang w:eastAsia="de-DE"/>
        </w:rPr>
        <w:br/>
        <w:t>Als viel die Noth in rechter Maß</w:t>
      </w:r>
      <w:r w:rsidRPr="00B223A7">
        <w:rPr>
          <w:rFonts w:eastAsia="Times New Roman"/>
          <w:szCs w:val="24"/>
          <w:lang w:eastAsia="de-DE"/>
        </w:rPr>
        <w:br/>
        <w:t xml:space="preserve">An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und Trost erfordert das.</w:t>
      </w:r>
      <w:r w:rsidRPr="00B223A7">
        <w:rPr>
          <w:rFonts w:eastAsia="Times New Roman"/>
          <w:szCs w:val="24"/>
          <w:lang w:eastAsia="de-DE"/>
        </w:rPr>
        <w:br/>
        <w:t xml:space="preserve">Schaut,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ihr solches fleißig treibt,</w:t>
      </w:r>
      <w:r w:rsidRPr="00B223A7">
        <w:rPr>
          <w:rFonts w:eastAsia="Times New Roman"/>
          <w:szCs w:val="24"/>
          <w:lang w:eastAsia="de-DE"/>
        </w:rPr>
        <w:br/>
        <w:t xml:space="preserve">Wohl leset, </w:t>
      </w:r>
      <w:proofErr w:type="spellStart"/>
      <w:r w:rsidRPr="00B223A7">
        <w:rPr>
          <w:rFonts w:eastAsia="Times New Roman"/>
          <w:szCs w:val="24"/>
          <w:lang w:eastAsia="de-DE"/>
        </w:rPr>
        <w:t>meditirt</w:t>
      </w:r>
      <w:proofErr w:type="spellEnd"/>
      <w:r w:rsidRPr="00B223A7">
        <w:rPr>
          <w:rFonts w:eastAsia="Times New Roman"/>
          <w:szCs w:val="24"/>
          <w:lang w:eastAsia="de-DE"/>
        </w:rPr>
        <w:t xml:space="preserve"> und schreibt</w:t>
      </w:r>
      <w:r w:rsidRPr="00B223A7">
        <w:rPr>
          <w:rFonts w:eastAsia="Times New Roman"/>
          <w:szCs w:val="24"/>
          <w:lang w:eastAsia="de-DE"/>
        </w:rPr>
        <w:br/>
        <w:t>Und Gottes Geist, der in euch steckt</w:t>
      </w:r>
      <w:r w:rsidRPr="00B223A7">
        <w:rPr>
          <w:rFonts w:eastAsia="Times New Roman"/>
          <w:szCs w:val="24"/>
          <w:lang w:eastAsia="de-DE"/>
        </w:rPr>
        <w:br/>
        <w:t xml:space="preserve">Mit steter </w:t>
      </w:r>
      <w:proofErr w:type="spellStart"/>
      <w:r w:rsidRPr="00B223A7">
        <w:rPr>
          <w:rFonts w:eastAsia="Times New Roman"/>
          <w:szCs w:val="24"/>
          <w:lang w:eastAsia="de-DE"/>
        </w:rPr>
        <w:t>Uebung</w:t>
      </w:r>
      <w:proofErr w:type="spellEnd"/>
      <w:r w:rsidRPr="00B223A7">
        <w:rPr>
          <w:rFonts w:eastAsia="Times New Roman"/>
          <w:szCs w:val="24"/>
          <w:lang w:eastAsia="de-DE"/>
        </w:rPr>
        <w:t xml:space="preserve"> auferweckt,</w:t>
      </w:r>
      <w:r w:rsidRPr="00B223A7">
        <w:rPr>
          <w:rFonts w:eastAsia="Times New Roman"/>
          <w:szCs w:val="24"/>
          <w:lang w:eastAsia="de-DE"/>
        </w:rPr>
        <w:br/>
        <w:t xml:space="preserve">Damit </w:t>
      </w:r>
      <w:proofErr w:type="spellStart"/>
      <w:r w:rsidRPr="00B223A7">
        <w:rPr>
          <w:rFonts w:eastAsia="Times New Roman"/>
          <w:szCs w:val="24"/>
          <w:lang w:eastAsia="de-DE"/>
        </w:rPr>
        <w:t>dasjenig</w:t>
      </w:r>
      <w:proofErr w:type="spellEnd"/>
      <w:r w:rsidRPr="00B223A7">
        <w:rPr>
          <w:rFonts w:eastAsia="Times New Roman"/>
          <w:szCs w:val="24"/>
          <w:lang w:eastAsia="de-DE"/>
        </w:rPr>
        <w:t>, was ihr lehrt,</w:t>
      </w:r>
      <w:r w:rsidRPr="00B223A7">
        <w:rPr>
          <w:rFonts w:eastAsia="Times New Roman"/>
          <w:szCs w:val="24"/>
          <w:lang w:eastAsia="de-DE"/>
        </w:rPr>
        <w:br/>
      </w:r>
      <w:proofErr w:type="spellStart"/>
      <w:r w:rsidRPr="00B223A7">
        <w:rPr>
          <w:rFonts w:eastAsia="Times New Roman"/>
          <w:szCs w:val="24"/>
          <w:lang w:eastAsia="de-DE"/>
        </w:rPr>
        <w:t>Werd</w:t>
      </w:r>
      <w:proofErr w:type="spellEnd"/>
      <w:r w:rsidRPr="00B223A7">
        <w:rPr>
          <w:rFonts w:eastAsia="Times New Roman"/>
          <w:szCs w:val="24"/>
          <w:lang w:eastAsia="de-DE"/>
        </w:rPr>
        <w:t xml:space="preserve"> mit Verstand in euch gemehrt,</w:t>
      </w:r>
      <w:r w:rsidRPr="00B223A7">
        <w:rPr>
          <w:rFonts w:eastAsia="Times New Roman"/>
          <w:szCs w:val="24"/>
          <w:lang w:eastAsia="de-DE"/>
        </w:rPr>
        <w:br/>
        <w:t xml:space="preserve">Und ihr es auch geschickt und </w:t>
      </w:r>
      <w:proofErr w:type="spellStart"/>
      <w:r w:rsidRPr="00B223A7">
        <w:rPr>
          <w:rFonts w:eastAsia="Times New Roman"/>
          <w:szCs w:val="24"/>
          <w:lang w:eastAsia="de-DE"/>
        </w:rPr>
        <w:t>ebn</w:t>
      </w:r>
      <w:proofErr w:type="spellEnd"/>
      <w:r w:rsidRPr="00B223A7">
        <w:rPr>
          <w:rFonts w:eastAsia="Times New Roman"/>
          <w:szCs w:val="24"/>
          <w:lang w:eastAsia="de-DE"/>
        </w:rPr>
        <w:br/>
        <w:t xml:space="preserve">Könnt wieder von der Kanzel </w:t>
      </w:r>
      <w:proofErr w:type="spellStart"/>
      <w:r w:rsidRPr="00B223A7">
        <w:rPr>
          <w:rFonts w:eastAsia="Times New Roman"/>
          <w:szCs w:val="24"/>
          <w:lang w:eastAsia="de-DE"/>
        </w:rPr>
        <w:t>gebn</w:t>
      </w:r>
      <w:proofErr w:type="spellEnd"/>
      <w:r w:rsidRPr="00B223A7">
        <w:rPr>
          <w:rFonts w:eastAsia="Times New Roman"/>
          <w:szCs w:val="24"/>
          <w:lang w:eastAsia="de-DE"/>
        </w:rPr>
        <w:t>.</w:t>
      </w:r>
      <w:r w:rsidRPr="00B223A7">
        <w:rPr>
          <w:rFonts w:eastAsia="Times New Roman"/>
          <w:szCs w:val="24"/>
          <w:lang w:eastAsia="de-DE"/>
        </w:rPr>
        <w:br/>
        <w:t xml:space="preserve">Darum </w:t>
      </w:r>
      <w:proofErr w:type="spellStart"/>
      <w:r w:rsidRPr="00B223A7">
        <w:rPr>
          <w:rFonts w:eastAsia="Times New Roman"/>
          <w:szCs w:val="24"/>
          <w:lang w:eastAsia="de-DE"/>
        </w:rPr>
        <w:t>studiret</w:t>
      </w:r>
      <w:proofErr w:type="spellEnd"/>
      <w:r w:rsidRPr="00B223A7">
        <w:rPr>
          <w:rFonts w:eastAsia="Times New Roman"/>
          <w:szCs w:val="24"/>
          <w:lang w:eastAsia="de-DE"/>
        </w:rPr>
        <w:t xml:space="preserve"> ja mit Fleiß,</w:t>
      </w:r>
      <w:r w:rsidRPr="00B223A7">
        <w:rPr>
          <w:rFonts w:eastAsia="Times New Roman"/>
          <w:szCs w:val="24"/>
          <w:lang w:eastAsia="de-DE"/>
        </w:rPr>
        <w:br/>
        <w:t>Und sagt in eurem Kirchenkreis,</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nur allein die Seligkeit</w:t>
      </w:r>
      <w:r w:rsidRPr="00B223A7">
        <w:rPr>
          <w:rFonts w:eastAsia="Times New Roman"/>
          <w:szCs w:val="24"/>
          <w:lang w:eastAsia="de-DE"/>
        </w:rPr>
        <w:br/>
        <w:t>Steh in Christi Gerechtigkeit.</w:t>
      </w:r>
      <w:r w:rsidRPr="00B223A7">
        <w:rPr>
          <w:rFonts w:eastAsia="Times New Roman"/>
          <w:szCs w:val="24"/>
          <w:lang w:eastAsia="de-DE"/>
        </w:rPr>
        <w:br/>
        <w:t xml:space="preserve">Verkündigt auch die </w:t>
      </w:r>
      <w:proofErr w:type="spellStart"/>
      <w:r w:rsidRPr="00B223A7">
        <w:rPr>
          <w:rFonts w:eastAsia="Times New Roman"/>
          <w:szCs w:val="24"/>
          <w:lang w:eastAsia="de-DE"/>
        </w:rPr>
        <w:t>Buß</w:t>
      </w:r>
      <w:proofErr w:type="spellEnd"/>
      <w:r w:rsidRPr="00B223A7">
        <w:rPr>
          <w:rFonts w:eastAsia="Times New Roman"/>
          <w:szCs w:val="24"/>
          <w:lang w:eastAsia="de-DE"/>
        </w:rPr>
        <w:t xml:space="preserve"> </w:t>
      </w:r>
      <w:proofErr w:type="spellStart"/>
      <w:r w:rsidRPr="00B223A7">
        <w:rPr>
          <w:rFonts w:eastAsia="Times New Roman"/>
          <w:szCs w:val="24"/>
          <w:lang w:eastAsia="de-DE"/>
        </w:rPr>
        <w:t>danebn</w:t>
      </w:r>
      <w:proofErr w:type="spellEnd"/>
      <w:r w:rsidRPr="00B223A7">
        <w:rPr>
          <w:rFonts w:eastAsia="Times New Roman"/>
          <w:szCs w:val="24"/>
          <w:lang w:eastAsia="de-DE"/>
        </w:rPr>
        <w:br/>
        <w:t xml:space="preserve">Und straft das ärgerliche </w:t>
      </w:r>
      <w:proofErr w:type="spellStart"/>
      <w:r w:rsidRPr="00B223A7">
        <w:rPr>
          <w:rFonts w:eastAsia="Times New Roman"/>
          <w:szCs w:val="24"/>
          <w:lang w:eastAsia="de-DE"/>
        </w:rPr>
        <w:t>Lebn</w:t>
      </w:r>
      <w:proofErr w:type="spellEnd"/>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Unterschied an Arm und Reich</w:t>
      </w:r>
      <w:r w:rsidRPr="00B223A7">
        <w:rPr>
          <w:rFonts w:eastAsia="Times New Roman"/>
          <w:szCs w:val="24"/>
          <w:lang w:eastAsia="de-DE"/>
        </w:rPr>
        <w:br/>
        <w:t xml:space="preserve">Und seit den </w:t>
      </w:r>
      <w:proofErr w:type="spellStart"/>
      <w:r w:rsidRPr="00B223A7">
        <w:rPr>
          <w:rFonts w:eastAsia="Times New Roman"/>
          <w:szCs w:val="24"/>
          <w:lang w:eastAsia="de-DE"/>
        </w:rPr>
        <w:t>Spittelmeistern</w:t>
      </w:r>
      <w:proofErr w:type="spellEnd"/>
      <w:r w:rsidRPr="00B223A7">
        <w:rPr>
          <w:rFonts w:eastAsia="Times New Roman"/>
          <w:szCs w:val="24"/>
          <w:lang w:eastAsia="de-DE"/>
        </w:rPr>
        <w:t xml:space="preserve"> gleich,</w:t>
      </w:r>
      <w:r w:rsidRPr="00B223A7">
        <w:rPr>
          <w:rFonts w:eastAsia="Times New Roman"/>
          <w:szCs w:val="24"/>
          <w:lang w:eastAsia="de-DE"/>
        </w:rPr>
        <w:br/>
        <w:t xml:space="preserve">Die in den </w:t>
      </w:r>
      <w:proofErr w:type="spellStart"/>
      <w:r w:rsidRPr="00B223A7">
        <w:rPr>
          <w:rFonts w:eastAsia="Times New Roman"/>
          <w:szCs w:val="24"/>
          <w:lang w:eastAsia="de-DE"/>
        </w:rPr>
        <w:t>Stüblein</w:t>
      </w:r>
      <w:proofErr w:type="spellEnd"/>
      <w:r w:rsidRPr="00B223A7">
        <w:rPr>
          <w:rFonts w:eastAsia="Times New Roman"/>
          <w:szCs w:val="24"/>
          <w:lang w:eastAsia="de-DE"/>
        </w:rPr>
        <w:t xml:space="preserve"> ihren </w:t>
      </w:r>
      <w:proofErr w:type="spellStart"/>
      <w:r w:rsidRPr="00B223A7">
        <w:rPr>
          <w:rFonts w:eastAsia="Times New Roman"/>
          <w:szCs w:val="24"/>
          <w:lang w:eastAsia="de-DE"/>
        </w:rPr>
        <w:t>Schwachn</w:t>
      </w:r>
      <w:proofErr w:type="spellEnd"/>
      <w:r w:rsidRPr="00B223A7">
        <w:rPr>
          <w:rFonts w:eastAsia="Times New Roman"/>
          <w:szCs w:val="24"/>
          <w:lang w:eastAsia="de-DE"/>
        </w:rPr>
        <w:br/>
        <w:t xml:space="preserve">Nicht einerlei Getränke </w:t>
      </w:r>
      <w:proofErr w:type="spellStart"/>
      <w:r w:rsidRPr="00B223A7">
        <w:rPr>
          <w:rFonts w:eastAsia="Times New Roman"/>
          <w:szCs w:val="24"/>
          <w:lang w:eastAsia="de-DE"/>
        </w:rPr>
        <w:t>machn</w:t>
      </w:r>
      <w:proofErr w:type="spellEnd"/>
      <w:r w:rsidRPr="00B223A7">
        <w:rPr>
          <w:rFonts w:eastAsia="Times New Roman"/>
          <w:szCs w:val="24"/>
          <w:lang w:eastAsia="de-DE"/>
        </w:rPr>
        <w:t>,</w:t>
      </w:r>
      <w:r w:rsidRPr="00B223A7">
        <w:rPr>
          <w:rFonts w:eastAsia="Times New Roman"/>
          <w:szCs w:val="24"/>
          <w:lang w:eastAsia="de-DE"/>
        </w:rPr>
        <w:br/>
        <w:t xml:space="preserve">Sondern </w:t>
      </w:r>
      <w:proofErr w:type="spellStart"/>
      <w:r w:rsidRPr="00B223A7">
        <w:rPr>
          <w:rFonts w:eastAsia="Times New Roman"/>
          <w:szCs w:val="24"/>
          <w:lang w:eastAsia="de-DE"/>
        </w:rPr>
        <w:t>eim</w:t>
      </w:r>
      <w:proofErr w:type="spellEnd"/>
      <w:r w:rsidRPr="00B223A7">
        <w:rPr>
          <w:rFonts w:eastAsia="Times New Roman"/>
          <w:szCs w:val="24"/>
          <w:lang w:eastAsia="de-DE"/>
        </w:rPr>
        <w:t xml:space="preserve"> jeden geben ein,</w:t>
      </w:r>
      <w:r w:rsidRPr="00B223A7">
        <w:rPr>
          <w:rFonts w:eastAsia="Times New Roman"/>
          <w:szCs w:val="24"/>
          <w:lang w:eastAsia="de-DE"/>
        </w:rPr>
        <w:br/>
        <w:t>Was dienet für die Krankheit sein.</w:t>
      </w:r>
    </w:p>
    <w:p w14:paraId="298835B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Also braucht auch Bescheidenheit</w:t>
      </w:r>
      <w:r w:rsidRPr="00B223A7">
        <w:rPr>
          <w:rFonts w:eastAsia="Times New Roman"/>
          <w:szCs w:val="24"/>
          <w:lang w:eastAsia="de-DE"/>
        </w:rPr>
        <w:br/>
        <w:t>Nach aller Schaf Gelegenheit,</w:t>
      </w:r>
      <w:r w:rsidRPr="00B223A7">
        <w:rPr>
          <w:rFonts w:eastAsia="Times New Roman"/>
          <w:szCs w:val="24"/>
          <w:lang w:eastAsia="de-DE"/>
        </w:rPr>
        <w:br/>
        <w:t xml:space="preserve">Das eine straft, das </w:t>
      </w:r>
      <w:proofErr w:type="spellStart"/>
      <w:r w:rsidRPr="00B223A7">
        <w:rPr>
          <w:rFonts w:eastAsia="Times New Roman"/>
          <w:szCs w:val="24"/>
          <w:lang w:eastAsia="de-DE"/>
        </w:rPr>
        <w:t>ander</w:t>
      </w:r>
      <w:proofErr w:type="spellEnd"/>
      <w:r w:rsidRPr="00B223A7">
        <w:rPr>
          <w:rFonts w:eastAsia="Times New Roman"/>
          <w:szCs w:val="24"/>
          <w:lang w:eastAsia="de-DE"/>
        </w:rPr>
        <w:t xml:space="preserve"> </w:t>
      </w:r>
      <w:proofErr w:type="spellStart"/>
      <w:r w:rsidRPr="00B223A7">
        <w:rPr>
          <w:rFonts w:eastAsia="Times New Roman"/>
          <w:szCs w:val="24"/>
          <w:lang w:eastAsia="de-DE"/>
        </w:rPr>
        <w:t>tröst</w:t>
      </w:r>
      <w:proofErr w:type="spellEnd"/>
      <w:r w:rsidRPr="00B223A7">
        <w:rPr>
          <w:rFonts w:eastAsia="Times New Roman"/>
          <w:szCs w:val="24"/>
          <w:lang w:eastAsia="de-DE"/>
        </w:rPr>
        <w:t>,</w:t>
      </w:r>
      <w:r w:rsidRPr="00B223A7">
        <w:rPr>
          <w:rFonts w:eastAsia="Times New Roman"/>
          <w:szCs w:val="24"/>
          <w:lang w:eastAsia="de-DE"/>
        </w:rPr>
        <w:br/>
        <w:t xml:space="preserve">Das dritte </w:t>
      </w:r>
      <w:proofErr w:type="spellStart"/>
      <w:r w:rsidRPr="00B223A7">
        <w:rPr>
          <w:rFonts w:eastAsia="Times New Roman"/>
          <w:szCs w:val="24"/>
          <w:lang w:eastAsia="de-DE"/>
        </w:rPr>
        <w:t>bindt</w:t>
      </w:r>
      <w:proofErr w:type="spellEnd"/>
      <w:r w:rsidRPr="00B223A7">
        <w:rPr>
          <w:rFonts w:eastAsia="Times New Roman"/>
          <w:szCs w:val="24"/>
          <w:lang w:eastAsia="de-DE"/>
        </w:rPr>
        <w:t>, das vierte löst,</w:t>
      </w:r>
      <w:r w:rsidRPr="00B223A7">
        <w:rPr>
          <w:rFonts w:eastAsia="Times New Roman"/>
          <w:szCs w:val="24"/>
          <w:lang w:eastAsia="de-DE"/>
        </w:rPr>
        <w:br/>
        <w:t>Und flößet ihnen Milch und Wein,</w:t>
      </w:r>
      <w:r w:rsidRPr="00B223A7">
        <w:rPr>
          <w:rFonts w:eastAsia="Times New Roman"/>
          <w:szCs w:val="24"/>
          <w:lang w:eastAsia="de-DE"/>
        </w:rPr>
        <w:br/>
        <w:t>Auch Saures, Kalt und Warmes ein,</w:t>
      </w:r>
      <w:r w:rsidRPr="00B223A7">
        <w:rPr>
          <w:rFonts w:eastAsia="Times New Roman"/>
          <w:szCs w:val="24"/>
          <w:lang w:eastAsia="de-DE"/>
        </w:rPr>
        <w:br/>
        <w:t xml:space="preserve">Darnach ein jede </w:t>
      </w:r>
      <w:proofErr w:type="spellStart"/>
      <w:r w:rsidRPr="00B223A7">
        <w:rPr>
          <w:rFonts w:eastAsia="Times New Roman"/>
          <w:szCs w:val="24"/>
          <w:lang w:eastAsia="de-DE"/>
        </w:rPr>
        <w:t>Creatur</w:t>
      </w:r>
      <w:proofErr w:type="spellEnd"/>
      <w:r w:rsidRPr="00B223A7">
        <w:rPr>
          <w:rFonts w:eastAsia="Times New Roman"/>
          <w:szCs w:val="24"/>
          <w:lang w:eastAsia="de-DE"/>
        </w:rPr>
        <w:br/>
      </w:r>
      <w:proofErr w:type="spellStart"/>
      <w:r w:rsidRPr="00B223A7">
        <w:rPr>
          <w:rFonts w:eastAsia="Times New Roman"/>
          <w:szCs w:val="24"/>
          <w:lang w:eastAsia="de-DE"/>
        </w:rPr>
        <w:t>Dasselb</w:t>
      </w:r>
      <w:proofErr w:type="spellEnd"/>
      <w:r w:rsidRPr="00B223A7">
        <w:rPr>
          <w:rFonts w:eastAsia="Times New Roman"/>
          <w:szCs w:val="24"/>
          <w:lang w:eastAsia="de-DE"/>
        </w:rPr>
        <w:t xml:space="preserve"> bedarf zu ihrer </w:t>
      </w:r>
      <w:proofErr w:type="spellStart"/>
      <w:r w:rsidRPr="00B223A7">
        <w:rPr>
          <w:rFonts w:eastAsia="Times New Roman"/>
          <w:szCs w:val="24"/>
          <w:lang w:eastAsia="de-DE"/>
        </w:rPr>
        <w:t>Cur</w:t>
      </w:r>
      <w:proofErr w:type="spellEnd"/>
      <w:r w:rsidRPr="00B223A7">
        <w:rPr>
          <w:rFonts w:eastAsia="Times New Roman"/>
          <w:szCs w:val="24"/>
          <w:lang w:eastAsia="de-DE"/>
        </w:rPr>
        <w:t>.</w:t>
      </w:r>
    </w:p>
    <w:p w14:paraId="69806079" w14:textId="77777777" w:rsidR="00620594" w:rsidRPr="00B223A7" w:rsidRDefault="00620594" w:rsidP="00620594">
      <w:pPr>
        <w:pStyle w:val="berschrift1"/>
      </w:pPr>
      <w:r w:rsidRPr="00B223A7">
        <w:t>Lobet den Herrn, und dankt ihm seiner Gaben</w:t>
      </w:r>
    </w:p>
    <w:p w14:paraId="7D02035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Danket dem HErrn, denn er ist sehr freundlich. </w:t>
      </w:r>
    </w:p>
    <w:p w14:paraId="5147AE7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Lobet den HErrn und danket ihm seiner Gaben,</w:t>
      </w:r>
      <w:r w:rsidRPr="00B223A7">
        <w:rPr>
          <w:rFonts w:eastAsia="Times New Roman"/>
          <w:szCs w:val="24"/>
          <w:lang w:eastAsia="de-DE"/>
        </w:rPr>
        <w:br/>
        <w:t>Die wir aus Gnad von ihm empfangen haben</w:t>
      </w:r>
      <w:r w:rsidRPr="00B223A7">
        <w:rPr>
          <w:rFonts w:eastAsia="Times New Roman"/>
          <w:szCs w:val="24"/>
          <w:lang w:eastAsia="de-DE"/>
        </w:rPr>
        <w:br/>
        <w:t>Jetzt an dem Tisch und sonst an allen Enden</w:t>
      </w:r>
      <w:r w:rsidRPr="00B223A7">
        <w:rPr>
          <w:rFonts w:eastAsia="Times New Roman"/>
          <w:szCs w:val="24"/>
          <w:lang w:eastAsia="de-DE"/>
        </w:rPr>
        <w:br/>
        <w:t xml:space="preserve">Wo wir uns wenden. </w:t>
      </w:r>
    </w:p>
    <w:p w14:paraId="45FE227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Er hat uns an das Licht der Welt </w:t>
      </w:r>
      <w:proofErr w:type="spellStart"/>
      <w:r w:rsidRPr="00B223A7">
        <w:rPr>
          <w:rFonts w:eastAsia="Times New Roman"/>
          <w:szCs w:val="24"/>
          <w:lang w:eastAsia="de-DE"/>
        </w:rPr>
        <w:t>lan</w:t>
      </w:r>
      <w:proofErr w:type="spellEnd"/>
      <w:r>
        <w:rPr>
          <w:rStyle w:val="Funotenzeichen"/>
          <w:rFonts w:eastAsia="Times New Roman"/>
          <w:szCs w:val="24"/>
          <w:lang w:eastAsia="de-DE"/>
        </w:rPr>
        <w:footnoteReference w:id="10"/>
      </w:r>
      <w:r w:rsidRPr="00B223A7">
        <w:rPr>
          <w:rFonts w:eastAsia="Times New Roman"/>
          <w:szCs w:val="24"/>
          <w:lang w:eastAsia="de-DE"/>
        </w:rPr>
        <w:t xml:space="preserve"> kommen</w:t>
      </w:r>
      <w:r w:rsidRPr="00B223A7">
        <w:rPr>
          <w:rFonts w:eastAsia="Times New Roman"/>
          <w:szCs w:val="24"/>
          <w:lang w:eastAsia="de-DE"/>
        </w:rPr>
        <w:br/>
        <w:t xml:space="preserve">Und durch die </w:t>
      </w:r>
      <w:proofErr w:type="spellStart"/>
      <w:r w:rsidRPr="00B223A7">
        <w:rPr>
          <w:rFonts w:eastAsia="Times New Roman"/>
          <w:szCs w:val="24"/>
          <w:lang w:eastAsia="de-DE"/>
        </w:rPr>
        <w:t>Tauf</w:t>
      </w:r>
      <w:proofErr w:type="spellEnd"/>
      <w:r w:rsidRPr="00B223A7">
        <w:rPr>
          <w:rFonts w:eastAsia="Times New Roman"/>
          <w:szCs w:val="24"/>
          <w:lang w:eastAsia="de-DE"/>
        </w:rPr>
        <w:t xml:space="preserve"> in sein Reich aufgenommen,</w:t>
      </w:r>
      <w:r w:rsidRPr="00B223A7">
        <w:rPr>
          <w:rFonts w:eastAsia="Times New Roman"/>
          <w:szCs w:val="24"/>
          <w:lang w:eastAsia="de-DE"/>
        </w:rPr>
        <w:br/>
        <w:t xml:space="preserve">Und </w:t>
      </w:r>
      <w:proofErr w:type="spellStart"/>
      <w:r w:rsidRPr="00B223A7">
        <w:rPr>
          <w:rFonts w:eastAsia="Times New Roman"/>
          <w:szCs w:val="24"/>
          <w:lang w:eastAsia="de-DE"/>
        </w:rPr>
        <w:t>läßt</w:t>
      </w:r>
      <w:proofErr w:type="spellEnd"/>
      <w:r w:rsidRPr="00B223A7">
        <w:rPr>
          <w:rFonts w:eastAsia="Times New Roman"/>
          <w:szCs w:val="24"/>
          <w:lang w:eastAsia="de-DE"/>
        </w:rPr>
        <w:t xml:space="preserve"> uns noch in seinem Sohn verkünden</w:t>
      </w:r>
      <w:r w:rsidRPr="00B223A7">
        <w:rPr>
          <w:rFonts w:eastAsia="Times New Roman"/>
          <w:szCs w:val="24"/>
          <w:lang w:eastAsia="de-DE"/>
        </w:rPr>
        <w:br/>
        <w:t xml:space="preserve">Ablass der Sünden. </w:t>
      </w:r>
    </w:p>
    <w:p w14:paraId="417D116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Durch seinen Geist er uns so wohl </w:t>
      </w:r>
      <w:proofErr w:type="spellStart"/>
      <w:r w:rsidRPr="00B223A7">
        <w:rPr>
          <w:rFonts w:eastAsia="Times New Roman"/>
          <w:szCs w:val="24"/>
          <w:lang w:eastAsia="de-DE"/>
        </w:rPr>
        <w:t>regiret</w:t>
      </w:r>
      <w:proofErr w:type="spellEnd"/>
      <w:r w:rsidRPr="00B223A7">
        <w:rPr>
          <w:rFonts w:eastAsia="Times New Roman"/>
          <w:szCs w:val="24"/>
          <w:lang w:eastAsia="de-DE"/>
        </w:rPr>
        <w:t>,</w:t>
      </w:r>
      <w:r w:rsidRPr="00B223A7">
        <w:rPr>
          <w:rFonts w:eastAsia="Times New Roman"/>
          <w:szCs w:val="24"/>
          <w:lang w:eastAsia="de-DE"/>
        </w:rPr>
        <w:br/>
        <w:t>Straft, unterweist, erhält und konfirmieret</w:t>
      </w:r>
      <w:r>
        <w:rPr>
          <w:rStyle w:val="Funotenzeichen"/>
          <w:rFonts w:eastAsia="Times New Roman"/>
          <w:szCs w:val="24"/>
          <w:lang w:eastAsia="de-DE"/>
        </w:rPr>
        <w:footnoteReference w:id="11"/>
      </w:r>
      <w:r w:rsidRPr="00B223A7">
        <w:rPr>
          <w:rFonts w:eastAsia="Times New Roman"/>
          <w:szCs w:val="24"/>
          <w:lang w:eastAsia="de-DE"/>
        </w:rPr>
        <w:t>,</w:t>
      </w:r>
      <w:r w:rsidRPr="00B223A7">
        <w:rPr>
          <w:rFonts w:eastAsia="Times New Roman"/>
          <w:szCs w:val="24"/>
          <w:lang w:eastAsia="de-DE"/>
        </w:rPr>
        <w:br/>
        <w:t xml:space="preserve">Auf dass wir fest im Kreuz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alles Grauen</w:t>
      </w:r>
      <w:r w:rsidRPr="00B223A7">
        <w:rPr>
          <w:rFonts w:eastAsia="Times New Roman"/>
          <w:szCs w:val="24"/>
          <w:lang w:eastAsia="de-DE"/>
        </w:rPr>
        <w:br/>
        <w:t xml:space="preserve">Ihm können vertrauen. </w:t>
      </w:r>
    </w:p>
    <w:p w14:paraId="7610DAD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Er tut auch wohl‘ durch seine Engelscharen</w:t>
      </w:r>
      <w:r w:rsidRPr="00B223A7">
        <w:rPr>
          <w:rFonts w:eastAsia="Times New Roman"/>
          <w:szCs w:val="24"/>
          <w:lang w:eastAsia="de-DE"/>
        </w:rPr>
        <w:br/>
        <w:t>Uns Tag und Nacht vor Leibesfahr bewahren,</w:t>
      </w:r>
      <w:r w:rsidRPr="00B223A7">
        <w:rPr>
          <w:rFonts w:eastAsia="Times New Roman"/>
          <w:szCs w:val="24"/>
          <w:lang w:eastAsia="de-DE"/>
        </w:rPr>
        <w:br/>
        <w:t>Damit der Feind an uns sein bösen Willen</w:t>
      </w:r>
      <w:r w:rsidRPr="00B223A7">
        <w:rPr>
          <w:rFonts w:eastAsia="Times New Roman"/>
          <w:szCs w:val="24"/>
          <w:lang w:eastAsia="de-DE"/>
        </w:rPr>
        <w:br/>
        <w:t xml:space="preserve">Nicht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erfüllen. </w:t>
      </w:r>
    </w:p>
    <w:p w14:paraId="7FA8DFD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Zu dem er auch all seine Kind ernähret,</w:t>
      </w:r>
      <w:r w:rsidRPr="00B223A7">
        <w:rPr>
          <w:rFonts w:eastAsia="Times New Roman"/>
          <w:szCs w:val="24"/>
          <w:lang w:eastAsia="de-DE"/>
        </w:rPr>
        <w:br/>
        <w:t xml:space="preserve">Und ihnen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in aller Not bescheret,</w:t>
      </w:r>
      <w:r w:rsidRPr="00B223A7">
        <w:rPr>
          <w:rFonts w:eastAsia="Times New Roman"/>
          <w:szCs w:val="24"/>
          <w:lang w:eastAsia="de-DE"/>
        </w:rPr>
        <w:br/>
        <w:t xml:space="preserve">Und </w:t>
      </w:r>
      <w:proofErr w:type="spellStart"/>
      <w:r w:rsidRPr="00B223A7">
        <w:rPr>
          <w:rFonts w:eastAsia="Times New Roman"/>
          <w:szCs w:val="24"/>
          <w:lang w:eastAsia="de-DE"/>
        </w:rPr>
        <w:t>läßt</w:t>
      </w:r>
      <w:proofErr w:type="spellEnd"/>
      <w:r w:rsidRPr="00B223A7">
        <w:rPr>
          <w:rFonts w:eastAsia="Times New Roman"/>
          <w:szCs w:val="24"/>
          <w:lang w:eastAsia="de-DE"/>
        </w:rPr>
        <w:t xml:space="preserve"> gewiss all ihre Feind auf Erden</w:t>
      </w:r>
      <w:r w:rsidRPr="00B223A7">
        <w:rPr>
          <w:rFonts w:eastAsia="Times New Roman"/>
          <w:szCs w:val="24"/>
          <w:lang w:eastAsia="de-DE"/>
        </w:rPr>
        <w:br/>
        <w:t xml:space="preserve">Zu Schanden werden. </w:t>
      </w:r>
    </w:p>
    <w:p w14:paraId="0CA13F7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6. </w:t>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seid in Gott getrost, ihr Frommen,</w:t>
      </w:r>
      <w:r w:rsidRPr="00B223A7">
        <w:rPr>
          <w:rFonts w:eastAsia="Times New Roman"/>
          <w:szCs w:val="24"/>
          <w:lang w:eastAsia="de-DE"/>
        </w:rPr>
        <w:br/>
        <w:t>Denn ihr sollt Schutz und Brot genug bekommen</w:t>
      </w:r>
      <w:r w:rsidRPr="00B223A7">
        <w:rPr>
          <w:rFonts w:eastAsia="Times New Roman"/>
          <w:szCs w:val="24"/>
          <w:lang w:eastAsia="de-DE"/>
        </w:rPr>
        <w:br/>
        <w:t>Und über das nach diesem armen Leben</w:t>
      </w:r>
      <w:r w:rsidRPr="00B223A7">
        <w:rPr>
          <w:rFonts w:eastAsia="Times New Roman"/>
          <w:szCs w:val="24"/>
          <w:lang w:eastAsia="de-DE"/>
        </w:rPr>
        <w:br/>
        <w:t xml:space="preserve">Bei Christo schweben. </w:t>
      </w:r>
    </w:p>
    <w:p w14:paraId="210C566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Das danket ihm, ihr </w:t>
      </w:r>
      <w:proofErr w:type="spellStart"/>
      <w:r w:rsidRPr="00B223A7">
        <w:rPr>
          <w:rFonts w:eastAsia="Times New Roman"/>
          <w:szCs w:val="24"/>
          <w:lang w:eastAsia="de-DE"/>
        </w:rPr>
        <w:t>Leut</w:t>
      </w:r>
      <w:proofErr w:type="spellEnd"/>
      <w:r w:rsidRPr="00B223A7">
        <w:rPr>
          <w:rFonts w:eastAsia="Times New Roman"/>
          <w:szCs w:val="24"/>
          <w:lang w:eastAsia="de-DE"/>
        </w:rPr>
        <w:t>, von Herzensgrunde</w:t>
      </w:r>
      <w:r w:rsidRPr="00B223A7">
        <w:rPr>
          <w:rFonts w:eastAsia="Times New Roman"/>
          <w:szCs w:val="24"/>
          <w:lang w:eastAsia="de-DE"/>
        </w:rPr>
        <w:br/>
        <w:t>Und bittet ihn desgleich zu aller Stunde,</w:t>
      </w:r>
      <w:r w:rsidRPr="00B223A7">
        <w:rPr>
          <w:rFonts w:eastAsia="Times New Roman"/>
          <w:szCs w:val="24"/>
          <w:lang w:eastAsia="de-DE"/>
        </w:rPr>
        <w:br/>
        <w:t>Dass er uns nur als seinen lieben Erben</w:t>
      </w:r>
      <w:r w:rsidRPr="00B223A7">
        <w:rPr>
          <w:rFonts w:eastAsia="Times New Roman"/>
          <w:szCs w:val="24"/>
          <w:lang w:eastAsia="de-DE"/>
        </w:rPr>
        <w:br/>
      </w:r>
      <w:proofErr w:type="spellStart"/>
      <w:r w:rsidRPr="00B223A7">
        <w:rPr>
          <w:rFonts w:eastAsia="Times New Roman"/>
          <w:szCs w:val="24"/>
          <w:lang w:eastAsia="de-DE"/>
        </w:rPr>
        <w:t>Helf</w:t>
      </w:r>
      <w:proofErr w:type="spellEnd"/>
      <w:r w:rsidRPr="00B223A7">
        <w:rPr>
          <w:rFonts w:eastAsia="Times New Roman"/>
          <w:szCs w:val="24"/>
          <w:lang w:eastAsia="de-DE"/>
        </w:rPr>
        <w:t xml:space="preserve"> selig sterben. </w:t>
      </w:r>
    </w:p>
    <w:p w14:paraId="715C752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So sind wir recht an Leib und Seel genesen</w:t>
      </w:r>
      <w:r w:rsidRPr="00B223A7">
        <w:rPr>
          <w:rFonts w:eastAsia="Times New Roman"/>
          <w:szCs w:val="24"/>
          <w:lang w:eastAsia="de-DE"/>
        </w:rPr>
        <w:br/>
        <w:t>Und reich genug in dieser Welt gewesen,</w:t>
      </w:r>
      <w:r w:rsidRPr="00B223A7">
        <w:rPr>
          <w:rFonts w:eastAsia="Times New Roman"/>
          <w:szCs w:val="24"/>
          <w:lang w:eastAsia="de-DE"/>
        </w:rPr>
        <w:br/>
        <w:t>Und haben auch den besten Schatz erfunden</w:t>
      </w:r>
      <w:r w:rsidRPr="00B223A7">
        <w:rPr>
          <w:rFonts w:eastAsia="Times New Roman"/>
          <w:szCs w:val="24"/>
          <w:lang w:eastAsia="de-DE"/>
        </w:rPr>
        <w:br/>
        <w:t>Und überwunden.</w:t>
      </w:r>
    </w:p>
    <w:p w14:paraId="0307460B" w14:textId="77777777" w:rsidR="00620594" w:rsidRDefault="00620594" w:rsidP="00620594">
      <w:pPr>
        <w:pStyle w:val="berschrift1"/>
      </w:pPr>
      <w:r w:rsidRPr="00B223A7">
        <w:t>Lobet Gott den HErrn aus Herzensgrund</w:t>
      </w:r>
    </w:p>
    <w:p w14:paraId="4916C4A0" w14:textId="77777777" w:rsidR="00620594" w:rsidRPr="00E6449C" w:rsidRDefault="00620594" w:rsidP="00620594">
      <w:pPr>
        <w:rPr>
          <w:b/>
          <w:lang w:eastAsia="de-DE"/>
        </w:rPr>
      </w:pPr>
      <w:r w:rsidRPr="00E6449C">
        <w:rPr>
          <w:b/>
          <w:lang w:eastAsia="de-DE"/>
        </w:rPr>
        <w:t>Eine Danksagung für diejenigen, so Gott vor der Pestilenz bewahrt oder errettet.</w:t>
      </w:r>
    </w:p>
    <w:p w14:paraId="0982038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Durch Adams Fall ist ganz verderbt. </w:t>
      </w:r>
    </w:p>
    <w:p w14:paraId="5BCEDF0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Lobet Gott den HErrn aus Herzensgrund,</w:t>
      </w:r>
      <w:r w:rsidRPr="00B223A7">
        <w:rPr>
          <w:rFonts w:eastAsia="Times New Roman"/>
          <w:szCs w:val="24"/>
          <w:lang w:eastAsia="de-DE"/>
        </w:rPr>
        <w:br/>
        <w:t>Ihr werten Christen alle,</w:t>
      </w:r>
      <w:r w:rsidRPr="00B223A7">
        <w:rPr>
          <w:rFonts w:eastAsia="Times New Roman"/>
          <w:szCs w:val="24"/>
          <w:lang w:eastAsia="de-DE"/>
        </w:rPr>
        <w:br/>
        <w:t xml:space="preserve">Und preist ihn hoch zu aller </w:t>
      </w:r>
      <w:proofErr w:type="spellStart"/>
      <w:r w:rsidRPr="00B223A7">
        <w:rPr>
          <w:rFonts w:eastAsia="Times New Roman"/>
          <w:szCs w:val="24"/>
          <w:lang w:eastAsia="de-DE"/>
        </w:rPr>
        <w:t>Stund</w:t>
      </w:r>
      <w:proofErr w:type="spellEnd"/>
      <w:r w:rsidRPr="00B223A7">
        <w:rPr>
          <w:rFonts w:eastAsia="Times New Roman"/>
          <w:szCs w:val="24"/>
          <w:lang w:eastAsia="de-DE"/>
        </w:rPr>
        <w:br/>
        <w:t>Mit freudenreichem Schalle;</w:t>
      </w:r>
      <w:r w:rsidRPr="00B223A7">
        <w:rPr>
          <w:rFonts w:eastAsia="Times New Roman"/>
          <w:szCs w:val="24"/>
          <w:lang w:eastAsia="de-DE"/>
        </w:rPr>
        <w:br/>
        <w:t>Denn sein Wort ist</w:t>
      </w:r>
      <w:r w:rsidRPr="00B223A7">
        <w:rPr>
          <w:rFonts w:eastAsia="Times New Roman"/>
          <w:szCs w:val="24"/>
          <w:lang w:eastAsia="de-DE"/>
        </w:rPr>
        <w:br/>
        <w:t>Zu aller Frist</w:t>
      </w:r>
      <w:r w:rsidRPr="00B223A7">
        <w:rPr>
          <w:rFonts w:eastAsia="Times New Roman"/>
          <w:szCs w:val="24"/>
          <w:lang w:eastAsia="de-DE"/>
        </w:rPr>
        <w:br/>
        <w:t>Wahrhaftig, fest und reine.</w:t>
      </w:r>
      <w:r w:rsidRPr="00B223A7">
        <w:rPr>
          <w:rFonts w:eastAsia="Times New Roman"/>
          <w:szCs w:val="24"/>
          <w:lang w:eastAsia="de-DE"/>
        </w:rPr>
        <w:br/>
        <w:t>Was er verspricht,</w:t>
      </w:r>
      <w:r w:rsidRPr="00B223A7">
        <w:rPr>
          <w:rFonts w:eastAsia="Times New Roman"/>
          <w:szCs w:val="24"/>
          <w:lang w:eastAsia="de-DE"/>
        </w:rPr>
        <w:br/>
        <w:t>Entfällt er nicht,</w:t>
      </w:r>
      <w:r w:rsidRPr="00B223A7">
        <w:rPr>
          <w:rFonts w:eastAsia="Times New Roman"/>
          <w:szCs w:val="24"/>
          <w:lang w:eastAsia="de-DE"/>
        </w:rPr>
        <w:br/>
        <w:t xml:space="preserve">Es sei groß oder kleine. </w:t>
      </w:r>
    </w:p>
    <w:p w14:paraId="2A4F398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Als ich zur Zeit in großer Fahr</w:t>
      </w:r>
      <w:r>
        <w:rPr>
          <w:rStyle w:val="Funotenzeichen"/>
          <w:rFonts w:eastAsia="Times New Roman"/>
          <w:szCs w:val="24"/>
          <w:lang w:eastAsia="de-DE"/>
        </w:rPr>
        <w:footnoteReference w:id="12"/>
      </w:r>
      <w:r w:rsidRPr="00B223A7">
        <w:rPr>
          <w:rFonts w:eastAsia="Times New Roman"/>
          <w:szCs w:val="24"/>
          <w:lang w:eastAsia="de-DE"/>
        </w:rPr>
        <w:br/>
        <w:t>Leibes und Lebens schwebte</w:t>
      </w:r>
      <w:r w:rsidRPr="00B223A7">
        <w:rPr>
          <w:rFonts w:eastAsia="Times New Roman"/>
          <w:szCs w:val="24"/>
          <w:lang w:eastAsia="de-DE"/>
        </w:rPr>
        <w:br/>
        <w:t>Und mit Ängsten umgeben war,</w:t>
      </w:r>
      <w:r w:rsidRPr="00B223A7">
        <w:rPr>
          <w:rFonts w:eastAsia="Times New Roman"/>
          <w:szCs w:val="24"/>
          <w:lang w:eastAsia="de-DE"/>
        </w:rPr>
        <w:br/>
        <w:t>Dass mir der Körper bebte,</w:t>
      </w:r>
      <w:r w:rsidRPr="00B223A7">
        <w:rPr>
          <w:rFonts w:eastAsia="Times New Roman"/>
          <w:szCs w:val="24"/>
          <w:lang w:eastAsia="de-DE"/>
        </w:rPr>
        <w:br/>
        <w:t>Ruft ich zu ihm</w:t>
      </w:r>
      <w:r w:rsidRPr="00B223A7">
        <w:rPr>
          <w:rFonts w:eastAsia="Times New Roman"/>
          <w:szCs w:val="24"/>
          <w:lang w:eastAsia="de-DE"/>
        </w:rPr>
        <w:br/>
        <w:t xml:space="preserve">Mit lauter </w:t>
      </w:r>
      <w:proofErr w:type="spellStart"/>
      <w:r w:rsidRPr="00B223A7">
        <w:rPr>
          <w:rFonts w:eastAsia="Times New Roman"/>
          <w:szCs w:val="24"/>
          <w:lang w:eastAsia="de-DE"/>
        </w:rPr>
        <w:t>Stimm</w:t>
      </w:r>
      <w:proofErr w:type="spellEnd"/>
      <w:r w:rsidRPr="00B223A7">
        <w:rPr>
          <w:rFonts w:eastAsia="Times New Roman"/>
          <w:szCs w:val="24"/>
          <w:lang w:eastAsia="de-DE"/>
        </w:rPr>
        <w:t>,</w:t>
      </w:r>
      <w:r w:rsidRPr="00B223A7">
        <w:rPr>
          <w:rFonts w:eastAsia="Times New Roman"/>
          <w:szCs w:val="24"/>
          <w:lang w:eastAsia="de-DE"/>
        </w:rPr>
        <w:br/>
        <w:t>Und bat, er wollt mich retten;</w:t>
      </w:r>
      <w:r w:rsidRPr="00B223A7">
        <w:rPr>
          <w:rFonts w:eastAsia="Times New Roman"/>
          <w:szCs w:val="24"/>
          <w:lang w:eastAsia="de-DE"/>
        </w:rPr>
        <w:br/>
        <w:t>Denn mich gar dick</w:t>
      </w:r>
      <w:r w:rsidRPr="00B223A7">
        <w:rPr>
          <w:rFonts w:eastAsia="Times New Roman"/>
          <w:szCs w:val="24"/>
          <w:lang w:eastAsia="de-DE"/>
        </w:rPr>
        <w:br/>
        <w:t>Des Todes Strick</w:t>
      </w:r>
      <w:r w:rsidRPr="00B223A7">
        <w:rPr>
          <w:rFonts w:eastAsia="Times New Roman"/>
          <w:szCs w:val="24"/>
          <w:lang w:eastAsia="de-DE"/>
        </w:rPr>
        <w:br/>
        <w:t xml:space="preserve">Schrecklich umfangen hätten. </w:t>
      </w:r>
    </w:p>
    <w:p w14:paraId="3C5FDBE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Da ich also von Herzen tief</w:t>
      </w:r>
      <w:r w:rsidRPr="00B223A7">
        <w:rPr>
          <w:rFonts w:eastAsia="Times New Roman"/>
          <w:szCs w:val="24"/>
          <w:lang w:eastAsia="de-DE"/>
        </w:rPr>
        <w:br/>
        <w:t>In meinem schweren Zagen</w:t>
      </w:r>
      <w:r w:rsidRPr="00B223A7">
        <w:rPr>
          <w:rFonts w:eastAsia="Times New Roman"/>
          <w:szCs w:val="24"/>
          <w:lang w:eastAsia="de-DE"/>
        </w:rPr>
        <w:br/>
        <w:t>Zu meinem Gott im Himmel rief,</w:t>
      </w:r>
      <w:r w:rsidRPr="00B223A7">
        <w:rPr>
          <w:rFonts w:eastAsia="Times New Roman"/>
          <w:szCs w:val="24"/>
          <w:lang w:eastAsia="de-DE"/>
        </w:rPr>
        <w:br/>
        <w:t>Jammert ihn meiner Klagen,</w:t>
      </w:r>
      <w:r w:rsidRPr="00B223A7">
        <w:rPr>
          <w:rFonts w:eastAsia="Times New Roman"/>
          <w:szCs w:val="24"/>
          <w:lang w:eastAsia="de-DE"/>
        </w:rPr>
        <w:br/>
        <w:t>Und half mir fein</w:t>
      </w:r>
      <w:r w:rsidRPr="00B223A7">
        <w:rPr>
          <w:rFonts w:eastAsia="Times New Roman"/>
          <w:szCs w:val="24"/>
          <w:lang w:eastAsia="de-DE"/>
        </w:rPr>
        <w:br/>
        <w:t>In meiner Pein</w:t>
      </w:r>
      <w:r w:rsidRPr="00B223A7">
        <w:rPr>
          <w:rFonts w:eastAsia="Times New Roman"/>
          <w:szCs w:val="24"/>
          <w:lang w:eastAsia="de-DE"/>
        </w:rPr>
        <w:br/>
        <w:t>Täglich gar sanft und leise,</w:t>
      </w:r>
      <w:r w:rsidRPr="00B223A7">
        <w:rPr>
          <w:rFonts w:eastAsia="Times New Roman"/>
          <w:szCs w:val="24"/>
          <w:lang w:eastAsia="de-DE"/>
        </w:rPr>
        <w:br/>
        <w:t>Bis ich empfand</w:t>
      </w:r>
      <w:r w:rsidRPr="00B223A7">
        <w:rPr>
          <w:rFonts w:eastAsia="Times New Roman"/>
          <w:szCs w:val="24"/>
          <w:lang w:eastAsia="de-DE"/>
        </w:rPr>
        <w:br/>
        <w:t>Sein‘ starke Hand</w:t>
      </w:r>
      <w:r w:rsidRPr="00B223A7">
        <w:rPr>
          <w:rFonts w:eastAsia="Times New Roman"/>
          <w:szCs w:val="24"/>
          <w:lang w:eastAsia="de-DE"/>
        </w:rPr>
        <w:br/>
        <w:t xml:space="preserve">Und merkte seine Weise. </w:t>
      </w:r>
    </w:p>
    <w:p w14:paraId="4483BBD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Der HErr ist fromm, getreu und gut,</w:t>
      </w:r>
      <w:r w:rsidRPr="00B223A7">
        <w:rPr>
          <w:rFonts w:eastAsia="Times New Roman"/>
          <w:szCs w:val="24"/>
          <w:lang w:eastAsia="de-DE"/>
        </w:rPr>
        <w:br/>
        <w:t>Hält seine Ohren offen</w:t>
      </w:r>
      <w:r w:rsidRPr="00B223A7">
        <w:rPr>
          <w:rFonts w:eastAsia="Times New Roman"/>
          <w:szCs w:val="24"/>
          <w:lang w:eastAsia="de-DE"/>
        </w:rPr>
        <w:br/>
        <w:t xml:space="preserve">Denen, so mit </w:t>
      </w:r>
      <w:proofErr w:type="spellStart"/>
      <w:r w:rsidRPr="00B223A7">
        <w:rPr>
          <w:rFonts w:eastAsia="Times New Roman"/>
          <w:szCs w:val="24"/>
          <w:lang w:eastAsia="de-DE"/>
        </w:rPr>
        <w:t>geängstem</w:t>
      </w:r>
      <w:proofErr w:type="spellEnd"/>
      <w:r w:rsidRPr="00B223A7">
        <w:rPr>
          <w:rFonts w:eastAsia="Times New Roman"/>
          <w:szCs w:val="24"/>
          <w:lang w:eastAsia="de-DE"/>
        </w:rPr>
        <w:t xml:space="preserve"> Mut</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Wanken auf ihn hoffen</w:t>
      </w:r>
      <w:r w:rsidRPr="00B223A7">
        <w:rPr>
          <w:rFonts w:eastAsia="Times New Roman"/>
          <w:szCs w:val="24"/>
          <w:lang w:eastAsia="de-DE"/>
        </w:rPr>
        <w:br/>
        <w:t>Und jederzeit</w:t>
      </w:r>
      <w:r w:rsidRPr="00B223A7">
        <w:rPr>
          <w:rFonts w:eastAsia="Times New Roman"/>
          <w:szCs w:val="24"/>
          <w:lang w:eastAsia="de-DE"/>
        </w:rPr>
        <w:br/>
        <w:t>In ihrem Leid</w:t>
      </w:r>
      <w:r w:rsidRPr="00B223A7">
        <w:rPr>
          <w:rFonts w:eastAsia="Times New Roman"/>
          <w:szCs w:val="24"/>
          <w:lang w:eastAsia="de-DE"/>
        </w:rPr>
        <w:br/>
        <w:t>Auf seinen Namen trauen;</w:t>
      </w:r>
      <w:r w:rsidRPr="00B223A7">
        <w:rPr>
          <w:rFonts w:eastAsia="Times New Roman"/>
          <w:szCs w:val="24"/>
          <w:lang w:eastAsia="de-DE"/>
        </w:rPr>
        <w:br/>
        <w:t>Den fehlet nicht</w:t>
      </w:r>
      <w:r w:rsidRPr="00B223A7">
        <w:rPr>
          <w:rFonts w:eastAsia="Times New Roman"/>
          <w:szCs w:val="24"/>
          <w:lang w:eastAsia="de-DE"/>
        </w:rPr>
        <w:br/>
        <w:t>Ihr Zuversicht,</w:t>
      </w:r>
      <w:r w:rsidRPr="00B223A7">
        <w:rPr>
          <w:rFonts w:eastAsia="Times New Roman"/>
          <w:szCs w:val="24"/>
          <w:lang w:eastAsia="de-DE"/>
        </w:rPr>
        <w:br/>
        <w:t xml:space="preserve">Warum sollt uns denn grauen? </w:t>
      </w:r>
    </w:p>
    <w:p w14:paraId="0CC9937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O Gott, es hat dein‘ milde Hand</w:t>
      </w:r>
      <w:r w:rsidRPr="00B223A7">
        <w:rPr>
          <w:rFonts w:eastAsia="Times New Roman"/>
          <w:szCs w:val="24"/>
          <w:lang w:eastAsia="de-DE"/>
        </w:rPr>
        <w:br/>
        <w:t xml:space="preserve">Der Gnaden nicht </w:t>
      </w:r>
      <w:proofErr w:type="spellStart"/>
      <w:r w:rsidRPr="00B223A7">
        <w:rPr>
          <w:rFonts w:eastAsia="Times New Roman"/>
          <w:szCs w:val="24"/>
          <w:lang w:eastAsia="de-DE"/>
        </w:rPr>
        <w:t>gesparet</w:t>
      </w:r>
      <w:proofErr w:type="spellEnd"/>
      <w:r w:rsidRPr="00B223A7">
        <w:rPr>
          <w:rFonts w:eastAsia="Times New Roman"/>
          <w:szCs w:val="24"/>
          <w:lang w:eastAsia="de-DE"/>
        </w:rPr>
        <w:t>,</w:t>
      </w:r>
      <w:r w:rsidRPr="00B223A7">
        <w:rPr>
          <w:rFonts w:eastAsia="Times New Roman"/>
          <w:szCs w:val="24"/>
          <w:lang w:eastAsia="de-DE"/>
        </w:rPr>
        <w:br/>
        <w:t>Hast mir ein Engel zugesandt,</w:t>
      </w:r>
      <w:r w:rsidRPr="00B223A7">
        <w:rPr>
          <w:rFonts w:eastAsia="Times New Roman"/>
          <w:szCs w:val="24"/>
          <w:lang w:eastAsia="de-DE"/>
        </w:rPr>
        <w:br/>
        <w:t>Der mich vor Gift bewahret,</w:t>
      </w:r>
      <w:r w:rsidRPr="00B223A7">
        <w:rPr>
          <w:rFonts w:eastAsia="Times New Roman"/>
          <w:szCs w:val="24"/>
          <w:lang w:eastAsia="de-DE"/>
        </w:rPr>
        <w:br/>
        <w:t>Dadurch ich bin</w:t>
      </w:r>
      <w:r w:rsidRPr="00B223A7">
        <w:rPr>
          <w:rFonts w:eastAsia="Times New Roman"/>
          <w:szCs w:val="24"/>
          <w:lang w:eastAsia="de-DE"/>
        </w:rPr>
        <w:br/>
        <w:t>In Herz und Sinn</w:t>
      </w:r>
      <w:r w:rsidRPr="00B223A7">
        <w:rPr>
          <w:rFonts w:eastAsia="Times New Roman"/>
          <w:szCs w:val="24"/>
          <w:lang w:eastAsia="de-DE"/>
        </w:rPr>
        <w:br/>
        <w:t>Erfreuet und erquicket;</w:t>
      </w:r>
      <w:r w:rsidRPr="00B223A7">
        <w:rPr>
          <w:rFonts w:eastAsia="Times New Roman"/>
          <w:szCs w:val="24"/>
          <w:lang w:eastAsia="de-DE"/>
        </w:rPr>
        <w:br/>
        <w:t>Das dank ich dir,</w:t>
      </w:r>
      <w:r w:rsidRPr="00B223A7">
        <w:rPr>
          <w:rFonts w:eastAsia="Times New Roman"/>
          <w:szCs w:val="24"/>
          <w:lang w:eastAsia="de-DE"/>
        </w:rPr>
        <w:br/>
        <w:t>Denn du hast mir</w:t>
      </w:r>
      <w:r w:rsidRPr="00B223A7">
        <w:rPr>
          <w:rFonts w:eastAsia="Times New Roman"/>
          <w:szCs w:val="24"/>
          <w:lang w:eastAsia="de-DE"/>
        </w:rPr>
        <w:br/>
      </w:r>
      <w:proofErr w:type="spellStart"/>
      <w:r w:rsidRPr="00B223A7">
        <w:rPr>
          <w:rFonts w:eastAsia="Times New Roman"/>
          <w:szCs w:val="24"/>
          <w:lang w:eastAsia="de-DE"/>
        </w:rPr>
        <w:t>Hülf</w:t>
      </w:r>
      <w:proofErr w:type="spellEnd"/>
      <w:r w:rsidRPr="00B223A7">
        <w:rPr>
          <w:rFonts w:eastAsia="Times New Roman"/>
          <w:szCs w:val="24"/>
          <w:lang w:eastAsia="de-DE"/>
        </w:rPr>
        <w:t xml:space="preserve">, Rat und Trost </w:t>
      </w:r>
      <w:proofErr w:type="spellStart"/>
      <w:r w:rsidRPr="00B223A7">
        <w:rPr>
          <w:rFonts w:eastAsia="Times New Roman"/>
          <w:szCs w:val="24"/>
          <w:lang w:eastAsia="de-DE"/>
        </w:rPr>
        <w:t>geschicket</w:t>
      </w:r>
      <w:proofErr w:type="spellEnd"/>
      <w:r w:rsidRPr="00B223A7">
        <w:rPr>
          <w:rFonts w:eastAsia="Times New Roman"/>
          <w:szCs w:val="24"/>
          <w:lang w:eastAsia="de-DE"/>
        </w:rPr>
        <w:t xml:space="preserve">. </w:t>
      </w:r>
    </w:p>
    <w:p w14:paraId="2C2B728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Ich dank dir auch, dass du mich hast</w:t>
      </w:r>
      <w:r w:rsidRPr="00B223A7">
        <w:rPr>
          <w:rFonts w:eastAsia="Times New Roman"/>
          <w:szCs w:val="24"/>
          <w:lang w:eastAsia="de-DE"/>
        </w:rPr>
        <w:br/>
        <w:t>Als ein Kind aufgenommen,</w:t>
      </w:r>
      <w:r w:rsidRPr="00B223A7">
        <w:rPr>
          <w:rFonts w:eastAsia="Times New Roman"/>
          <w:szCs w:val="24"/>
          <w:lang w:eastAsia="de-DE"/>
        </w:rPr>
        <w:br/>
        <w:t>Und auf mich deiner Ruten Last</w:t>
      </w:r>
      <w:r w:rsidRPr="00B223A7">
        <w:rPr>
          <w:rFonts w:eastAsia="Times New Roman"/>
          <w:szCs w:val="24"/>
          <w:lang w:eastAsia="de-DE"/>
        </w:rPr>
        <w:br/>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lassen kommen,</w:t>
      </w:r>
      <w:r w:rsidRPr="00B223A7">
        <w:rPr>
          <w:rFonts w:eastAsia="Times New Roman"/>
          <w:szCs w:val="24"/>
          <w:lang w:eastAsia="de-DE"/>
        </w:rPr>
        <w:br/>
        <w:t>Dadurch ich dich,</w:t>
      </w:r>
      <w:r w:rsidRPr="00B223A7">
        <w:rPr>
          <w:rFonts w:eastAsia="Times New Roman"/>
          <w:szCs w:val="24"/>
          <w:lang w:eastAsia="de-DE"/>
        </w:rPr>
        <w:br/>
        <w:t>Sowohl auch mich</w:t>
      </w:r>
      <w:r w:rsidRPr="00B223A7">
        <w:rPr>
          <w:rFonts w:eastAsia="Times New Roman"/>
          <w:szCs w:val="24"/>
          <w:lang w:eastAsia="de-DE"/>
        </w:rPr>
        <w:br/>
        <w:t>Hab lernen recht erkennen.</w:t>
      </w:r>
      <w:r w:rsidRPr="00B223A7">
        <w:rPr>
          <w:rFonts w:eastAsia="Times New Roman"/>
          <w:szCs w:val="24"/>
          <w:lang w:eastAsia="de-DE"/>
        </w:rPr>
        <w:br/>
        <w:t>Nun kann mein Mund</w:t>
      </w:r>
      <w:r w:rsidRPr="00B223A7">
        <w:rPr>
          <w:rFonts w:eastAsia="Times New Roman"/>
          <w:szCs w:val="24"/>
          <w:lang w:eastAsia="de-DE"/>
        </w:rPr>
        <w:br/>
        <w:t>Von Herzensgrund</w:t>
      </w:r>
      <w:r w:rsidRPr="00B223A7">
        <w:rPr>
          <w:rFonts w:eastAsia="Times New Roman"/>
          <w:szCs w:val="24"/>
          <w:lang w:eastAsia="de-DE"/>
        </w:rPr>
        <w:br/>
        <w:t xml:space="preserve">Dich allzeit Vater nennen. </w:t>
      </w:r>
    </w:p>
    <w:p w14:paraId="19D5A2A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Fürwahr, ich wollt in meinem Sinn</w:t>
      </w:r>
      <w:r w:rsidRPr="00B223A7">
        <w:rPr>
          <w:rFonts w:eastAsia="Times New Roman"/>
          <w:szCs w:val="24"/>
          <w:lang w:eastAsia="de-DE"/>
        </w:rPr>
        <w:br/>
        <w:t>Der Strafe meines Herren,</w:t>
      </w:r>
      <w:r w:rsidRPr="00B223A7">
        <w:rPr>
          <w:rFonts w:eastAsia="Times New Roman"/>
          <w:szCs w:val="24"/>
          <w:lang w:eastAsia="de-DE"/>
        </w:rPr>
        <w:br/>
        <w:t>Derer ich jetzt benommen bin,</w:t>
      </w:r>
      <w:r w:rsidRPr="00B223A7">
        <w:rPr>
          <w:rFonts w:eastAsia="Times New Roman"/>
          <w:szCs w:val="24"/>
          <w:lang w:eastAsia="de-DE"/>
        </w:rPr>
        <w:br/>
        <w:t>Für groß Gut nicht entbehren;</w:t>
      </w:r>
      <w:r w:rsidRPr="00B223A7">
        <w:rPr>
          <w:rFonts w:eastAsia="Times New Roman"/>
          <w:szCs w:val="24"/>
          <w:lang w:eastAsia="de-DE"/>
        </w:rPr>
        <w:br/>
        <w:t>Denn ich weiß nu</w:t>
      </w:r>
      <w:r w:rsidRPr="00B223A7">
        <w:rPr>
          <w:rFonts w:eastAsia="Times New Roman"/>
          <w:szCs w:val="24"/>
          <w:lang w:eastAsia="de-DE"/>
        </w:rPr>
        <w:br/>
        <w:t>Mich immerzu,</w:t>
      </w:r>
      <w:r w:rsidRPr="00B223A7">
        <w:rPr>
          <w:rFonts w:eastAsia="Times New Roman"/>
          <w:szCs w:val="24"/>
          <w:lang w:eastAsia="de-DE"/>
        </w:rPr>
        <w:br/>
        <w:t xml:space="preserve">Wenn Unfall </w:t>
      </w:r>
      <w:proofErr w:type="spellStart"/>
      <w:r w:rsidRPr="00B223A7">
        <w:rPr>
          <w:rFonts w:eastAsia="Times New Roman"/>
          <w:szCs w:val="24"/>
          <w:lang w:eastAsia="de-DE"/>
        </w:rPr>
        <w:t>kömmt</w:t>
      </w:r>
      <w:proofErr w:type="spellEnd"/>
      <w:r w:rsidRPr="00B223A7">
        <w:rPr>
          <w:rFonts w:eastAsia="Times New Roman"/>
          <w:szCs w:val="24"/>
          <w:lang w:eastAsia="de-DE"/>
        </w:rPr>
        <w:t>, zu stärken,</w:t>
      </w:r>
      <w:r w:rsidRPr="00B223A7">
        <w:rPr>
          <w:rFonts w:eastAsia="Times New Roman"/>
          <w:szCs w:val="24"/>
          <w:lang w:eastAsia="de-DE"/>
        </w:rPr>
        <w:br/>
      </w:r>
      <w:proofErr w:type="spellStart"/>
      <w:r w:rsidRPr="00B223A7">
        <w:rPr>
          <w:rFonts w:eastAsia="Times New Roman"/>
          <w:szCs w:val="24"/>
          <w:lang w:eastAsia="de-DE"/>
        </w:rPr>
        <w:t>Welchs</w:t>
      </w:r>
      <w:proofErr w:type="spellEnd"/>
      <w:r w:rsidRPr="00B223A7">
        <w:rPr>
          <w:rFonts w:eastAsia="Times New Roman"/>
          <w:szCs w:val="24"/>
          <w:lang w:eastAsia="de-DE"/>
        </w:rPr>
        <w:t xml:space="preserve"> Fleisch und Blut</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Gottes Rut</w:t>
      </w:r>
      <w:r w:rsidRPr="00B223A7">
        <w:rPr>
          <w:rFonts w:eastAsia="Times New Roman"/>
          <w:szCs w:val="24"/>
          <w:lang w:eastAsia="de-DE"/>
        </w:rPr>
        <w:br/>
        <w:t xml:space="preserve">Nicht wissen kann, noch merken. </w:t>
      </w:r>
    </w:p>
    <w:p w14:paraId="33CC981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Wohl dem, den Gott in dieser Welt</w:t>
      </w:r>
      <w:r w:rsidRPr="00B223A7">
        <w:rPr>
          <w:rFonts w:eastAsia="Times New Roman"/>
          <w:szCs w:val="24"/>
          <w:lang w:eastAsia="de-DE"/>
        </w:rPr>
        <w:br/>
        <w:t>Mit Kreuz oft tut belegen,</w:t>
      </w:r>
      <w:r w:rsidRPr="00B223A7">
        <w:rPr>
          <w:rFonts w:eastAsia="Times New Roman"/>
          <w:szCs w:val="24"/>
          <w:lang w:eastAsia="de-DE"/>
        </w:rPr>
        <w:br/>
        <w:t>Des Schaden in ein Frommen fällt,</w:t>
      </w:r>
      <w:r w:rsidRPr="00B223A7">
        <w:rPr>
          <w:rFonts w:eastAsia="Times New Roman"/>
          <w:szCs w:val="24"/>
          <w:lang w:eastAsia="de-DE"/>
        </w:rPr>
        <w:br/>
        <w:t>Erlanget Gunst und Segen,</w:t>
      </w:r>
      <w:r w:rsidRPr="00B223A7">
        <w:rPr>
          <w:rFonts w:eastAsia="Times New Roman"/>
          <w:szCs w:val="24"/>
          <w:lang w:eastAsia="de-DE"/>
        </w:rPr>
        <w:br/>
        <w:t>Wird klug und weis</w:t>
      </w:r>
      <w:r w:rsidRPr="00B223A7">
        <w:rPr>
          <w:rFonts w:eastAsia="Times New Roman"/>
          <w:szCs w:val="24"/>
          <w:lang w:eastAsia="de-DE"/>
        </w:rPr>
        <w:br/>
        <w:t>Und fleucht mit Fleiß</w:t>
      </w:r>
      <w:r w:rsidRPr="00B223A7">
        <w:rPr>
          <w:rFonts w:eastAsia="Times New Roman"/>
          <w:szCs w:val="24"/>
          <w:lang w:eastAsia="de-DE"/>
        </w:rPr>
        <w:br/>
        <w:t>Der Welt tolles Vermessen,</w:t>
      </w:r>
      <w:r w:rsidRPr="00B223A7">
        <w:rPr>
          <w:rFonts w:eastAsia="Times New Roman"/>
          <w:szCs w:val="24"/>
          <w:lang w:eastAsia="de-DE"/>
        </w:rPr>
        <w:br/>
        <w:t>Und wie ein Kind</w:t>
      </w:r>
      <w:r w:rsidRPr="00B223A7">
        <w:rPr>
          <w:rFonts w:eastAsia="Times New Roman"/>
          <w:szCs w:val="24"/>
          <w:lang w:eastAsia="de-DE"/>
        </w:rPr>
        <w:br/>
        <w:t>Gott lieb gewinnt</w:t>
      </w:r>
      <w:r w:rsidRPr="00B223A7">
        <w:rPr>
          <w:rFonts w:eastAsia="Times New Roman"/>
          <w:szCs w:val="24"/>
          <w:lang w:eastAsia="de-DE"/>
        </w:rPr>
        <w:br/>
        <w:t xml:space="preserve">Und kann sein nicht vergessen. </w:t>
      </w:r>
    </w:p>
    <w:p w14:paraId="4AF3542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Darum, ihr Christen, sträubt euch nicht,</w:t>
      </w:r>
      <w:r w:rsidRPr="00B223A7">
        <w:rPr>
          <w:rFonts w:eastAsia="Times New Roman"/>
          <w:szCs w:val="24"/>
          <w:lang w:eastAsia="de-DE"/>
        </w:rPr>
        <w:br/>
        <w:t xml:space="preserve">Wie </w:t>
      </w:r>
      <w:proofErr w:type="spellStart"/>
      <w:r w:rsidRPr="00B223A7">
        <w:rPr>
          <w:rFonts w:eastAsia="Times New Roman"/>
          <w:szCs w:val="24"/>
          <w:lang w:eastAsia="de-DE"/>
        </w:rPr>
        <w:t>Roß</w:t>
      </w:r>
      <w:proofErr w:type="spellEnd"/>
      <w:r w:rsidRPr="00B223A7">
        <w:rPr>
          <w:rFonts w:eastAsia="Times New Roman"/>
          <w:szCs w:val="24"/>
          <w:lang w:eastAsia="de-DE"/>
        </w:rPr>
        <w:t xml:space="preserve"> und wilde Tiere,</w:t>
      </w:r>
      <w:r w:rsidRPr="00B223A7">
        <w:rPr>
          <w:rFonts w:eastAsia="Times New Roman"/>
          <w:szCs w:val="24"/>
          <w:lang w:eastAsia="de-DE"/>
        </w:rPr>
        <w:br/>
        <w:t xml:space="preserve">Wenn euch die Hand 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w:t>
      </w:r>
      <w:proofErr w:type="spellStart"/>
      <w:r w:rsidRPr="00B223A7">
        <w:rPr>
          <w:rFonts w:eastAsia="Times New Roman"/>
          <w:szCs w:val="24"/>
          <w:lang w:eastAsia="de-DE"/>
        </w:rPr>
        <w:t>richt</w:t>
      </w:r>
      <w:proofErr w:type="spellEnd"/>
      <w:r w:rsidRPr="00B223A7">
        <w:rPr>
          <w:rFonts w:eastAsia="Times New Roman"/>
          <w:szCs w:val="24"/>
          <w:lang w:eastAsia="de-DE"/>
        </w:rPr>
        <w:t>,</w:t>
      </w:r>
      <w:r w:rsidRPr="00B223A7">
        <w:rPr>
          <w:rFonts w:eastAsia="Times New Roman"/>
          <w:szCs w:val="24"/>
          <w:lang w:eastAsia="de-DE"/>
        </w:rPr>
        <w:br/>
        <w:t>Denn er will euch probieren,</w:t>
      </w:r>
      <w:r w:rsidRPr="00B223A7">
        <w:rPr>
          <w:rFonts w:eastAsia="Times New Roman"/>
          <w:szCs w:val="24"/>
          <w:lang w:eastAsia="de-DE"/>
        </w:rPr>
        <w:br/>
        <w:t>Ob ihr auch wollt</w:t>
      </w:r>
      <w:r w:rsidRPr="00B223A7">
        <w:rPr>
          <w:rFonts w:eastAsia="Times New Roman"/>
          <w:szCs w:val="24"/>
          <w:lang w:eastAsia="de-DE"/>
        </w:rPr>
        <w:br/>
        <w:t>Wie reines Gold</w:t>
      </w:r>
      <w:r w:rsidRPr="00B223A7">
        <w:rPr>
          <w:rFonts w:eastAsia="Times New Roman"/>
          <w:szCs w:val="24"/>
          <w:lang w:eastAsia="de-DE"/>
        </w:rPr>
        <w:br/>
        <w:t xml:space="preserve">Im </w:t>
      </w:r>
      <w:proofErr w:type="spellStart"/>
      <w:r w:rsidRPr="00B223A7">
        <w:rPr>
          <w:rFonts w:eastAsia="Times New Roman"/>
          <w:szCs w:val="24"/>
          <w:lang w:eastAsia="de-DE"/>
        </w:rPr>
        <w:t>Feur</w:t>
      </w:r>
      <w:proofErr w:type="spellEnd"/>
      <w:r w:rsidRPr="00B223A7">
        <w:rPr>
          <w:rFonts w:eastAsia="Times New Roman"/>
          <w:szCs w:val="24"/>
          <w:lang w:eastAsia="de-DE"/>
        </w:rPr>
        <w:t xml:space="preserve"> beständig bleiben</w:t>
      </w:r>
      <w:r w:rsidRPr="00B223A7">
        <w:rPr>
          <w:rFonts w:eastAsia="Times New Roman"/>
          <w:szCs w:val="24"/>
          <w:lang w:eastAsia="de-DE"/>
        </w:rPr>
        <w:br/>
        <w:t>Und auf sein Macht</w:t>
      </w:r>
      <w:r w:rsidRPr="00B223A7">
        <w:rPr>
          <w:rFonts w:eastAsia="Times New Roman"/>
          <w:szCs w:val="24"/>
          <w:lang w:eastAsia="de-DE"/>
        </w:rPr>
        <w:br/>
        <w:t>Fest geben Acht,</w:t>
      </w:r>
      <w:r w:rsidRPr="00B223A7">
        <w:rPr>
          <w:rFonts w:eastAsia="Times New Roman"/>
          <w:szCs w:val="24"/>
          <w:lang w:eastAsia="de-DE"/>
        </w:rPr>
        <w:br/>
        <w:t xml:space="preserve">Die Böses kann vertreiben. </w:t>
      </w:r>
    </w:p>
    <w:p w14:paraId="73F0B6B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10. Hofft auf den HErrn, ihr lieben </w:t>
      </w:r>
      <w:proofErr w:type="spellStart"/>
      <w:r w:rsidRPr="00B223A7">
        <w:rPr>
          <w:rFonts w:eastAsia="Times New Roman"/>
          <w:szCs w:val="24"/>
          <w:lang w:eastAsia="de-DE"/>
        </w:rPr>
        <w:t>Leut</w:t>
      </w:r>
      <w:proofErr w:type="spellEnd"/>
      <w:r w:rsidRPr="00B223A7">
        <w:rPr>
          <w:rFonts w:eastAsia="Times New Roman"/>
          <w:szCs w:val="24"/>
          <w:lang w:eastAsia="de-DE"/>
        </w:rPr>
        <w:t>,</w:t>
      </w:r>
      <w:r w:rsidRPr="00B223A7">
        <w:rPr>
          <w:rFonts w:eastAsia="Times New Roman"/>
          <w:szCs w:val="24"/>
          <w:lang w:eastAsia="de-DE"/>
        </w:rPr>
        <w:br/>
        <w:t>Halt fest an seinem Worte,</w:t>
      </w:r>
      <w:r w:rsidRPr="00B223A7">
        <w:rPr>
          <w:rFonts w:eastAsia="Times New Roman"/>
          <w:szCs w:val="24"/>
          <w:lang w:eastAsia="de-DE"/>
        </w:rPr>
        <w:br/>
        <w:t xml:space="preserve">Und </w:t>
      </w:r>
      <w:proofErr w:type="spellStart"/>
      <w:r w:rsidRPr="00B223A7">
        <w:rPr>
          <w:rFonts w:eastAsia="Times New Roman"/>
          <w:szCs w:val="24"/>
          <w:lang w:eastAsia="de-DE"/>
        </w:rPr>
        <w:t>fürcht</w:t>
      </w:r>
      <w:proofErr w:type="spellEnd"/>
      <w:r w:rsidRPr="00B223A7">
        <w:rPr>
          <w:rFonts w:eastAsia="Times New Roman"/>
          <w:szCs w:val="24"/>
          <w:lang w:eastAsia="de-DE"/>
        </w:rPr>
        <w:t xml:space="preserve"> ihn kindlich allezeit,</w:t>
      </w:r>
      <w:r w:rsidRPr="00B223A7">
        <w:rPr>
          <w:rFonts w:eastAsia="Times New Roman"/>
          <w:szCs w:val="24"/>
          <w:lang w:eastAsia="de-DE"/>
        </w:rPr>
        <w:br/>
        <w:t>Dringt nach der engen Pforte,</w:t>
      </w:r>
      <w:r w:rsidRPr="00B223A7">
        <w:rPr>
          <w:rFonts w:eastAsia="Times New Roman"/>
          <w:szCs w:val="24"/>
          <w:lang w:eastAsia="de-DE"/>
        </w:rPr>
        <w:br/>
        <w:t>Betet und wacht</w:t>
      </w:r>
      <w:r w:rsidRPr="00B223A7">
        <w:rPr>
          <w:rFonts w:eastAsia="Times New Roman"/>
          <w:szCs w:val="24"/>
          <w:lang w:eastAsia="de-DE"/>
        </w:rPr>
        <w:br/>
        <w:t>Zu Tag und Nacht</w:t>
      </w:r>
      <w:r w:rsidRPr="00B223A7">
        <w:rPr>
          <w:rFonts w:eastAsia="Times New Roman"/>
          <w:szCs w:val="24"/>
          <w:lang w:eastAsia="de-DE"/>
        </w:rPr>
        <w:br/>
        <w:t>Und habt Geduld im Leiden.</w:t>
      </w:r>
      <w:r w:rsidRPr="00B223A7">
        <w:rPr>
          <w:rFonts w:eastAsia="Times New Roman"/>
          <w:szCs w:val="24"/>
          <w:lang w:eastAsia="de-DE"/>
        </w:rPr>
        <w:br/>
        <w:t>Es kann kein Not,</w:t>
      </w:r>
      <w:r w:rsidRPr="00B223A7">
        <w:rPr>
          <w:rFonts w:eastAsia="Times New Roman"/>
          <w:szCs w:val="24"/>
          <w:lang w:eastAsia="de-DE"/>
        </w:rPr>
        <w:br/>
        <w:t>Gewalt noch Tod</w:t>
      </w:r>
      <w:r w:rsidRPr="00B223A7">
        <w:rPr>
          <w:rFonts w:eastAsia="Times New Roman"/>
          <w:szCs w:val="24"/>
          <w:lang w:eastAsia="de-DE"/>
        </w:rPr>
        <w:br/>
        <w:t xml:space="preserve">Uns von dem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scheiden. Amen. </w:t>
      </w:r>
    </w:p>
    <w:p w14:paraId="749F1E37" w14:textId="77777777" w:rsidR="00620594" w:rsidRDefault="00620594" w:rsidP="00620594">
      <w:pPr>
        <w:pStyle w:val="berschrift1"/>
      </w:pPr>
      <w:r w:rsidRPr="00B223A7">
        <w:t>O Christe, der du hast dein Wort</w:t>
      </w:r>
    </w:p>
    <w:p w14:paraId="17570E9B" w14:textId="77777777" w:rsidR="00620594" w:rsidRPr="005B39E6" w:rsidRDefault="00620594" w:rsidP="00620594">
      <w:pPr>
        <w:rPr>
          <w:b/>
          <w:lang w:eastAsia="de-DE"/>
        </w:rPr>
      </w:pPr>
      <w:r w:rsidRPr="005B39E6">
        <w:rPr>
          <w:b/>
          <w:lang w:eastAsia="de-DE"/>
        </w:rPr>
        <w:t xml:space="preserve">Ein Gebet nach dem Evangelio am 5. p. </w:t>
      </w:r>
      <w:proofErr w:type="spellStart"/>
      <w:r w:rsidRPr="005B39E6">
        <w:rPr>
          <w:b/>
          <w:lang w:eastAsia="de-DE"/>
        </w:rPr>
        <w:t>epiph</w:t>
      </w:r>
      <w:proofErr w:type="spellEnd"/>
      <w:r w:rsidRPr="005B39E6">
        <w:rPr>
          <w:b/>
          <w:lang w:eastAsia="de-DE"/>
        </w:rPr>
        <w:t>.</w:t>
      </w:r>
    </w:p>
    <w:p w14:paraId="01D8161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59D3682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O Christe, der du hast dein Wort</w:t>
      </w:r>
      <w:r w:rsidRPr="00B223A7">
        <w:rPr>
          <w:rFonts w:eastAsia="Times New Roman"/>
          <w:szCs w:val="24"/>
          <w:lang w:eastAsia="de-DE"/>
        </w:rPr>
        <w:br/>
        <w:t>In unser Herz gegeben,</w:t>
      </w:r>
      <w:r w:rsidRPr="00B223A7">
        <w:rPr>
          <w:rFonts w:eastAsia="Times New Roman"/>
          <w:szCs w:val="24"/>
          <w:lang w:eastAsia="de-DE"/>
        </w:rPr>
        <w:br/>
        <w:t>Hilf dass wir auch drin fahren fort</w:t>
      </w:r>
      <w:r w:rsidRPr="00B223A7">
        <w:rPr>
          <w:rFonts w:eastAsia="Times New Roman"/>
          <w:szCs w:val="24"/>
          <w:lang w:eastAsia="de-DE"/>
        </w:rPr>
        <w:br/>
        <w:t>und nach demselben leben,</w:t>
      </w:r>
      <w:r w:rsidRPr="00B223A7">
        <w:rPr>
          <w:rFonts w:eastAsia="Times New Roman"/>
          <w:szCs w:val="24"/>
          <w:lang w:eastAsia="de-DE"/>
        </w:rPr>
        <w:br/>
        <w:t>Vor Ärgernis und falscher Lahr</w:t>
      </w:r>
      <w:r w:rsidRPr="00B223A7">
        <w:rPr>
          <w:rFonts w:eastAsia="Times New Roman"/>
          <w:szCs w:val="24"/>
          <w:lang w:eastAsia="de-DE"/>
        </w:rPr>
        <w:br/>
        <w:t xml:space="preserve">Und vor dem Teufel uns </w:t>
      </w:r>
      <w:proofErr w:type="spellStart"/>
      <w:r w:rsidRPr="00B223A7">
        <w:rPr>
          <w:rFonts w:eastAsia="Times New Roman"/>
          <w:szCs w:val="24"/>
          <w:lang w:eastAsia="de-DE"/>
        </w:rPr>
        <w:t>bewahr</w:t>
      </w:r>
      <w:proofErr w:type="spellEnd"/>
      <w:r w:rsidRPr="00B223A7">
        <w:rPr>
          <w:rFonts w:eastAsia="Times New Roman"/>
          <w:szCs w:val="24"/>
          <w:lang w:eastAsia="de-DE"/>
        </w:rPr>
        <w:t>,</w:t>
      </w:r>
      <w:r w:rsidRPr="00B223A7">
        <w:rPr>
          <w:rFonts w:eastAsia="Times New Roman"/>
          <w:szCs w:val="24"/>
          <w:lang w:eastAsia="de-DE"/>
        </w:rPr>
        <w:br/>
        <w:t xml:space="preserve">Und nimm uns in den Himmel. Amen. </w:t>
      </w:r>
    </w:p>
    <w:p w14:paraId="1E4ED804" w14:textId="77777777" w:rsidR="00620594" w:rsidRDefault="00620594" w:rsidP="00620594">
      <w:pPr>
        <w:pStyle w:val="berschrift1"/>
      </w:pPr>
      <w:r w:rsidRPr="00B223A7">
        <w:t>O du getreuer Jesu Christ</w:t>
      </w:r>
    </w:p>
    <w:p w14:paraId="51C1DF01" w14:textId="77777777" w:rsidR="00620594" w:rsidRPr="005B39E6" w:rsidRDefault="00620594" w:rsidP="00620594">
      <w:pPr>
        <w:rPr>
          <w:b/>
          <w:lang w:eastAsia="de-DE"/>
        </w:rPr>
      </w:pPr>
      <w:r w:rsidRPr="005B39E6">
        <w:rPr>
          <w:b/>
          <w:lang w:eastAsia="de-DE"/>
        </w:rPr>
        <w:t>Ein Gebet nach dem Evangelio am Sonntage Septuagesimä.</w:t>
      </w:r>
    </w:p>
    <w:p w14:paraId="1595032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Wo Gott, der Herr, nicht bei uns hält. </w:t>
      </w:r>
    </w:p>
    <w:p w14:paraId="10A5D3B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du getreuer Jesu Christ,</w:t>
      </w:r>
      <w:r w:rsidRPr="00B223A7">
        <w:rPr>
          <w:rFonts w:eastAsia="Times New Roman"/>
          <w:szCs w:val="24"/>
          <w:lang w:eastAsia="de-DE"/>
        </w:rPr>
        <w:br/>
        <w:t>All unser Trost und Leben,</w:t>
      </w:r>
      <w:r w:rsidRPr="00B223A7">
        <w:rPr>
          <w:rFonts w:eastAsia="Times New Roman"/>
          <w:szCs w:val="24"/>
          <w:lang w:eastAsia="de-DE"/>
        </w:rPr>
        <w:br/>
        <w:t>Der du der rechte Weinstock bist</w:t>
      </w:r>
      <w:r w:rsidRPr="00B223A7">
        <w:rPr>
          <w:rFonts w:eastAsia="Times New Roman"/>
          <w:szCs w:val="24"/>
          <w:lang w:eastAsia="de-DE"/>
        </w:rPr>
        <w:br/>
        <w:t>Und wir sind deine Reben,</w:t>
      </w:r>
      <w:r w:rsidRPr="00B223A7">
        <w:rPr>
          <w:rFonts w:eastAsia="Times New Roman"/>
          <w:szCs w:val="24"/>
          <w:lang w:eastAsia="de-DE"/>
        </w:rPr>
        <w:br/>
        <w:t>Ernähr und doch mit deinem Saft</w:t>
      </w:r>
      <w:r w:rsidRPr="00B223A7">
        <w:rPr>
          <w:rFonts w:eastAsia="Times New Roman"/>
          <w:szCs w:val="24"/>
          <w:lang w:eastAsia="de-DE"/>
        </w:rPr>
        <w:br/>
        <w:t>Und hilf uns durch deins Geistes Kraft</w:t>
      </w:r>
      <w:r w:rsidRPr="00B223A7">
        <w:rPr>
          <w:rFonts w:eastAsia="Times New Roman"/>
          <w:szCs w:val="24"/>
          <w:lang w:eastAsia="de-DE"/>
        </w:rPr>
        <w:br/>
        <w:t xml:space="preserve">In dir viel Frucht zu bringen. </w:t>
      </w:r>
    </w:p>
    <w:p w14:paraId="44B70AD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dich verwelken wir gar bald</w:t>
      </w:r>
      <w:r w:rsidRPr="00B223A7">
        <w:rPr>
          <w:rFonts w:eastAsia="Times New Roman"/>
          <w:szCs w:val="24"/>
          <w:lang w:eastAsia="de-DE"/>
        </w:rPr>
        <w:br/>
        <w:t>Und werden Wasserranken.</w:t>
      </w:r>
      <w:r w:rsidRPr="00B223A7">
        <w:rPr>
          <w:rFonts w:eastAsia="Times New Roman"/>
          <w:szCs w:val="24"/>
          <w:lang w:eastAsia="de-DE"/>
        </w:rPr>
        <w:br/>
        <w:t>Durch dein Wort uns fest an dir halt,</w:t>
      </w:r>
      <w:r w:rsidRPr="00B223A7">
        <w:rPr>
          <w:rFonts w:eastAsia="Times New Roman"/>
          <w:szCs w:val="24"/>
          <w:lang w:eastAsia="de-DE"/>
        </w:rPr>
        <w:br/>
        <w:t>Dass wir von dir nicht wanken.</w:t>
      </w:r>
      <w:r w:rsidRPr="00B223A7">
        <w:rPr>
          <w:rFonts w:eastAsia="Times New Roman"/>
          <w:szCs w:val="24"/>
          <w:lang w:eastAsia="de-DE"/>
        </w:rPr>
        <w:br/>
        <w:t>Dem Vater uns durchs Kreuz behack</w:t>
      </w:r>
      <w:r>
        <w:rPr>
          <w:rStyle w:val="Funotenzeichen"/>
          <w:rFonts w:eastAsia="Times New Roman"/>
          <w:szCs w:val="24"/>
          <w:lang w:eastAsia="de-DE"/>
        </w:rPr>
        <w:footnoteReference w:id="13"/>
      </w:r>
      <w:r w:rsidRPr="00B223A7">
        <w:rPr>
          <w:rFonts w:eastAsia="Times New Roman"/>
          <w:szCs w:val="24"/>
          <w:lang w:eastAsia="de-DE"/>
        </w:rPr>
        <w:br/>
        <w:t xml:space="preserve">Und alles </w:t>
      </w:r>
      <w:proofErr w:type="spellStart"/>
      <w:r w:rsidRPr="00B223A7">
        <w:rPr>
          <w:rFonts w:eastAsia="Times New Roman"/>
          <w:szCs w:val="24"/>
          <w:lang w:eastAsia="de-DE"/>
        </w:rPr>
        <w:t>Übrigs</w:t>
      </w:r>
      <w:proofErr w:type="spellEnd"/>
      <w:r w:rsidRPr="00B223A7">
        <w:rPr>
          <w:rFonts w:eastAsia="Times New Roman"/>
          <w:szCs w:val="24"/>
          <w:lang w:eastAsia="de-DE"/>
        </w:rPr>
        <w:t xml:space="preserve"> von uns zwack,</w:t>
      </w:r>
      <w:r w:rsidRPr="00B223A7">
        <w:rPr>
          <w:rFonts w:eastAsia="Times New Roman"/>
          <w:szCs w:val="24"/>
          <w:lang w:eastAsia="de-DE"/>
        </w:rPr>
        <w:br/>
        <w:t xml:space="preserve">Dass wir gereinigt werden. </w:t>
      </w:r>
    </w:p>
    <w:p w14:paraId="3D269B6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Hilf auch, dass wir in deinem Berg,</w:t>
      </w:r>
      <w:r w:rsidRPr="00B223A7">
        <w:rPr>
          <w:rFonts w:eastAsia="Times New Roman"/>
          <w:szCs w:val="24"/>
          <w:lang w:eastAsia="de-DE"/>
        </w:rPr>
        <w:br/>
        <w:t>Im christlichen Weingarten,</w:t>
      </w:r>
      <w:r w:rsidRPr="00B223A7">
        <w:rPr>
          <w:rFonts w:eastAsia="Times New Roman"/>
          <w:szCs w:val="24"/>
          <w:lang w:eastAsia="de-DE"/>
        </w:rPr>
        <w:br/>
        <w:t xml:space="preserve">Uns allweg </w:t>
      </w:r>
      <w:proofErr w:type="spellStart"/>
      <w:r w:rsidRPr="00B223A7">
        <w:rPr>
          <w:rFonts w:eastAsia="Times New Roman"/>
          <w:szCs w:val="24"/>
          <w:lang w:eastAsia="de-DE"/>
        </w:rPr>
        <w:t>fleißen</w:t>
      </w:r>
      <w:proofErr w:type="spellEnd"/>
      <w:r w:rsidRPr="00B223A7">
        <w:rPr>
          <w:rFonts w:eastAsia="Times New Roman"/>
          <w:szCs w:val="24"/>
          <w:lang w:eastAsia="de-DE"/>
        </w:rPr>
        <w:t xml:space="preserve"> guter Werk</w:t>
      </w:r>
      <w:r w:rsidRPr="00B223A7">
        <w:rPr>
          <w:rFonts w:eastAsia="Times New Roman"/>
          <w:szCs w:val="24"/>
          <w:lang w:eastAsia="de-DE"/>
        </w:rPr>
        <w:br/>
        <w:t>Und unser Amt recht warten.</w:t>
      </w:r>
      <w:r w:rsidRPr="00B223A7">
        <w:rPr>
          <w:rFonts w:eastAsia="Times New Roman"/>
          <w:szCs w:val="24"/>
          <w:lang w:eastAsia="de-DE"/>
        </w:rPr>
        <w:br/>
        <w:t xml:space="preserve">Und darin </w:t>
      </w:r>
      <w:proofErr w:type="spellStart"/>
      <w:r w:rsidRPr="00B223A7">
        <w:rPr>
          <w:rFonts w:eastAsia="Times New Roman"/>
          <w:szCs w:val="24"/>
          <w:lang w:eastAsia="de-DE"/>
        </w:rPr>
        <w:t>nichtes</w:t>
      </w:r>
      <w:proofErr w:type="spellEnd"/>
      <w:r w:rsidRPr="00B223A7">
        <w:rPr>
          <w:rFonts w:eastAsia="Times New Roman"/>
          <w:szCs w:val="24"/>
          <w:lang w:eastAsia="de-DE"/>
        </w:rPr>
        <w:t xml:space="preserve"> suchen mehr,</w:t>
      </w:r>
      <w:r w:rsidRPr="00B223A7">
        <w:rPr>
          <w:rFonts w:eastAsia="Times New Roman"/>
          <w:szCs w:val="24"/>
          <w:lang w:eastAsia="de-DE"/>
        </w:rPr>
        <w:br/>
        <w:t>Als deines Namens Lob und Ehr</w:t>
      </w:r>
      <w:r w:rsidRPr="00B223A7">
        <w:rPr>
          <w:rFonts w:eastAsia="Times New Roman"/>
          <w:szCs w:val="24"/>
          <w:lang w:eastAsia="de-DE"/>
        </w:rPr>
        <w:br/>
        <w:t xml:space="preserve">und unsers Nächsten Frommen. Amen. </w:t>
      </w:r>
    </w:p>
    <w:p w14:paraId="0D2500C9" w14:textId="77777777" w:rsidR="00620594" w:rsidRDefault="00620594" w:rsidP="00620594">
      <w:pPr>
        <w:pStyle w:val="berschrift1"/>
      </w:pPr>
      <w:r w:rsidRPr="00B223A7">
        <w:t>O du getreuer Jesu Christ</w:t>
      </w:r>
    </w:p>
    <w:p w14:paraId="5F9BD93D" w14:textId="77777777" w:rsidR="00620594" w:rsidRPr="00ED6DE5" w:rsidRDefault="00620594" w:rsidP="00620594">
      <w:pPr>
        <w:rPr>
          <w:b/>
          <w:lang w:eastAsia="de-DE"/>
        </w:rPr>
      </w:pPr>
      <w:r w:rsidRPr="00ED6DE5">
        <w:rPr>
          <w:b/>
          <w:lang w:eastAsia="de-DE"/>
        </w:rPr>
        <w:t>Ein Gebet nach dem Evangelium am 3. Advent.</w:t>
      </w:r>
    </w:p>
    <w:p w14:paraId="78E9D82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3E16CFC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du getreuer Jesu Christ,</w:t>
      </w:r>
      <w:r w:rsidRPr="00B223A7">
        <w:rPr>
          <w:rFonts w:eastAsia="Times New Roman"/>
          <w:szCs w:val="24"/>
          <w:lang w:eastAsia="de-DE"/>
        </w:rPr>
        <w:br/>
        <w:t>Wahr Gott in unserm Fleische,</w:t>
      </w:r>
      <w:r w:rsidRPr="00B223A7">
        <w:rPr>
          <w:rFonts w:eastAsia="Times New Roman"/>
          <w:szCs w:val="24"/>
          <w:lang w:eastAsia="de-DE"/>
        </w:rPr>
        <w:br/>
        <w:t>Der du der recht Messias bist,</w:t>
      </w:r>
      <w:r w:rsidRPr="00B223A7">
        <w:rPr>
          <w:rFonts w:eastAsia="Times New Roman"/>
          <w:szCs w:val="24"/>
          <w:lang w:eastAsia="de-DE"/>
        </w:rPr>
        <w:br/>
        <w:t>Der ganzen Welt verheißen,</w:t>
      </w:r>
      <w:r w:rsidRPr="00B223A7">
        <w:rPr>
          <w:rFonts w:eastAsia="Times New Roman"/>
          <w:szCs w:val="24"/>
          <w:lang w:eastAsia="de-DE"/>
        </w:rPr>
        <w:br/>
        <w:t xml:space="preserve">Und außer dir kein </w:t>
      </w:r>
      <w:proofErr w:type="spellStart"/>
      <w:r w:rsidRPr="00B223A7">
        <w:rPr>
          <w:rFonts w:eastAsia="Times New Roman"/>
          <w:szCs w:val="24"/>
          <w:lang w:eastAsia="de-DE"/>
        </w:rPr>
        <w:t>ander</w:t>
      </w:r>
      <w:proofErr w:type="spellEnd"/>
      <w:r w:rsidRPr="00B223A7">
        <w:rPr>
          <w:rFonts w:eastAsia="Times New Roman"/>
          <w:szCs w:val="24"/>
          <w:lang w:eastAsia="de-DE"/>
        </w:rPr>
        <w:t xml:space="preserve"> Held</w:t>
      </w:r>
      <w:r w:rsidRPr="00B223A7">
        <w:rPr>
          <w:rFonts w:eastAsia="Times New Roman"/>
          <w:szCs w:val="24"/>
          <w:lang w:eastAsia="de-DE"/>
        </w:rPr>
        <w:br/>
        <w:t>zu warten steht auf dieser Welt,</w:t>
      </w:r>
      <w:r w:rsidRPr="00B223A7">
        <w:rPr>
          <w:rFonts w:eastAsia="Times New Roman"/>
          <w:szCs w:val="24"/>
          <w:lang w:eastAsia="de-DE"/>
        </w:rPr>
        <w:br/>
        <w:t xml:space="preserve">Als wohl die Juden sagen. </w:t>
      </w:r>
    </w:p>
    <w:p w14:paraId="0C2CC26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Hilf, dass wir dich als Diener treu</w:t>
      </w:r>
      <w:r w:rsidRPr="00B223A7">
        <w:rPr>
          <w:rFonts w:eastAsia="Times New Roman"/>
          <w:szCs w:val="24"/>
          <w:lang w:eastAsia="de-DE"/>
        </w:rPr>
        <w:br/>
        <w:t>Mit Herz und Mund bekennen,</w:t>
      </w:r>
      <w:r w:rsidRPr="00B223A7">
        <w:rPr>
          <w:rFonts w:eastAsia="Times New Roman"/>
          <w:szCs w:val="24"/>
          <w:lang w:eastAsia="de-DE"/>
        </w:rPr>
        <w:br/>
        <w:t>Und uns von dir kein Lieb noch Scheu</w:t>
      </w:r>
      <w:r w:rsidRPr="00B223A7">
        <w:rPr>
          <w:rFonts w:eastAsia="Times New Roman"/>
          <w:szCs w:val="24"/>
          <w:lang w:eastAsia="de-DE"/>
        </w:rPr>
        <w:br/>
        <w:t xml:space="preserve">Durch Ärgernis </w:t>
      </w:r>
      <w:proofErr w:type="spellStart"/>
      <w:r w:rsidRPr="00B223A7">
        <w:rPr>
          <w:rFonts w:eastAsia="Times New Roman"/>
          <w:szCs w:val="24"/>
          <w:lang w:eastAsia="de-DE"/>
        </w:rPr>
        <w:t>lan</w:t>
      </w:r>
      <w:proofErr w:type="spellEnd"/>
      <w:r w:rsidRPr="00B223A7">
        <w:rPr>
          <w:rFonts w:eastAsia="Times New Roman"/>
          <w:szCs w:val="24"/>
          <w:lang w:eastAsia="de-DE"/>
        </w:rPr>
        <w:t xml:space="preserve"> trennen,</w:t>
      </w:r>
      <w:r w:rsidRPr="00B223A7">
        <w:rPr>
          <w:rFonts w:eastAsia="Times New Roman"/>
          <w:szCs w:val="24"/>
          <w:lang w:eastAsia="de-DE"/>
        </w:rPr>
        <w:br/>
        <w:t>Sondern stracks bei dem Worte dein</w:t>
      </w:r>
      <w:r w:rsidRPr="00B223A7">
        <w:rPr>
          <w:rFonts w:eastAsia="Times New Roman"/>
          <w:szCs w:val="24"/>
          <w:lang w:eastAsia="de-DE"/>
        </w:rPr>
        <w:br/>
        <w:t>Verharren und drauf schlafen ein,</w:t>
      </w:r>
      <w:r w:rsidRPr="00B223A7">
        <w:rPr>
          <w:rFonts w:eastAsia="Times New Roman"/>
          <w:szCs w:val="24"/>
          <w:lang w:eastAsia="de-DE"/>
        </w:rPr>
        <w:br/>
        <w:t xml:space="preserve">Wie Sankt Johann der Täufer. </w:t>
      </w:r>
    </w:p>
    <w:p w14:paraId="2C2AD877" w14:textId="77777777" w:rsidR="00620594" w:rsidRDefault="00620594" w:rsidP="00620594">
      <w:pPr>
        <w:pStyle w:val="berschrift1"/>
      </w:pPr>
      <w:r w:rsidRPr="00B223A7">
        <w:t>O Gott, der du die Menschenkind</w:t>
      </w:r>
    </w:p>
    <w:p w14:paraId="02BF080E" w14:textId="77777777" w:rsidR="00620594" w:rsidRPr="00542040" w:rsidRDefault="00620594" w:rsidP="00620594">
      <w:pPr>
        <w:rPr>
          <w:b/>
          <w:lang w:eastAsia="de-DE"/>
        </w:rPr>
      </w:pPr>
      <w:r w:rsidRPr="00542040">
        <w:rPr>
          <w:b/>
          <w:lang w:eastAsia="de-DE"/>
        </w:rPr>
        <w:t>Der 90. Psalm.</w:t>
      </w:r>
    </w:p>
    <w:p w14:paraId="75A4A4C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Ach, lieben Christen, seid getrost. </w:t>
      </w:r>
    </w:p>
    <w:p w14:paraId="4851454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Gott, der du die Menschenkind,</w:t>
      </w:r>
      <w:r w:rsidRPr="00B223A7">
        <w:rPr>
          <w:rFonts w:eastAsia="Times New Roman"/>
          <w:szCs w:val="24"/>
          <w:lang w:eastAsia="de-DE"/>
        </w:rPr>
        <w:br/>
        <w:t>So deinen Sohn bekennen,</w:t>
      </w:r>
      <w:r w:rsidRPr="00B223A7">
        <w:rPr>
          <w:rFonts w:eastAsia="Times New Roman"/>
          <w:szCs w:val="24"/>
          <w:lang w:eastAsia="de-DE"/>
        </w:rPr>
        <w:br/>
        <w:t>Eh denn die Berg geschaffen sind</w:t>
      </w:r>
      <w:r w:rsidRPr="00B223A7">
        <w:rPr>
          <w:rFonts w:eastAsia="Times New Roman"/>
          <w:szCs w:val="24"/>
          <w:lang w:eastAsia="de-DE"/>
        </w:rPr>
        <w:br/>
        <w:t>Hast wissen fein zu nennen,</w:t>
      </w:r>
      <w:r w:rsidRPr="00B223A7">
        <w:rPr>
          <w:rFonts w:eastAsia="Times New Roman"/>
          <w:szCs w:val="24"/>
          <w:lang w:eastAsia="de-DE"/>
        </w:rPr>
        <w:br/>
        <w:t xml:space="preserve">Und sie </w:t>
      </w:r>
      <w:proofErr w:type="spellStart"/>
      <w:r w:rsidRPr="00B223A7">
        <w:rPr>
          <w:rFonts w:eastAsia="Times New Roman"/>
          <w:szCs w:val="24"/>
          <w:lang w:eastAsia="de-DE"/>
        </w:rPr>
        <w:t>gesehn</w:t>
      </w:r>
      <w:proofErr w:type="spellEnd"/>
      <w:r w:rsidRPr="00B223A7">
        <w:rPr>
          <w:rFonts w:eastAsia="Times New Roman"/>
          <w:szCs w:val="24"/>
          <w:lang w:eastAsia="de-DE"/>
        </w:rPr>
        <w:t xml:space="preserve"> im Gnadenbund,</w:t>
      </w:r>
      <w:r w:rsidRPr="00B223A7">
        <w:rPr>
          <w:rFonts w:eastAsia="Times New Roman"/>
          <w:szCs w:val="24"/>
          <w:lang w:eastAsia="de-DE"/>
        </w:rPr>
        <w:br/>
        <w:t>Eh denn da ist der Erden Grund</w:t>
      </w:r>
      <w:r w:rsidRPr="00B223A7">
        <w:rPr>
          <w:rFonts w:eastAsia="Times New Roman"/>
          <w:szCs w:val="24"/>
          <w:lang w:eastAsia="de-DE"/>
        </w:rPr>
        <w:br/>
        <w:t xml:space="preserve">Durchs Wort </w:t>
      </w:r>
      <w:proofErr w:type="spellStart"/>
      <w:r w:rsidRPr="00B223A7">
        <w:rPr>
          <w:rFonts w:eastAsia="Times New Roman"/>
          <w:szCs w:val="24"/>
          <w:lang w:eastAsia="de-DE"/>
        </w:rPr>
        <w:t>geleget</w:t>
      </w:r>
      <w:proofErr w:type="spellEnd"/>
      <w:r w:rsidRPr="00B223A7">
        <w:rPr>
          <w:rFonts w:eastAsia="Times New Roman"/>
          <w:szCs w:val="24"/>
          <w:lang w:eastAsia="de-DE"/>
        </w:rPr>
        <w:t xml:space="preserve"> worden. </w:t>
      </w:r>
    </w:p>
    <w:p w14:paraId="70DB720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Sieh doch, wie wir durch Adams Fall</w:t>
      </w:r>
      <w:r w:rsidRPr="00B223A7">
        <w:rPr>
          <w:rFonts w:eastAsia="Times New Roman"/>
          <w:szCs w:val="24"/>
          <w:lang w:eastAsia="de-DE"/>
        </w:rPr>
        <w:br/>
        <w:t>So schändlich sind verderbet;</w:t>
      </w:r>
      <w:r w:rsidRPr="00B223A7">
        <w:rPr>
          <w:rFonts w:eastAsia="Times New Roman"/>
          <w:szCs w:val="24"/>
          <w:lang w:eastAsia="de-DE"/>
        </w:rPr>
        <w:br/>
        <w:t>Der Tod, der folgt uns überall</w:t>
      </w:r>
      <w:r w:rsidRPr="00B223A7">
        <w:rPr>
          <w:rFonts w:eastAsia="Times New Roman"/>
          <w:szCs w:val="24"/>
          <w:lang w:eastAsia="de-DE"/>
        </w:rPr>
        <w:br/>
        <w:t xml:space="preserve">Und ist uns </w:t>
      </w:r>
      <w:proofErr w:type="spellStart"/>
      <w:r w:rsidRPr="00B223A7">
        <w:rPr>
          <w:rFonts w:eastAsia="Times New Roman"/>
          <w:szCs w:val="24"/>
          <w:lang w:eastAsia="de-DE"/>
        </w:rPr>
        <w:t>angeerbet</w:t>
      </w:r>
      <w:proofErr w:type="spellEnd"/>
      <w:r w:rsidRPr="00B223A7">
        <w:rPr>
          <w:rFonts w:eastAsia="Times New Roman"/>
          <w:szCs w:val="24"/>
          <w:lang w:eastAsia="de-DE"/>
        </w:rPr>
        <w:t>;</w:t>
      </w:r>
      <w:r w:rsidRPr="00B223A7">
        <w:rPr>
          <w:rFonts w:eastAsia="Times New Roman"/>
          <w:szCs w:val="24"/>
          <w:lang w:eastAsia="de-DE"/>
        </w:rPr>
        <w:br/>
        <w:t>Er steckt in unserm Fleisch und Bein</w:t>
      </w:r>
      <w:r w:rsidRPr="00B223A7">
        <w:rPr>
          <w:rFonts w:eastAsia="Times New Roman"/>
          <w:szCs w:val="24"/>
          <w:lang w:eastAsia="de-DE"/>
        </w:rPr>
        <w:br/>
        <w:t>Und nagt die Menschen groß und klein,</w:t>
      </w:r>
      <w:r w:rsidRPr="00B223A7">
        <w:rPr>
          <w:rFonts w:eastAsia="Times New Roman"/>
          <w:szCs w:val="24"/>
          <w:lang w:eastAsia="de-DE"/>
        </w:rPr>
        <w:br/>
        <w:t xml:space="preserve">Bis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sie verderbet. </w:t>
      </w:r>
    </w:p>
    <w:p w14:paraId="2DB19FE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Wir wachsen wie die Blumen auf,</w:t>
      </w:r>
      <w:r w:rsidRPr="00B223A7">
        <w:rPr>
          <w:rFonts w:eastAsia="Times New Roman"/>
          <w:szCs w:val="24"/>
          <w:lang w:eastAsia="de-DE"/>
        </w:rPr>
        <w:br/>
        <w:t xml:space="preserve">Und fallen wieder </w:t>
      </w:r>
      <w:proofErr w:type="spellStart"/>
      <w:r w:rsidRPr="00B223A7">
        <w:rPr>
          <w:rFonts w:eastAsia="Times New Roman"/>
          <w:szCs w:val="24"/>
          <w:lang w:eastAsia="de-DE"/>
        </w:rPr>
        <w:t>abe</w:t>
      </w:r>
      <w:proofErr w:type="spellEnd"/>
      <w:r w:rsidRPr="00B223A7">
        <w:rPr>
          <w:rFonts w:eastAsia="Times New Roman"/>
          <w:szCs w:val="24"/>
          <w:lang w:eastAsia="de-DE"/>
        </w:rPr>
        <w:t>;</w:t>
      </w:r>
      <w:r w:rsidRPr="00B223A7">
        <w:rPr>
          <w:rFonts w:eastAsia="Times New Roman"/>
          <w:szCs w:val="24"/>
          <w:lang w:eastAsia="de-DE"/>
        </w:rPr>
        <w:br/>
        <w:t xml:space="preserve">Man trägt </w:t>
      </w:r>
      <w:proofErr w:type="spellStart"/>
      <w:r w:rsidRPr="00B223A7">
        <w:rPr>
          <w:rFonts w:eastAsia="Times New Roman"/>
          <w:szCs w:val="24"/>
          <w:lang w:eastAsia="de-DE"/>
        </w:rPr>
        <w:t>bisweil</w:t>
      </w:r>
      <w:proofErr w:type="spellEnd"/>
      <w:r w:rsidRPr="00B223A7">
        <w:rPr>
          <w:rFonts w:eastAsia="Times New Roman"/>
          <w:szCs w:val="24"/>
          <w:lang w:eastAsia="de-DE"/>
        </w:rPr>
        <w:t xml:space="preserve"> mit großem Hauf</w:t>
      </w:r>
      <w:r w:rsidRPr="00B223A7">
        <w:rPr>
          <w:rFonts w:eastAsia="Times New Roman"/>
          <w:szCs w:val="24"/>
          <w:lang w:eastAsia="de-DE"/>
        </w:rPr>
        <w:br/>
        <w:t>Die Menschenkind zum Grabe.</w:t>
      </w:r>
      <w:r w:rsidRPr="00B223A7">
        <w:rPr>
          <w:rFonts w:eastAsia="Times New Roman"/>
          <w:szCs w:val="24"/>
          <w:lang w:eastAsia="de-DE"/>
        </w:rPr>
        <w:br/>
        <w:t>Das macht, HErr, dein gerechter Zorn,</w:t>
      </w:r>
      <w:r w:rsidRPr="00B223A7">
        <w:rPr>
          <w:rFonts w:eastAsia="Times New Roman"/>
          <w:szCs w:val="24"/>
          <w:lang w:eastAsia="de-DE"/>
        </w:rPr>
        <w:br/>
        <w:t xml:space="preserve">Dieweil wir sind in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w:t>
      </w:r>
      <w:proofErr w:type="spellStart"/>
      <w:r w:rsidRPr="00B223A7">
        <w:rPr>
          <w:rFonts w:eastAsia="Times New Roman"/>
          <w:szCs w:val="24"/>
          <w:lang w:eastAsia="de-DE"/>
        </w:rPr>
        <w:t>geborn</w:t>
      </w:r>
      <w:proofErr w:type="spellEnd"/>
      <w:r w:rsidRPr="00B223A7">
        <w:rPr>
          <w:rFonts w:eastAsia="Times New Roman"/>
          <w:szCs w:val="24"/>
          <w:lang w:eastAsia="de-DE"/>
        </w:rPr>
        <w:br/>
        <w:t xml:space="preserve">Und dein Gebot nicht halten. </w:t>
      </w:r>
    </w:p>
    <w:p w14:paraId="125121D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Darum wir auch von deinem Grimm</w:t>
      </w:r>
      <w:r w:rsidRPr="00B223A7">
        <w:rPr>
          <w:rFonts w:eastAsia="Times New Roman"/>
          <w:szCs w:val="24"/>
          <w:lang w:eastAsia="de-DE"/>
        </w:rPr>
        <w:br/>
        <w:t>So schnell verzehret werden;</w:t>
      </w:r>
      <w:r w:rsidRPr="00B223A7">
        <w:rPr>
          <w:rFonts w:eastAsia="Times New Roman"/>
          <w:szCs w:val="24"/>
          <w:lang w:eastAsia="de-DE"/>
        </w:rPr>
        <w:br/>
        <w:t xml:space="preserve">Ehe </w:t>
      </w:r>
      <w:proofErr w:type="spellStart"/>
      <w:r w:rsidRPr="00B223A7">
        <w:rPr>
          <w:rFonts w:eastAsia="Times New Roman"/>
          <w:szCs w:val="24"/>
          <w:lang w:eastAsia="de-DE"/>
        </w:rPr>
        <w:t>mans</w:t>
      </w:r>
      <w:proofErr w:type="spellEnd"/>
      <w:r w:rsidRPr="00B223A7">
        <w:rPr>
          <w:rFonts w:eastAsia="Times New Roman"/>
          <w:szCs w:val="24"/>
          <w:lang w:eastAsia="de-DE"/>
        </w:rPr>
        <w:t xml:space="preserve"> vorsieht </w:t>
      </w:r>
      <w:proofErr w:type="spellStart"/>
      <w:r w:rsidRPr="00B223A7">
        <w:rPr>
          <w:rFonts w:eastAsia="Times New Roman"/>
          <w:szCs w:val="24"/>
          <w:lang w:eastAsia="de-DE"/>
        </w:rPr>
        <w:t>gehn</w:t>
      </w:r>
      <w:proofErr w:type="spellEnd"/>
      <w:r w:rsidRPr="00B223A7">
        <w:rPr>
          <w:rFonts w:eastAsia="Times New Roman"/>
          <w:szCs w:val="24"/>
          <w:lang w:eastAsia="de-DE"/>
        </w:rPr>
        <w:t xml:space="preserve"> wir dahin</w:t>
      </w:r>
      <w:r w:rsidRPr="00B223A7">
        <w:rPr>
          <w:rFonts w:eastAsia="Times New Roman"/>
          <w:szCs w:val="24"/>
          <w:lang w:eastAsia="de-DE"/>
        </w:rPr>
        <w:br/>
        <w:t>Und liegen in der Erden,</w:t>
      </w:r>
      <w:r w:rsidRPr="00B223A7">
        <w:rPr>
          <w:rFonts w:eastAsia="Times New Roman"/>
          <w:szCs w:val="24"/>
          <w:lang w:eastAsia="de-DE"/>
        </w:rPr>
        <w:br/>
        <w:t>Und bringen in geringer Ruh</w:t>
      </w:r>
      <w:r w:rsidRPr="00B223A7">
        <w:rPr>
          <w:rFonts w:eastAsia="Times New Roman"/>
          <w:szCs w:val="24"/>
          <w:lang w:eastAsia="de-DE"/>
        </w:rPr>
        <w:br/>
        <w:t>Wie ein Geschwätz das Leben zu</w:t>
      </w:r>
      <w:r w:rsidRPr="00B223A7">
        <w:rPr>
          <w:rFonts w:eastAsia="Times New Roman"/>
          <w:szCs w:val="24"/>
          <w:lang w:eastAsia="de-DE"/>
        </w:rPr>
        <w:br/>
        <w:t xml:space="preserve">Und fliehen gleich von hinnen. </w:t>
      </w:r>
    </w:p>
    <w:p w14:paraId="4D8BE74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Ach, wie gar nichts ist unser Zeit,</w:t>
      </w:r>
      <w:r w:rsidRPr="00B223A7">
        <w:rPr>
          <w:rFonts w:eastAsia="Times New Roman"/>
          <w:szCs w:val="24"/>
          <w:lang w:eastAsia="de-DE"/>
        </w:rPr>
        <w:br/>
        <w:t>HErr, gegen dich zu rechen!</w:t>
      </w:r>
      <w:r w:rsidRPr="00B223A7">
        <w:rPr>
          <w:rFonts w:eastAsia="Times New Roman"/>
          <w:szCs w:val="24"/>
          <w:lang w:eastAsia="de-DE"/>
        </w:rPr>
        <w:br/>
        <w:t>Du bist ein Gott von Ewigkeit,</w:t>
      </w:r>
      <w:r w:rsidRPr="00B223A7">
        <w:rPr>
          <w:rFonts w:eastAsia="Times New Roman"/>
          <w:szCs w:val="24"/>
          <w:lang w:eastAsia="de-DE"/>
        </w:rPr>
        <w:br/>
        <w:t>Dem nichts kann widersprechen.</w:t>
      </w:r>
      <w:r w:rsidRPr="00B223A7">
        <w:rPr>
          <w:rFonts w:eastAsia="Times New Roman"/>
          <w:szCs w:val="24"/>
          <w:lang w:eastAsia="de-DE"/>
        </w:rPr>
        <w:br/>
        <w:t>Du bleibest immer für und für,</w:t>
      </w:r>
      <w:r w:rsidRPr="00B223A7">
        <w:rPr>
          <w:rFonts w:eastAsia="Times New Roman"/>
          <w:szCs w:val="24"/>
          <w:lang w:eastAsia="de-DE"/>
        </w:rPr>
        <w:br/>
        <w:t>Ja, tausend Jahr, die sind vor dir</w:t>
      </w:r>
      <w:r w:rsidRPr="00B223A7">
        <w:rPr>
          <w:rFonts w:eastAsia="Times New Roman"/>
          <w:szCs w:val="24"/>
          <w:lang w:eastAsia="de-DE"/>
        </w:rPr>
        <w:br/>
        <w:t xml:space="preserve">Gleich wie ein Tag auf Erden. </w:t>
      </w:r>
    </w:p>
    <w:p w14:paraId="0B35900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Der Menschen Leben aber ist</w:t>
      </w:r>
      <w:r w:rsidRPr="00B223A7">
        <w:rPr>
          <w:rFonts w:eastAsia="Times New Roman"/>
          <w:szCs w:val="24"/>
          <w:lang w:eastAsia="de-DE"/>
        </w:rPr>
        <w:br/>
        <w:t>Gar kurz und voller Plagen,</w:t>
      </w:r>
      <w:r w:rsidRPr="00B223A7">
        <w:rPr>
          <w:rFonts w:eastAsia="Times New Roman"/>
          <w:szCs w:val="24"/>
          <w:lang w:eastAsia="de-DE"/>
        </w:rPr>
        <w:br/>
        <w:t>Noch stecken sie voll arger List</w:t>
      </w:r>
      <w:r w:rsidRPr="00B223A7">
        <w:rPr>
          <w:rFonts w:eastAsia="Times New Roman"/>
          <w:szCs w:val="24"/>
          <w:lang w:eastAsia="de-DE"/>
        </w:rPr>
        <w:br/>
        <w:t>Und lassen ihn nicht sagen,</w:t>
      </w:r>
      <w:r w:rsidRPr="00B223A7">
        <w:rPr>
          <w:rFonts w:eastAsia="Times New Roman"/>
          <w:szCs w:val="24"/>
          <w:lang w:eastAsia="de-DE"/>
        </w:rPr>
        <w:br/>
        <w:t xml:space="preserve">Als </w:t>
      </w:r>
      <w:proofErr w:type="spellStart"/>
      <w:r w:rsidRPr="00B223A7">
        <w:rPr>
          <w:rFonts w:eastAsia="Times New Roman"/>
          <w:szCs w:val="24"/>
          <w:lang w:eastAsia="de-DE"/>
        </w:rPr>
        <w:t>hätts</w:t>
      </w:r>
      <w:proofErr w:type="spellEnd"/>
      <w:r w:rsidRPr="00B223A7">
        <w:rPr>
          <w:rFonts w:eastAsia="Times New Roman"/>
          <w:szCs w:val="24"/>
          <w:lang w:eastAsia="de-DE"/>
        </w:rPr>
        <w:t xml:space="preserve"> mit ihnen kein Gefahr,</w:t>
      </w:r>
      <w:r w:rsidRPr="00B223A7">
        <w:rPr>
          <w:rFonts w:eastAsia="Times New Roman"/>
          <w:szCs w:val="24"/>
          <w:lang w:eastAsia="de-DE"/>
        </w:rPr>
        <w:br/>
        <w:t>Da sie doch selten achtzig Jahr</w:t>
      </w:r>
      <w:r w:rsidRPr="00B223A7">
        <w:rPr>
          <w:rFonts w:eastAsia="Times New Roman"/>
          <w:szCs w:val="24"/>
          <w:lang w:eastAsia="de-DE"/>
        </w:rPr>
        <w:br/>
        <w:t xml:space="preserve">In ihrem Lauf erreichen. </w:t>
      </w:r>
    </w:p>
    <w:p w14:paraId="20E222B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O HErr, lehr uns bedenken </w:t>
      </w:r>
      <w:proofErr w:type="spellStart"/>
      <w:r w:rsidRPr="00B223A7">
        <w:rPr>
          <w:rFonts w:eastAsia="Times New Roman"/>
          <w:szCs w:val="24"/>
          <w:lang w:eastAsia="de-DE"/>
        </w:rPr>
        <w:t>wol</w:t>
      </w:r>
      <w:proofErr w:type="spellEnd"/>
      <w:r w:rsidRPr="00B223A7">
        <w:rPr>
          <w:rFonts w:eastAsia="Times New Roman"/>
          <w:szCs w:val="24"/>
          <w:lang w:eastAsia="de-DE"/>
        </w:rPr>
        <w: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absterben müssen,</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Klugheit werden voll,</w:t>
      </w:r>
      <w:r w:rsidRPr="00B223A7">
        <w:rPr>
          <w:rFonts w:eastAsia="Times New Roman"/>
          <w:szCs w:val="24"/>
          <w:lang w:eastAsia="de-DE"/>
        </w:rPr>
        <w:br/>
        <w:t>In Zeit der Gnaden büßen</w:t>
      </w:r>
      <w:r w:rsidRPr="00B223A7">
        <w:rPr>
          <w:rFonts w:eastAsia="Times New Roman"/>
          <w:szCs w:val="24"/>
          <w:lang w:eastAsia="de-DE"/>
        </w:rPr>
        <w:br/>
        <w:t>Und uns zum Tod bereiten fein,</w:t>
      </w:r>
      <w:r w:rsidRPr="00B223A7">
        <w:rPr>
          <w:rFonts w:eastAsia="Times New Roman"/>
          <w:szCs w:val="24"/>
          <w:lang w:eastAsia="de-DE"/>
        </w:rPr>
        <w:br/>
        <w:t>Damit wir selig schlafen ein</w:t>
      </w:r>
      <w:r w:rsidRPr="00B223A7">
        <w:rPr>
          <w:rFonts w:eastAsia="Times New Roman"/>
          <w:szCs w:val="24"/>
          <w:lang w:eastAsia="de-DE"/>
        </w:rPr>
        <w:br/>
        <w:t xml:space="preserve">Auf Christum, unseren HERREN. </w:t>
      </w:r>
    </w:p>
    <w:p w14:paraId="1E5ADB1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Kehr dich zu uns, du frommer Gott,</w:t>
      </w:r>
      <w:r w:rsidRPr="00B223A7">
        <w:rPr>
          <w:rFonts w:eastAsia="Times New Roman"/>
          <w:szCs w:val="24"/>
          <w:lang w:eastAsia="de-DE"/>
        </w:rPr>
        <w:br/>
        <w:t>In diesen bösen Tagen</w:t>
      </w:r>
      <w:r w:rsidRPr="00B223A7">
        <w:rPr>
          <w:rFonts w:eastAsia="Times New Roman"/>
          <w:szCs w:val="24"/>
          <w:lang w:eastAsia="de-DE"/>
        </w:rPr>
        <w:br/>
        <w:t xml:space="preserve">Und </w:t>
      </w:r>
      <w:proofErr w:type="spellStart"/>
      <w:r w:rsidRPr="00B223A7">
        <w:rPr>
          <w:rFonts w:eastAsia="Times New Roman"/>
          <w:szCs w:val="24"/>
          <w:lang w:eastAsia="de-DE"/>
        </w:rPr>
        <w:t>thu</w:t>
      </w:r>
      <w:proofErr w:type="spellEnd"/>
      <w:r w:rsidRPr="00B223A7">
        <w:rPr>
          <w:rFonts w:eastAsia="Times New Roman"/>
          <w:szCs w:val="24"/>
          <w:lang w:eastAsia="de-DE"/>
        </w:rPr>
        <w:t xml:space="preserve"> dein Volk vors Teufels Spott</w:t>
      </w:r>
      <w:r w:rsidRPr="00B223A7">
        <w:rPr>
          <w:rFonts w:eastAsia="Times New Roman"/>
          <w:szCs w:val="24"/>
          <w:lang w:eastAsia="de-DE"/>
        </w:rPr>
        <w:br/>
        <w:t>In deinem Busen tragen.</w:t>
      </w:r>
      <w:r w:rsidRPr="00B223A7">
        <w:rPr>
          <w:rFonts w:eastAsia="Times New Roman"/>
          <w:szCs w:val="24"/>
          <w:lang w:eastAsia="de-DE"/>
        </w:rPr>
        <w:br/>
        <w:t xml:space="preserve">Schaff allen Christen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und Rath,</w:t>
      </w:r>
      <w:r w:rsidRPr="00B223A7">
        <w:rPr>
          <w:rFonts w:eastAsia="Times New Roman"/>
          <w:szCs w:val="24"/>
          <w:lang w:eastAsia="de-DE"/>
        </w:rPr>
        <w:br/>
        <w:t xml:space="preserve">Weil sie ihr Hoffnung früh und </w:t>
      </w:r>
      <w:proofErr w:type="spellStart"/>
      <w:r w:rsidRPr="00B223A7">
        <w:rPr>
          <w:rFonts w:eastAsia="Times New Roman"/>
          <w:szCs w:val="24"/>
          <w:lang w:eastAsia="de-DE"/>
        </w:rPr>
        <w:t>spat</w:t>
      </w:r>
      <w:proofErr w:type="spellEnd"/>
      <w:r w:rsidRPr="00B223A7">
        <w:rPr>
          <w:rFonts w:eastAsia="Times New Roman"/>
          <w:szCs w:val="24"/>
          <w:lang w:eastAsia="de-DE"/>
        </w:rPr>
        <w:br/>
        <w:t xml:space="preserve">Auf dich alleine setzen. </w:t>
      </w:r>
    </w:p>
    <w:p w14:paraId="1E92D61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Gib Glück zu allem Regiment</w:t>
      </w:r>
      <w:r w:rsidRPr="00B223A7">
        <w:rPr>
          <w:rFonts w:eastAsia="Times New Roman"/>
          <w:szCs w:val="24"/>
          <w:lang w:eastAsia="de-DE"/>
        </w:rPr>
        <w:br/>
        <w:t>In unserm ganzen Lande,</w:t>
      </w:r>
      <w:r w:rsidRPr="00B223A7">
        <w:rPr>
          <w:rFonts w:eastAsia="Times New Roman"/>
          <w:szCs w:val="24"/>
          <w:lang w:eastAsia="de-DE"/>
        </w:rPr>
        <w:br/>
        <w:t xml:space="preserve">Und segne aller Menschen </w:t>
      </w:r>
      <w:proofErr w:type="spellStart"/>
      <w:r w:rsidRPr="00B223A7">
        <w:rPr>
          <w:rFonts w:eastAsia="Times New Roman"/>
          <w:szCs w:val="24"/>
          <w:lang w:eastAsia="de-DE"/>
        </w:rPr>
        <w:t>Händ</w:t>
      </w:r>
      <w:proofErr w:type="spellEnd"/>
      <w:r w:rsidRPr="00B223A7">
        <w:rPr>
          <w:rFonts w:eastAsia="Times New Roman"/>
          <w:szCs w:val="24"/>
          <w:lang w:eastAsia="de-DE"/>
        </w:rPr>
        <w:br/>
        <w:t>In klein und großem Stande,</w:t>
      </w:r>
      <w:r w:rsidRPr="00B223A7">
        <w:rPr>
          <w:rFonts w:eastAsia="Times New Roman"/>
          <w:szCs w:val="24"/>
          <w:lang w:eastAsia="de-DE"/>
        </w:rPr>
        <w:br/>
        <w:t>So wollen wir mit lautem Schall</w:t>
      </w:r>
      <w:r w:rsidRPr="00B223A7">
        <w:rPr>
          <w:rFonts w:eastAsia="Times New Roman"/>
          <w:szCs w:val="24"/>
          <w:lang w:eastAsia="de-DE"/>
        </w:rPr>
        <w:br/>
        <w:t>Dich fröhlich preisen überall,</w:t>
      </w:r>
      <w:r w:rsidRPr="00B223A7">
        <w:rPr>
          <w:rFonts w:eastAsia="Times New Roman"/>
          <w:szCs w:val="24"/>
          <w:lang w:eastAsia="de-DE"/>
        </w:rPr>
        <w:br/>
        <w:t xml:space="preserve">Weil wir auf Erden leben. </w:t>
      </w:r>
    </w:p>
    <w:p w14:paraId="022B418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Amen.</w:t>
      </w:r>
    </w:p>
    <w:p w14:paraId="507E0C2B" w14:textId="77777777" w:rsidR="00620594" w:rsidRDefault="00620594" w:rsidP="00620594">
      <w:pPr>
        <w:pStyle w:val="berschrift1"/>
      </w:pPr>
      <w:r w:rsidRPr="00B223A7">
        <w:t>O Gott, der du im letzten Teil</w:t>
      </w:r>
    </w:p>
    <w:p w14:paraId="0EA5C0F1" w14:textId="77777777" w:rsidR="00620594" w:rsidRPr="00B223A7" w:rsidRDefault="00620594" w:rsidP="00620594">
      <w:pPr>
        <w:rPr>
          <w:b/>
          <w:lang w:eastAsia="de-DE"/>
        </w:rPr>
      </w:pPr>
      <w:r w:rsidRPr="00B223A7">
        <w:rPr>
          <w:b/>
          <w:lang w:eastAsia="de-DE"/>
        </w:rPr>
        <w:t>Ein Gebet nach dem Evangelio am andern Sonntage nach Trinitatis.</w:t>
      </w:r>
    </w:p>
    <w:p w14:paraId="07E79693"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Wär Gott nicht mit uns diese Zeit. </w:t>
      </w:r>
    </w:p>
    <w:p w14:paraId="5A8841A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Gott, der du im letzten Teil</w:t>
      </w:r>
      <w:r w:rsidRPr="00B223A7">
        <w:rPr>
          <w:rFonts w:eastAsia="Times New Roman"/>
          <w:szCs w:val="24"/>
          <w:lang w:eastAsia="de-DE"/>
        </w:rPr>
        <w:br/>
        <w:t>Der Welt aus lauter Gnaden</w:t>
      </w:r>
      <w:r w:rsidRPr="00B223A7">
        <w:rPr>
          <w:rFonts w:eastAsia="Times New Roman"/>
          <w:szCs w:val="24"/>
          <w:lang w:eastAsia="de-DE"/>
        </w:rPr>
        <w:br/>
        <w:t>Uns Heiden lasst zu deinem Heil.</w:t>
      </w:r>
      <w:r w:rsidRPr="00B223A7">
        <w:rPr>
          <w:rFonts w:eastAsia="Times New Roman"/>
          <w:szCs w:val="24"/>
          <w:lang w:eastAsia="de-DE"/>
        </w:rPr>
        <w:br/>
        <w:t>Durchs Evangelium laden</w:t>
      </w:r>
      <w:r w:rsidRPr="00B223A7">
        <w:rPr>
          <w:rFonts w:eastAsia="Times New Roman"/>
          <w:szCs w:val="24"/>
          <w:lang w:eastAsia="de-DE"/>
        </w:rPr>
        <w:br/>
        <w:t>Und willst, dass wir an deinen Sohn</w:t>
      </w:r>
      <w:r w:rsidRPr="00B223A7">
        <w:rPr>
          <w:rFonts w:eastAsia="Times New Roman"/>
          <w:szCs w:val="24"/>
          <w:lang w:eastAsia="de-DE"/>
        </w:rPr>
        <w:br/>
        <w:t>Solln glauben und des Himmels Thron</w:t>
      </w:r>
      <w:r w:rsidRPr="00B223A7">
        <w:rPr>
          <w:rFonts w:eastAsia="Times New Roman"/>
          <w:szCs w:val="24"/>
          <w:lang w:eastAsia="de-DE"/>
        </w:rPr>
        <w:br/>
        <w:t xml:space="preserve">In seinem Blut erlangen. </w:t>
      </w:r>
    </w:p>
    <w:p w14:paraId="384B324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Hilf, dass wir solch hoch Abendmahl</w:t>
      </w:r>
      <w:r w:rsidRPr="00B223A7">
        <w:rPr>
          <w:rFonts w:eastAsia="Times New Roman"/>
          <w:szCs w:val="24"/>
          <w:lang w:eastAsia="de-DE"/>
        </w:rPr>
        <w:br/>
        <w:t>Mit aller Freud annehmen</w:t>
      </w:r>
      <w:r w:rsidRPr="00B223A7">
        <w:rPr>
          <w:rFonts w:eastAsia="Times New Roman"/>
          <w:szCs w:val="24"/>
          <w:lang w:eastAsia="de-DE"/>
        </w:rPr>
        <w:br/>
        <w:t>Und uns in diesem Jammertal</w:t>
      </w:r>
      <w:r w:rsidRPr="00B223A7">
        <w:rPr>
          <w:rFonts w:eastAsia="Times New Roman"/>
          <w:szCs w:val="24"/>
          <w:lang w:eastAsia="de-DE"/>
        </w:rPr>
        <w:br/>
        <w:t>Desselben ja nicht schämen,</w:t>
      </w:r>
      <w:r w:rsidRPr="00B223A7">
        <w:rPr>
          <w:rFonts w:eastAsia="Times New Roman"/>
          <w:szCs w:val="24"/>
          <w:lang w:eastAsia="de-DE"/>
        </w:rPr>
        <w:br/>
        <w:t>Sondern das Herz gar hängen dran</w:t>
      </w:r>
      <w:r w:rsidRPr="00B223A7">
        <w:rPr>
          <w:rFonts w:eastAsia="Times New Roman"/>
          <w:szCs w:val="24"/>
          <w:lang w:eastAsia="de-DE"/>
        </w:rPr>
        <w:br/>
        <w:t xml:space="preserve">Und lieber Gut und Blut </w:t>
      </w:r>
      <w:proofErr w:type="spellStart"/>
      <w:r w:rsidRPr="00B223A7">
        <w:rPr>
          <w:rFonts w:eastAsia="Times New Roman"/>
          <w:szCs w:val="24"/>
          <w:lang w:eastAsia="de-DE"/>
        </w:rPr>
        <w:t>verlan</w:t>
      </w:r>
      <w:proofErr w:type="spellEnd"/>
      <w:r w:rsidRPr="00B223A7">
        <w:rPr>
          <w:rFonts w:eastAsia="Times New Roman"/>
          <w:szCs w:val="24"/>
          <w:lang w:eastAsia="de-DE"/>
        </w:rPr>
        <w:t>,</w:t>
      </w:r>
      <w:r w:rsidRPr="00B223A7">
        <w:rPr>
          <w:rFonts w:eastAsia="Times New Roman"/>
          <w:szCs w:val="24"/>
          <w:lang w:eastAsia="de-DE"/>
        </w:rPr>
        <w:br/>
        <w:t xml:space="preserve">Denn deinen Tisch der Gnaden. </w:t>
      </w:r>
    </w:p>
    <w:p w14:paraId="37D4B7B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Gib, dass wir solche Wohltat dein</w:t>
      </w:r>
      <w:r w:rsidRPr="00B223A7">
        <w:rPr>
          <w:rFonts w:eastAsia="Times New Roman"/>
          <w:szCs w:val="24"/>
          <w:lang w:eastAsia="de-DE"/>
        </w:rPr>
        <w:br/>
        <w:t>Vor allen Dingen fassen</w:t>
      </w:r>
      <w:r w:rsidRPr="00B223A7">
        <w:rPr>
          <w:rFonts w:eastAsia="Times New Roman"/>
          <w:szCs w:val="24"/>
          <w:lang w:eastAsia="de-DE"/>
        </w:rPr>
        <w:br/>
        <w:t>Und uns der Erden falschen Schein</w:t>
      </w:r>
      <w:r w:rsidRPr="00B223A7">
        <w:rPr>
          <w:rFonts w:eastAsia="Times New Roman"/>
          <w:szCs w:val="24"/>
          <w:lang w:eastAsia="de-DE"/>
        </w:rPr>
        <w:br/>
        <w:t xml:space="preserve">Nicht mehr </w:t>
      </w:r>
      <w:proofErr w:type="spellStart"/>
      <w:r w:rsidRPr="00B223A7">
        <w:rPr>
          <w:rFonts w:eastAsia="Times New Roman"/>
          <w:szCs w:val="24"/>
          <w:lang w:eastAsia="de-DE"/>
        </w:rPr>
        <w:t>gelieben</w:t>
      </w:r>
      <w:proofErr w:type="spellEnd"/>
      <w:r w:rsidRPr="00B223A7">
        <w:rPr>
          <w:rFonts w:eastAsia="Times New Roman"/>
          <w:szCs w:val="24"/>
          <w:lang w:eastAsia="de-DE"/>
        </w:rPr>
        <w:t xml:space="preserve"> lassen,</w:t>
      </w:r>
      <w:r w:rsidRPr="00B223A7">
        <w:rPr>
          <w:rFonts w:eastAsia="Times New Roman"/>
          <w:szCs w:val="24"/>
          <w:lang w:eastAsia="de-DE"/>
        </w:rPr>
        <w:br/>
        <w:t>Als wohl ihr viel tun in der Welt,</w:t>
      </w:r>
      <w:r w:rsidRPr="00B223A7">
        <w:rPr>
          <w:rFonts w:eastAsia="Times New Roman"/>
          <w:szCs w:val="24"/>
          <w:lang w:eastAsia="de-DE"/>
        </w:rPr>
        <w:br/>
        <w:t>Die Acker, Ochsen, Haus und Geld</w:t>
      </w:r>
      <w:r w:rsidRPr="00B223A7">
        <w:rPr>
          <w:rFonts w:eastAsia="Times New Roman"/>
          <w:szCs w:val="24"/>
          <w:lang w:eastAsia="de-DE"/>
        </w:rPr>
        <w:br/>
        <w:t xml:space="preserve">Über dem Himmel heben. </w:t>
      </w:r>
    </w:p>
    <w:p w14:paraId="7699C7B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Lass uns der Welt nur als zur Not</w:t>
      </w:r>
      <w:r w:rsidRPr="00B223A7">
        <w:rPr>
          <w:rFonts w:eastAsia="Times New Roman"/>
          <w:szCs w:val="24"/>
          <w:lang w:eastAsia="de-DE"/>
        </w:rPr>
        <w:br/>
        <w:t>Gebrauchen in dem Leben,</w:t>
      </w:r>
      <w:r w:rsidRPr="00B223A7">
        <w:rPr>
          <w:rFonts w:eastAsia="Times New Roman"/>
          <w:szCs w:val="24"/>
          <w:lang w:eastAsia="de-DE"/>
        </w:rPr>
        <w:br/>
        <w:t>Aber aufs süße Himmelsbrot</w:t>
      </w:r>
      <w:r w:rsidRPr="00B223A7">
        <w:rPr>
          <w:rFonts w:eastAsia="Times New Roman"/>
          <w:szCs w:val="24"/>
          <w:lang w:eastAsia="de-DE"/>
        </w:rPr>
        <w:br/>
        <w:t>Die größte Achtung geben,</w:t>
      </w:r>
      <w:r w:rsidRPr="00B223A7">
        <w:rPr>
          <w:rFonts w:eastAsia="Times New Roman"/>
          <w:szCs w:val="24"/>
          <w:lang w:eastAsia="de-DE"/>
        </w:rPr>
        <w:br/>
        <w:t>Daran uns denn zu aller Frist</w:t>
      </w:r>
      <w:r w:rsidRPr="00B223A7">
        <w:rPr>
          <w:rFonts w:eastAsia="Times New Roman"/>
          <w:szCs w:val="24"/>
          <w:lang w:eastAsia="de-DE"/>
        </w:rPr>
        <w:br/>
        <w:t>Das beste Teil geladen ist.</w:t>
      </w:r>
      <w:r w:rsidRPr="00B223A7">
        <w:rPr>
          <w:rFonts w:eastAsia="Times New Roman"/>
          <w:szCs w:val="24"/>
          <w:lang w:eastAsia="de-DE"/>
        </w:rPr>
        <w:br/>
        <w:t xml:space="preserve">Wohl dem, der das erwählet! Amen. </w:t>
      </w:r>
    </w:p>
    <w:p w14:paraId="048FB391" w14:textId="77777777" w:rsidR="00620594" w:rsidRDefault="00620594" w:rsidP="00620594">
      <w:pPr>
        <w:pStyle w:val="berschrift1"/>
      </w:pPr>
      <w:r w:rsidRPr="00B223A7">
        <w:t>O Gott, der du selbständig heißt</w:t>
      </w:r>
    </w:p>
    <w:p w14:paraId="17E86D5D" w14:textId="77777777" w:rsidR="00620594" w:rsidRPr="00542040" w:rsidRDefault="00620594" w:rsidP="00620594">
      <w:pPr>
        <w:rPr>
          <w:b/>
          <w:lang w:eastAsia="de-DE"/>
        </w:rPr>
      </w:pPr>
      <w:r w:rsidRPr="00542040">
        <w:rPr>
          <w:b/>
          <w:lang w:eastAsia="de-DE"/>
        </w:rPr>
        <w:t>Ein Gebet nach dem Evangelio am Sonntage nach dem Neujahrstage.</w:t>
      </w:r>
    </w:p>
    <w:p w14:paraId="4AB8384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Ein Kindelein so </w:t>
      </w:r>
      <w:proofErr w:type="spellStart"/>
      <w:r w:rsidRPr="00B223A7">
        <w:rPr>
          <w:rFonts w:eastAsia="Times New Roman"/>
          <w:i/>
          <w:iCs/>
          <w:szCs w:val="24"/>
          <w:lang w:eastAsia="de-DE"/>
        </w:rPr>
        <w:t>löbelich</w:t>
      </w:r>
      <w:proofErr w:type="spellEnd"/>
    </w:p>
    <w:p w14:paraId="18544ED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O Gott, der du selbständig heißt</w:t>
      </w:r>
      <w:r w:rsidRPr="00B223A7">
        <w:rPr>
          <w:rFonts w:eastAsia="Times New Roman"/>
          <w:szCs w:val="24"/>
          <w:lang w:eastAsia="de-DE"/>
        </w:rPr>
        <w:br/>
        <w:t>In dreierlei Personen,</w:t>
      </w:r>
      <w:r w:rsidRPr="00B223A7">
        <w:rPr>
          <w:rFonts w:eastAsia="Times New Roman"/>
          <w:szCs w:val="24"/>
          <w:lang w:eastAsia="de-DE"/>
        </w:rPr>
        <w:br/>
        <w:t>Gott Vater, Sohn, heiliger Geist,</w:t>
      </w:r>
      <w:r w:rsidRPr="00B223A7">
        <w:rPr>
          <w:rFonts w:eastAsia="Times New Roman"/>
          <w:szCs w:val="24"/>
          <w:lang w:eastAsia="de-DE"/>
        </w:rPr>
        <w:br/>
        <w:t xml:space="preserve">Und </w:t>
      </w:r>
      <w:proofErr w:type="spellStart"/>
      <w:r w:rsidRPr="00B223A7">
        <w:rPr>
          <w:rFonts w:eastAsia="Times New Roman"/>
          <w:szCs w:val="24"/>
          <w:lang w:eastAsia="de-DE"/>
        </w:rPr>
        <w:t>thust</w:t>
      </w:r>
      <w:proofErr w:type="spellEnd"/>
      <w:r w:rsidRPr="00B223A7">
        <w:rPr>
          <w:rFonts w:eastAsia="Times New Roman"/>
          <w:szCs w:val="24"/>
          <w:lang w:eastAsia="de-DE"/>
        </w:rPr>
        <w:t xml:space="preserve"> anfänglich wohnen</w:t>
      </w:r>
      <w:r w:rsidRPr="00B223A7">
        <w:rPr>
          <w:rFonts w:eastAsia="Times New Roman"/>
          <w:szCs w:val="24"/>
          <w:lang w:eastAsia="de-DE"/>
        </w:rPr>
        <w:br/>
        <w:t xml:space="preserve">In denen, die du durch die </w:t>
      </w:r>
      <w:proofErr w:type="spellStart"/>
      <w:r w:rsidRPr="00B223A7">
        <w:rPr>
          <w:rFonts w:eastAsia="Times New Roman"/>
          <w:szCs w:val="24"/>
          <w:lang w:eastAsia="de-DE"/>
        </w:rPr>
        <w:t>Tauf</w:t>
      </w:r>
      <w:proofErr w:type="spellEnd"/>
      <w:r w:rsidRPr="00B223A7">
        <w:rPr>
          <w:rFonts w:eastAsia="Times New Roman"/>
          <w:szCs w:val="24"/>
          <w:lang w:eastAsia="de-DE"/>
        </w:rPr>
        <w:br/>
        <w:t>Zu Kindern hast genommen auf,</w:t>
      </w:r>
      <w:r w:rsidRPr="00B223A7">
        <w:rPr>
          <w:rFonts w:eastAsia="Times New Roman"/>
          <w:szCs w:val="24"/>
          <w:lang w:eastAsia="de-DE"/>
        </w:rPr>
        <w:br/>
        <w:t>Von uns ja nimmer weiche,</w:t>
      </w:r>
      <w:r w:rsidRPr="00B223A7">
        <w:rPr>
          <w:rFonts w:eastAsia="Times New Roman"/>
          <w:szCs w:val="24"/>
          <w:lang w:eastAsia="de-DE"/>
        </w:rPr>
        <w:br/>
        <w:t xml:space="preserve">Bis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du mit Vollkommenheit</w:t>
      </w:r>
      <w:r w:rsidRPr="00B223A7">
        <w:rPr>
          <w:rFonts w:eastAsia="Times New Roman"/>
          <w:szCs w:val="24"/>
          <w:lang w:eastAsia="de-DE"/>
        </w:rPr>
        <w:br/>
        <w:t>In uns wirst wohnen allezeit;</w:t>
      </w:r>
      <w:r w:rsidRPr="00B223A7">
        <w:rPr>
          <w:rFonts w:eastAsia="Times New Roman"/>
          <w:szCs w:val="24"/>
          <w:lang w:eastAsia="de-DE"/>
        </w:rPr>
        <w:br/>
        <w:t>Dort in dem Himmelreiche. Amen.</w:t>
      </w:r>
    </w:p>
    <w:p w14:paraId="75626845" w14:textId="77777777" w:rsidR="00620594" w:rsidRDefault="00620594" w:rsidP="00620594">
      <w:pPr>
        <w:pStyle w:val="berschrift1"/>
      </w:pPr>
      <w:r w:rsidRPr="00B223A7">
        <w:t>O Gott, du frommer Ackermann</w:t>
      </w:r>
    </w:p>
    <w:p w14:paraId="5B472629" w14:textId="77777777" w:rsidR="00620594" w:rsidRPr="005B39E6" w:rsidRDefault="00620594" w:rsidP="00620594">
      <w:pPr>
        <w:rPr>
          <w:b/>
          <w:lang w:eastAsia="de-DE"/>
        </w:rPr>
      </w:pPr>
      <w:r w:rsidRPr="005B39E6">
        <w:rPr>
          <w:b/>
          <w:lang w:eastAsia="de-DE"/>
        </w:rPr>
        <w:t xml:space="preserve">Ein Gebet nach dem Evangelio am Sonntage </w:t>
      </w:r>
      <w:proofErr w:type="spellStart"/>
      <w:r w:rsidRPr="005B39E6">
        <w:rPr>
          <w:b/>
          <w:lang w:eastAsia="de-DE"/>
        </w:rPr>
        <w:t>Sexagesimä</w:t>
      </w:r>
      <w:proofErr w:type="spellEnd"/>
      <w:r w:rsidRPr="005B39E6">
        <w:rPr>
          <w:b/>
          <w:lang w:eastAsia="de-DE"/>
        </w:rPr>
        <w:t>.</w:t>
      </w:r>
    </w:p>
    <w:p w14:paraId="538FDFE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518DF8D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Gott, du frommer Ackermann,</w:t>
      </w:r>
      <w:r w:rsidRPr="00B223A7">
        <w:rPr>
          <w:rFonts w:eastAsia="Times New Roman"/>
          <w:szCs w:val="24"/>
          <w:lang w:eastAsia="de-DE"/>
        </w:rPr>
        <w:br/>
        <w:t>Weil man in deinem Namen</w:t>
      </w:r>
      <w:r w:rsidRPr="00B223A7">
        <w:rPr>
          <w:rFonts w:eastAsia="Times New Roman"/>
          <w:szCs w:val="24"/>
          <w:lang w:eastAsia="de-DE"/>
        </w:rPr>
        <w:br/>
        <w:t>Zu säen jetzt wird fangen an</w:t>
      </w:r>
      <w:r w:rsidRPr="00B223A7">
        <w:rPr>
          <w:rFonts w:eastAsia="Times New Roman"/>
          <w:szCs w:val="24"/>
          <w:lang w:eastAsia="de-DE"/>
        </w:rPr>
        <w:br/>
        <w:t>Dein Wort, den edlen Samen,</w:t>
      </w:r>
      <w:r w:rsidRPr="00B223A7">
        <w:rPr>
          <w:rFonts w:eastAsia="Times New Roman"/>
          <w:szCs w:val="24"/>
          <w:lang w:eastAsia="de-DE"/>
        </w:rPr>
        <w:br/>
        <w:t>So gib dein Gnad und Kraft dazu,</w:t>
      </w:r>
      <w:r w:rsidRPr="00B223A7">
        <w:rPr>
          <w:rFonts w:eastAsia="Times New Roman"/>
          <w:szCs w:val="24"/>
          <w:lang w:eastAsia="de-DE"/>
        </w:rPr>
        <w:br/>
        <w:t>Dass solches wohl geraten tu</w:t>
      </w:r>
      <w:r w:rsidRPr="00B223A7">
        <w:rPr>
          <w:rFonts w:eastAsia="Times New Roman"/>
          <w:szCs w:val="24"/>
          <w:lang w:eastAsia="de-DE"/>
        </w:rPr>
        <w:br/>
        <w:t xml:space="preserve">Zu Stärkung unsers Glaubens. </w:t>
      </w:r>
    </w:p>
    <w:p w14:paraId="4E90FC7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Mit deinem Geist die Herzen pflüg</w:t>
      </w:r>
      <w:r w:rsidRPr="00B223A7">
        <w:rPr>
          <w:rFonts w:eastAsia="Times New Roman"/>
          <w:szCs w:val="24"/>
          <w:lang w:eastAsia="de-DE"/>
        </w:rPr>
        <w:br/>
        <w:t>Und innerlich durchtreibe,</w:t>
      </w:r>
      <w:r w:rsidRPr="00B223A7">
        <w:rPr>
          <w:rFonts w:eastAsia="Times New Roman"/>
          <w:szCs w:val="24"/>
          <w:lang w:eastAsia="de-DE"/>
        </w:rPr>
        <w:br/>
        <w:t xml:space="preserve">Dass dein Wort in uns haften </w:t>
      </w:r>
      <w:proofErr w:type="spellStart"/>
      <w:r w:rsidRPr="00B223A7">
        <w:rPr>
          <w:rFonts w:eastAsia="Times New Roman"/>
          <w:szCs w:val="24"/>
          <w:lang w:eastAsia="de-DE"/>
        </w:rPr>
        <w:t>mög</w:t>
      </w:r>
      <w:proofErr w:type="spellEnd"/>
      <w:r w:rsidRPr="00B223A7">
        <w:rPr>
          <w:rFonts w:eastAsia="Times New Roman"/>
          <w:szCs w:val="24"/>
          <w:lang w:eastAsia="de-DE"/>
        </w:rPr>
        <w:t>,</w:t>
      </w:r>
      <w:r w:rsidRPr="00B223A7">
        <w:rPr>
          <w:rFonts w:eastAsia="Times New Roman"/>
          <w:szCs w:val="24"/>
          <w:lang w:eastAsia="de-DE"/>
        </w:rPr>
        <w:br/>
      </w:r>
      <w:proofErr w:type="spellStart"/>
      <w:r w:rsidRPr="00B223A7">
        <w:rPr>
          <w:rFonts w:eastAsia="Times New Roman"/>
          <w:szCs w:val="24"/>
          <w:lang w:eastAsia="de-DE"/>
        </w:rPr>
        <w:t>Aufgeh</w:t>
      </w:r>
      <w:proofErr w:type="spellEnd"/>
      <w:r w:rsidRPr="00B223A7">
        <w:rPr>
          <w:rFonts w:eastAsia="Times New Roman"/>
          <w:szCs w:val="24"/>
          <w:lang w:eastAsia="de-DE"/>
        </w:rPr>
        <w:t xml:space="preserve"> und wohl </w:t>
      </w:r>
      <w:proofErr w:type="spellStart"/>
      <w:r w:rsidRPr="00B223A7">
        <w:rPr>
          <w:rFonts w:eastAsia="Times New Roman"/>
          <w:szCs w:val="24"/>
          <w:lang w:eastAsia="de-DE"/>
        </w:rPr>
        <w:t>bekleibe</w:t>
      </w:r>
      <w:proofErr w:type="spellEnd"/>
      <w:r w:rsidRPr="00B223A7">
        <w:rPr>
          <w:rFonts w:eastAsia="Times New Roman"/>
          <w:szCs w:val="24"/>
          <w:lang w:eastAsia="de-DE"/>
        </w:rPr>
        <w:t>,</w:t>
      </w:r>
      <w:r w:rsidRPr="00B223A7">
        <w:rPr>
          <w:rFonts w:eastAsia="Times New Roman"/>
          <w:szCs w:val="24"/>
          <w:lang w:eastAsia="de-DE"/>
        </w:rPr>
        <w:br/>
        <w:t>Und in Geduld, Lieb, Ehr und Zucht</w:t>
      </w:r>
      <w:r w:rsidRPr="00B223A7">
        <w:rPr>
          <w:rFonts w:eastAsia="Times New Roman"/>
          <w:szCs w:val="24"/>
          <w:lang w:eastAsia="de-DE"/>
        </w:rPr>
        <w:br/>
        <w:t>Vor allen Menschen bringe Frucht</w:t>
      </w:r>
      <w:r w:rsidRPr="00B223A7">
        <w:rPr>
          <w:rFonts w:eastAsia="Times New Roman"/>
          <w:szCs w:val="24"/>
          <w:lang w:eastAsia="de-DE"/>
        </w:rPr>
        <w:br/>
        <w:t xml:space="preserve">Dem Namen dein zu Ehren. </w:t>
      </w:r>
    </w:p>
    <w:p w14:paraId="2B334F2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Den Weg und harten Fels gewinn,</w:t>
      </w:r>
      <w:r w:rsidRPr="00B223A7">
        <w:rPr>
          <w:rFonts w:eastAsia="Times New Roman"/>
          <w:szCs w:val="24"/>
          <w:lang w:eastAsia="de-DE"/>
        </w:rPr>
        <w:br/>
        <w:t>Hack aus das Dorngeräusche,</w:t>
      </w:r>
      <w:r w:rsidRPr="00B223A7">
        <w:rPr>
          <w:rFonts w:eastAsia="Times New Roman"/>
          <w:szCs w:val="24"/>
          <w:lang w:eastAsia="de-DE"/>
        </w:rPr>
        <w:br/>
        <w:t>Auf dass uns nicht des Fleisches Sinn</w:t>
      </w:r>
      <w:r w:rsidRPr="00B223A7">
        <w:rPr>
          <w:rFonts w:eastAsia="Times New Roman"/>
          <w:szCs w:val="24"/>
          <w:lang w:eastAsia="de-DE"/>
        </w:rPr>
        <w:br/>
        <w:t>In Irrtum führ noch täusche,</w:t>
      </w:r>
      <w:r w:rsidRPr="00B223A7">
        <w:rPr>
          <w:rFonts w:eastAsia="Times New Roman"/>
          <w:szCs w:val="24"/>
          <w:lang w:eastAsia="de-DE"/>
        </w:rPr>
        <w:br/>
        <w:t>Sondern dass wir als Kinder dein</w:t>
      </w:r>
      <w:r w:rsidRPr="00B223A7">
        <w:rPr>
          <w:rFonts w:eastAsia="Times New Roman"/>
          <w:szCs w:val="24"/>
          <w:lang w:eastAsia="de-DE"/>
        </w:rPr>
        <w:br/>
        <w:t>Bis an das End beständig sein</w:t>
      </w:r>
      <w:r w:rsidRPr="00B223A7">
        <w:rPr>
          <w:rFonts w:eastAsia="Times New Roman"/>
          <w:szCs w:val="24"/>
          <w:lang w:eastAsia="de-DE"/>
        </w:rPr>
        <w:br/>
        <w:t xml:space="preserve">Im rechten Glauben. Amen. </w:t>
      </w:r>
    </w:p>
    <w:p w14:paraId="6A7176A5" w14:textId="77777777" w:rsidR="00620594" w:rsidRDefault="00620594" w:rsidP="00620594">
      <w:pPr>
        <w:pStyle w:val="berschrift1"/>
      </w:pPr>
      <w:r w:rsidRPr="00B223A7">
        <w:t>O Gott, ich tu dir danken</w:t>
      </w:r>
    </w:p>
    <w:p w14:paraId="1DE1771A" w14:textId="77777777" w:rsidR="00620594" w:rsidRPr="00542040" w:rsidRDefault="00620594" w:rsidP="00620594">
      <w:pPr>
        <w:rPr>
          <w:b/>
          <w:lang w:eastAsia="de-DE"/>
        </w:rPr>
      </w:pPr>
      <w:r w:rsidRPr="00542040">
        <w:rPr>
          <w:b/>
          <w:lang w:eastAsia="de-DE"/>
        </w:rPr>
        <w:t>Ein Morgensegen</w:t>
      </w:r>
    </w:p>
    <w:p w14:paraId="6DA2EE2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Von Gott will ich nicht lassen.</w:t>
      </w:r>
      <w:r w:rsidRPr="00B223A7">
        <w:rPr>
          <w:rFonts w:eastAsia="Times New Roman"/>
          <w:szCs w:val="24"/>
          <w:lang w:eastAsia="de-DE"/>
        </w:rPr>
        <w:t xml:space="preserve"> </w:t>
      </w:r>
    </w:p>
    <w:p w14:paraId="1E96E92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Gott, ich tu dir danken,</w:t>
      </w:r>
      <w:r w:rsidRPr="00B223A7">
        <w:rPr>
          <w:rFonts w:eastAsia="Times New Roman"/>
          <w:szCs w:val="24"/>
          <w:lang w:eastAsia="de-DE"/>
        </w:rPr>
        <w:br/>
        <w:t xml:space="preserve">Dass du durch deine </w:t>
      </w:r>
      <w:proofErr w:type="spellStart"/>
      <w:r w:rsidRPr="00B223A7">
        <w:rPr>
          <w:rFonts w:eastAsia="Times New Roman"/>
          <w:szCs w:val="24"/>
          <w:lang w:eastAsia="de-DE"/>
        </w:rPr>
        <w:t>Güt</w:t>
      </w:r>
      <w:proofErr w:type="spellEnd"/>
      <w:r w:rsidRPr="00B223A7">
        <w:rPr>
          <w:rFonts w:eastAsia="Times New Roman"/>
          <w:szCs w:val="24"/>
          <w:lang w:eastAsia="de-DE"/>
        </w:rPr>
        <w:br/>
        <w:t>Mich hast vors Teufels Wanken</w:t>
      </w:r>
      <w:r w:rsidRPr="00B223A7">
        <w:rPr>
          <w:rFonts w:eastAsia="Times New Roman"/>
          <w:szCs w:val="24"/>
          <w:lang w:eastAsia="de-DE"/>
        </w:rPr>
        <w:br/>
        <w:t xml:space="preserve">In dieser Nacht </w:t>
      </w:r>
      <w:proofErr w:type="spellStart"/>
      <w:r w:rsidRPr="00B223A7">
        <w:rPr>
          <w:rFonts w:eastAsia="Times New Roman"/>
          <w:szCs w:val="24"/>
          <w:lang w:eastAsia="de-DE"/>
        </w:rPr>
        <w:t>behüt</w:t>
      </w:r>
      <w:proofErr w:type="spellEnd"/>
      <w:r w:rsidRPr="00B223A7">
        <w:rPr>
          <w:rFonts w:eastAsia="Times New Roman"/>
          <w:szCs w:val="24"/>
          <w:lang w:eastAsia="de-DE"/>
        </w:rPr>
        <w:t>,</w:t>
      </w:r>
      <w:r w:rsidRPr="00B223A7">
        <w:rPr>
          <w:rFonts w:eastAsia="Times New Roman"/>
          <w:szCs w:val="24"/>
          <w:lang w:eastAsia="de-DE"/>
        </w:rPr>
        <w:br/>
        <w:t>Also dass er mich fein</w:t>
      </w:r>
      <w:r w:rsidRPr="00B223A7">
        <w:rPr>
          <w:rFonts w:eastAsia="Times New Roman"/>
          <w:szCs w:val="24"/>
          <w:lang w:eastAsia="de-DE"/>
        </w:rPr>
        <w:br/>
        <w:t>hat müssen lassen schlafen</w:t>
      </w:r>
      <w:r w:rsidRPr="00B223A7">
        <w:rPr>
          <w:rFonts w:eastAsia="Times New Roman"/>
          <w:szCs w:val="24"/>
          <w:lang w:eastAsia="de-DE"/>
        </w:rPr>
        <w:br/>
        <w:t>Und mir mit seinen Waffen</w:t>
      </w:r>
      <w:r w:rsidRPr="00B223A7">
        <w:rPr>
          <w:rFonts w:eastAsia="Times New Roman"/>
          <w:szCs w:val="24"/>
          <w:lang w:eastAsia="de-DE"/>
        </w:rPr>
        <w:br/>
        <w:t xml:space="preserve">Nichts können schädlich sein. </w:t>
      </w:r>
    </w:p>
    <w:p w14:paraId="1E7AF2E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Beschütz mich auch auf heute</w:t>
      </w:r>
      <w:r w:rsidRPr="00B223A7">
        <w:rPr>
          <w:rFonts w:eastAsia="Times New Roman"/>
          <w:szCs w:val="24"/>
          <w:lang w:eastAsia="de-DE"/>
        </w:rPr>
        <w:br/>
        <w:t>Vor großer Angst und Not,</w:t>
      </w:r>
      <w:r w:rsidRPr="00B223A7">
        <w:rPr>
          <w:rFonts w:eastAsia="Times New Roman"/>
          <w:szCs w:val="24"/>
          <w:lang w:eastAsia="de-DE"/>
        </w:rPr>
        <w:br/>
        <w:t xml:space="preserve">Vor </w:t>
      </w:r>
      <w:proofErr w:type="spellStart"/>
      <w:r w:rsidRPr="00B223A7">
        <w:rPr>
          <w:rFonts w:eastAsia="Times New Roman"/>
          <w:szCs w:val="24"/>
          <w:lang w:eastAsia="de-DE"/>
        </w:rPr>
        <w:t>Gottsvergessnen</w:t>
      </w:r>
      <w:proofErr w:type="spellEnd"/>
      <w:r w:rsidRPr="00B223A7">
        <w:rPr>
          <w:rFonts w:eastAsia="Times New Roman"/>
          <w:szCs w:val="24"/>
          <w:lang w:eastAsia="de-DE"/>
        </w:rPr>
        <w:t xml:space="preserve"> Leuten,</w:t>
      </w:r>
      <w:r w:rsidRPr="00B223A7">
        <w:rPr>
          <w:rFonts w:eastAsia="Times New Roman"/>
          <w:szCs w:val="24"/>
          <w:lang w:eastAsia="de-DE"/>
        </w:rPr>
        <w:br/>
        <w:t xml:space="preserve">Und vor </w:t>
      </w:r>
      <w:proofErr w:type="spellStart"/>
      <w:r w:rsidRPr="00B223A7">
        <w:rPr>
          <w:rFonts w:eastAsia="Times New Roman"/>
          <w:szCs w:val="24"/>
          <w:lang w:eastAsia="de-DE"/>
        </w:rPr>
        <w:t>eim</w:t>
      </w:r>
      <w:proofErr w:type="spellEnd"/>
      <w:r w:rsidRPr="00B223A7">
        <w:rPr>
          <w:rFonts w:eastAsia="Times New Roman"/>
          <w:szCs w:val="24"/>
          <w:lang w:eastAsia="de-DE"/>
        </w:rPr>
        <w:t xml:space="preserve"> schnellen Tod,</w:t>
      </w:r>
      <w:r w:rsidRPr="00B223A7">
        <w:rPr>
          <w:rFonts w:eastAsia="Times New Roman"/>
          <w:szCs w:val="24"/>
          <w:lang w:eastAsia="de-DE"/>
        </w:rPr>
        <w:br/>
        <w:t xml:space="preserve">Vor Sünden und vor </w:t>
      </w:r>
      <w:proofErr w:type="spellStart"/>
      <w:r w:rsidRPr="00B223A7">
        <w:rPr>
          <w:rFonts w:eastAsia="Times New Roman"/>
          <w:szCs w:val="24"/>
          <w:lang w:eastAsia="de-DE"/>
        </w:rPr>
        <w:t>Schand</w:t>
      </w:r>
      <w:proofErr w:type="spellEnd"/>
      <w:r w:rsidRPr="00B223A7">
        <w:rPr>
          <w:rFonts w:eastAsia="Times New Roman"/>
          <w:szCs w:val="24"/>
          <w:lang w:eastAsia="de-DE"/>
        </w:rPr>
        <w:t>,</w:t>
      </w:r>
      <w:r w:rsidRPr="00B223A7">
        <w:rPr>
          <w:rFonts w:eastAsia="Times New Roman"/>
          <w:szCs w:val="24"/>
          <w:lang w:eastAsia="de-DE"/>
        </w:rPr>
        <w:br/>
        <w:t>Vor Wunden und vor Schlägen</w:t>
      </w:r>
      <w:r w:rsidRPr="00B223A7">
        <w:rPr>
          <w:rFonts w:eastAsia="Times New Roman"/>
          <w:szCs w:val="24"/>
          <w:lang w:eastAsia="de-DE"/>
        </w:rPr>
        <w:br/>
        <w:t>Vor ungerechtem Segen,</w:t>
      </w:r>
      <w:r w:rsidRPr="00B223A7">
        <w:rPr>
          <w:rFonts w:eastAsia="Times New Roman"/>
          <w:szCs w:val="24"/>
          <w:lang w:eastAsia="de-DE"/>
        </w:rPr>
        <w:br/>
        <w:t xml:space="preserve">Vor Wasser und vor Brand. </w:t>
      </w:r>
    </w:p>
    <w:p w14:paraId="6DC5662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An meinem Geist mich stärke,</w:t>
      </w:r>
      <w:r w:rsidRPr="00B223A7">
        <w:rPr>
          <w:rFonts w:eastAsia="Times New Roman"/>
          <w:szCs w:val="24"/>
          <w:lang w:eastAsia="de-DE"/>
        </w:rPr>
        <w:br/>
        <w:t>Sowohl auch an dem Leib,</w:t>
      </w:r>
      <w:r w:rsidRPr="00B223A7">
        <w:rPr>
          <w:rFonts w:eastAsia="Times New Roman"/>
          <w:szCs w:val="24"/>
          <w:lang w:eastAsia="de-DE"/>
        </w:rPr>
        <w:br/>
        <w:t>Dass ich meins Amtes Werke</w:t>
      </w:r>
      <w:r w:rsidRPr="00B223A7">
        <w:rPr>
          <w:rFonts w:eastAsia="Times New Roman"/>
          <w:szCs w:val="24"/>
          <w:lang w:eastAsia="de-DE"/>
        </w:rPr>
        <w:br/>
        <w:t>Mit allen Freuden treib</w:t>
      </w:r>
      <w:r w:rsidRPr="00B223A7">
        <w:rPr>
          <w:rFonts w:eastAsia="Times New Roman"/>
          <w:szCs w:val="24"/>
          <w:lang w:eastAsia="de-DE"/>
        </w:rPr>
        <w:br/>
        <w:t>Und tu nach meiner Pflicht,</w:t>
      </w:r>
      <w:r w:rsidRPr="00B223A7">
        <w:rPr>
          <w:rFonts w:eastAsia="Times New Roman"/>
          <w:szCs w:val="24"/>
          <w:lang w:eastAsia="de-DE"/>
        </w:rPr>
        <w:br/>
        <w:t>So viel, als mir befohlen,</w:t>
      </w:r>
      <w:r w:rsidRPr="00B223A7">
        <w:rPr>
          <w:rFonts w:eastAsia="Times New Roman"/>
          <w:szCs w:val="24"/>
          <w:lang w:eastAsia="de-DE"/>
        </w:rPr>
        <w:br/>
        <w:t>Bis dass du mich wirst holen</w:t>
      </w:r>
      <w:r w:rsidRPr="00B223A7">
        <w:rPr>
          <w:rFonts w:eastAsia="Times New Roman"/>
          <w:szCs w:val="24"/>
          <w:lang w:eastAsia="de-DE"/>
        </w:rPr>
        <w:br/>
        <w:t xml:space="preserve">Zu deinem hellen Licht. </w:t>
      </w:r>
    </w:p>
    <w:p w14:paraId="48EDB98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Mein Gesichte</w:t>
      </w:r>
      <w:r>
        <w:rPr>
          <w:rStyle w:val="Funotenzeichen"/>
          <w:rFonts w:eastAsia="Times New Roman"/>
          <w:szCs w:val="24"/>
          <w:lang w:eastAsia="de-DE"/>
        </w:rPr>
        <w:footnoteReference w:id="14"/>
      </w:r>
      <w:r w:rsidRPr="00B223A7">
        <w:rPr>
          <w:rFonts w:eastAsia="Times New Roman"/>
          <w:szCs w:val="24"/>
          <w:lang w:eastAsia="de-DE"/>
        </w:rPr>
        <w:t xml:space="preserve"> mir verleihe</w:t>
      </w:r>
      <w:r w:rsidRPr="00B223A7">
        <w:rPr>
          <w:rFonts w:eastAsia="Times New Roman"/>
          <w:szCs w:val="24"/>
          <w:lang w:eastAsia="de-DE"/>
        </w:rPr>
        <w:br/>
        <w:t>Bis an mein letztes End</w:t>
      </w:r>
      <w:r w:rsidRPr="00B223A7">
        <w:rPr>
          <w:rFonts w:eastAsia="Times New Roman"/>
          <w:szCs w:val="24"/>
          <w:lang w:eastAsia="de-DE"/>
        </w:rPr>
        <w:br/>
        <w:t>Und gnädig benedeie</w:t>
      </w:r>
      <w:r>
        <w:rPr>
          <w:rStyle w:val="Funotenzeichen"/>
          <w:rFonts w:eastAsia="Times New Roman"/>
          <w:szCs w:val="24"/>
          <w:lang w:eastAsia="de-DE"/>
        </w:rPr>
        <w:footnoteReference w:id="15"/>
      </w:r>
      <w:r w:rsidRPr="00B223A7">
        <w:rPr>
          <w:rFonts w:eastAsia="Times New Roman"/>
          <w:szCs w:val="24"/>
          <w:lang w:eastAsia="de-DE"/>
        </w:rPr>
        <w:br/>
        <w:t xml:space="preserve">Die Arbeit meiner </w:t>
      </w:r>
      <w:proofErr w:type="spellStart"/>
      <w:r w:rsidRPr="00B223A7">
        <w:rPr>
          <w:rFonts w:eastAsia="Times New Roman"/>
          <w:szCs w:val="24"/>
          <w:lang w:eastAsia="de-DE"/>
        </w:rPr>
        <w:t>Händ</w:t>
      </w:r>
      <w:proofErr w:type="spellEnd"/>
      <w:r w:rsidRPr="00B223A7">
        <w:rPr>
          <w:rFonts w:eastAsia="Times New Roman"/>
          <w:szCs w:val="24"/>
          <w:lang w:eastAsia="de-DE"/>
        </w:rPr>
        <w:t>,</w:t>
      </w:r>
      <w:r w:rsidRPr="00B223A7">
        <w:rPr>
          <w:rFonts w:eastAsia="Times New Roman"/>
          <w:szCs w:val="24"/>
          <w:lang w:eastAsia="de-DE"/>
        </w:rPr>
        <w:br/>
        <w:t>Damit ich auch was hab</w:t>
      </w:r>
      <w:r w:rsidRPr="00B223A7">
        <w:rPr>
          <w:rFonts w:eastAsia="Times New Roman"/>
          <w:szCs w:val="24"/>
          <w:lang w:eastAsia="de-DE"/>
        </w:rPr>
        <w:br/>
        <w:t>Für mich in schweren Zeiten,</w:t>
      </w:r>
      <w:r w:rsidRPr="00B223A7">
        <w:rPr>
          <w:rFonts w:eastAsia="Times New Roman"/>
          <w:szCs w:val="24"/>
          <w:lang w:eastAsia="de-DE"/>
        </w:rPr>
        <w:br/>
        <w:t>Und davon armen Leuten</w:t>
      </w:r>
      <w:r w:rsidRPr="00B223A7">
        <w:rPr>
          <w:rFonts w:eastAsia="Times New Roman"/>
          <w:szCs w:val="24"/>
          <w:lang w:eastAsia="de-DE"/>
        </w:rPr>
        <w:br/>
        <w:t xml:space="preserve">Kann ehren eine Gab. </w:t>
      </w:r>
    </w:p>
    <w:p w14:paraId="62F2EFD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Vor allem mich regiere</w:t>
      </w:r>
      <w:r w:rsidRPr="00B223A7">
        <w:rPr>
          <w:rFonts w:eastAsia="Times New Roman"/>
          <w:szCs w:val="24"/>
          <w:lang w:eastAsia="de-DE"/>
        </w:rPr>
        <w:br/>
        <w:t>Mit deinem Gnadengeist,</w:t>
      </w:r>
      <w:r w:rsidRPr="00B223A7">
        <w:rPr>
          <w:rFonts w:eastAsia="Times New Roman"/>
          <w:szCs w:val="24"/>
          <w:lang w:eastAsia="de-DE"/>
        </w:rPr>
        <w:br/>
        <w:t xml:space="preserve">Dass ich mein </w:t>
      </w:r>
      <w:proofErr w:type="spellStart"/>
      <w:r w:rsidRPr="00B223A7">
        <w:rPr>
          <w:rFonts w:eastAsia="Times New Roman"/>
          <w:szCs w:val="24"/>
          <w:lang w:eastAsia="de-DE"/>
        </w:rPr>
        <w:t>Gdanken</w:t>
      </w:r>
      <w:proofErr w:type="spellEnd"/>
      <w:r w:rsidRPr="00B223A7">
        <w:rPr>
          <w:rFonts w:eastAsia="Times New Roman"/>
          <w:szCs w:val="24"/>
          <w:lang w:eastAsia="de-DE"/>
        </w:rPr>
        <w:t xml:space="preserve"> führe</w:t>
      </w:r>
      <w:r w:rsidRPr="00B223A7">
        <w:rPr>
          <w:rFonts w:eastAsia="Times New Roman"/>
          <w:szCs w:val="24"/>
          <w:lang w:eastAsia="de-DE"/>
        </w:rPr>
        <w:br/>
        <w:t>Im Himmel allermeist,</w:t>
      </w:r>
      <w:r w:rsidRPr="00B223A7">
        <w:rPr>
          <w:rFonts w:eastAsia="Times New Roman"/>
          <w:szCs w:val="24"/>
          <w:lang w:eastAsia="de-DE"/>
        </w:rPr>
        <w:br/>
        <w:t>Und ja nicht ganz und gar</w:t>
      </w:r>
      <w:r w:rsidRPr="00B223A7">
        <w:rPr>
          <w:rFonts w:eastAsia="Times New Roman"/>
          <w:szCs w:val="24"/>
          <w:lang w:eastAsia="de-DE"/>
        </w:rPr>
        <w:br/>
        <w:t>Sei mit dem Geiz besessen,</w:t>
      </w:r>
      <w:r w:rsidRPr="00B223A7">
        <w:rPr>
          <w:rFonts w:eastAsia="Times New Roman"/>
          <w:szCs w:val="24"/>
          <w:lang w:eastAsia="de-DE"/>
        </w:rPr>
        <w:br/>
        <w:t xml:space="preserve">Und schändlich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vergessen</w:t>
      </w:r>
      <w:r w:rsidRPr="00B223A7">
        <w:rPr>
          <w:rFonts w:eastAsia="Times New Roman"/>
          <w:szCs w:val="24"/>
          <w:lang w:eastAsia="de-DE"/>
        </w:rPr>
        <w:br/>
        <w:t xml:space="preserve">Des lieben Himmels klar. </w:t>
      </w:r>
    </w:p>
    <w:p w14:paraId="1CE7103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Erhalt mir Leib und Leben,</w:t>
      </w:r>
      <w:r w:rsidRPr="00B223A7">
        <w:rPr>
          <w:rFonts w:eastAsia="Times New Roman"/>
          <w:szCs w:val="24"/>
          <w:lang w:eastAsia="de-DE"/>
        </w:rPr>
        <w:br/>
        <w:t>So lang es dir gefällt,</w:t>
      </w:r>
      <w:r w:rsidRPr="00B223A7">
        <w:rPr>
          <w:rFonts w:eastAsia="Times New Roman"/>
          <w:szCs w:val="24"/>
          <w:lang w:eastAsia="de-DE"/>
        </w:rPr>
        <w:br/>
        <w:t>Und tu mir, HErr, nur geben</w:t>
      </w:r>
      <w:r w:rsidRPr="00B223A7">
        <w:rPr>
          <w:rFonts w:eastAsia="Times New Roman"/>
          <w:szCs w:val="24"/>
          <w:lang w:eastAsia="de-DE"/>
        </w:rPr>
        <w:br/>
        <w:t>Den Schatz in jener Welt,</w:t>
      </w:r>
      <w:r w:rsidRPr="00B223A7">
        <w:rPr>
          <w:rFonts w:eastAsia="Times New Roman"/>
          <w:szCs w:val="24"/>
          <w:lang w:eastAsia="de-DE"/>
        </w:rPr>
        <w:br/>
        <w:t xml:space="preserve">So gilt </w:t>
      </w:r>
      <w:proofErr w:type="spellStart"/>
      <w:r w:rsidRPr="00B223A7">
        <w:rPr>
          <w:rFonts w:eastAsia="Times New Roman"/>
          <w:szCs w:val="24"/>
          <w:lang w:eastAsia="de-DE"/>
        </w:rPr>
        <w:t>mirs</w:t>
      </w:r>
      <w:proofErr w:type="spellEnd"/>
      <w:r w:rsidRPr="00B223A7">
        <w:rPr>
          <w:rFonts w:eastAsia="Times New Roman"/>
          <w:szCs w:val="24"/>
          <w:lang w:eastAsia="de-DE"/>
        </w:rPr>
        <w:t xml:space="preserve"> alles gleich</w:t>
      </w:r>
      <w:r w:rsidRPr="00B223A7">
        <w:rPr>
          <w:rFonts w:eastAsia="Times New Roman"/>
          <w:szCs w:val="24"/>
          <w:lang w:eastAsia="de-DE"/>
        </w:rPr>
        <w:br/>
        <w:t>Und steh es wohl zufrieden,</w:t>
      </w:r>
      <w:r w:rsidRPr="00B223A7">
        <w:rPr>
          <w:rFonts w:eastAsia="Times New Roman"/>
          <w:szCs w:val="24"/>
          <w:lang w:eastAsia="de-DE"/>
        </w:rPr>
        <w:br/>
        <w:t>Ob ich schon nicht hienieden</w:t>
      </w:r>
      <w:r w:rsidRPr="00B223A7">
        <w:rPr>
          <w:rFonts w:eastAsia="Times New Roman"/>
          <w:szCs w:val="24"/>
          <w:lang w:eastAsia="de-DE"/>
        </w:rPr>
        <w:br/>
        <w:t xml:space="preserve">Bin vor den Menschen reich. </w:t>
      </w:r>
    </w:p>
    <w:p w14:paraId="676638B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O HErr, hilf mir vollenden</w:t>
      </w:r>
      <w:r w:rsidRPr="00B223A7">
        <w:rPr>
          <w:rFonts w:eastAsia="Times New Roman"/>
          <w:szCs w:val="24"/>
          <w:lang w:eastAsia="de-DE"/>
        </w:rPr>
        <w:br/>
        <w:t>Mein‘ saure Lebenszeit,</w:t>
      </w:r>
      <w:r w:rsidRPr="00B223A7">
        <w:rPr>
          <w:rFonts w:eastAsia="Times New Roman"/>
          <w:szCs w:val="24"/>
          <w:lang w:eastAsia="de-DE"/>
        </w:rPr>
        <w:br/>
        <w:t>Tu mir dein Hülfe senden</w:t>
      </w:r>
      <w:r w:rsidRPr="00B223A7">
        <w:rPr>
          <w:rFonts w:eastAsia="Times New Roman"/>
          <w:szCs w:val="24"/>
          <w:lang w:eastAsia="de-DE"/>
        </w:rPr>
        <w:br/>
        <w:t xml:space="preserve">Und sei nicht </w:t>
      </w:r>
      <w:proofErr w:type="spellStart"/>
      <w:r w:rsidRPr="00B223A7">
        <w:rPr>
          <w:rFonts w:eastAsia="Times New Roman"/>
          <w:szCs w:val="24"/>
          <w:lang w:eastAsia="de-DE"/>
        </w:rPr>
        <w:t>allzuweit</w:t>
      </w:r>
      <w:proofErr w:type="spellEnd"/>
      <w:r w:rsidRPr="00B223A7">
        <w:rPr>
          <w:rFonts w:eastAsia="Times New Roman"/>
          <w:szCs w:val="24"/>
          <w:lang w:eastAsia="de-DE"/>
        </w:rPr>
        <w:t>,</w:t>
      </w:r>
      <w:r w:rsidRPr="00B223A7">
        <w:rPr>
          <w:rFonts w:eastAsia="Times New Roman"/>
          <w:szCs w:val="24"/>
          <w:lang w:eastAsia="de-DE"/>
        </w:rPr>
        <w:br/>
        <w:t>Wenn ich beim schlafen geh,</w:t>
      </w:r>
      <w:r w:rsidRPr="00B223A7">
        <w:rPr>
          <w:rFonts w:eastAsia="Times New Roman"/>
          <w:szCs w:val="24"/>
          <w:lang w:eastAsia="de-DE"/>
        </w:rPr>
        <w:br/>
        <w:t>Auf dass ich friedlich fahre</w:t>
      </w:r>
      <w:r w:rsidRPr="00B223A7">
        <w:rPr>
          <w:rFonts w:eastAsia="Times New Roman"/>
          <w:szCs w:val="24"/>
          <w:lang w:eastAsia="de-DE"/>
        </w:rPr>
        <w:br/>
        <w:t>Und mit der Christenschare</w:t>
      </w:r>
      <w:r w:rsidRPr="00B223A7">
        <w:rPr>
          <w:rFonts w:eastAsia="Times New Roman"/>
          <w:szCs w:val="24"/>
          <w:lang w:eastAsia="de-DE"/>
        </w:rPr>
        <w:br/>
        <w:t xml:space="preserve">Zum Leben </w:t>
      </w:r>
      <w:proofErr w:type="spellStart"/>
      <w:r w:rsidRPr="00B223A7">
        <w:rPr>
          <w:rFonts w:eastAsia="Times New Roman"/>
          <w:szCs w:val="24"/>
          <w:lang w:eastAsia="de-DE"/>
        </w:rPr>
        <w:t>aufersteh</w:t>
      </w:r>
      <w:proofErr w:type="spellEnd"/>
      <w:r w:rsidRPr="00B223A7">
        <w:rPr>
          <w:rFonts w:eastAsia="Times New Roman"/>
          <w:szCs w:val="24"/>
          <w:lang w:eastAsia="de-DE"/>
        </w:rPr>
        <w:t xml:space="preserve">. Amen. </w:t>
      </w:r>
    </w:p>
    <w:p w14:paraId="579BA94A" w14:textId="77777777" w:rsidR="00620594" w:rsidRDefault="00620594" w:rsidP="00620594">
      <w:pPr>
        <w:pStyle w:val="berschrift1"/>
      </w:pPr>
      <w:r w:rsidRPr="00B223A7">
        <w:t xml:space="preserve">O </w:t>
      </w:r>
      <w:proofErr w:type="spellStart"/>
      <w:r w:rsidRPr="00B223A7">
        <w:t>heilger</w:t>
      </w:r>
      <w:proofErr w:type="spellEnd"/>
      <w:r w:rsidRPr="00B223A7">
        <w:t xml:space="preserve"> Geist, du höchstes Gut</w:t>
      </w:r>
    </w:p>
    <w:p w14:paraId="09BA54AD" w14:textId="77777777" w:rsidR="00620594" w:rsidRPr="00814C93" w:rsidRDefault="00620594" w:rsidP="00620594">
      <w:pPr>
        <w:rPr>
          <w:b/>
          <w:lang w:eastAsia="de-DE"/>
        </w:rPr>
      </w:pPr>
      <w:r w:rsidRPr="00814C93">
        <w:rPr>
          <w:b/>
          <w:lang w:eastAsia="de-DE"/>
        </w:rPr>
        <w:t>Ein Gebet zum heiligen Geist.</w:t>
      </w:r>
    </w:p>
    <w:p w14:paraId="4C4F2DB0"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Es ist das Heil uns kommen her. </w:t>
      </w:r>
    </w:p>
    <w:p w14:paraId="1498A5A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O </w:t>
      </w:r>
      <w:proofErr w:type="spellStart"/>
      <w:r w:rsidRPr="00B223A7">
        <w:rPr>
          <w:rFonts w:eastAsia="Times New Roman"/>
          <w:szCs w:val="24"/>
          <w:lang w:eastAsia="de-DE"/>
        </w:rPr>
        <w:t>heilger</w:t>
      </w:r>
      <w:proofErr w:type="spellEnd"/>
      <w:r w:rsidRPr="00B223A7">
        <w:rPr>
          <w:rFonts w:eastAsia="Times New Roman"/>
          <w:szCs w:val="24"/>
          <w:lang w:eastAsia="de-DE"/>
        </w:rPr>
        <w:t xml:space="preserve"> Geist, du höchstes Gut,</w:t>
      </w:r>
      <w:r w:rsidRPr="00B223A7">
        <w:rPr>
          <w:rFonts w:eastAsia="Times New Roman"/>
          <w:szCs w:val="24"/>
          <w:lang w:eastAsia="de-DE"/>
        </w:rPr>
        <w:br/>
        <w:t xml:space="preserve">In Gott die dritt </w:t>
      </w:r>
      <w:proofErr w:type="spellStart"/>
      <w:r w:rsidRPr="00B223A7">
        <w:rPr>
          <w:rFonts w:eastAsia="Times New Roman"/>
          <w:szCs w:val="24"/>
          <w:lang w:eastAsia="de-DE"/>
        </w:rPr>
        <w:t>Persone</w:t>
      </w:r>
      <w:proofErr w:type="spellEnd"/>
      <w:r w:rsidRPr="00B223A7">
        <w:rPr>
          <w:rFonts w:eastAsia="Times New Roman"/>
          <w:szCs w:val="24"/>
          <w:lang w:eastAsia="de-DE"/>
        </w:rPr>
        <w:t>,</w:t>
      </w:r>
      <w:r w:rsidRPr="00B223A7">
        <w:rPr>
          <w:rFonts w:eastAsia="Times New Roman"/>
          <w:szCs w:val="24"/>
          <w:lang w:eastAsia="de-DE"/>
        </w:rPr>
        <w:br/>
        <w:t>Der du ausgehst in gleichem Mut</w:t>
      </w:r>
      <w:r w:rsidRPr="00B223A7">
        <w:rPr>
          <w:rFonts w:eastAsia="Times New Roman"/>
          <w:szCs w:val="24"/>
          <w:lang w:eastAsia="de-DE"/>
        </w:rPr>
        <w:br/>
        <w:t>Vom Vater und dem Sohne,</w:t>
      </w:r>
      <w:r w:rsidRPr="00B223A7">
        <w:rPr>
          <w:rFonts w:eastAsia="Times New Roman"/>
          <w:szCs w:val="24"/>
          <w:lang w:eastAsia="de-DE"/>
        </w:rPr>
        <w:br/>
        <w:t>Bist wahrer Gott von Ewigkeit</w:t>
      </w:r>
      <w:r w:rsidRPr="00B223A7">
        <w:rPr>
          <w:rFonts w:eastAsia="Times New Roman"/>
          <w:szCs w:val="24"/>
          <w:lang w:eastAsia="de-DE"/>
        </w:rPr>
        <w:br/>
        <w:t>Und wirst von aller Christenheit</w:t>
      </w:r>
      <w:r w:rsidRPr="00B223A7">
        <w:rPr>
          <w:rFonts w:eastAsia="Times New Roman"/>
          <w:szCs w:val="24"/>
          <w:lang w:eastAsia="de-DE"/>
        </w:rPr>
        <w:br/>
        <w:t xml:space="preserve">Geehrt und angebetet. </w:t>
      </w:r>
    </w:p>
    <w:p w14:paraId="3F180D6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Wir bitten dich, zeig uns doch an</w:t>
      </w:r>
      <w:r w:rsidRPr="00B223A7">
        <w:rPr>
          <w:rFonts w:eastAsia="Times New Roman"/>
          <w:szCs w:val="24"/>
          <w:lang w:eastAsia="de-DE"/>
        </w:rPr>
        <w:br/>
        <w:t>Durch dein‘ gesalbten Knechte,</w:t>
      </w:r>
      <w:r w:rsidRPr="00B223A7">
        <w:rPr>
          <w:rFonts w:eastAsia="Times New Roman"/>
          <w:szCs w:val="24"/>
          <w:lang w:eastAsia="de-DE"/>
        </w:rPr>
        <w:br/>
        <w:t>Was Gott der Vater hat getan</w:t>
      </w:r>
      <w:r w:rsidRPr="00B223A7">
        <w:rPr>
          <w:rFonts w:eastAsia="Times New Roman"/>
          <w:szCs w:val="24"/>
          <w:lang w:eastAsia="de-DE"/>
        </w:rPr>
        <w:br/>
        <w:t>Beim menschlichen Geschlechte</w:t>
      </w:r>
      <w:r w:rsidRPr="00B223A7">
        <w:rPr>
          <w:rFonts w:eastAsia="Times New Roman"/>
          <w:szCs w:val="24"/>
          <w:lang w:eastAsia="de-DE"/>
        </w:rPr>
        <w:br/>
        <w:t>In Jesu Christo, deinem Sohn,</w:t>
      </w:r>
      <w:r w:rsidRPr="00B223A7">
        <w:rPr>
          <w:rFonts w:eastAsia="Times New Roman"/>
          <w:szCs w:val="24"/>
          <w:lang w:eastAsia="de-DE"/>
        </w:rPr>
        <w:br/>
        <w:t>Den er aus Lieb vom Himmelsthron</w:t>
      </w:r>
      <w:r w:rsidRPr="00B223A7">
        <w:rPr>
          <w:rFonts w:eastAsia="Times New Roman"/>
          <w:szCs w:val="24"/>
          <w:lang w:eastAsia="de-DE"/>
        </w:rPr>
        <w:br/>
        <w:t xml:space="preserve">Uns Armen hat gesendet. </w:t>
      </w:r>
    </w:p>
    <w:p w14:paraId="18C5F29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Mach uns </w:t>
      </w:r>
      <w:proofErr w:type="spellStart"/>
      <w:r w:rsidRPr="00B223A7">
        <w:rPr>
          <w:rFonts w:eastAsia="Times New Roman"/>
          <w:szCs w:val="24"/>
          <w:lang w:eastAsia="de-DE"/>
        </w:rPr>
        <w:t>dasselb</w:t>
      </w:r>
      <w:proofErr w:type="spellEnd"/>
      <w:r w:rsidRPr="00B223A7">
        <w:rPr>
          <w:rFonts w:eastAsia="Times New Roman"/>
          <w:szCs w:val="24"/>
          <w:lang w:eastAsia="de-DE"/>
        </w:rPr>
        <w:t xml:space="preserve"> </w:t>
      </w:r>
      <w:proofErr w:type="spellStart"/>
      <w:r w:rsidRPr="00B223A7">
        <w:rPr>
          <w:rFonts w:eastAsia="Times New Roman"/>
          <w:szCs w:val="24"/>
          <w:lang w:eastAsia="de-DE"/>
        </w:rPr>
        <w:t>Gehemnis</w:t>
      </w:r>
      <w:proofErr w:type="spellEnd"/>
      <w:r w:rsidRPr="00B223A7">
        <w:rPr>
          <w:rFonts w:eastAsia="Times New Roman"/>
          <w:szCs w:val="24"/>
          <w:lang w:eastAsia="de-DE"/>
        </w:rPr>
        <w:t xml:space="preserve"> klar,</w:t>
      </w:r>
      <w:r w:rsidRPr="00B223A7">
        <w:rPr>
          <w:rFonts w:eastAsia="Times New Roman"/>
          <w:szCs w:val="24"/>
          <w:lang w:eastAsia="de-DE"/>
        </w:rPr>
        <w:br/>
      </w:r>
      <w:proofErr w:type="spellStart"/>
      <w:r w:rsidRPr="00B223A7">
        <w:rPr>
          <w:rFonts w:eastAsia="Times New Roman"/>
          <w:szCs w:val="24"/>
          <w:lang w:eastAsia="de-DE"/>
        </w:rPr>
        <w:t>Erleucht</w:t>
      </w:r>
      <w:proofErr w:type="spellEnd"/>
      <w:r w:rsidRPr="00B223A7">
        <w:rPr>
          <w:rFonts w:eastAsia="Times New Roman"/>
          <w:szCs w:val="24"/>
          <w:lang w:eastAsia="de-DE"/>
        </w:rPr>
        <w:t xml:space="preserve"> Herz, Mut und Sinne.</w:t>
      </w:r>
      <w:r w:rsidRPr="00B223A7">
        <w:rPr>
          <w:rFonts w:eastAsia="Times New Roman"/>
          <w:szCs w:val="24"/>
          <w:lang w:eastAsia="de-DE"/>
        </w:rPr>
        <w:br/>
        <w:t>Dass wir den Schatz erfinden gar,</w:t>
      </w:r>
      <w:r w:rsidRPr="00B223A7">
        <w:rPr>
          <w:rFonts w:eastAsia="Times New Roman"/>
          <w:szCs w:val="24"/>
          <w:lang w:eastAsia="de-DE"/>
        </w:rPr>
        <w:br/>
        <w:t xml:space="preserve">Der heimlich steckt </w:t>
      </w:r>
      <w:proofErr w:type="spellStart"/>
      <w:r w:rsidRPr="00B223A7">
        <w:rPr>
          <w:rFonts w:eastAsia="Times New Roman"/>
          <w:szCs w:val="24"/>
          <w:lang w:eastAsia="de-DE"/>
        </w:rPr>
        <w:t>darinne</w:t>
      </w:r>
      <w:proofErr w:type="spellEnd"/>
      <w:r w:rsidRPr="00B223A7">
        <w:rPr>
          <w:rFonts w:eastAsia="Times New Roman"/>
          <w:szCs w:val="24"/>
          <w:lang w:eastAsia="de-DE"/>
        </w:rPr>
        <w:t>,</w:t>
      </w:r>
      <w:r w:rsidRPr="00B223A7">
        <w:rPr>
          <w:rFonts w:eastAsia="Times New Roman"/>
          <w:szCs w:val="24"/>
          <w:lang w:eastAsia="de-DE"/>
        </w:rPr>
        <w:br/>
        <w:t>Und dessen uns getrösten fein,</w:t>
      </w:r>
      <w:r w:rsidRPr="00B223A7">
        <w:rPr>
          <w:rFonts w:eastAsia="Times New Roman"/>
          <w:szCs w:val="24"/>
          <w:lang w:eastAsia="de-DE"/>
        </w:rPr>
        <w:br/>
        <w:t>Wenn wir in großen Ängsten sein,</w:t>
      </w:r>
      <w:r w:rsidRPr="00B223A7">
        <w:rPr>
          <w:rFonts w:eastAsia="Times New Roman"/>
          <w:szCs w:val="24"/>
          <w:lang w:eastAsia="de-DE"/>
        </w:rPr>
        <w:br/>
        <w:t xml:space="preserve">Im Leben oder Sterben. </w:t>
      </w:r>
    </w:p>
    <w:p w14:paraId="7CF7849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Bring uns die Weisheit in Verstand,</w:t>
      </w:r>
      <w:r w:rsidRPr="00B223A7">
        <w:rPr>
          <w:rFonts w:eastAsia="Times New Roman"/>
          <w:szCs w:val="24"/>
          <w:lang w:eastAsia="de-DE"/>
        </w:rPr>
        <w:br/>
        <w:t>So uns sonst ist verborgen,</w:t>
      </w:r>
      <w:r w:rsidRPr="00B223A7">
        <w:rPr>
          <w:rFonts w:eastAsia="Times New Roman"/>
          <w:szCs w:val="24"/>
          <w:lang w:eastAsia="de-DE"/>
        </w:rPr>
        <w:br/>
        <w:t>Dass wir getrauen Gottes Hand,</w:t>
      </w:r>
      <w:r w:rsidRPr="00B223A7">
        <w:rPr>
          <w:rFonts w:eastAsia="Times New Roman"/>
          <w:szCs w:val="24"/>
          <w:lang w:eastAsia="de-DE"/>
        </w:rPr>
        <w:br/>
        <w:t>Den lassen für uns sorgen</w:t>
      </w:r>
      <w:r w:rsidRPr="00B223A7">
        <w:rPr>
          <w:rFonts w:eastAsia="Times New Roman"/>
          <w:szCs w:val="24"/>
          <w:lang w:eastAsia="de-DE"/>
        </w:rPr>
        <w:br/>
        <w:t>Und ihn vollbringen, was er hat</w:t>
      </w:r>
      <w:r w:rsidRPr="00B223A7">
        <w:rPr>
          <w:rFonts w:eastAsia="Times New Roman"/>
          <w:szCs w:val="24"/>
          <w:lang w:eastAsia="de-DE"/>
        </w:rPr>
        <w:br/>
        <w:t>In uns nach seinem guten Rat</w:t>
      </w:r>
      <w:r w:rsidRPr="00B223A7">
        <w:rPr>
          <w:rFonts w:eastAsia="Times New Roman"/>
          <w:szCs w:val="24"/>
          <w:lang w:eastAsia="de-DE"/>
        </w:rPr>
        <w:br/>
        <w:t xml:space="preserve">Zu wirken angefangen. </w:t>
      </w:r>
    </w:p>
    <w:p w14:paraId="3EA6352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w:t>
      </w:r>
      <w:proofErr w:type="spellStart"/>
      <w:r w:rsidRPr="00B223A7">
        <w:rPr>
          <w:rFonts w:eastAsia="Times New Roman"/>
          <w:szCs w:val="24"/>
          <w:lang w:eastAsia="de-DE"/>
        </w:rPr>
        <w:t>Versiegel</w:t>
      </w:r>
      <w:proofErr w:type="spellEnd"/>
      <w:r w:rsidRPr="00B223A7">
        <w:rPr>
          <w:rFonts w:eastAsia="Times New Roman"/>
          <w:szCs w:val="24"/>
          <w:lang w:eastAsia="de-DE"/>
        </w:rPr>
        <w:t xml:space="preserve"> uns in seiner Gnad,</w:t>
      </w:r>
      <w:r w:rsidRPr="00B223A7">
        <w:rPr>
          <w:rFonts w:eastAsia="Times New Roman"/>
          <w:szCs w:val="24"/>
          <w:lang w:eastAsia="de-DE"/>
        </w:rPr>
        <w:br/>
        <w:t>Dass wir sie recht erkennen,</w:t>
      </w:r>
      <w:r w:rsidRPr="00B223A7">
        <w:rPr>
          <w:rFonts w:eastAsia="Times New Roman"/>
          <w:szCs w:val="24"/>
          <w:lang w:eastAsia="de-DE"/>
        </w:rPr>
        <w:br/>
        <w:t xml:space="preserve">Und Jesum Christum früh und </w:t>
      </w:r>
      <w:proofErr w:type="spellStart"/>
      <w:r w:rsidRPr="00B223A7">
        <w:rPr>
          <w:rFonts w:eastAsia="Times New Roman"/>
          <w:szCs w:val="24"/>
          <w:lang w:eastAsia="de-DE"/>
        </w:rPr>
        <w:t>spat</w:t>
      </w:r>
      <w:proofErr w:type="spellEnd"/>
      <w:r w:rsidRPr="00B223A7">
        <w:rPr>
          <w:rFonts w:eastAsia="Times New Roman"/>
          <w:szCs w:val="24"/>
          <w:lang w:eastAsia="de-DE"/>
        </w:rPr>
        <w:br/>
        <w:t>Ein HERRN des Lebens nennen,</w:t>
      </w:r>
      <w:r w:rsidRPr="00B223A7">
        <w:rPr>
          <w:rFonts w:eastAsia="Times New Roman"/>
          <w:szCs w:val="24"/>
          <w:lang w:eastAsia="de-DE"/>
        </w:rPr>
        <w:br/>
        <w:t>So wohl ihn herzlich rufen an</w:t>
      </w:r>
      <w:r w:rsidRPr="00B223A7">
        <w:rPr>
          <w:rFonts w:eastAsia="Times New Roman"/>
          <w:szCs w:val="24"/>
          <w:lang w:eastAsia="de-DE"/>
        </w:rPr>
        <w:br/>
        <w:t>Und seine Lehr vor jedermann</w:t>
      </w:r>
      <w:r w:rsidRPr="00B223A7">
        <w:rPr>
          <w:rFonts w:eastAsia="Times New Roman"/>
          <w:szCs w:val="24"/>
          <w:lang w:eastAsia="de-DE"/>
        </w:rPr>
        <w:br/>
        <w:t xml:space="preserve">Bis in den Tod bezeugen. </w:t>
      </w:r>
    </w:p>
    <w:p w14:paraId="0951D7B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Führ uns mit deiner Kraft gewiss</w:t>
      </w:r>
      <w:r w:rsidRPr="00B223A7">
        <w:rPr>
          <w:rFonts w:eastAsia="Times New Roman"/>
          <w:szCs w:val="24"/>
          <w:lang w:eastAsia="de-DE"/>
        </w:rPr>
        <w:br/>
        <w:t>In einem neuen Leben,</w:t>
      </w:r>
      <w:r w:rsidRPr="00B223A7">
        <w:rPr>
          <w:rFonts w:eastAsia="Times New Roman"/>
          <w:szCs w:val="24"/>
          <w:lang w:eastAsia="de-DE"/>
        </w:rPr>
        <w:br/>
        <w:t>Auf dass wir ja kein Ärgernis</w:t>
      </w:r>
      <w:r w:rsidRPr="00B223A7">
        <w:rPr>
          <w:rFonts w:eastAsia="Times New Roman"/>
          <w:szCs w:val="24"/>
          <w:lang w:eastAsia="de-DE"/>
        </w:rPr>
        <w:br/>
        <w:t>Empfangen oder geben,</w:t>
      </w:r>
      <w:r w:rsidRPr="00B223A7">
        <w:rPr>
          <w:rFonts w:eastAsia="Times New Roman"/>
          <w:szCs w:val="24"/>
          <w:lang w:eastAsia="de-DE"/>
        </w:rPr>
        <w:br/>
        <w:t>Weder mit Lehr, noch bösem Rat,</w:t>
      </w:r>
      <w:r w:rsidRPr="00B223A7">
        <w:rPr>
          <w:rFonts w:eastAsia="Times New Roman"/>
          <w:szCs w:val="24"/>
          <w:lang w:eastAsia="de-DE"/>
        </w:rPr>
        <w:br/>
        <w:t>Sondern den Glauben mit der Chat</w:t>
      </w:r>
      <w:r w:rsidRPr="00B223A7">
        <w:rPr>
          <w:rFonts w:eastAsia="Times New Roman"/>
          <w:szCs w:val="24"/>
          <w:lang w:eastAsia="de-DE"/>
        </w:rPr>
        <w:br/>
        <w:t xml:space="preserve">Vor aller Welt beweisen. </w:t>
      </w:r>
    </w:p>
    <w:p w14:paraId="23CE147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Teil uns dein Gnad all Stunden mit,</w:t>
      </w:r>
      <w:r w:rsidRPr="00B223A7">
        <w:rPr>
          <w:rFonts w:eastAsia="Times New Roman"/>
          <w:szCs w:val="24"/>
          <w:lang w:eastAsia="de-DE"/>
        </w:rPr>
        <w:br/>
        <w:t>Salb uns mit deinem Öle,</w:t>
      </w:r>
      <w:r w:rsidRPr="00B223A7">
        <w:rPr>
          <w:rFonts w:eastAsia="Times New Roman"/>
          <w:szCs w:val="24"/>
          <w:lang w:eastAsia="de-DE"/>
        </w:rPr>
        <w:br/>
        <w:t>Dazu mit Seufzen uns vertritt</w:t>
      </w:r>
      <w:r w:rsidRPr="00B223A7">
        <w:rPr>
          <w:rFonts w:eastAsia="Times New Roman"/>
          <w:szCs w:val="24"/>
          <w:lang w:eastAsia="de-DE"/>
        </w:rPr>
        <w:br/>
        <w:t xml:space="preserve">Und </w:t>
      </w:r>
      <w:proofErr w:type="spellStart"/>
      <w:r w:rsidRPr="00B223A7">
        <w:rPr>
          <w:rFonts w:eastAsia="Times New Roman"/>
          <w:szCs w:val="24"/>
          <w:lang w:eastAsia="de-DE"/>
        </w:rPr>
        <w:t>tröst</w:t>
      </w:r>
      <w:proofErr w:type="spellEnd"/>
      <w:r w:rsidRPr="00B223A7">
        <w:rPr>
          <w:rFonts w:eastAsia="Times New Roman"/>
          <w:szCs w:val="24"/>
          <w:lang w:eastAsia="de-DE"/>
        </w:rPr>
        <w:t xml:space="preserve"> die arme Seele</w:t>
      </w:r>
      <w:r w:rsidRPr="00B223A7">
        <w:rPr>
          <w:rFonts w:eastAsia="Times New Roman"/>
          <w:szCs w:val="24"/>
          <w:lang w:eastAsia="de-DE"/>
        </w:rPr>
        <w:br/>
        <w:t>Im Kreuz mit deiner süßen Gunst</w:t>
      </w:r>
      <w:r w:rsidRPr="00B223A7">
        <w:rPr>
          <w:rFonts w:eastAsia="Times New Roman"/>
          <w:szCs w:val="24"/>
          <w:lang w:eastAsia="de-DE"/>
        </w:rPr>
        <w:br/>
        <w:t>Und gib uns wahre Gottesbrunst,</w:t>
      </w:r>
      <w:r w:rsidRPr="00B223A7">
        <w:rPr>
          <w:rFonts w:eastAsia="Times New Roman"/>
          <w:szCs w:val="24"/>
          <w:lang w:eastAsia="de-DE"/>
        </w:rPr>
        <w:br/>
        <w:t xml:space="preserve">Einander recht zu lieben. </w:t>
      </w:r>
    </w:p>
    <w:p w14:paraId="33F4433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Verleih uns auch ein frischen Mut</w:t>
      </w:r>
      <w:r w:rsidRPr="00B223A7">
        <w:rPr>
          <w:rFonts w:eastAsia="Times New Roman"/>
          <w:szCs w:val="24"/>
          <w:lang w:eastAsia="de-DE"/>
        </w:rPr>
        <w:br/>
        <w:t>Und hilf uns ernstlich kämpfen,</w:t>
      </w:r>
      <w:r w:rsidRPr="00B223A7">
        <w:rPr>
          <w:rFonts w:eastAsia="Times New Roman"/>
          <w:szCs w:val="24"/>
          <w:lang w:eastAsia="de-DE"/>
        </w:rPr>
        <w:br/>
        <w:t>Dass wir die Welt und unser Blut</w:t>
      </w:r>
      <w:r w:rsidRPr="00B223A7">
        <w:rPr>
          <w:rFonts w:eastAsia="Times New Roman"/>
          <w:szCs w:val="24"/>
          <w:lang w:eastAsia="de-DE"/>
        </w:rPr>
        <w:br/>
        <w:t>Mit ihrer Reizung dämpfen,</w:t>
      </w:r>
      <w:r w:rsidRPr="00B223A7">
        <w:rPr>
          <w:rFonts w:eastAsia="Times New Roman"/>
          <w:szCs w:val="24"/>
          <w:lang w:eastAsia="de-DE"/>
        </w:rPr>
        <w:br/>
        <w:t>Und endlich selig schlafen ein,</w:t>
      </w:r>
      <w:r w:rsidRPr="00B223A7">
        <w:rPr>
          <w:rFonts w:eastAsia="Times New Roman"/>
          <w:szCs w:val="24"/>
          <w:lang w:eastAsia="de-DE"/>
        </w:rPr>
        <w:br/>
        <w:t xml:space="preserve">Wenn unsre </w:t>
      </w:r>
      <w:proofErr w:type="spellStart"/>
      <w:r w:rsidRPr="00B223A7">
        <w:rPr>
          <w:rFonts w:eastAsia="Times New Roman"/>
          <w:szCs w:val="24"/>
          <w:lang w:eastAsia="de-DE"/>
        </w:rPr>
        <w:t>Stund</w:t>
      </w:r>
      <w:proofErr w:type="spellEnd"/>
      <w:r w:rsidRPr="00B223A7">
        <w:rPr>
          <w:rFonts w:eastAsia="Times New Roman"/>
          <w:szCs w:val="24"/>
          <w:lang w:eastAsia="de-DE"/>
        </w:rPr>
        <w:t xml:space="preserve"> wird kommen sein</w:t>
      </w:r>
      <w:r w:rsidRPr="00B223A7">
        <w:rPr>
          <w:rFonts w:eastAsia="Times New Roman"/>
          <w:szCs w:val="24"/>
          <w:lang w:eastAsia="de-DE"/>
        </w:rPr>
        <w:br/>
        <w:t xml:space="preserve">Von hinnen abzuscheiden. Amen. </w:t>
      </w:r>
    </w:p>
    <w:p w14:paraId="3CC480D5" w14:textId="77777777" w:rsidR="00620594" w:rsidRDefault="00620594" w:rsidP="00620594">
      <w:pPr>
        <w:pStyle w:val="berschrift1"/>
      </w:pPr>
      <w:r w:rsidRPr="00B223A7">
        <w:t>O HErr, dein Ohren neig zu mir</w:t>
      </w:r>
    </w:p>
    <w:p w14:paraId="598F4704" w14:textId="77777777" w:rsidR="00620594" w:rsidRPr="00E6449C" w:rsidRDefault="00620594" w:rsidP="00620594">
      <w:pPr>
        <w:rPr>
          <w:b/>
          <w:lang w:eastAsia="de-DE"/>
        </w:rPr>
      </w:pPr>
      <w:r w:rsidRPr="00E6449C">
        <w:rPr>
          <w:b/>
          <w:lang w:eastAsia="de-DE"/>
        </w:rPr>
        <w:t>Ein Lied für diejenigen, deren Haus mit der Ruten angegriffen wird.</w:t>
      </w:r>
    </w:p>
    <w:p w14:paraId="68A443E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Ach Gott vom Himmel sieh darein.</w:t>
      </w:r>
      <w:r w:rsidRPr="00B223A7">
        <w:rPr>
          <w:rFonts w:eastAsia="Times New Roman"/>
          <w:i/>
          <w:iCs/>
          <w:szCs w:val="24"/>
          <w:lang w:eastAsia="de-DE"/>
        </w:rPr>
        <w:br/>
        <w:t>Oder: Wenn mein Stündlein vorhanden ist.</w:t>
      </w:r>
    </w:p>
    <w:p w14:paraId="00CE2B3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HErr, dein Ohren neig zu mir,</w:t>
      </w:r>
      <w:r w:rsidRPr="00B223A7">
        <w:rPr>
          <w:rFonts w:eastAsia="Times New Roman"/>
          <w:szCs w:val="24"/>
          <w:lang w:eastAsia="de-DE"/>
        </w:rPr>
        <w:br/>
        <w:t>Aus Gnad dich mein erbarme,</w:t>
      </w:r>
      <w:r w:rsidRPr="00B223A7">
        <w:rPr>
          <w:rFonts w:eastAsia="Times New Roman"/>
          <w:szCs w:val="24"/>
          <w:lang w:eastAsia="de-DE"/>
        </w:rPr>
        <w:br/>
        <w:t>Al mein Begehr steht nur zu dir,</w:t>
      </w:r>
      <w:r w:rsidRPr="00B223A7">
        <w:rPr>
          <w:rFonts w:eastAsia="Times New Roman"/>
          <w:szCs w:val="24"/>
          <w:lang w:eastAsia="de-DE"/>
        </w:rPr>
        <w:br/>
        <w:t>Stärk mich mit deinem Arme!</w:t>
      </w:r>
      <w:r w:rsidRPr="00B223A7">
        <w:rPr>
          <w:rFonts w:eastAsia="Times New Roman"/>
          <w:szCs w:val="24"/>
          <w:lang w:eastAsia="de-DE"/>
        </w:rPr>
        <w:br/>
        <w:t>Mit Angst ich hoch umgeben bin,</w:t>
      </w:r>
      <w:r w:rsidRPr="00B223A7">
        <w:rPr>
          <w:rFonts w:eastAsia="Times New Roman"/>
          <w:szCs w:val="24"/>
          <w:lang w:eastAsia="de-DE"/>
        </w:rPr>
        <w:br/>
        <w:t xml:space="preserve">Und weiß </w:t>
      </w:r>
      <w:proofErr w:type="spellStart"/>
      <w:r w:rsidRPr="00B223A7">
        <w:rPr>
          <w:rFonts w:eastAsia="Times New Roman"/>
          <w:szCs w:val="24"/>
          <w:lang w:eastAsia="de-DE"/>
        </w:rPr>
        <w:t>jetzund</w:t>
      </w:r>
      <w:proofErr w:type="spellEnd"/>
      <w:r w:rsidRPr="00B223A7">
        <w:rPr>
          <w:rFonts w:eastAsia="Times New Roman"/>
          <w:szCs w:val="24"/>
          <w:lang w:eastAsia="de-DE"/>
        </w:rPr>
        <w:t xml:space="preserve"> gar nirgends hin,</w:t>
      </w:r>
      <w:r w:rsidRPr="00B223A7">
        <w:rPr>
          <w:rFonts w:eastAsia="Times New Roman"/>
          <w:szCs w:val="24"/>
          <w:lang w:eastAsia="de-DE"/>
        </w:rPr>
        <w:br/>
        <w:t>Denn zu dir, HErr, alleine.</w:t>
      </w:r>
    </w:p>
    <w:p w14:paraId="005CDA9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Mein‘ arme Seel voll Jammers ist,</w:t>
      </w:r>
      <w:r w:rsidRPr="00B223A7">
        <w:rPr>
          <w:rFonts w:eastAsia="Times New Roman"/>
          <w:szCs w:val="24"/>
          <w:lang w:eastAsia="de-DE"/>
        </w:rPr>
        <w:br/>
        <w:t>Der Geist ist mir verschmachtet,</w:t>
      </w:r>
      <w:r w:rsidRPr="00B223A7">
        <w:rPr>
          <w:rFonts w:eastAsia="Times New Roman"/>
          <w:szCs w:val="24"/>
          <w:lang w:eastAsia="de-DE"/>
        </w:rPr>
        <w:br/>
        <w:t>Mein Herz im Leib sich nagt und frisst,</w:t>
      </w:r>
      <w:r w:rsidRPr="00B223A7">
        <w:rPr>
          <w:rFonts w:eastAsia="Times New Roman"/>
          <w:szCs w:val="24"/>
          <w:lang w:eastAsia="de-DE"/>
        </w:rPr>
        <w:br/>
        <w:t>Viel sinnet und betrachtet,</w:t>
      </w:r>
      <w:r w:rsidRPr="00B223A7">
        <w:rPr>
          <w:rFonts w:eastAsia="Times New Roman"/>
          <w:szCs w:val="24"/>
          <w:lang w:eastAsia="de-DE"/>
        </w:rPr>
        <w:br/>
        <w:t xml:space="preserve">Und </w:t>
      </w:r>
      <w:proofErr w:type="spellStart"/>
      <w:r w:rsidRPr="00B223A7">
        <w:rPr>
          <w:rFonts w:eastAsia="Times New Roman"/>
          <w:szCs w:val="24"/>
          <w:lang w:eastAsia="de-DE"/>
        </w:rPr>
        <w:t>findt</w:t>
      </w:r>
      <w:proofErr w:type="spellEnd"/>
      <w:r w:rsidRPr="00B223A7">
        <w:rPr>
          <w:rFonts w:eastAsia="Times New Roman"/>
          <w:szCs w:val="24"/>
          <w:lang w:eastAsia="de-DE"/>
        </w:rPr>
        <w:t xml:space="preserve"> doch nirgend Rast und Ruh.</w:t>
      </w:r>
      <w:r w:rsidRPr="00B223A7">
        <w:rPr>
          <w:rFonts w:eastAsia="Times New Roman"/>
          <w:szCs w:val="24"/>
          <w:lang w:eastAsia="de-DE"/>
        </w:rPr>
        <w:br/>
        <w:t>O lieber Gott, spring du mir zu,</w:t>
      </w:r>
      <w:r w:rsidRPr="00B223A7">
        <w:rPr>
          <w:rFonts w:eastAsia="Times New Roman"/>
          <w:szCs w:val="24"/>
          <w:lang w:eastAsia="de-DE"/>
        </w:rPr>
        <w:br/>
        <w:t>Ich muss sonst untersinken.</w:t>
      </w:r>
    </w:p>
    <w:p w14:paraId="05398A4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Ich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w:t>
      </w:r>
      <w:proofErr w:type="spellStart"/>
      <w:r w:rsidRPr="00B223A7">
        <w:rPr>
          <w:rFonts w:eastAsia="Times New Roman"/>
          <w:szCs w:val="24"/>
          <w:lang w:eastAsia="de-DE"/>
        </w:rPr>
        <w:t>geacht</w:t>
      </w:r>
      <w:proofErr w:type="spellEnd"/>
      <w:r w:rsidRPr="00B223A7">
        <w:rPr>
          <w:rFonts w:eastAsia="Times New Roman"/>
          <w:szCs w:val="24"/>
          <w:lang w:eastAsia="de-DE"/>
        </w:rPr>
        <w:t>, wo du mich nicht</w:t>
      </w:r>
      <w:r w:rsidRPr="00B223A7">
        <w:rPr>
          <w:rFonts w:eastAsia="Times New Roman"/>
          <w:szCs w:val="24"/>
          <w:lang w:eastAsia="de-DE"/>
        </w:rPr>
        <w:br/>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wirst bewahren,</w:t>
      </w:r>
      <w:r w:rsidRPr="00B223A7">
        <w:rPr>
          <w:rFonts w:eastAsia="Times New Roman"/>
          <w:szCs w:val="24"/>
          <w:lang w:eastAsia="de-DE"/>
        </w:rPr>
        <w:br/>
        <w:t>Als einer, der aus diesem Licht</w:t>
      </w:r>
      <w:r w:rsidRPr="00B223A7">
        <w:rPr>
          <w:rFonts w:eastAsia="Times New Roman"/>
          <w:szCs w:val="24"/>
          <w:lang w:eastAsia="de-DE"/>
        </w:rPr>
        <w:br/>
        <w:t>In Finsternis muss fahren.</w:t>
      </w:r>
      <w:r w:rsidRPr="00B223A7">
        <w:rPr>
          <w:rFonts w:eastAsia="Times New Roman"/>
          <w:szCs w:val="24"/>
          <w:lang w:eastAsia="de-DE"/>
        </w:rPr>
        <w:br/>
        <w:t>Ich steh mit einem Fuß im Grab</w:t>
      </w:r>
      <w:r w:rsidRPr="00B223A7">
        <w:rPr>
          <w:rFonts w:eastAsia="Times New Roman"/>
          <w:szCs w:val="24"/>
          <w:lang w:eastAsia="de-DE"/>
        </w:rPr>
        <w:br/>
        <w:t>Und keinen treuen Menschen hab,</w:t>
      </w:r>
      <w:r w:rsidRPr="00B223A7">
        <w:rPr>
          <w:rFonts w:eastAsia="Times New Roman"/>
          <w:szCs w:val="24"/>
          <w:lang w:eastAsia="de-DE"/>
        </w:rPr>
        <w:br/>
        <w:t>Der mich Elenden tröstet.</w:t>
      </w:r>
    </w:p>
    <w:p w14:paraId="0B7A7B1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Ich bin den lieben Nachbarn mein</w:t>
      </w:r>
      <w:r w:rsidRPr="00B223A7">
        <w:rPr>
          <w:rFonts w:eastAsia="Times New Roman"/>
          <w:szCs w:val="24"/>
          <w:lang w:eastAsia="de-DE"/>
        </w:rPr>
        <w:br/>
        <w:t>In meinem schweren Orden</w:t>
      </w:r>
      <w:r w:rsidRPr="00B223A7">
        <w:rPr>
          <w:rFonts w:eastAsia="Times New Roman"/>
          <w:szCs w:val="24"/>
          <w:lang w:eastAsia="de-DE"/>
        </w:rPr>
        <w:br/>
        <w:t>Und den Bekannten groß und klein</w:t>
      </w:r>
      <w:r w:rsidRPr="00B223A7">
        <w:rPr>
          <w:rFonts w:eastAsia="Times New Roman"/>
          <w:szCs w:val="24"/>
          <w:lang w:eastAsia="de-DE"/>
        </w:rPr>
        <w:br/>
        <w:t>Ein Schmach und Scheusal worden.</w:t>
      </w:r>
      <w:r w:rsidRPr="00B223A7">
        <w:rPr>
          <w:rFonts w:eastAsia="Times New Roman"/>
          <w:szCs w:val="24"/>
          <w:lang w:eastAsia="de-DE"/>
        </w:rPr>
        <w:br/>
        <w:t xml:space="preserve">Wer mich von Ferne </w:t>
      </w:r>
      <w:proofErr w:type="spellStart"/>
      <w:r w:rsidRPr="00B223A7">
        <w:rPr>
          <w:rFonts w:eastAsia="Times New Roman"/>
          <w:szCs w:val="24"/>
          <w:lang w:eastAsia="de-DE"/>
        </w:rPr>
        <w:t>gehn</w:t>
      </w:r>
      <w:proofErr w:type="spellEnd"/>
      <w:r w:rsidRPr="00B223A7">
        <w:rPr>
          <w:rFonts w:eastAsia="Times New Roman"/>
          <w:szCs w:val="24"/>
          <w:lang w:eastAsia="de-DE"/>
        </w:rPr>
        <w:t xml:space="preserve"> </w:t>
      </w:r>
      <w:proofErr w:type="spellStart"/>
      <w:r w:rsidRPr="00B223A7">
        <w:rPr>
          <w:rFonts w:eastAsia="Times New Roman"/>
          <w:szCs w:val="24"/>
          <w:lang w:eastAsia="de-DE"/>
        </w:rPr>
        <w:t>ersicht</w:t>
      </w:r>
      <w:proofErr w:type="spellEnd"/>
      <w:r w:rsidRPr="00B223A7">
        <w:rPr>
          <w:rFonts w:eastAsia="Times New Roman"/>
          <w:szCs w:val="24"/>
          <w:lang w:eastAsia="de-DE"/>
        </w:rPr>
        <w:br/>
        <w:t>Fleucht und verhüllt sein Angesicht,</w:t>
      </w:r>
      <w:r w:rsidRPr="00B223A7">
        <w:rPr>
          <w:rFonts w:eastAsia="Times New Roman"/>
          <w:szCs w:val="24"/>
          <w:lang w:eastAsia="de-DE"/>
        </w:rPr>
        <w:br/>
        <w:t xml:space="preserve">Als ob ich hässlich </w:t>
      </w:r>
      <w:proofErr w:type="spellStart"/>
      <w:r w:rsidRPr="00B223A7">
        <w:rPr>
          <w:rFonts w:eastAsia="Times New Roman"/>
          <w:szCs w:val="24"/>
          <w:lang w:eastAsia="de-DE"/>
        </w:rPr>
        <w:t>stünke</w:t>
      </w:r>
      <w:proofErr w:type="spellEnd"/>
      <w:r w:rsidRPr="00B223A7">
        <w:rPr>
          <w:rFonts w:eastAsia="Times New Roman"/>
          <w:szCs w:val="24"/>
          <w:lang w:eastAsia="de-DE"/>
        </w:rPr>
        <w:t>.</w:t>
      </w:r>
    </w:p>
    <w:p w14:paraId="74D1767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Mein Freund, die </w:t>
      </w:r>
      <w:proofErr w:type="spellStart"/>
      <w:r w:rsidRPr="00B223A7">
        <w:rPr>
          <w:rFonts w:eastAsia="Times New Roman"/>
          <w:szCs w:val="24"/>
          <w:lang w:eastAsia="de-DE"/>
        </w:rPr>
        <w:t>stehn</w:t>
      </w:r>
      <w:proofErr w:type="spellEnd"/>
      <w:r w:rsidRPr="00B223A7">
        <w:rPr>
          <w:rFonts w:eastAsia="Times New Roman"/>
          <w:szCs w:val="24"/>
          <w:lang w:eastAsia="de-DE"/>
        </w:rPr>
        <w:t xml:space="preserve"> ganz fern von mir</w:t>
      </w:r>
      <w:r w:rsidRPr="00B223A7">
        <w:rPr>
          <w:rFonts w:eastAsia="Times New Roman"/>
          <w:szCs w:val="24"/>
          <w:lang w:eastAsia="de-DE"/>
        </w:rPr>
        <w:br/>
        <w:t>Und scheuen meine Plage;</w:t>
      </w:r>
      <w:r w:rsidRPr="00B223A7">
        <w:rPr>
          <w:rFonts w:eastAsia="Times New Roman"/>
          <w:szCs w:val="24"/>
          <w:lang w:eastAsia="de-DE"/>
        </w:rPr>
        <w:br/>
        <w:t>Ein jeder denkt, wer fragt nach dir?</w:t>
      </w:r>
      <w:r w:rsidRPr="00B223A7">
        <w:rPr>
          <w:rFonts w:eastAsia="Times New Roman"/>
          <w:szCs w:val="24"/>
          <w:lang w:eastAsia="de-DE"/>
        </w:rPr>
        <w:br/>
        <w:t>Mir hilft nichts, dass ich klage.</w:t>
      </w:r>
      <w:r w:rsidRPr="00B223A7">
        <w:rPr>
          <w:rFonts w:eastAsia="Times New Roman"/>
          <w:szCs w:val="24"/>
          <w:lang w:eastAsia="de-DE"/>
        </w:rPr>
        <w:br/>
        <w:t xml:space="preserve">Ich bin wie ein </w:t>
      </w:r>
      <w:proofErr w:type="spellStart"/>
      <w:r w:rsidRPr="00B223A7">
        <w:rPr>
          <w:rFonts w:eastAsia="Times New Roman"/>
          <w:szCs w:val="24"/>
          <w:lang w:eastAsia="de-DE"/>
        </w:rPr>
        <w:t>gefangner</w:t>
      </w:r>
      <w:proofErr w:type="spellEnd"/>
      <w:r w:rsidRPr="00B223A7">
        <w:rPr>
          <w:rFonts w:eastAsia="Times New Roman"/>
          <w:szCs w:val="24"/>
          <w:lang w:eastAsia="de-DE"/>
        </w:rPr>
        <w:t xml:space="preserve"> Mann,</w:t>
      </w:r>
      <w:r w:rsidRPr="00B223A7">
        <w:rPr>
          <w:rFonts w:eastAsia="Times New Roman"/>
          <w:szCs w:val="24"/>
          <w:lang w:eastAsia="de-DE"/>
        </w:rPr>
        <w:br/>
        <w:t>Der nirgends hin versichern kann</w:t>
      </w:r>
      <w:r w:rsidRPr="00B223A7">
        <w:rPr>
          <w:rFonts w:eastAsia="Times New Roman"/>
          <w:szCs w:val="24"/>
          <w:lang w:eastAsia="de-DE"/>
        </w:rPr>
        <w:br/>
        <w:t>Und sich nicht muss berühren.</w:t>
      </w:r>
    </w:p>
    <w:p w14:paraId="22B9DC1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Gerechter Gott, erbarm dich mein,</w:t>
      </w:r>
      <w:r w:rsidRPr="00B223A7">
        <w:rPr>
          <w:rFonts w:eastAsia="Times New Roman"/>
          <w:szCs w:val="24"/>
          <w:lang w:eastAsia="de-DE"/>
        </w:rPr>
        <w:br/>
        <w:t>Vergib mir meine Sünde,</w:t>
      </w:r>
      <w:r w:rsidRPr="00B223A7">
        <w:rPr>
          <w:rFonts w:eastAsia="Times New Roman"/>
          <w:szCs w:val="24"/>
          <w:lang w:eastAsia="de-DE"/>
        </w:rPr>
        <w:br/>
        <w:t>Von Todesschrecken, Furcht und Pein</w:t>
      </w:r>
      <w:r w:rsidRPr="00B223A7">
        <w:rPr>
          <w:rFonts w:eastAsia="Times New Roman"/>
          <w:szCs w:val="24"/>
          <w:lang w:eastAsia="de-DE"/>
        </w:rPr>
        <w:br/>
        <w:t>Mich gnädiglich entbinde,</w:t>
      </w:r>
      <w:r w:rsidRPr="00B223A7">
        <w:rPr>
          <w:rFonts w:eastAsia="Times New Roman"/>
          <w:szCs w:val="24"/>
          <w:lang w:eastAsia="de-DE"/>
        </w:rPr>
        <w:br/>
        <w:t>Nach deinem Rat mir Hülfe schaff,</w:t>
      </w:r>
      <w:r w:rsidRPr="00B223A7">
        <w:rPr>
          <w:rFonts w:eastAsia="Times New Roman"/>
          <w:szCs w:val="24"/>
          <w:lang w:eastAsia="de-DE"/>
        </w:rPr>
        <w:br/>
        <w:t>Im Zorn mich nicht von hinnen raff,</w:t>
      </w:r>
      <w:r w:rsidRPr="00B223A7">
        <w:rPr>
          <w:rFonts w:eastAsia="Times New Roman"/>
          <w:szCs w:val="24"/>
          <w:lang w:eastAsia="de-DE"/>
        </w:rPr>
        <w:br/>
        <w:t>Du allerliebster Vater!</w:t>
      </w:r>
    </w:p>
    <w:p w14:paraId="4F3DE6C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w:t>
      </w:r>
      <w:proofErr w:type="spellStart"/>
      <w:r>
        <w:rPr>
          <w:rFonts w:eastAsia="Times New Roman"/>
          <w:szCs w:val="24"/>
          <w:lang w:eastAsia="de-DE"/>
        </w:rPr>
        <w:t>W</w:t>
      </w:r>
      <w:r w:rsidRPr="00B223A7">
        <w:rPr>
          <w:rFonts w:eastAsia="Times New Roman"/>
          <w:szCs w:val="24"/>
          <w:lang w:eastAsia="de-DE"/>
        </w:rPr>
        <w:t>end</w:t>
      </w:r>
      <w:proofErr w:type="spellEnd"/>
      <w:r w:rsidRPr="00B223A7">
        <w:rPr>
          <w:rFonts w:eastAsia="Times New Roman"/>
          <w:szCs w:val="24"/>
          <w:lang w:eastAsia="de-DE"/>
        </w:rPr>
        <w:t xml:space="preserve"> dich zu mir, du treuer Gott,</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dich mein Bitt erweichen,</w:t>
      </w:r>
      <w:r w:rsidRPr="00B223A7">
        <w:rPr>
          <w:rFonts w:eastAsia="Times New Roman"/>
          <w:szCs w:val="24"/>
          <w:lang w:eastAsia="de-DE"/>
        </w:rPr>
        <w:br/>
        <w:t>Beschütze mich in dieser Not</w:t>
      </w:r>
      <w:r w:rsidRPr="00B223A7">
        <w:rPr>
          <w:rFonts w:eastAsia="Times New Roman"/>
          <w:szCs w:val="24"/>
          <w:lang w:eastAsia="de-DE"/>
        </w:rPr>
        <w:br/>
        <w:t>Und tu an mir ein Zeichen,</w:t>
      </w:r>
      <w:r w:rsidRPr="00B223A7">
        <w:rPr>
          <w:rFonts w:eastAsia="Times New Roman"/>
          <w:szCs w:val="24"/>
          <w:lang w:eastAsia="de-DE"/>
        </w:rPr>
        <w:br/>
        <w:t>Auf dass ein jeder Mann versteh,</w:t>
      </w:r>
      <w:r w:rsidRPr="00B223A7">
        <w:rPr>
          <w:rFonts w:eastAsia="Times New Roman"/>
          <w:szCs w:val="24"/>
          <w:lang w:eastAsia="de-DE"/>
        </w:rPr>
        <w:br/>
        <w:t xml:space="preserve">Dass kein Gerechter </w:t>
      </w:r>
      <w:proofErr w:type="spellStart"/>
      <w:r w:rsidRPr="00B223A7">
        <w:rPr>
          <w:rFonts w:eastAsia="Times New Roman"/>
          <w:szCs w:val="24"/>
          <w:lang w:eastAsia="de-DE"/>
        </w:rPr>
        <w:t>untergeh</w:t>
      </w:r>
      <w:proofErr w:type="spellEnd"/>
      <w:r w:rsidRPr="00B223A7">
        <w:rPr>
          <w:rFonts w:eastAsia="Times New Roman"/>
          <w:szCs w:val="24"/>
          <w:lang w:eastAsia="de-DE"/>
        </w:rPr>
        <w:t>,</w:t>
      </w:r>
      <w:r w:rsidRPr="00B223A7">
        <w:rPr>
          <w:rFonts w:eastAsia="Times New Roman"/>
          <w:szCs w:val="24"/>
          <w:lang w:eastAsia="de-DE"/>
        </w:rPr>
        <w:br/>
        <w:t>Der deinem Wort vertrauet.</w:t>
      </w:r>
    </w:p>
    <w:p w14:paraId="14CB3A8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Doch bitt ich nicht mit frechem Mut:</w:t>
      </w:r>
      <w:r w:rsidRPr="00B223A7">
        <w:rPr>
          <w:rFonts w:eastAsia="Times New Roman"/>
          <w:szCs w:val="24"/>
          <w:lang w:eastAsia="de-DE"/>
        </w:rPr>
        <w:br/>
        <w:t xml:space="preserve">Ich </w:t>
      </w:r>
      <w:proofErr w:type="spellStart"/>
      <w:r w:rsidRPr="00B223A7">
        <w:rPr>
          <w:rFonts w:eastAsia="Times New Roman"/>
          <w:szCs w:val="24"/>
          <w:lang w:eastAsia="de-DE"/>
        </w:rPr>
        <w:t>stells</w:t>
      </w:r>
      <w:proofErr w:type="spellEnd"/>
      <w:r w:rsidRPr="00B223A7">
        <w:rPr>
          <w:rFonts w:eastAsia="Times New Roman"/>
          <w:szCs w:val="24"/>
          <w:lang w:eastAsia="de-DE"/>
        </w:rPr>
        <w:t xml:space="preserve"> in deinen Willen;</w:t>
      </w:r>
      <w:r w:rsidRPr="00B223A7">
        <w:rPr>
          <w:rFonts w:eastAsia="Times New Roman"/>
          <w:szCs w:val="24"/>
          <w:lang w:eastAsia="de-DE"/>
        </w:rPr>
        <w:br/>
        <w:t>Was mir an Leib und Seel ist gut</w:t>
      </w:r>
      <w:r w:rsidRPr="00B223A7">
        <w:rPr>
          <w:rFonts w:eastAsia="Times New Roman"/>
          <w:szCs w:val="24"/>
          <w:lang w:eastAsia="de-DE"/>
        </w:rPr>
        <w:br/>
      </w:r>
      <w:proofErr w:type="spellStart"/>
      <w:r w:rsidRPr="00B223A7">
        <w:rPr>
          <w:rFonts w:eastAsia="Times New Roman"/>
          <w:szCs w:val="24"/>
          <w:lang w:eastAsia="de-DE"/>
        </w:rPr>
        <w:t>Wohllst</w:t>
      </w:r>
      <w:proofErr w:type="spellEnd"/>
      <w:r w:rsidRPr="00B223A7">
        <w:rPr>
          <w:rFonts w:eastAsia="Times New Roman"/>
          <w:szCs w:val="24"/>
          <w:lang w:eastAsia="de-DE"/>
        </w:rPr>
        <w:t xml:space="preserve"> du an mir erfüllen.</w:t>
      </w:r>
      <w:r w:rsidRPr="00B223A7">
        <w:rPr>
          <w:rFonts w:eastAsia="Times New Roman"/>
          <w:szCs w:val="24"/>
          <w:lang w:eastAsia="de-DE"/>
        </w:rPr>
        <w:br/>
        <w:t>Tu an mir, Vater, wie du weißt,</w:t>
      </w:r>
      <w:r w:rsidRPr="00B223A7">
        <w:rPr>
          <w:rFonts w:eastAsia="Times New Roman"/>
          <w:szCs w:val="24"/>
          <w:lang w:eastAsia="de-DE"/>
        </w:rPr>
        <w:br/>
        <w:t>Erhör mich allweg nach dem Geist,</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mich ihn vertreten.</w:t>
      </w:r>
    </w:p>
    <w:p w14:paraId="53905B6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Darum vertrau ich deiner Macht,</w:t>
      </w:r>
      <w:r w:rsidRPr="00B223A7">
        <w:rPr>
          <w:rFonts w:eastAsia="Times New Roman"/>
          <w:szCs w:val="24"/>
          <w:lang w:eastAsia="de-DE"/>
        </w:rPr>
        <w:br/>
        <w:t>Tu mich dir ganz ergeben,</w:t>
      </w:r>
      <w:r w:rsidRPr="00B223A7">
        <w:rPr>
          <w:rFonts w:eastAsia="Times New Roman"/>
          <w:szCs w:val="24"/>
          <w:lang w:eastAsia="de-DE"/>
        </w:rPr>
        <w:br/>
        <w:t>Will auf dich hoffen Tag und Nacht,</w:t>
      </w:r>
      <w:r w:rsidRPr="00B223A7">
        <w:rPr>
          <w:rFonts w:eastAsia="Times New Roman"/>
          <w:szCs w:val="24"/>
          <w:lang w:eastAsia="de-DE"/>
        </w:rPr>
        <w:br/>
        <w:t>Mag sterben oder leben.</w:t>
      </w:r>
      <w:r w:rsidRPr="00B223A7">
        <w:rPr>
          <w:rFonts w:eastAsia="Times New Roman"/>
          <w:szCs w:val="24"/>
          <w:lang w:eastAsia="de-DE"/>
        </w:rPr>
        <w:br/>
        <w:t xml:space="preserve">Mir </w:t>
      </w:r>
      <w:proofErr w:type="spellStart"/>
      <w:r w:rsidRPr="00B223A7">
        <w:rPr>
          <w:rFonts w:eastAsia="Times New Roman"/>
          <w:szCs w:val="24"/>
          <w:lang w:eastAsia="de-DE"/>
        </w:rPr>
        <w:t>gescheh</w:t>
      </w:r>
      <w:proofErr w:type="spellEnd"/>
      <w:r w:rsidRPr="00B223A7">
        <w:rPr>
          <w:rFonts w:eastAsia="Times New Roman"/>
          <w:szCs w:val="24"/>
          <w:lang w:eastAsia="de-DE"/>
        </w:rPr>
        <w:t xml:space="preserve">, wie du, mein Vater, </w:t>
      </w:r>
      <w:proofErr w:type="spellStart"/>
      <w:r w:rsidRPr="00B223A7">
        <w:rPr>
          <w:rFonts w:eastAsia="Times New Roman"/>
          <w:szCs w:val="24"/>
          <w:lang w:eastAsia="de-DE"/>
        </w:rPr>
        <w:t>wilt</w:t>
      </w:r>
      <w:proofErr w:type="spellEnd"/>
      <w:r w:rsidRPr="00B223A7">
        <w:rPr>
          <w:rFonts w:eastAsia="Times New Roman"/>
          <w:szCs w:val="24"/>
          <w:lang w:eastAsia="de-DE"/>
        </w:rPr>
        <w:t>,</w:t>
      </w:r>
      <w:r w:rsidRPr="00B223A7">
        <w:rPr>
          <w:rFonts w:eastAsia="Times New Roman"/>
          <w:szCs w:val="24"/>
          <w:lang w:eastAsia="de-DE"/>
        </w:rPr>
        <w:br/>
        <w:t>Der Tod mir, wie das Leben gilt:</w:t>
      </w:r>
      <w:r w:rsidRPr="00B223A7">
        <w:rPr>
          <w:rFonts w:eastAsia="Times New Roman"/>
          <w:szCs w:val="24"/>
          <w:lang w:eastAsia="de-DE"/>
        </w:rPr>
        <w:br/>
        <w:t>Dein Sohn hat mich erlöset.</w:t>
      </w:r>
    </w:p>
    <w:p w14:paraId="640E5D0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10. Weil ich nur, Vater, deine Gab,</w:t>
      </w:r>
      <w:r w:rsidRPr="00B223A7">
        <w:rPr>
          <w:rFonts w:eastAsia="Times New Roman"/>
          <w:szCs w:val="24"/>
          <w:lang w:eastAsia="de-DE"/>
        </w:rPr>
        <w:br/>
        <w:t>Wie ich sie denn empfinde,</w:t>
      </w:r>
      <w:r w:rsidRPr="00B223A7">
        <w:rPr>
          <w:rFonts w:eastAsia="Times New Roman"/>
          <w:szCs w:val="24"/>
          <w:lang w:eastAsia="de-DE"/>
        </w:rPr>
        <w:br/>
        <w:t>Jesum, in meinem Herzen hab,</w:t>
      </w:r>
      <w:r w:rsidRPr="00B223A7">
        <w:rPr>
          <w:rFonts w:eastAsia="Times New Roman"/>
          <w:szCs w:val="24"/>
          <w:lang w:eastAsia="de-DE"/>
        </w:rPr>
        <w:br/>
        <w:t xml:space="preserve">So </w:t>
      </w:r>
      <w:proofErr w:type="spellStart"/>
      <w:r w:rsidRPr="00B223A7">
        <w:rPr>
          <w:rFonts w:eastAsia="Times New Roman"/>
          <w:szCs w:val="24"/>
          <w:lang w:eastAsia="de-DE"/>
        </w:rPr>
        <w:t>tröst</w:t>
      </w:r>
      <w:proofErr w:type="spellEnd"/>
      <w:r w:rsidRPr="00B223A7">
        <w:rPr>
          <w:rFonts w:eastAsia="Times New Roman"/>
          <w:szCs w:val="24"/>
          <w:lang w:eastAsia="de-DE"/>
        </w:rPr>
        <w:t xml:space="preserve"> ich mich geschwinde</w:t>
      </w:r>
      <w:r w:rsidRPr="00B223A7">
        <w:rPr>
          <w:rFonts w:eastAsia="Times New Roman"/>
          <w:szCs w:val="24"/>
          <w:lang w:eastAsia="de-DE"/>
        </w:rPr>
        <w:br/>
        <w:t xml:space="preserve">Und </w:t>
      </w:r>
      <w:proofErr w:type="spellStart"/>
      <w:r w:rsidRPr="00B223A7">
        <w:rPr>
          <w:rFonts w:eastAsia="Times New Roman"/>
          <w:szCs w:val="24"/>
          <w:lang w:eastAsia="de-DE"/>
        </w:rPr>
        <w:t>nichtes</w:t>
      </w:r>
      <w:proofErr w:type="spellEnd"/>
      <w:r w:rsidRPr="00B223A7">
        <w:rPr>
          <w:rFonts w:eastAsia="Times New Roman"/>
          <w:szCs w:val="24"/>
          <w:lang w:eastAsia="de-DE"/>
        </w:rPr>
        <w:t xml:space="preserve"> nach der </w:t>
      </w:r>
      <w:proofErr w:type="spellStart"/>
      <w:r w:rsidRPr="00B223A7">
        <w:rPr>
          <w:rFonts w:eastAsia="Times New Roman"/>
          <w:szCs w:val="24"/>
          <w:lang w:eastAsia="de-DE"/>
        </w:rPr>
        <w:t>Werlet</w:t>
      </w:r>
      <w:proofErr w:type="spellEnd"/>
      <w:r>
        <w:rPr>
          <w:rStyle w:val="Funotenzeichen"/>
          <w:rFonts w:eastAsia="Times New Roman"/>
          <w:szCs w:val="24"/>
          <w:lang w:eastAsia="de-DE"/>
        </w:rPr>
        <w:footnoteReference w:id="16"/>
      </w:r>
      <w:r w:rsidRPr="00B223A7">
        <w:rPr>
          <w:rFonts w:eastAsia="Times New Roman"/>
          <w:szCs w:val="24"/>
          <w:lang w:eastAsia="de-DE"/>
        </w:rPr>
        <w:t xml:space="preserve"> frag,</w:t>
      </w:r>
      <w:r w:rsidRPr="00B223A7">
        <w:rPr>
          <w:rFonts w:eastAsia="Times New Roman"/>
          <w:szCs w:val="24"/>
          <w:lang w:eastAsia="de-DE"/>
        </w:rPr>
        <w:br/>
        <w:t xml:space="preserve">Dem Teufel und dem Tod </w:t>
      </w:r>
      <w:proofErr w:type="spellStart"/>
      <w:r w:rsidRPr="00B223A7">
        <w:rPr>
          <w:rFonts w:eastAsia="Times New Roman"/>
          <w:szCs w:val="24"/>
          <w:lang w:eastAsia="de-DE"/>
        </w:rPr>
        <w:t>absag</w:t>
      </w:r>
      <w:proofErr w:type="spellEnd"/>
      <w:r w:rsidRPr="00B223A7">
        <w:rPr>
          <w:rFonts w:eastAsia="Times New Roman"/>
          <w:szCs w:val="24"/>
          <w:lang w:eastAsia="de-DE"/>
        </w:rPr>
        <w:t>,</w:t>
      </w:r>
      <w:r w:rsidRPr="00B223A7">
        <w:rPr>
          <w:rFonts w:eastAsia="Times New Roman"/>
          <w:szCs w:val="24"/>
          <w:lang w:eastAsia="de-DE"/>
        </w:rPr>
        <w:br/>
        <w:t>Sie können mir nichts nehmen.</w:t>
      </w:r>
    </w:p>
    <w:p w14:paraId="16137F4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Was nur mein Schöpfer hat ersehn,</w:t>
      </w:r>
      <w:r w:rsidRPr="00B223A7">
        <w:rPr>
          <w:rFonts w:eastAsia="Times New Roman"/>
          <w:szCs w:val="24"/>
          <w:lang w:eastAsia="de-DE"/>
        </w:rPr>
        <w:br/>
        <w:t>Diesmal an mir zu üben,</w:t>
      </w:r>
      <w:r w:rsidRPr="00B223A7">
        <w:rPr>
          <w:rFonts w:eastAsia="Times New Roman"/>
          <w:szCs w:val="24"/>
          <w:lang w:eastAsia="de-DE"/>
        </w:rPr>
        <w:br/>
        <w:t xml:space="preserve">Das wird mir auch gewiss </w:t>
      </w:r>
      <w:proofErr w:type="spellStart"/>
      <w:r w:rsidRPr="00B223A7">
        <w:rPr>
          <w:rFonts w:eastAsia="Times New Roman"/>
          <w:szCs w:val="24"/>
          <w:lang w:eastAsia="de-DE"/>
        </w:rPr>
        <w:t>geschehn</w:t>
      </w:r>
      <w:proofErr w:type="spellEnd"/>
      <w:r w:rsidRPr="00B223A7">
        <w:rPr>
          <w:rFonts w:eastAsia="Times New Roman"/>
          <w:szCs w:val="24"/>
          <w:lang w:eastAsia="de-DE"/>
        </w:rPr>
        <w:t>;</w:t>
      </w:r>
      <w:r w:rsidRPr="00B223A7">
        <w:rPr>
          <w:rFonts w:eastAsia="Times New Roman"/>
          <w:szCs w:val="24"/>
          <w:lang w:eastAsia="de-DE"/>
        </w:rPr>
        <w:br/>
        <w:t>Sollt ich mich denn betrüben?</w:t>
      </w:r>
      <w:r w:rsidRPr="00B223A7">
        <w:rPr>
          <w:rFonts w:eastAsia="Times New Roman"/>
          <w:szCs w:val="24"/>
          <w:lang w:eastAsia="de-DE"/>
        </w:rPr>
        <w:br/>
        <w:t>Mein Seel, bis</w:t>
      </w:r>
      <w:r>
        <w:rPr>
          <w:rStyle w:val="Funotenzeichen"/>
          <w:rFonts w:eastAsia="Times New Roman"/>
          <w:szCs w:val="24"/>
          <w:lang w:eastAsia="de-DE"/>
        </w:rPr>
        <w:footnoteReference w:id="17"/>
      </w:r>
      <w:r w:rsidRPr="00B223A7">
        <w:rPr>
          <w:rFonts w:eastAsia="Times New Roman"/>
          <w:szCs w:val="24"/>
          <w:lang w:eastAsia="de-DE"/>
        </w:rPr>
        <w:t xml:space="preserve"> fröhlich in dem HErrn,</w:t>
      </w:r>
      <w:r w:rsidRPr="00B223A7">
        <w:rPr>
          <w:rFonts w:eastAsia="Times New Roman"/>
          <w:szCs w:val="24"/>
          <w:lang w:eastAsia="de-DE"/>
        </w:rPr>
        <w:br/>
        <w:t xml:space="preserve">Denn er ist fromm und </w:t>
      </w:r>
      <w:proofErr w:type="spellStart"/>
      <w:r w:rsidRPr="00B223A7">
        <w:rPr>
          <w:rFonts w:eastAsia="Times New Roman"/>
          <w:szCs w:val="24"/>
          <w:lang w:eastAsia="de-DE"/>
        </w:rPr>
        <w:t>hilfet</w:t>
      </w:r>
      <w:proofErr w:type="spellEnd"/>
      <w:r w:rsidRPr="00B223A7">
        <w:rPr>
          <w:rFonts w:eastAsia="Times New Roman"/>
          <w:szCs w:val="24"/>
          <w:lang w:eastAsia="de-DE"/>
        </w:rPr>
        <w:t xml:space="preserve"> gern</w:t>
      </w:r>
      <w:r w:rsidRPr="00B223A7">
        <w:rPr>
          <w:rFonts w:eastAsia="Times New Roman"/>
          <w:szCs w:val="24"/>
          <w:lang w:eastAsia="de-DE"/>
        </w:rPr>
        <w:br/>
        <w:t>Allen, so auf ihn hoffen. Amen.</w:t>
      </w:r>
    </w:p>
    <w:p w14:paraId="0506A74E" w14:textId="77777777" w:rsidR="00620594" w:rsidRDefault="00620594" w:rsidP="00620594">
      <w:pPr>
        <w:pStyle w:val="berschrift1"/>
      </w:pPr>
      <w:r w:rsidRPr="00B223A7">
        <w:t>O Jesu Christ, des Vaters Glanz</w:t>
      </w:r>
    </w:p>
    <w:p w14:paraId="6B4D0D03" w14:textId="77777777" w:rsidR="00620594" w:rsidRPr="00ED6DE5" w:rsidRDefault="00620594" w:rsidP="00620594">
      <w:pPr>
        <w:rPr>
          <w:b/>
          <w:lang w:eastAsia="de-DE"/>
        </w:rPr>
      </w:pPr>
      <w:r w:rsidRPr="00ED6DE5">
        <w:rPr>
          <w:b/>
          <w:lang w:eastAsia="de-DE"/>
        </w:rPr>
        <w:t>Ein Gebet nach dem Evangelium am 4. Advent.</w:t>
      </w:r>
    </w:p>
    <w:p w14:paraId="05F9165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Nun freut euch, liebe Christen </w:t>
      </w:r>
      <w:proofErr w:type="spellStart"/>
      <w:r w:rsidRPr="00B223A7">
        <w:rPr>
          <w:rFonts w:eastAsia="Times New Roman"/>
          <w:i/>
          <w:iCs/>
          <w:szCs w:val="24"/>
          <w:lang w:eastAsia="de-DE"/>
        </w:rPr>
        <w:t>gmein</w:t>
      </w:r>
      <w:proofErr w:type="spellEnd"/>
      <w:r w:rsidRPr="00B223A7">
        <w:rPr>
          <w:rFonts w:eastAsia="Times New Roman"/>
          <w:i/>
          <w:iCs/>
          <w:szCs w:val="24"/>
          <w:lang w:eastAsia="de-DE"/>
        </w:rPr>
        <w:t xml:space="preserve">. </w:t>
      </w:r>
    </w:p>
    <w:p w14:paraId="3FDAD0F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Jesu Christ, des Vaters Glanz,</w:t>
      </w:r>
      <w:r w:rsidRPr="00B223A7">
        <w:rPr>
          <w:rFonts w:eastAsia="Times New Roman"/>
          <w:szCs w:val="24"/>
          <w:lang w:eastAsia="de-DE"/>
        </w:rPr>
        <w:br/>
        <w:t>Ein Licht der armen Heiden,</w:t>
      </w:r>
      <w:r w:rsidRPr="00B223A7">
        <w:rPr>
          <w:rFonts w:eastAsia="Times New Roman"/>
          <w:szCs w:val="24"/>
          <w:lang w:eastAsia="de-DE"/>
        </w:rPr>
        <w:br/>
        <w:t>Gib, dass wir unsre Herzen ganz</w:t>
      </w:r>
      <w:r w:rsidRPr="00B223A7">
        <w:rPr>
          <w:rFonts w:eastAsia="Times New Roman"/>
          <w:szCs w:val="24"/>
          <w:lang w:eastAsia="de-DE"/>
        </w:rPr>
        <w:br/>
        <w:t>In deiner Fülle weiden,</w:t>
      </w:r>
      <w:r w:rsidRPr="00B223A7">
        <w:rPr>
          <w:rFonts w:eastAsia="Times New Roman"/>
          <w:szCs w:val="24"/>
          <w:lang w:eastAsia="de-DE"/>
        </w:rPr>
        <w:br/>
        <w:t>Und stracks auf dich, dein Wort und Tod</w:t>
      </w:r>
      <w:r w:rsidRPr="00B223A7">
        <w:rPr>
          <w:rFonts w:eastAsia="Times New Roman"/>
          <w:szCs w:val="24"/>
          <w:lang w:eastAsia="de-DE"/>
        </w:rPr>
        <w:br/>
        <w:t>Uns halten in der letzten Not</w:t>
      </w:r>
      <w:r w:rsidRPr="00B223A7">
        <w:rPr>
          <w:rFonts w:eastAsia="Times New Roman"/>
          <w:szCs w:val="24"/>
          <w:lang w:eastAsia="de-DE"/>
        </w:rPr>
        <w:br/>
        <w:t xml:space="preserve">Und fröhlich darauf sterben. </w:t>
      </w:r>
    </w:p>
    <w:p w14:paraId="488F408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Denn du bist durch dein Gerechtigkeit</w:t>
      </w:r>
      <w:r w:rsidRPr="00B223A7">
        <w:rPr>
          <w:rFonts w:eastAsia="Times New Roman"/>
          <w:szCs w:val="24"/>
          <w:lang w:eastAsia="de-DE"/>
        </w:rPr>
        <w:br/>
        <w:t>In deiner Kraft und Stärke</w:t>
      </w:r>
      <w:r w:rsidRPr="00B223A7">
        <w:rPr>
          <w:rFonts w:eastAsia="Times New Roman"/>
          <w:szCs w:val="24"/>
          <w:lang w:eastAsia="de-DE"/>
        </w:rPr>
        <w:br/>
        <w:t xml:space="preserve">Ein </w:t>
      </w:r>
      <w:proofErr w:type="spellStart"/>
      <w:r w:rsidRPr="00B223A7">
        <w:rPr>
          <w:rFonts w:eastAsia="Times New Roman"/>
          <w:szCs w:val="24"/>
          <w:lang w:eastAsia="de-DE"/>
        </w:rPr>
        <w:t>Ursach</w:t>
      </w:r>
      <w:proofErr w:type="spellEnd"/>
      <w:r w:rsidRPr="00B223A7">
        <w:rPr>
          <w:rFonts w:eastAsia="Times New Roman"/>
          <w:szCs w:val="24"/>
          <w:lang w:eastAsia="de-DE"/>
        </w:rPr>
        <w:t xml:space="preserve"> unsrer Seligkeit,</w:t>
      </w:r>
      <w:r w:rsidRPr="00B223A7">
        <w:rPr>
          <w:rFonts w:eastAsia="Times New Roman"/>
          <w:szCs w:val="24"/>
          <w:lang w:eastAsia="de-DE"/>
        </w:rPr>
        <w:br/>
        <w:t>Nicht unser Tun und Werke;</w:t>
      </w:r>
      <w:r w:rsidRPr="00B223A7">
        <w:rPr>
          <w:rFonts w:eastAsia="Times New Roman"/>
          <w:szCs w:val="24"/>
          <w:lang w:eastAsia="de-DE"/>
        </w:rPr>
        <w:br/>
        <w:t>Du, du allein mit deinem Blut</w:t>
      </w:r>
      <w:r w:rsidRPr="00B223A7">
        <w:rPr>
          <w:rFonts w:eastAsia="Times New Roman"/>
          <w:szCs w:val="24"/>
          <w:lang w:eastAsia="de-DE"/>
        </w:rPr>
        <w:br/>
        <w:t xml:space="preserve">Hast uns von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Höllenglut</w:t>
      </w:r>
      <w:r w:rsidRPr="00B223A7">
        <w:rPr>
          <w:rFonts w:eastAsia="Times New Roman"/>
          <w:szCs w:val="24"/>
          <w:lang w:eastAsia="de-DE"/>
        </w:rPr>
        <w:br/>
      </w:r>
      <w:proofErr w:type="spellStart"/>
      <w:r w:rsidRPr="00B223A7">
        <w:rPr>
          <w:rFonts w:eastAsia="Times New Roman"/>
          <w:szCs w:val="24"/>
          <w:lang w:eastAsia="de-DE"/>
        </w:rPr>
        <w:t>Gewaltiglich</w:t>
      </w:r>
      <w:proofErr w:type="spellEnd"/>
      <w:r w:rsidRPr="00B223A7">
        <w:rPr>
          <w:rFonts w:eastAsia="Times New Roman"/>
          <w:szCs w:val="24"/>
          <w:lang w:eastAsia="de-DE"/>
        </w:rPr>
        <w:t xml:space="preserve"> erlöset. </w:t>
      </w:r>
    </w:p>
    <w:p w14:paraId="3AABB97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Hilf, dass solch Amt und Ehre dein</w:t>
      </w:r>
      <w:r w:rsidRPr="00B223A7">
        <w:rPr>
          <w:rFonts w:eastAsia="Times New Roman"/>
          <w:szCs w:val="24"/>
          <w:lang w:eastAsia="de-DE"/>
        </w:rPr>
        <w:br/>
        <w:t xml:space="preserve">Wird </w:t>
      </w:r>
      <w:proofErr w:type="spellStart"/>
      <w:r w:rsidRPr="00B223A7">
        <w:rPr>
          <w:rFonts w:eastAsia="Times New Roman"/>
          <w:szCs w:val="24"/>
          <w:lang w:eastAsia="de-DE"/>
        </w:rPr>
        <w:t>allenthalb</w:t>
      </w:r>
      <w:proofErr w:type="spellEnd"/>
      <w:r w:rsidRPr="00B223A7">
        <w:rPr>
          <w:rFonts w:eastAsia="Times New Roman"/>
          <w:szCs w:val="24"/>
          <w:lang w:eastAsia="de-DE"/>
        </w:rPr>
        <w:t xml:space="preserve"> </w:t>
      </w:r>
      <w:proofErr w:type="spellStart"/>
      <w:r w:rsidRPr="00B223A7">
        <w:rPr>
          <w:rFonts w:eastAsia="Times New Roman"/>
          <w:szCs w:val="24"/>
          <w:lang w:eastAsia="de-DE"/>
        </w:rPr>
        <w:t>gerühmet</w:t>
      </w:r>
      <w:proofErr w:type="spellEnd"/>
      <w:r w:rsidRPr="00B223A7">
        <w:rPr>
          <w:rFonts w:eastAsia="Times New Roman"/>
          <w:szCs w:val="24"/>
          <w:lang w:eastAsia="de-DE"/>
        </w:rPr>
        <w:t>,</w:t>
      </w:r>
      <w:r w:rsidRPr="00B223A7">
        <w:rPr>
          <w:rFonts w:eastAsia="Times New Roman"/>
          <w:szCs w:val="24"/>
          <w:lang w:eastAsia="de-DE"/>
        </w:rPr>
        <w:br/>
        <w:t xml:space="preserve">Und nicht durch losen </w:t>
      </w:r>
      <w:proofErr w:type="spellStart"/>
      <w:r w:rsidRPr="00B223A7">
        <w:rPr>
          <w:rFonts w:eastAsia="Times New Roman"/>
          <w:szCs w:val="24"/>
          <w:lang w:eastAsia="de-DE"/>
        </w:rPr>
        <w:t>Heuchelschein</w:t>
      </w:r>
      <w:proofErr w:type="spellEnd"/>
      <w:r w:rsidRPr="00B223A7">
        <w:rPr>
          <w:rFonts w:eastAsia="Times New Roman"/>
          <w:szCs w:val="24"/>
          <w:lang w:eastAsia="de-DE"/>
        </w:rPr>
        <w:br/>
        <w:t xml:space="preserve">So jämmerlich </w:t>
      </w:r>
      <w:proofErr w:type="spellStart"/>
      <w:r w:rsidRPr="00B223A7">
        <w:rPr>
          <w:rFonts w:eastAsia="Times New Roman"/>
          <w:szCs w:val="24"/>
          <w:lang w:eastAsia="de-DE"/>
        </w:rPr>
        <w:t>vertümet</w:t>
      </w:r>
      <w:proofErr w:type="spellEnd"/>
      <w:r>
        <w:rPr>
          <w:rStyle w:val="Funotenzeichen"/>
          <w:rFonts w:eastAsia="Times New Roman"/>
          <w:szCs w:val="24"/>
          <w:lang w:eastAsia="de-DE"/>
        </w:rPr>
        <w:footnoteReference w:id="18"/>
      </w:r>
      <w:r w:rsidRPr="00B223A7">
        <w:rPr>
          <w:rFonts w:eastAsia="Times New Roman"/>
          <w:szCs w:val="24"/>
          <w:lang w:eastAsia="de-DE"/>
        </w:rPr>
        <w:t>,</w:t>
      </w:r>
      <w:r w:rsidRPr="00B223A7">
        <w:rPr>
          <w:rFonts w:eastAsia="Times New Roman"/>
          <w:szCs w:val="24"/>
          <w:lang w:eastAsia="de-DE"/>
        </w:rPr>
        <w:br/>
        <w:t>Als wohl der Papst aus stolzem Mut</w:t>
      </w:r>
      <w:r w:rsidRPr="00B223A7">
        <w:rPr>
          <w:rFonts w:eastAsia="Times New Roman"/>
          <w:szCs w:val="24"/>
          <w:lang w:eastAsia="de-DE"/>
        </w:rPr>
        <w:br/>
        <w:t>Mit seinen Jesuiten tut,</w:t>
      </w:r>
      <w:r w:rsidRPr="00B223A7">
        <w:rPr>
          <w:rFonts w:eastAsia="Times New Roman"/>
          <w:szCs w:val="24"/>
          <w:lang w:eastAsia="de-DE"/>
        </w:rPr>
        <w:br/>
        <w:t xml:space="preserve">Die hin und wieder schleichen. </w:t>
      </w:r>
    </w:p>
    <w:p w14:paraId="68F5C63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w:t>
      </w:r>
      <w:proofErr w:type="spellStart"/>
      <w:r w:rsidRPr="00B223A7">
        <w:rPr>
          <w:rFonts w:eastAsia="Times New Roman"/>
          <w:szCs w:val="24"/>
          <w:lang w:eastAsia="de-DE"/>
        </w:rPr>
        <w:t>Behüt</w:t>
      </w:r>
      <w:proofErr w:type="spellEnd"/>
      <w:r w:rsidRPr="00B223A7">
        <w:rPr>
          <w:rFonts w:eastAsia="Times New Roman"/>
          <w:szCs w:val="24"/>
          <w:lang w:eastAsia="de-DE"/>
        </w:rPr>
        <w:t xml:space="preserve"> uns, HErr, vor ihrem Gift,</w:t>
      </w:r>
      <w:r w:rsidRPr="00B223A7">
        <w:rPr>
          <w:rFonts w:eastAsia="Times New Roman"/>
          <w:szCs w:val="24"/>
          <w:lang w:eastAsia="de-DE"/>
        </w:rPr>
        <w:br/>
        <w:t>Vor ihrem Mord und Lügen,</w:t>
      </w:r>
      <w:r w:rsidRPr="00B223A7">
        <w:rPr>
          <w:rFonts w:eastAsia="Times New Roman"/>
          <w:szCs w:val="24"/>
          <w:lang w:eastAsia="de-DE"/>
        </w:rPr>
        <w:br/>
        <w:t>Und gib, dass wir an Pauli Schrift</w:t>
      </w:r>
      <w:r w:rsidRPr="00B223A7">
        <w:rPr>
          <w:rFonts w:eastAsia="Times New Roman"/>
          <w:szCs w:val="24"/>
          <w:lang w:eastAsia="de-DE"/>
        </w:rPr>
        <w:br/>
        <w:t xml:space="preserve">uns </w:t>
      </w:r>
      <w:proofErr w:type="spellStart"/>
      <w:r w:rsidRPr="00B223A7">
        <w:rPr>
          <w:rFonts w:eastAsia="Times New Roman"/>
          <w:szCs w:val="24"/>
          <w:lang w:eastAsia="de-DE"/>
        </w:rPr>
        <w:t>lan</w:t>
      </w:r>
      <w:proofErr w:type="spellEnd"/>
      <w:r w:rsidRPr="00B223A7">
        <w:rPr>
          <w:rFonts w:eastAsia="Times New Roman"/>
          <w:szCs w:val="24"/>
          <w:lang w:eastAsia="de-DE"/>
        </w:rPr>
        <w:t xml:space="preserve"> allein genügen,</w:t>
      </w:r>
      <w:r w:rsidRPr="00B223A7">
        <w:rPr>
          <w:rFonts w:eastAsia="Times New Roman"/>
          <w:szCs w:val="24"/>
          <w:lang w:eastAsia="de-DE"/>
        </w:rPr>
        <w:br/>
        <w:t xml:space="preserve">Die uns dein Knecht </w:t>
      </w:r>
      <w:proofErr w:type="spellStart"/>
      <w:r w:rsidRPr="00B223A7">
        <w:rPr>
          <w:rFonts w:eastAsia="Times New Roman"/>
          <w:szCs w:val="24"/>
          <w:lang w:eastAsia="de-DE"/>
        </w:rPr>
        <w:t>Lutherus</w:t>
      </w:r>
      <w:proofErr w:type="spellEnd"/>
      <w:r w:rsidRPr="00B223A7">
        <w:rPr>
          <w:rFonts w:eastAsia="Times New Roman"/>
          <w:szCs w:val="24"/>
          <w:lang w:eastAsia="de-DE"/>
        </w:rPr>
        <w:t xml:space="preserve"> klar,</w:t>
      </w:r>
      <w:r w:rsidRPr="00B223A7">
        <w:rPr>
          <w:rFonts w:eastAsia="Times New Roman"/>
          <w:szCs w:val="24"/>
          <w:lang w:eastAsia="de-DE"/>
        </w:rPr>
        <w:br/>
        <w:t>Welcher der deutsch Elias war,</w:t>
      </w:r>
      <w:r w:rsidRPr="00B223A7">
        <w:rPr>
          <w:rFonts w:eastAsia="Times New Roman"/>
          <w:szCs w:val="24"/>
          <w:lang w:eastAsia="de-DE"/>
        </w:rPr>
        <w:br/>
        <w:t xml:space="preserve">Recht gründlich hat erkläret. Amen. </w:t>
      </w:r>
    </w:p>
    <w:p w14:paraId="37C22597" w14:textId="77777777" w:rsidR="00620594" w:rsidRDefault="00620594" w:rsidP="00620594">
      <w:pPr>
        <w:pStyle w:val="berschrift1"/>
      </w:pPr>
      <w:r w:rsidRPr="00B223A7">
        <w:t>O Jesu, unser Bruder mild</w:t>
      </w:r>
    </w:p>
    <w:p w14:paraId="2E28E421" w14:textId="77777777" w:rsidR="00620594" w:rsidRPr="005B39E6" w:rsidRDefault="00620594" w:rsidP="00620594">
      <w:pPr>
        <w:rPr>
          <w:b/>
          <w:lang w:eastAsia="de-DE"/>
        </w:rPr>
      </w:pPr>
      <w:r w:rsidRPr="005B39E6">
        <w:rPr>
          <w:b/>
          <w:lang w:eastAsia="de-DE"/>
        </w:rPr>
        <w:t>Ein Gebet nach dem Evangelio am Sonntage Estomihi.</w:t>
      </w:r>
    </w:p>
    <w:p w14:paraId="71C48A6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1BFE3EA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Jesu, unser Bruder mild,</w:t>
      </w:r>
      <w:r w:rsidRPr="00B223A7">
        <w:rPr>
          <w:rFonts w:eastAsia="Times New Roman"/>
          <w:szCs w:val="24"/>
          <w:lang w:eastAsia="de-DE"/>
        </w:rPr>
        <w:br/>
        <w:t xml:space="preserve">Der du niemand </w:t>
      </w:r>
      <w:proofErr w:type="spellStart"/>
      <w:r w:rsidRPr="00B223A7">
        <w:rPr>
          <w:rFonts w:eastAsia="Times New Roman"/>
          <w:szCs w:val="24"/>
          <w:lang w:eastAsia="de-DE"/>
        </w:rPr>
        <w:t>betreugest</w:t>
      </w:r>
      <w:proofErr w:type="spellEnd"/>
      <w:r w:rsidRPr="00B223A7">
        <w:rPr>
          <w:rFonts w:eastAsia="Times New Roman"/>
          <w:szCs w:val="24"/>
          <w:lang w:eastAsia="de-DE"/>
        </w:rPr>
        <w:br/>
        <w:t xml:space="preserve">Und mit deins </w:t>
      </w:r>
      <w:proofErr w:type="spellStart"/>
      <w:r w:rsidRPr="00B223A7">
        <w:rPr>
          <w:rFonts w:eastAsia="Times New Roman"/>
          <w:szCs w:val="24"/>
          <w:lang w:eastAsia="de-DE"/>
        </w:rPr>
        <w:t>bittern</w:t>
      </w:r>
      <w:proofErr w:type="spellEnd"/>
      <w:r w:rsidRPr="00B223A7">
        <w:rPr>
          <w:rFonts w:eastAsia="Times New Roman"/>
          <w:szCs w:val="24"/>
          <w:lang w:eastAsia="de-DE"/>
        </w:rPr>
        <w:t xml:space="preserve"> Leidens Bild</w:t>
      </w:r>
      <w:r w:rsidRPr="00B223A7">
        <w:rPr>
          <w:rFonts w:eastAsia="Times New Roman"/>
          <w:szCs w:val="24"/>
          <w:lang w:eastAsia="de-DE"/>
        </w:rPr>
        <w:br/>
        <w:t>Deins Vaters Zorn bezeugest,</w:t>
      </w:r>
      <w:r w:rsidRPr="00B223A7">
        <w:rPr>
          <w:rFonts w:eastAsia="Times New Roman"/>
          <w:szCs w:val="24"/>
          <w:lang w:eastAsia="de-DE"/>
        </w:rPr>
        <w:br/>
        <w:t>Dass er mit Ernst die Bosheit hass</w:t>
      </w:r>
      <w:r w:rsidRPr="00B223A7">
        <w:rPr>
          <w:rFonts w:eastAsia="Times New Roman"/>
          <w:szCs w:val="24"/>
          <w:lang w:eastAsia="de-DE"/>
        </w:rPr>
        <w:br/>
        <w:t>Und einen schweren Unmut fass</w:t>
      </w:r>
      <w:r w:rsidRPr="00B223A7">
        <w:rPr>
          <w:rFonts w:eastAsia="Times New Roman"/>
          <w:szCs w:val="24"/>
          <w:lang w:eastAsia="de-DE"/>
        </w:rPr>
        <w:br/>
        <w:t xml:space="preserve">Wider der Menschen Sünde. </w:t>
      </w:r>
    </w:p>
    <w:p w14:paraId="03B7419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Davon du, wahrer Gottessohn,</w:t>
      </w:r>
      <w:r w:rsidRPr="00B223A7">
        <w:rPr>
          <w:rFonts w:eastAsia="Times New Roman"/>
          <w:szCs w:val="24"/>
          <w:lang w:eastAsia="de-DE"/>
        </w:rPr>
        <w:br/>
        <w:t>Zum besten weißt zu sagen,</w:t>
      </w:r>
      <w:r w:rsidRPr="00B223A7">
        <w:rPr>
          <w:rFonts w:eastAsia="Times New Roman"/>
          <w:szCs w:val="24"/>
          <w:lang w:eastAsia="de-DE"/>
        </w:rPr>
        <w:br/>
        <w:t>Weil du in deiner Passion</w:t>
      </w:r>
      <w:r w:rsidRPr="00B223A7">
        <w:rPr>
          <w:rFonts w:eastAsia="Times New Roman"/>
          <w:szCs w:val="24"/>
          <w:lang w:eastAsia="de-DE"/>
        </w:rPr>
        <w:br/>
        <w:t>Hast seinen Zorn getragen</w:t>
      </w:r>
      <w:r w:rsidRPr="00B223A7">
        <w:rPr>
          <w:rFonts w:eastAsia="Times New Roman"/>
          <w:szCs w:val="24"/>
          <w:lang w:eastAsia="de-DE"/>
        </w:rPr>
        <w:br/>
        <w:t>Und wohl gefühlt die Adamsschuld,</w:t>
      </w:r>
      <w:r w:rsidRPr="00B223A7">
        <w:rPr>
          <w:rFonts w:eastAsia="Times New Roman"/>
          <w:szCs w:val="24"/>
          <w:lang w:eastAsia="de-DE"/>
        </w:rPr>
        <w:br/>
      </w:r>
      <w:proofErr w:type="spellStart"/>
      <w:r w:rsidRPr="00B223A7">
        <w:rPr>
          <w:rFonts w:eastAsia="Times New Roman"/>
          <w:szCs w:val="24"/>
          <w:lang w:eastAsia="de-DE"/>
        </w:rPr>
        <w:t>Darzu</w:t>
      </w:r>
      <w:proofErr w:type="spellEnd"/>
      <w:r w:rsidRPr="00B223A7">
        <w:rPr>
          <w:rFonts w:eastAsia="Times New Roman"/>
          <w:szCs w:val="24"/>
          <w:lang w:eastAsia="de-DE"/>
        </w:rPr>
        <w:t xml:space="preserve"> gekost der Sünden Sold,</w:t>
      </w:r>
      <w:r w:rsidRPr="00B223A7">
        <w:rPr>
          <w:rFonts w:eastAsia="Times New Roman"/>
          <w:szCs w:val="24"/>
          <w:lang w:eastAsia="de-DE"/>
        </w:rPr>
        <w:br/>
        <w:t xml:space="preserve">Samt aller Pein der Höllen. </w:t>
      </w:r>
    </w:p>
    <w:p w14:paraId="285C60C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Hilf, dass wir dies bewegen fein,</w:t>
      </w:r>
      <w:r w:rsidRPr="00B223A7">
        <w:rPr>
          <w:rFonts w:eastAsia="Times New Roman"/>
          <w:szCs w:val="24"/>
          <w:lang w:eastAsia="de-DE"/>
        </w:rPr>
        <w:br/>
        <w:t>All Ärgernis vermeiden,</w:t>
      </w:r>
      <w:r w:rsidRPr="00B223A7">
        <w:rPr>
          <w:rFonts w:eastAsia="Times New Roman"/>
          <w:szCs w:val="24"/>
          <w:lang w:eastAsia="de-DE"/>
        </w:rPr>
        <w:br/>
        <w:t xml:space="preserve">Und da wir ja was </w:t>
      </w:r>
      <w:proofErr w:type="spellStart"/>
      <w:r w:rsidRPr="00B223A7">
        <w:rPr>
          <w:rFonts w:eastAsia="Times New Roman"/>
          <w:szCs w:val="24"/>
          <w:lang w:eastAsia="de-DE"/>
        </w:rPr>
        <w:t>sunken</w:t>
      </w:r>
      <w:proofErr w:type="spellEnd"/>
      <w:r w:rsidRPr="00B223A7">
        <w:rPr>
          <w:rFonts w:eastAsia="Times New Roman"/>
          <w:szCs w:val="24"/>
          <w:lang w:eastAsia="de-DE"/>
        </w:rPr>
        <w:t xml:space="preserve"> ein.</w:t>
      </w:r>
      <w:r w:rsidRPr="00B223A7">
        <w:rPr>
          <w:rFonts w:eastAsia="Times New Roman"/>
          <w:szCs w:val="24"/>
          <w:lang w:eastAsia="de-DE"/>
        </w:rPr>
        <w:br/>
      </w:r>
      <w:proofErr w:type="spellStart"/>
      <w:r w:rsidRPr="00B223A7">
        <w:rPr>
          <w:rFonts w:eastAsia="Times New Roman"/>
          <w:szCs w:val="24"/>
          <w:lang w:eastAsia="de-DE"/>
        </w:rPr>
        <w:t>Aufstehn</w:t>
      </w:r>
      <w:proofErr w:type="spellEnd"/>
      <w:r w:rsidRPr="00B223A7">
        <w:rPr>
          <w:rFonts w:eastAsia="Times New Roman"/>
          <w:szCs w:val="24"/>
          <w:lang w:eastAsia="de-DE"/>
        </w:rPr>
        <w:t xml:space="preserve"> an deinem Leiden.</w:t>
      </w:r>
      <w:r w:rsidRPr="00B223A7">
        <w:rPr>
          <w:rFonts w:eastAsia="Times New Roman"/>
          <w:szCs w:val="24"/>
          <w:lang w:eastAsia="de-DE"/>
        </w:rPr>
        <w:br/>
        <w:t>Denn wir sind von verderbter Frucht,</w:t>
      </w:r>
      <w:r w:rsidRPr="00B223A7">
        <w:rPr>
          <w:rFonts w:eastAsia="Times New Roman"/>
          <w:szCs w:val="24"/>
          <w:lang w:eastAsia="de-DE"/>
        </w:rPr>
        <w:br/>
        <w:t xml:space="preserve">Wie du </w:t>
      </w:r>
      <w:proofErr w:type="spellStart"/>
      <w:r w:rsidRPr="00B223A7">
        <w:rPr>
          <w:rFonts w:eastAsia="Times New Roman"/>
          <w:szCs w:val="24"/>
          <w:lang w:eastAsia="de-DE"/>
        </w:rPr>
        <w:t>dasselb</w:t>
      </w:r>
      <w:proofErr w:type="spellEnd"/>
      <w:r w:rsidRPr="00B223A7">
        <w:rPr>
          <w:rFonts w:eastAsia="Times New Roman"/>
          <w:szCs w:val="24"/>
          <w:lang w:eastAsia="de-DE"/>
        </w:rPr>
        <w:t xml:space="preserve"> auch hast versucht</w:t>
      </w:r>
      <w:r w:rsidRPr="00B223A7">
        <w:rPr>
          <w:rFonts w:eastAsia="Times New Roman"/>
          <w:szCs w:val="24"/>
          <w:lang w:eastAsia="de-DE"/>
        </w:rPr>
        <w:br/>
        <w:t xml:space="preserve">In unserm Fleisch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Sünde. </w:t>
      </w:r>
    </w:p>
    <w:p w14:paraId="7AF87B3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Wir bleiben Kinder in der </w:t>
      </w:r>
      <w:proofErr w:type="spellStart"/>
      <w:r w:rsidRPr="00B223A7">
        <w:rPr>
          <w:rFonts w:eastAsia="Times New Roman"/>
          <w:szCs w:val="24"/>
          <w:lang w:eastAsia="de-DE"/>
        </w:rPr>
        <w:t>Schul</w:t>
      </w:r>
      <w:proofErr w:type="spellEnd"/>
      <w:r w:rsidRPr="00B223A7">
        <w:rPr>
          <w:rFonts w:eastAsia="Times New Roman"/>
          <w:szCs w:val="24"/>
          <w:lang w:eastAsia="de-DE"/>
        </w:rPr>
        <w:br/>
        <w:t>Und werden nicht vollkommen,</w:t>
      </w:r>
      <w:r w:rsidRPr="00B223A7">
        <w:rPr>
          <w:rFonts w:eastAsia="Times New Roman"/>
          <w:szCs w:val="24"/>
          <w:lang w:eastAsia="de-DE"/>
        </w:rPr>
        <w:br/>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wir auch vor den Stuhl</w:t>
      </w:r>
      <w:r w:rsidRPr="00B223A7">
        <w:rPr>
          <w:rFonts w:eastAsia="Times New Roman"/>
          <w:szCs w:val="24"/>
          <w:lang w:eastAsia="de-DE"/>
        </w:rPr>
        <w:br/>
        <w:t xml:space="preserve">Aller </w:t>
      </w:r>
      <w:proofErr w:type="spellStart"/>
      <w:r w:rsidRPr="00B223A7">
        <w:rPr>
          <w:rFonts w:eastAsia="Times New Roman"/>
          <w:szCs w:val="24"/>
          <w:lang w:eastAsia="de-DE"/>
        </w:rPr>
        <w:t>Genaden</w:t>
      </w:r>
      <w:proofErr w:type="spellEnd"/>
      <w:r w:rsidRPr="00B223A7">
        <w:rPr>
          <w:rFonts w:eastAsia="Times New Roman"/>
          <w:szCs w:val="24"/>
          <w:lang w:eastAsia="de-DE"/>
        </w:rPr>
        <w:t xml:space="preserve"> kommen</w:t>
      </w:r>
      <w:r w:rsidRPr="00B223A7">
        <w:rPr>
          <w:rFonts w:eastAsia="Times New Roman"/>
          <w:szCs w:val="24"/>
          <w:lang w:eastAsia="de-DE"/>
        </w:rPr>
        <w:br/>
        <w:t>Und bitten, halt uns doch zu Gut</w:t>
      </w:r>
      <w:r w:rsidRPr="00B223A7">
        <w:rPr>
          <w:rFonts w:eastAsia="Times New Roman"/>
          <w:szCs w:val="24"/>
          <w:lang w:eastAsia="de-DE"/>
        </w:rPr>
        <w:br/>
        <w:t>Die Schwachheit, so noch bleiben tut</w:t>
      </w:r>
      <w:r w:rsidRPr="00B223A7">
        <w:rPr>
          <w:rFonts w:eastAsia="Times New Roman"/>
          <w:szCs w:val="24"/>
          <w:lang w:eastAsia="de-DE"/>
        </w:rPr>
        <w:br/>
        <w:t xml:space="preserve">In unserm kranken Fleische. </w:t>
      </w:r>
    </w:p>
    <w:p w14:paraId="299CDD0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Vor deinem Vater uns vertritt</w:t>
      </w:r>
      <w:r w:rsidRPr="00B223A7">
        <w:rPr>
          <w:rFonts w:eastAsia="Times New Roman"/>
          <w:szCs w:val="24"/>
          <w:lang w:eastAsia="de-DE"/>
        </w:rPr>
        <w:br/>
        <w:t>Mit deinem Opfer reine</w:t>
      </w:r>
      <w:r w:rsidRPr="00B223A7">
        <w:rPr>
          <w:rFonts w:eastAsia="Times New Roman"/>
          <w:szCs w:val="24"/>
          <w:lang w:eastAsia="de-DE"/>
        </w:rPr>
        <w:br/>
        <w:t>Und wie ein Hoherpriester bitt</w:t>
      </w:r>
      <w:r w:rsidRPr="00B223A7">
        <w:rPr>
          <w:rFonts w:eastAsia="Times New Roman"/>
          <w:szCs w:val="24"/>
          <w:lang w:eastAsia="de-DE"/>
        </w:rPr>
        <w:br/>
        <w:t>Für deine lieb Gemeine;</w:t>
      </w:r>
      <w:r w:rsidRPr="00B223A7">
        <w:rPr>
          <w:rFonts w:eastAsia="Times New Roman"/>
          <w:szCs w:val="24"/>
          <w:lang w:eastAsia="de-DE"/>
        </w:rPr>
        <w:br/>
        <w:t>Stärk uns mit deines Geistes Gab</w:t>
      </w:r>
      <w:r w:rsidRPr="00B223A7">
        <w:rPr>
          <w:rFonts w:eastAsia="Times New Roman"/>
          <w:szCs w:val="24"/>
          <w:lang w:eastAsia="de-DE"/>
        </w:rPr>
        <w:br/>
        <w:t>Und hilf uns selig in das Grab</w:t>
      </w:r>
      <w:r w:rsidRPr="00B223A7">
        <w:rPr>
          <w:rFonts w:eastAsia="Times New Roman"/>
          <w:szCs w:val="24"/>
          <w:lang w:eastAsia="de-DE"/>
        </w:rPr>
        <w:br/>
        <w:t xml:space="preserve">Und fröhlich wieder </w:t>
      </w:r>
      <w:proofErr w:type="spellStart"/>
      <w:r w:rsidRPr="00B223A7">
        <w:rPr>
          <w:rFonts w:eastAsia="Times New Roman"/>
          <w:szCs w:val="24"/>
          <w:lang w:eastAsia="de-DE"/>
        </w:rPr>
        <w:t>raußer</w:t>
      </w:r>
      <w:proofErr w:type="spellEnd"/>
      <w:r>
        <w:rPr>
          <w:rStyle w:val="Funotenzeichen"/>
          <w:rFonts w:eastAsia="Times New Roman"/>
          <w:szCs w:val="24"/>
          <w:lang w:eastAsia="de-DE"/>
        </w:rPr>
        <w:footnoteReference w:id="19"/>
      </w:r>
      <w:r w:rsidRPr="00B223A7">
        <w:rPr>
          <w:rFonts w:eastAsia="Times New Roman"/>
          <w:szCs w:val="24"/>
          <w:lang w:eastAsia="de-DE"/>
        </w:rPr>
        <w:t xml:space="preserve">. </w:t>
      </w:r>
    </w:p>
    <w:p w14:paraId="01D837C7" w14:textId="77777777" w:rsidR="00620594" w:rsidRDefault="00620594" w:rsidP="00620594">
      <w:pPr>
        <w:pStyle w:val="berschrift1"/>
      </w:pPr>
      <w:r w:rsidRPr="00B223A7">
        <w:t xml:space="preserve">O lieber Gott, schweig du nur still </w:t>
      </w:r>
    </w:p>
    <w:p w14:paraId="5EE085CA" w14:textId="77777777" w:rsidR="00620594" w:rsidRPr="00B223A7" w:rsidRDefault="00620594" w:rsidP="00620594">
      <w:pPr>
        <w:rPr>
          <w:b/>
          <w:lang w:eastAsia="de-DE"/>
        </w:rPr>
      </w:pPr>
      <w:r w:rsidRPr="00B223A7">
        <w:rPr>
          <w:b/>
          <w:lang w:eastAsia="de-DE"/>
        </w:rPr>
        <w:t>Ein Gebet nach dem Evangelio am 22. Sonntage nach Trinitatis , Matth. 18.</w:t>
      </w:r>
    </w:p>
    <w:p w14:paraId="66796E93"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Vater unser im Himmelreich. </w:t>
      </w:r>
    </w:p>
    <w:p w14:paraId="5B93E63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O lieber Gott, schweig du nur still,</w:t>
      </w:r>
      <w:r w:rsidRPr="00B223A7">
        <w:rPr>
          <w:rFonts w:eastAsia="Times New Roman"/>
          <w:szCs w:val="24"/>
          <w:lang w:eastAsia="de-DE"/>
        </w:rPr>
        <w:br/>
        <w:t>Das Mein ich gern vergessen will,</w:t>
      </w:r>
      <w:r w:rsidRPr="00B223A7">
        <w:rPr>
          <w:rFonts w:eastAsia="Times New Roman"/>
          <w:szCs w:val="24"/>
          <w:lang w:eastAsia="de-DE"/>
        </w:rPr>
        <w:br/>
        <w:t>Was wohl von kleiner Missetat</w:t>
      </w:r>
      <w:r w:rsidRPr="00B223A7">
        <w:rPr>
          <w:rFonts w:eastAsia="Times New Roman"/>
          <w:szCs w:val="24"/>
          <w:lang w:eastAsia="de-DE"/>
        </w:rPr>
        <w:br/>
        <w:t>Mein Freund an mir begangen hat.</w:t>
      </w:r>
      <w:r w:rsidRPr="00B223A7">
        <w:rPr>
          <w:rFonts w:eastAsia="Times New Roman"/>
          <w:szCs w:val="24"/>
          <w:lang w:eastAsia="de-DE"/>
        </w:rPr>
        <w:br/>
        <w:t>Nimm mich und meinen Schuldmann auf</w:t>
      </w:r>
      <w:r w:rsidRPr="00B223A7">
        <w:rPr>
          <w:rFonts w:eastAsia="Times New Roman"/>
          <w:szCs w:val="24"/>
          <w:lang w:eastAsia="de-DE"/>
        </w:rPr>
        <w:br/>
        <w:t xml:space="preserve">Und bring uns in dein Reich zu </w:t>
      </w:r>
      <w:proofErr w:type="spellStart"/>
      <w:r w:rsidRPr="00B223A7">
        <w:rPr>
          <w:rFonts w:eastAsia="Times New Roman"/>
          <w:szCs w:val="24"/>
          <w:lang w:eastAsia="de-DE"/>
        </w:rPr>
        <w:t>hauf</w:t>
      </w:r>
      <w:proofErr w:type="spellEnd"/>
      <w:r w:rsidRPr="00B223A7">
        <w:rPr>
          <w:rFonts w:eastAsia="Times New Roman"/>
          <w:szCs w:val="24"/>
          <w:lang w:eastAsia="de-DE"/>
        </w:rPr>
        <w:t xml:space="preserve">. Amen. </w:t>
      </w:r>
    </w:p>
    <w:p w14:paraId="53F41D54" w14:textId="77777777" w:rsidR="00620594" w:rsidRDefault="00620594" w:rsidP="00620594">
      <w:pPr>
        <w:pStyle w:val="berschrift1"/>
      </w:pPr>
      <w:r w:rsidRPr="00B223A7">
        <w:t>So danket nun zu aller Frist</w:t>
      </w:r>
    </w:p>
    <w:p w14:paraId="57160CAF" w14:textId="77777777" w:rsidR="00620594" w:rsidRPr="00542040" w:rsidRDefault="00620594" w:rsidP="00620594">
      <w:pPr>
        <w:rPr>
          <w:b/>
          <w:lang w:eastAsia="de-DE"/>
        </w:rPr>
      </w:pPr>
      <w:r w:rsidRPr="00542040">
        <w:rPr>
          <w:b/>
          <w:lang w:eastAsia="de-DE"/>
        </w:rPr>
        <w:t>Noch ein Weihnachtslied</w:t>
      </w:r>
    </w:p>
    <w:p w14:paraId="03F1885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Ein Kindelein so </w:t>
      </w:r>
      <w:proofErr w:type="spellStart"/>
      <w:r w:rsidRPr="00B223A7">
        <w:rPr>
          <w:rFonts w:eastAsia="Times New Roman"/>
          <w:i/>
          <w:iCs/>
          <w:szCs w:val="24"/>
          <w:lang w:eastAsia="de-DE"/>
        </w:rPr>
        <w:t>löbelich</w:t>
      </w:r>
      <w:proofErr w:type="spellEnd"/>
    </w:p>
    <w:p w14:paraId="64093C1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So danket nun zu aller Frist,</w:t>
      </w:r>
      <w:r w:rsidRPr="00B223A7">
        <w:rPr>
          <w:rFonts w:eastAsia="Times New Roman"/>
          <w:szCs w:val="24"/>
          <w:lang w:eastAsia="de-DE"/>
        </w:rPr>
        <w:br/>
        <w:t>Ihr Christen auserkoren,</w:t>
      </w:r>
      <w:r w:rsidRPr="00B223A7">
        <w:rPr>
          <w:rFonts w:eastAsia="Times New Roman"/>
          <w:szCs w:val="24"/>
          <w:lang w:eastAsia="de-DE"/>
        </w:rPr>
        <w:br/>
        <w:t xml:space="preserve">Dem frommen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Jesu Christ,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ein Mensch geboren</w:t>
      </w:r>
      <w:r w:rsidRPr="00B223A7">
        <w:rPr>
          <w:rFonts w:eastAsia="Times New Roman"/>
          <w:szCs w:val="24"/>
          <w:lang w:eastAsia="de-DE"/>
        </w:rPr>
        <w:br/>
        <w:t xml:space="preserve">Und wegen eurer </w:t>
      </w:r>
      <w:proofErr w:type="spellStart"/>
      <w:r w:rsidRPr="00B223A7">
        <w:rPr>
          <w:rFonts w:eastAsia="Times New Roman"/>
          <w:szCs w:val="24"/>
          <w:lang w:eastAsia="de-DE"/>
        </w:rPr>
        <w:t>Missethat</w:t>
      </w:r>
      <w:proofErr w:type="spellEnd"/>
      <w:r w:rsidRPr="00B223A7">
        <w:rPr>
          <w:rFonts w:eastAsia="Times New Roman"/>
          <w:szCs w:val="24"/>
          <w:lang w:eastAsia="de-DE"/>
        </w:rPr>
        <w:br/>
        <w:t>Sein Blut am Kreuz vergossen hat</w:t>
      </w:r>
      <w:r w:rsidRPr="00B223A7">
        <w:rPr>
          <w:rFonts w:eastAsia="Times New Roman"/>
          <w:szCs w:val="24"/>
          <w:lang w:eastAsia="de-DE"/>
        </w:rPr>
        <w:br/>
        <w:t>Und den Himmel erworben;</w:t>
      </w:r>
      <w:r w:rsidRPr="00B223A7">
        <w:rPr>
          <w:rFonts w:eastAsia="Times New Roman"/>
          <w:szCs w:val="24"/>
          <w:lang w:eastAsia="de-DE"/>
        </w:rPr>
        <w:br/>
        <w:t>denn wenn der starke Gottesmann</w:t>
      </w:r>
      <w:r w:rsidRPr="00B223A7">
        <w:rPr>
          <w:rFonts w:eastAsia="Times New Roman"/>
          <w:szCs w:val="24"/>
          <w:lang w:eastAsia="de-DE"/>
        </w:rPr>
        <w:br/>
        <w:t xml:space="preserve">an euch die Gnad nicht hätt </w:t>
      </w:r>
      <w:proofErr w:type="spellStart"/>
      <w:r w:rsidRPr="00B223A7">
        <w:rPr>
          <w:rFonts w:eastAsia="Times New Roman"/>
          <w:szCs w:val="24"/>
          <w:lang w:eastAsia="de-DE"/>
        </w:rPr>
        <w:t>gethan</w:t>
      </w:r>
      <w:proofErr w:type="spellEnd"/>
      <w:r w:rsidRPr="00B223A7">
        <w:rPr>
          <w:rFonts w:eastAsia="Times New Roman"/>
          <w:szCs w:val="24"/>
          <w:lang w:eastAsia="de-DE"/>
        </w:rPr>
        <w:t>,</w:t>
      </w:r>
      <w:r w:rsidRPr="00B223A7">
        <w:rPr>
          <w:rFonts w:eastAsia="Times New Roman"/>
          <w:szCs w:val="24"/>
          <w:lang w:eastAsia="de-DE"/>
        </w:rPr>
        <w:br/>
        <w:t>So wärt ihr all verdorben.</w:t>
      </w:r>
    </w:p>
    <w:p w14:paraId="515406B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O Christe, benedeite Frucht,</w:t>
      </w:r>
      <w:r w:rsidRPr="00B223A7">
        <w:rPr>
          <w:rFonts w:eastAsia="Times New Roman"/>
          <w:szCs w:val="24"/>
          <w:lang w:eastAsia="de-DE"/>
        </w:rPr>
        <w:br/>
        <w:t>Ein Licht der armen Heiden,</w:t>
      </w:r>
      <w:r w:rsidRPr="00B223A7">
        <w:rPr>
          <w:rFonts w:eastAsia="Times New Roman"/>
          <w:szCs w:val="24"/>
          <w:lang w:eastAsia="de-DE"/>
        </w:rPr>
        <w:br/>
        <w:t>Weil du uns hast mit Gnad ersucht,</w:t>
      </w:r>
      <w:r w:rsidRPr="00B223A7">
        <w:rPr>
          <w:rFonts w:eastAsia="Times New Roman"/>
          <w:szCs w:val="24"/>
          <w:lang w:eastAsia="de-DE"/>
        </w:rPr>
        <w:br/>
        <w:t xml:space="preserve">So hilf,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vermeiden</w:t>
      </w:r>
      <w:r w:rsidRPr="00B223A7">
        <w:rPr>
          <w:rFonts w:eastAsia="Times New Roman"/>
          <w:szCs w:val="24"/>
          <w:lang w:eastAsia="de-DE"/>
        </w:rPr>
        <w:br/>
      </w:r>
      <w:proofErr w:type="spellStart"/>
      <w:r w:rsidRPr="00B223A7">
        <w:rPr>
          <w:rFonts w:eastAsia="Times New Roman"/>
          <w:szCs w:val="24"/>
          <w:lang w:eastAsia="de-DE"/>
        </w:rPr>
        <w:t>Dasjenig</w:t>
      </w:r>
      <w:proofErr w:type="spellEnd"/>
      <w:r w:rsidRPr="00B223A7">
        <w:rPr>
          <w:rFonts w:eastAsia="Times New Roman"/>
          <w:szCs w:val="24"/>
          <w:lang w:eastAsia="de-DE"/>
        </w:rPr>
        <w:t>, was zu jeder Frist</w:t>
      </w:r>
      <w:r w:rsidRPr="00B223A7">
        <w:rPr>
          <w:rFonts w:eastAsia="Times New Roman"/>
          <w:szCs w:val="24"/>
          <w:lang w:eastAsia="de-DE"/>
        </w:rPr>
        <w:br/>
        <w:t xml:space="preserve">Dir und </w:t>
      </w:r>
      <w:proofErr w:type="spellStart"/>
      <w:r w:rsidRPr="00B223A7">
        <w:rPr>
          <w:rFonts w:eastAsia="Times New Roman"/>
          <w:szCs w:val="24"/>
          <w:lang w:eastAsia="de-DE"/>
        </w:rPr>
        <w:t>deim</w:t>
      </w:r>
      <w:proofErr w:type="spellEnd"/>
      <w:r w:rsidRPr="00B223A7">
        <w:rPr>
          <w:rFonts w:eastAsia="Times New Roman"/>
          <w:szCs w:val="24"/>
          <w:lang w:eastAsia="de-DE"/>
        </w:rPr>
        <w:t xml:space="preserve"> Wort zuwider ist;</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uns ja nicht verderben.</w:t>
      </w:r>
      <w:r w:rsidRPr="00B223A7">
        <w:rPr>
          <w:rFonts w:eastAsia="Times New Roman"/>
          <w:szCs w:val="24"/>
          <w:lang w:eastAsia="de-DE"/>
        </w:rPr>
        <w:br/>
        <w:t xml:space="preserve">Dein </w:t>
      </w:r>
      <w:proofErr w:type="spellStart"/>
      <w:r w:rsidRPr="00B223A7">
        <w:rPr>
          <w:rFonts w:eastAsia="Times New Roman"/>
          <w:szCs w:val="24"/>
          <w:lang w:eastAsia="de-DE"/>
        </w:rPr>
        <w:t>heilgen</w:t>
      </w:r>
      <w:proofErr w:type="spellEnd"/>
      <w:r w:rsidRPr="00B223A7">
        <w:rPr>
          <w:rFonts w:eastAsia="Times New Roman"/>
          <w:szCs w:val="24"/>
          <w:lang w:eastAsia="de-DE"/>
        </w:rPr>
        <w:t xml:space="preserve"> Geist an unserm End</w:t>
      </w:r>
      <w:r w:rsidRPr="00B223A7">
        <w:rPr>
          <w:rFonts w:eastAsia="Times New Roman"/>
          <w:szCs w:val="24"/>
          <w:lang w:eastAsia="de-DE"/>
        </w:rPr>
        <w:br/>
        <w:t>In unser Herz von oben send</w:t>
      </w:r>
      <w:r w:rsidRPr="00B223A7">
        <w:rPr>
          <w:rFonts w:eastAsia="Times New Roman"/>
          <w:szCs w:val="24"/>
          <w:lang w:eastAsia="de-DE"/>
        </w:rPr>
        <w:br/>
        <w:t>Und hilf uns selig sterben. Amen.</w:t>
      </w:r>
    </w:p>
    <w:p w14:paraId="1F918C32" w14:textId="77777777" w:rsidR="00620594" w:rsidRPr="00B223A7" w:rsidRDefault="00620594" w:rsidP="00620594">
      <w:pPr>
        <w:pStyle w:val="berschrift1"/>
      </w:pPr>
      <w:proofErr w:type="spellStart"/>
      <w:r w:rsidRPr="00B223A7">
        <w:t>Wend</w:t>
      </w:r>
      <w:proofErr w:type="spellEnd"/>
      <w:r w:rsidRPr="00B223A7">
        <w:t xml:space="preserve"> ab deinen Zorn</w:t>
      </w:r>
    </w:p>
    <w:p w14:paraId="2DBC101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w:t>
      </w:r>
      <w:proofErr w:type="spellStart"/>
      <w:r w:rsidRPr="00B223A7">
        <w:rPr>
          <w:rFonts w:eastAsia="Times New Roman"/>
          <w:szCs w:val="24"/>
          <w:lang w:eastAsia="de-DE"/>
        </w:rPr>
        <w:t>Wend</w:t>
      </w:r>
      <w:proofErr w:type="spellEnd"/>
      <w:r w:rsidRPr="00B223A7">
        <w:rPr>
          <w:rFonts w:eastAsia="Times New Roman"/>
          <w:szCs w:val="24"/>
          <w:lang w:eastAsia="de-DE"/>
        </w:rPr>
        <w:t xml:space="preserve"> ab deinen Zorn,</w:t>
      </w:r>
      <w:r w:rsidRPr="00B223A7">
        <w:rPr>
          <w:rFonts w:eastAsia="Times New Roman"/>
          <w:szCs w:val="24"/>
          <w:lang w:eastAsia="de-DE"/>
        </w:rPr>
        <w:br/>
        <w:t>Lieber Gott, mit Gnaden</w:t>
      </w:r>
      <w:r w:rsidRPr="00B223A7">
        <w:rPr>
          <w:rFonts w:eastAsia="Times New Roman"/>
          <w:szCs w:val="24"/>
          <w:lang w:eastAsia="de-DE"/>
        </w:rPr>
        <w:br/>
        <w:t>Und lass nicht wüten</w:t>
      </w:r>
      <w:r w:rsidRPr="00B223A7">
        <w:rPr>
          <w:rFonts w:eastAsia="Times New Roman"/>
          <w:szCs w:val="24"/>
          <w:lang w:eastAsia="de-DE"/>
        </w:rPr>
        <w:br/>
        <w:t xml:space="preserve">Deine </w:t>
      </w:r>
      <w:proofErr w:type="spellStart"/>
      <w:r w:rsidRPr="00B223A7">
        <w:rPr>
          <w:rFonts w:eastAsia="Times New Roman"/>
          <w:szCs w:val="24"/>
          <w:lang w:eastAsia="de-DE"/>
        </w:rPr>
        <w:t>blut’gen</w:t>
      </w:r>
      <w:proofErr w:type="spellEnd"/>
      <w:r w:rsidRPr="00B223A7">
        <w:rPr>
          <w:rFonts w:eastAsia="Times New Roman"/>
          <w:szCs w:val="24"/>
          <w:lang w:eastAsia="de-DE"/>
        </w:rPr>
        <w:t xml:space="preserve"> Ruten,</w:t>
      </w:r>
      <w:r w:rsidRPr="00B223A7">
        <w:rPr>
          <w:rFonts w:eastAsia="Times New Roman"/>
          <w:szCs w:val="24"/>
          <w:lang w:eastAsia="de-DE"/>
        </w:rPr>
        <w:br/>
        <w:t>Richt uns nicht streng</w:t>
      </w:r>
      <w:r w:rsidRPr="00B223A7">
        <w:rPr>
          <w:rFonts w:eastAsia="Times New Roman"/>
          <w:szCs w:val="24"/>
          <w:lang w:eastAsia="de-DE"/>
        </w:rPr>
        <w:br/>
        <w:t>Nach unsern Missetaten</w:t>
      </w:r>
      <w:r w:rsidRPr="00B223A7">
        <w:rPr>
          <w:rFonts w:eastAsia="Times New Roman"/>
          <w:szCs w:val="24"/>
          <w:lang w:eastAsia="de-DE"/>
        </w:rPr>
        <w:br/>
        <w:t>Sondern nach Güte!</w:t>
      </w:r>
    </w:p>
    <w:p w14:paraId="22C2F9F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Denn so du wolltest</w:t>
      </w:r>
      <w:r w:rsidRPr="00B223A7">
        <w:rPr>
          <w:rFonts w:eastAsia="Times New Roman"/>
          <w:szCs w:val="24"/>
          <w:lang w:eastAsia="de-DE"/>
        </w:rPr>
        <w:br/>
        <w:t>Nach Verdienst bestrafen,</w:t>
      </w:r>
      <w:r w:rsidRPr="00B223A7">
        <w:rPr>
          <w:rFonts w:eastAsia="Times New Roman"/>
          <w:szCs w:val="24"/>
          <w:lang w:eastAsia="de-DE"/>
        </w:rPr>
        <w:br/>
        <w:t>Wer könnte deinen Zorn</w:t>
      </w:r>
      <w:r w:rsidRPr="00B223A7">
        <w:rPr>
          <w:rFonts w:eastAsia="Times New Roman"/>
          <w:szCs w:val="24"/>
          <w:lang w:eastAsia="de-DE"/>
        </w:rPr>
        <w:br/>
        <w:t>Und Grimm ertragen?</w:t>
      </w:r>
      <w:r w:rsidRPr="00B223A7">
        <w:rPr>
          <w:rFonts w:eastAsia="Times New Roman"/>
          <w:szCs w:val="24"/>
          <w:lang w:eastAsia="de-DE"/>
        </w:rPr>
        <w:br/>
      </w:r>
      <w:proofErr w:type="spellStart"/>
      <w:r w:rsidRPr="00B223A7">
        <w:rPr>
          <w:rFonts w:eastAsia="Times New Roman"/>
          <w:szCs w:val="24"/>
          <w:lang w:eastAsia="de-DE"/>
        </w:rPr>
        <w:t>All’s</w:t>
      </w:r>
      <w:proofErr w:type="spellEnd"/>
      <w:r w:rsidRPr="00B223A7">
        <w:rPr>
          <w:rFonts w:eastAsia="Times New Roman"/>
          <w:szCs w:val="24"/>
          <w:lang w:eastAsia="de-DE"/>
        </w:rPr>
        <w:t xml:space="preserve"> müsst‘ vergehen,</w:t>
      </w:r>
      <w:r w:rsidRPr="00B223A7">
        <w:rPr>
          <w:rFonts w:eastAsia="Times New Roman"/>
          <w:szCs w:val="24"/>
          <w:lang w:eastAsia="de-DE"/>
        </w:rPr>
        <w:br/>
        <w:t>Was du hast geschaffen,</w:t>
      </w:r>
      <w:r w:rsidRPr="00B223A7">
        <w:rPr>
          <w:rFonts w:eastAsia="Times New Roman"/>
          <w:szCs w:val="24"/>
          <w:lang w:eastAsia="de-DE"/>
        </w:rPr>
        <w:br/>
        <w:t>Vor deinen Plagen.</w:t>
      </w:r>
    </w:p>
    <w:p w14:paraId="2CFCFD0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Vergib, Herr, gnädig</w:t>
      </w:r>
      <w:r w:rsidRPr="00B223A7">
        <w:rPr>
          <w:rFonts w:eastAsia="Times New Roman"/>
          <w:szCs w:val="24"/>
          <w:lang w:eastAsia="de-DE"/>
        </w:rPr>
        <w:br/>
        <w:t>Unsre großen Schulden,</w:t>
      </w:r>
      <w:r w:rsidRPr="00B223A7">
        <w:rPr>
          <w:rFonts w:eastAsia="Times New Roman"/>
          <w:szCs w:val="24"/>
          <w:lang w:eastAsia="de-DE"/>
        </w:rPr>
        <w:br/>
        <w:t>Lass über das Recht</w:t>
      </w:r>
      <w:r w:rsidRPr="00B223A7">
        <w:rPr>
          <w:rFonts w:eastAsia="Times New Roman"/>
          <w:szCs w:val="24"/>
          <w:lang w:eastAsia="de-DE"/>
        </w:rPr>
        <w:br/>
        <w:t>Deine Gnade walten,</w:t>
      </w:r>
      <w:r w:rsidRPr="00B223A7">
        <w:rPr>
          <w:rFonts w:eastAsia="Times New Roman"/>
          <w:szCs w:val="24"/>
          <w:lang w:eastAsia="de-DE"/>
        </w:rPr>
        <w:br/>
        <w:t>Denn du pflegest</w:t>
      </w:r>
      <w:r w:rsidRPr="00B223A7">
        <w:rPr>
          <w:rFonts w:eastAsia="Times New Roman"/>
          <w:szCs w:val="24"/>
          <w:lang w:eastAsia="de-DE"/>
        </w:rPr>
        <w:br/>
        <w:t>Zu schon‘ nach großer Hulde,</w:t>
      </w:r>
      <w:r w:rsidRPr="00B223A7">
        <w:rPr>
          <w:rFonts w:eastAsia="Times New Roman"/>
          <w:szCs w:val="24"/>
          <w:lang w:eastAsia="de-DE"/>
        </w:rPr>
        <w:br/>
        <w:t>Uns zu erhalten.</w:t>
      </w:r>
    </w:p>
    <w:p w14:paraId="0083F68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Sind wir doch arme</w:t>
      </w:r>
      <w:r w:rsidRPr="00B223A7">
        <w:rPr>
          <w:rFonts w:eastAsia="Times New Roman"/>
          <w:szCs w:val="24"/>
          <w:lang w:eastAsia="de-DE"/>
        </w:rPr>
        <w:br/>
        <w:t>Würmlein, Staub und Erden</w:t>
      </w:r>
      <w:r w:rsidRPr="00B223A7">
        <w:rPr>
          <w:rFonts w:eastAsia="Times New Roman"/>
          <w:szCs w:val="24"/>
          <w:lang w:eastAsia="de-DE"/>
        </w:rPr>
        <w:br/>
        <w:t xml:space="preserve">Mit </w:t>
      </w:r>
      <w:proofErr w:type="spellStart"/>
      <w:r w:rsidRPr="00B223A7">
        <w:rPr>
          <w:rFonts w:eastAsia="Times New Roman"/>
          <w:szCs w:val="24"/>
          <w:lang w:eastAsia="de-DE"/>
        </w:rPr>
        <w:t>Erbsünd</w:t>
      </w:r>
      <w:proofErr w:type="spellEnd"/>
      <w:r w:rsidRPr="00B223A7">
        <w:rPr>
          <w:rFonts w:eastAsia="Times New Roman"/>
          <w:szCs w:val="24"/>
          <w:lang w:eastAsia="de-DE"/>
        </w:rPr>
        <w:t>‘, Schwachheit</w:t>
      </w:r>
      <w:r w:rsidRPr="00B223A7">
        <w:rPr>
          <w:rFonts w:eastAsia="Times New Roman"/>
          <w:szCs w:val="24"/>
          <w:lang w:eastAsia="de-DE"/>
        </w:rPr>
        <w:br/>
        <w:t>Not und Tod beladen:</w:t>
      </w:r>
      <w:r w:rsidRPr="00B223A7">
        <w:rPr>
          <w:rFonts w:eastAsia="Times New Roman"/>
          <w:szCs w:val="24"/>
          <w:lang w:eastAsia="de-DE"/>
        </w:rPr>
        <w:br/>
        <w:t>Warum sollten wir</w:t>
      </w:r>
      <w:r w:rsidRPr="00B223A7">
        <w:rPr>
          <w:rFonts w:eastAsia="Times New Roman"/>
          <w:szCs w:val="24"/>
          <w:lang w:eastAsia="de-DE"/>
        </w:rPr>
        <w:br/>
        <w:t xml:space="preserve">Gar zu </w:t>
      </w:r>
      <w:proofErr w:type="spellStart"/>
      <w:r w:rsidRPr="00B223A7">
        <w:rPr>
          <w:rFonts w:eastAsia="Times New Roman"/>
          <w:szCs w:val="24"/>
          <w:lang w:eastAsia="de-DE"/>
        </w:rPr>
        <w:t>nichte</w:t>
      </w:r>
      <w:proofErr w:type="spellEnd"/>
      <w:r w:rsidRPr="00B223A7">
        <w:rPr>
          <w:rFonts w:eastAsia="Times New Roman"/>
          <w:szCs w:val="24"/>
          <w:lang w:eastAsia="de-DE"/>
        </w:rPr>
        <w:t xml:space="preserve"> werden</w:t>
      </w:r>
      <w:r w:rsidRPr="00B223A7">
        <w:rPr>
          <w:rFonts w:eastAsia="Times New Roman"/>
          <w:szCs w:val="24"/>
          <w:lang w:eastAsia="de-DE"/>
        </w:rPr>
        <w:br/>
        <w:t xml:space="preserve">Im Zorn, </w:t>
      </w:r>
      <w:proofErr w:type="spellStart"/>
      <w:r w:rsidRPr="00B223A7">
        <w:rPr>
          <w:rFonts w:eastAsia="Times New Roman"/>
          <w:szCs w:val="24"/>
          <w:lang w:eastAsia="de-DE"/>
        </w:rPr>
        <w:t>ohn</w:t>
      </w:r>
      <w:proofErr w:type="spellEnd"/>
      <w:r w:rsidRPr="00B223A7">
        <w:rPr>
          <w:rFonts w:eastAsia="Times New Roman"/>
          <w:szCs w:val="24"/>
          <w:lang w:eastAsia="de-DE"/>
        </w:rPr>
        <w:t>‘ Gnaden?</w:t>
      </w:r>
    </w:p>
    <w:p w14:paraId="619430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Sieh an deines Sohns</w:t>
      </w:r>
      <w:r w:rsidRPr="00B223A7">
        <w:rPr>
          <w:rFonts w:eastAsia="Times New Roman"/>
          <w:szCs w:val="24"/>
          <w:lang w:eastAsia="de-DE"/>
        </w:rPr>
        <w:br/>
        <w:t>Kreuz und bitter Leiden,</w:t>
      </w:r>
      <w:r w:rsidRPr="00B223A7">
        <w:rPr>
          <w:rFonts w:eastAsia="Times New Roman"/>
          <w:szCs w:val="24"/>
          <w:lang w:eastAsia="de-DE"/>
        </w:rPr>
        <w:br/>
        <w:t>Der uns erlöset hat</w:t>
      </w:r>
      <w:r w:rsidRPr="00B223A7">
        <w:rPr>
          <w:rFonts w:eastAsia="Times New Roman"/>
          <w:szCs w:val="24"/>
          <w:lang w:eastAsia="de-DE"/>
        </w:rPr>
        <w:br/>
        <w:t>Mit seinem Blute</w:t>
      </w:r>
      <w:r w:rsidRPr="00B223A7">
        <w:rPr>
          <w:rFonts w:eastAsia="Times New Roman"/>
          <w:szCs w:val="24"/>
          <w:lang w:eastAsia="de-DE"/>
        </w:rPr>
        <w:br/>
        <w:t>Und eröffnen lassen</w:t>
      </w:r>
      <w:r w:rsidRPr="00B223A7">
        <w:rPr>
          <w:rFonts w:eastAsia="Times New Roman"/>
          <w:szCs w:val="24"/>
          <w:lang w:eastAsia="de-DE"/>
        </w:rPr>
        <w:br/>
        <w:t>Sein Herz und Seiten,</w:t>
      </w:r>
      <w:r w:rsidRPr="00B223A7">
        <w:rPr>
          <w:rFonts w:eastAsia="Times New Roman"/>
          <w:szCs w:val="24"/>
          <w:lang w:eastAsia="de-DE"/>
        </w:rPr>
        <w:br/>
        <w:t>Der Welt zu Gute.</w:t>
      </w:r>
    </w:p>
    <w:p w14:paraId="0D1FA5C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Darum, o Vater,</w:t>
      </w:r>
      <w:r w:rsidRPr="00B223A7">
        <w:rPr>
          <w:rFonts w:eastAsia="Times New Roman"/>
          <w:szCs w:val="24"/>
          <w:lang w:eastAsia="de-DE"/>
        </w:rPr>
        <w:br/>
        <w:t>Lass uns nicht verderben,</w:t>
      </w:r>
      <w:r w:rsidRPr="00B223A7">
        <w:rPr>
          <w:rFonts w:eastAsia="Times New Roman"/>
          <w:szCs w:val="24"/>
          <w:lang w:eastAsia="de-DE"/>
        </w:rPr>
        <w:br/>
        <w:t>Dein‘ Gnad‘ und Geist</w:t>
      </w:r>
      <w:r w:rsidRPr="00B223A7">
        <w:rPr>
          <w:rFonts w:eastAsia="Times New Roman"/>
          <w:szCs w:val="24"/>
          <w:lang w:eastAsia="de-DE"/>
        </w:rPr>
        <w:br/>
        <w:t xml:space="preserve">Durch Christum </w:t>
      </w:r>
      <w:proofErr w:type="spellStart"/>
      <w:r w:rsidRPr="00B223A7">
        <w:rPr>
          <w:rFonts w:eastAsia="Times New Roman"/>
          <w:szCs w:val="24"/>
          <w:lang w:eastAsia="de-DE"/>
        </w:rPr>
        <w:t>wollst</w:t>
      </w:r>
      <w:proofErr w:type="spellEnd"/>
      <w:r w:rsidRPr="00B223A7">
        <w:rPr>
          <w:rFonts w:eastAsia="Times New Roman"/>
          <w:szCs w:val="24"/>
          <w:lang w:eastAsia="de-DE"/>
        </w:rPr>
        <w:t xml:space="preserve"> uns geben.</w:t>
      </w:r>
      <w:r w:rsidRPr="00B223A7">
        <w:rPr>
          <w:rFonts w:eastAsia="Times New Roman"/>
          <w:szCs w:val="24"/>
          <w:lang w:eastAsia="de-DE"/>
        </w:rPr>
        <w:br/>
        <w:t>Mach‘ uns samt ihm</w:t>
      </w:r>
      <w:r w:rsidRPr="00B223A7">
        <w:rPr>
          <w:rFonts w:eastAsia="Times New Roman"/>
          <w:szCs w:val="24"/>
          <w:lang w:eastAsia="de-DE"/>
        </w:rPr>
        <w:br/>
        <w:t>Des Himmelreiches Erben,</w:t>
      </w:r>
      <w:r w:rsidRPr="00B223A7">
        <w:rPr>
          <w:rFonts w:eastAsia="Times New Roman"/>
          <w:szCs w:val="24"/>
          <w:lang w:eastAsia="de-DE"/>
        </w:rPr>
        <w:br/>
        <w:t>Mit dir zu leben.</w:t>
      </w:r>
    </w:p>
    <w:p w14:paraId="12266DD3" w14:textId="77777777" w:rsidR="00620594" w:rsidRDefault="00620594" w:rsidP="00620594">
      <w:pPr>
        <w:pStyle w:val="berschrift1"/>
      </w:pPr>
      <w:r w:rsidRPr="00B223A7">
        <w:t xml:space="preserve">Wer herzlich </w:t>
      </w:r>
      <w:proofErr w:type="spellStart"/>
      <w:r w:rsidRPr="00B223A7">
        <w:t>gläubet</w:t>
      </w:r>
      <w:proofErr w:type="spellEnd"/>
      <w:r w:rsidRPr="00B223A7">
        <w:t xml:space="preserve"> an den Christ</w:t>
      </w:r>
    </w:p>
    <w:p w14:paraId="674FFE88" w14:textId="77777777" w:rsidR="00620594" w:rsidRPr="00B223A7" w:rsidRDefault="00620594" w:rsidP="00620594">
      <w:pPr>
        <w:rPr>
          <w:rFonts w:eastAsia="Times New Roman"/>
          <w:b/>
          <w:szCs w:val="24"/>
          <w:lang w:eastAsia="de-DE"/>
        </w:rPr>
      </w:pPr>
      <w:r w:rsidRPr="00542040">
        <w:rPr>
          <w:b/>
          <w:lang w:eastAsia="de-DE"/>
        </w:rPr>
        <w:t xml:space="preserve">Fides </w:t>
      </w:r>
      <w:proofErr w:type="spellStart"/>
      <w:r w:rsidRPr="00542040">
        <w:rPr>
          <w:b/>
          <w:lang w:eastAsia="de-DE"/>
        </w:rPr>
        <w:t>nostra</w:t>
      </w:r>
      <w:proofErr w:type="spellEnd"/>
      <w:r w:rsidRPr="00542040">
        <w:rPr>
          <w:b/>
          <w:lang w:eastAsia="de-DE"/>
        </w:rPr>
        <w:t xml:space="preserve"> </w:t>
      </w:r>
      <w:proofErr w:type="spellStart"/>
      <w:r w:rsidRPr="00542040">
        <w:rPr>
          <w:b/>
          <w:lang w:eastAsia="de-DE"/>
        </w:rPr>
        <w:t>est</w:t>
      </w:r>
      <w:proofErr w:type="spellEnd"/>
      <w:r w:rsidRPr="00542040">
        <w:rPr>
          <w:b/>
          <w:lang w:eastAsia="de-DE"/>
        </w:rPr>
        <w:t xml:space="preserve"> </w:t>
      </w:r>
      <w:proofErr w:type="spellStart"/>
      <w:r w:rsidRPr="00542040">
        <w:rPr>
          <w:b/>
          <w:lang w:eastAsia="de-DE"/>
        </w:rPr>
        <w:t>victoria</w:t>
      </w:r>
      <w:proofErr w:type="spellEnd"/>
      <w:r w:rsidRPr="00542040">
        <w:rPr>
          <w:b/>
          <w:lang w:eastAsia="de-DE"/>
        </w:rPr>
        <w:t xml:space="preserve"> - </w:t>
      </w:r>
      <w:r w:rsidRPr="00B223A7">
        <w:rPr>
          <w:rFonts w:eastAsia="Times New Roman"/>
          <w:b/>
          <w:szCs w:val="24"/>
          <w:lang w:eastAsia="de-DE"/>
        </w:rPr>
        <w:t>1 Johan. 5.</w:t>
      </w:r>
    </w:p>
    <w:p w14:paraId="02E4A12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Wer herzlich </w:t>
      </w:r>
      <w:proofErr w:type="spellStart"/>
      <w:r w:rsidRPr="00B223A7">
        <w:rPr>
          <w:rFonts w:eastAsia="Times New Roman"/>
          <w:szCs w:val="24"/>
          <w:lang w:eastAsia="de-DE"/>
        </w:rPr>
        <w:t>gläubet</w:t>
      </w:r>
      <w:proofErr w:type="spellEnd"/>
      <w:r w:rsidRPr="00B223A7">
        <w:rPr>
          <w:rFonts w:eastAsia="Times New Roman"/>
          <w:szCs w:val="24"/>
          <w:lang w:eastAsia="de-DE"/>
        </w:rPr>
        <w:t xml:space="preserve"> an den Christ,</w:t>
      </w:r>
      <w:r w:rsidRPr="00B223A7">
        <w:rPr>
          <w:rFonts w:eastAsia="Times New Roman"/>
          <w:szCs w:val="24"/>
          <w:lang w:eastAsia="de-DE"/>
        </w:rPr>
        <w:br/>
        <w:t xml:space="preserve">Des Teufels </w:t>
      </w:r>
      <w:proofErr w:type="spellStart"/>
      <w:r w:rsidRPr="00B223A7">
        <w:rPr>
          <w:rFonts w:eastAsia="Times New Roman"/>
          <w:szCs w:val="24"/>
          <w:lang w:eastAsia="de-DE"/>
        </w:rPr>
        <w:t>Ueberwinder</w:t>
      </w:r>
      <w:proofErr w:type="spellEnd"/>
      <w:r w:rsidRPr="00B223A7">
        <w:rPr>
          <w:rFonts w:eastAsia="Times New Roman"/>
          <w:szCs w:val="24"/>
          <w:lang w:eastAsia="de-DE"/>
        </w:rPr>
        <w:t xml:space="preserve"> ist,</w:t>
      </w:r>
      <w:r w:rsidRPr="00B223A7">
        <w:rPr>
          <w:rFonts w:eastAsia="Times New Roman"/>
          <w:szCs w:val="24"/>
          <w:lang w:eastAsia="de-DE"/>
        </w:rPr>
        <w:br/>
        <w:t>Kehrt sich an keine Tyrannei</w:t>
      </w:r>
      <w:r w:rsidRPr="00B223A7">
        <w:rPr>
          <w:rFonts w:eastAsia="Times New Roman"/>
          <w:szCs w:val="24"/>
          <w:lang w:eastAsia="de-DE"/>
        </w:rPr>
        <w:br/>
        <w:t>Und steht nur stracks der Wahrheit bei.</w:t>
      </w:r>
    </w:p>
    <w:p w14:paraId="1807A87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Der </w:t>
      </w:r>
      <w:proofErr w:type="spellStart"/>
      <w:r w:rsidRPr="00B223A7">
        <w:rPr>
          <w:rFonts w:eastAsia="Times New Roman"/>
          <w:szCs w:val="24"/>
          <w:lang w:eastAsia="de-DE"/>
        </w:rPr>
        <w:t>Miethling</w:t>
      </w:r>
      <w:proofErr w:type="spellEnd"/>
      <w:r w:rsidRPr="00B223A7">
        <w:rPr>
          <w:rFonts w:eastAsia="Times New Roman"/>
          <w:szCs w:val="24"/>
          <w:lang w:eastAsia="de-DE"/>
        </w:rPr>
        <w:t xml:space="preserve"> aber und die Thorn,</w:t>
      </w:r>
      <w:r w:rsidRPr="00B223A7">
        <w:rPr>
          <w:rFonts w:eastAsia="Times New Roman"/>
          <w:szCs w:val="24"/>
          <w:lang w:eastAsia="de-DE"/>
        </w:rPr>
        <w:br/>
        <w:t xml:space="preserve">So nicht rechtschaffen neu </w:t>
      </w:r>
      <w:proofErr w:type="spellStart"/>
      <w:r w:rsidRPr="00B223A7">
        <w:rPr>
          <w:rFonts w:eastAsia="Times New Roman"/>
          <w:szCs w:val="24"/>
          <w:lang w:eastAsia="de-DE"/>
        </w:rPr>
        <w:t>geborn</w:t>
      </w:r>
      <w:proofErr w:type="spellEnd"/>
      <w:r w:rsidRPr="00B223A7">
        <w:rPr>
          <w:rFonts w:eastAsia="Times New Roman"/>
          <w:szCs w:val="24"/>
          <w:lang w:eastAsia="de-DE"/>
        </w:rPr>
        <w:t>,</w:t>
      </w:r>
      <w:r w:rsidRPr="00B223A7">
        <w:rPr>
          <w:rFonts w:eastAsia="Times New Roman"/>
          <w:szCs w:val="24"/>
          <w:lang w:eastAsia="de-DE"/>
        </w:rPr>
        <w:br/>
        <w:t>Die hinken als die lahmen Hund</w:t>
      </w:r>
      <w:r w:rsidRPr="00B223A7">
        <w:rPr>
          <w:rFonts w:eastAsia="Times New Roman"/>
          <w:szCs w:val="24"/>
          <w:lang w:eastAsia="de-DE"/>
        </w:rPr>
        <w:br/>
        <w:t>Und führen Christum nur im Mund.</w:t>
      </w:r>
    </w:p>
    <w:p w14:paraId="78D6BF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Christus ist meine Seligkeit,</w:t>
      </w:r>
      <w:r w:rsidRPr="00B223A7">
        <w:rPr>
          <w:rFonts w:eastAsia="Times New Roman"/>
          <w:szCs w:val="24"/>
          <w:lang w:eastAsia="de-DE"/>
        </w:rPr>
        <w:br/>
        <w:t>Schutz, Beistand und Gerechtigkeit,</w:t>
      </w:r>
      <w:r w:rsidRPr="00B223A7">
        <w:rPr>
          <w:rFonts w:eastAsia="Times New Roman"/>
          <w:szCs w:val="24"/>
          <w:lang w:eastAsia="de-DE"/>
        </w:rPr>
        <w:br/>
        <w:t>Auf den mach ich die Augen zu;</w:t>
      </w:r>
      <w:r w:rsidRPr="00B223A7">
        <w:rPr>
          <w:rFonts w:eastAsia="Times New Roman"/>
          <w:szCs w:val="24"/>
          <w:lang w:eastAsia="de-DE"/>
        </w:rPr>
        <w:br/>
        <w:t xml:space="preserve">Trotz, der mich überwinden </w:t>
      </w:r>
      <w:proofErr w:type="spellStart"/>
      <w:r w:rsidRPr="00B223A7">
        <w:rPr>
          <w:rFonts w:eastAsia="Times New Roman"/>
          <w:szCs w:val="24"/>
          <w:lang w:eastAsia="de-DE"/>
        </w:rPr>
        <w:t>thu</w:t>
      </w:r>
      <w:proofErr w:type="spellEnd"/>
      <w:r w:rsidRPr="00B223A7">
        <w:rPr>
          <w:rFonts w:eastAsia="Times New Roman"/>
          <w:szCs w:val="24"/>
          <w:lang w:eastAsia="de-DE"/>
        </w:rPr>
        <w:t>!</w:t>
      </w:r>
    </w:p>
    <w:p w14:paraId="61878736" w14:textId="77777777" w:rsidR="00620594" w:rsidRDefault="00620594" w:rsidP="00620594">
      <w:pPr>
        <w:pStyle w:val="berschrift1"/>
      </w:pPr>
      <w:r w:rsidRPr="00B223A7">
        <w:t>Wer unterm Schirm des Höchsten sitzt</w:t>
      </w:r>
    </w:p>
    <w:p w14:paraId="275B07B3" w14:textId="77777777" w:rsidR="00620594" w:rsidRPr="00E6449C" w:rsidRDefault="00620594" w:rsidP="00620594">
      <w:pPr>
        <w:rPr>
          <w:b/>
          <w:lang w:eastAsia="de-DE"/>
        </w:rPr>
      </w:pPr>
      <w:r w:rsidRPr="00E6449C">
        <w:rPr>
          <w:b/>
          <w:lang w:eastAsia="de-DE"/>
        </w:rPr>
        <w:t>Der 91. Psalm.</w:t>
      </w:r>
    </w:p>
    <w:p w14:paraId="6A4312C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Hilf Gott, wie geht das immer zu. </w:t>
      </w:r>
    </w:p>
    <w:p w14:paraId="2A34315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Wer unterm Schirm des Höchsten sitzt</w:t>
      </w:r>
      <w:r w:rsidRPr="00B223A7">
        <w:rPr>
          <w:rFonts w:eastAsia="Times New Roman"/>
          <w:szCs w:val="24"/>
          <w:lang w:eastAsia="de-DE"/>
        </w:rPr>
        <w:br/>
        <w:t>Und bleibt in seinem Schatten,</w:t>
      </w:r>
      <w:r w:rsidRPr="00B223A7">
        <w:rPr>
          <w:rFonts w:eastAsia="Times New Roman"/>
          <w:szCs w:val="24"/>
          <w:lang w:eastAsia="de-DE"/>
        </w:rPr>
        <w:br/>
        <w:t xml:space="preserve">Vor </w:t>
      </w:r>
      <w:proofErr w:type="spellStart"/>
      <w:r w:rsidRPr="00B223A7">
        <w:rPr>
          <w:rFonts w:eastAsia="Times New Roman"/>
          <w:szCs w:val="24"/>
          <w:lang w:eastAsia="de-DE"/>
        </w:rPr>
        <w:t>Aengsten</w:t>
      </w:r>
      <w:proofErr w:type="spellEnd"/>
      <w:r w:rsidRPr="00B223A7">
        <w:rPr>
          <w:rFonts w:eastAsia="Times New Roman"/>
          <w:szCs w:val="24"/>
          <w:lang w:eastAsia="de-DE"/>
        </w:rPr>
        <w:t xml:space="preserve"> er gar selten schwitzt,</w:t>
      </w:r>
      <w:r w:rsidRPr="00B223A7">
        <w:rPr>
          <w:rFonts w:eastAsia="Times New Roman"/>
          <w:szCs w:val="24"/>
          <w:lang w:eastAsia="de-DE"/>
        </w:rPr>
        <w:br/>
        <w:t xml:space="preserve">Er ist sehr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w:t>
      </w:r>
      <w:proofErr w:type="spellStart"/>
      <w:r w:rsidRPr="00B223A7">
        <w:rPr>
          <w:rFonts w:eastAsia="Times New Roman"/>
          <w:szCs w:val="24"/>
          <w:lang w:eastAsia="de-DE"/>
        </w:rPr>
        <w:t>berathen</w:t>
      </w:r>
      <w:proofErr w:type="spellEnd"/>
      <w:r w:rsidRPr="00B223A7">
        <w:rPr>
          <w:rFonts w:eastAsia="Times New Roman"/>
          <w:szCs w:val="24"/>
          <w:lang w:eastAsia="de-DE"/>
        </w:rPr>
        <w:t>,</w:t>
      </w:r>
      <w:r w:rsidRPr="00B223A7">
        <w:rPr>
          <w:rFonts w:eastAsia="Times New Roman"/>
          <w:szCs w:val="24"/>
          <w:lang w:eastAsia="de-DE"/>
        </w:rPr>
        <w:br/>
        <w:t xml:space="preserve">Ganz fröhlich zu dem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spricht:</w:t>
      </w:r>
      <w:r w:rsidRPr="00B223A7">
        <w:rPr>
          <w:rFonts w:eastAsia="Times New Roman"/>
          <w:szCs w:val="24"/>
          <w:lang w:eastAsia="de-DE"/>
        </w:rPr>
        <w:br/>
        <w:t>Du bist mein Burg und Zuversicht,</w:t>
      </w:r>
      <w:r w:rsidRPr="00B223A7">
        <w:rPr>
          <w:rFonts w:eastAsia="Times New Roman"/>
          <w:szCs w:val="24"/>
          <w:lang w:eastAsia="de-DE"/>
        </w:rPr>
        <w:br/>
        <w:t xml:space="preserve">Mein Gott, auf den ich hoffe. </w:t>
      </w:r>
    </w:p>
    <w:p w14:paraId="2F55904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Er wird ihn retten von dem Strick</w:t>
      </w:r>
      <w:r w:rsidRPr="00B223A7">
        <w:rPr>
          <w:rFonts w:eastAsia="Times New Roman"/>
          <w:szCs w:val="24"/>
          <w:lang w:eastAsia="de-DE"/>
        </w:rPr>
        <w:br/>
        <w:t xml:space="preserve">Des Jägers </w:t>
      </w:r>
      <w:proofErr w:type="spellStart"/>
      <w:r w:rsidRPr="00B223A7">
        <w:rPr>
          <w:rFonts w:eastAsia="Times New Roman"/>
          <w:szCs w:val="24"/>
          <w:lang w:eastAsia="de-DE"/>
        </w:rPr>
        <w:t>sammt</w:t>
      </w:r>
      <w:proofErr w:type="spellEnd"/>
      <w:r w:rsidRPr="00B223A7">
        <w:rPr>
          <w:rFonts w:eastAsia="Times New Roman"/>
          <w:szCs w:val="24"/>
          <w:lang w:eastAsia="de-DE"/>
        </w:rPr>
        <w:t xml:space="preserve"> den Hunden,</w:t>
      </w:r>
      <w:r w:rsidRPr="00B223A7">
        <w:rPr>
          <w:rFonts w:eastAsia="Times New Roman"/>
          <w:szCs w:val="24"/>
          <w:lang w:eastAsia="de-DE"/>
        </w:rPr>
        <w:br/>
        <w:t>Die ihn wollen all Augenblick</w:t>
      </w:r>
      <w:r w:rsidRPr="00B223A7">
        <w:rPr>
          <w:rFonts w:eastAsia="Times New Roman"/>
          <w:szCs w:val="24"/>
          <w:lang w:eastAsia="de-DE"/>
        </w:rPr>
        <w:br/>
        <w:t>An Leib und Seel verwunden.</w:t>
      </w:r>
      <w:r w:rsidRPr="00B223A7">
        <w:rPr>
          <w:rFonts w:eastAsia="Times New Roman"/>
          <w:szCs w:val="24"/>
          <w:lang w:eastAsia="de-DE"/>
        </w:rPr>
        <w:br/>
        <w:t>Gott wird ihn auch bewahren fein</w:t>
      </w:r>
      <w:r w:rsidRPr="00B223A7">
        <w:rPr>
          <w:rFonts w:eastAsia="Times New Roman"/>
          <w:szCs w:val="24"/>
          <w:lang w:eastAsia="de-DE"/>
        </w:rPr>
        <w:br/>
        <w:t xml:space="preserve">Vor allem Schaden </w:t>
      </w:r>
      <w:proofErr w:type="spellStart"/>
      <w:r w:rsidRPr="00B223A7">
        <w:rPr>
          <w:rFonts w:eastAsia="Times New Roman"/>
          <w:szCs w:val="24"/>
          <w:lang w:eastAsia="de-DE"/>
        </w:rPr>
        <w:t>ingemein</w:t>
      </w:r>
      <w:proofErr w:type="spellEnd"/>
      <w:r w:rsidRPr="00B223A7">
        <w:rPr>
          <w:rFonts w:eastAsia="Times New Roman"/>
          <w:szCs w:val="24"/>
          <w:lang w:eastAsia="de-DE"/>
        </w:rPr>
        <w:br/>
        <w:t xml:space="preserve">Und vor der </w:t>
      </w:r>
      <w:proofErr w:type="spellStart"/>
      <w:r w:rsidRPr="00B223A7">
        <w:rPr>
          <w:rFonts w:eastAsia="Times New Roman"/>
          <w:szCs w:val="24"/>
          <w:lang w:eastAsia="de-DE"/>
        </w:rPr>
        <w:t>Pestilenze</w:t>
      </w:r>
      <w:proofErr w:type="spellEnd"/>
      <w:r w:rsidRPr="00B223A7">
        <w:rPr>
          <w:rFonts w:eastAsia="Times New Roman"/>
          <w:szCs w:val="24"/>
          <w:lang w:eastAsia="de-DE"/>
        </w:rPr>
        <w:t xml:space="preserve">. </w:t>
      </w:r>
    </w:p>
    <w:p w14:paraId="008DAE9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Er wird ihn, wie ein Henne </w:t>
      </w:r>
      <w:proofErr w:type="spellStart"/>
      <w:r w:rsidRPr="00B223A7">
        <w:rPr>
          <w:rFonts w:eastAsia="Times New Roman"/>
          <w:szCs w:val="24"/>
          <w:lang w:eastAsia="de-DE"/>
        </w:rPr>
        <w:t>thut</w:t>
      </w:r>
      <w:proofErr w:type="spellEnd"/>
      <w:r w:rsidRPr="00B223A7">
        <w:rPr>
          <w:rFonts w:eastAsia="Times New Roman"/>
          <w:szCs w:val="24"/>
          <w:lang w:eastAsia="de-DE"/>
        </w:rPr>
        <w:t>,</w:t>
      </w:r>
      <w:r w:rsidRPr="00B223A7">
        <w:rPr>
          <w:rFonts w:eastAsia="Times New Roman"/>
          <w:szCs w:val="24"/>
          <w:lang w:eastAsia="de-DE"/>
        </w:rPr>
        <w:br/>
        <w:t>Mit seinen Flügeln decken,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sich nicht darf sein blöder Muth</w:t>
      </w:r>
      <w:r w:rsidRPr="00B223A7">
        <w:rPr>
          <w:rFonts w:eastAsia="Times New Roman"/>
          <w:szCs w:val="24"/>
          <w:lang w:eastAsia="de-DE"/>
        </w:rPr>
        <w:br/>
        <w:t xml:space="preserve">Vor </w:t>
      </w:r>
      <w:proofErr w:type="spellStart"/>
      <w:r w:rsidRPr="00B223A7">
        <w:rPr>
          <w:rFonts w:eastAsia="Times New Roman"/>
          <w:szCs w:val="24"/>
          <w:lang w:eastAsia="de-DE"/>
        </w:rPr>
        <w:t>Nachtes</w:t>
      </w:r>
      <w:proofErr w:type="spellEnd"/>
      <w:r w:rsidRPr="00B223A7">
        <w:rPr>
          <w:rFonts w:eastAsia="Times New Roman"/>
          <w:szCs w:val="24"/>
          <w:lang w:eastAsia="de-DE"/>
        </w:rPr>
        <w:t xml:space="preserve"> Grauen schrecken,</w:t>
      </w:r>
      <w:r w:rsidRPr="00B223A7">
        <w:rPr>
          <w:rFonts w:eastAsia="Times New Roman"/>
          <w:szCs w:val="24"/>
          <w:lang w:eastAsia="de-DE"/>
        </w:rPr>
        <w:br/>
        <w:t>Noch sich befahren vor der Plag,</w:t>
      </w:r>
      <w:r w:rsidRPr="00B223A7">
        <w:rPr>
          <w:rFonts w:eastAsia="Times New Roman"/>
          <w:szCs w:val="24"/>
          <w:lang w:eastAsia="de-DE"/>
        </w:rPr>
        <w:br/>
        <w:t>Die da im Finstern und bei Tag</w:t>
      </w:r>
      <w:r w:rsidRPr="00B223A7">
        <w:rPr>
          <w:rFonts w:eastAsia="Times New Roman"/>
          <w:szCs w:val="24"/>
          <w:lang w:eastAsia="de-DE"/>
        </w:rPr>
        <w:br/>
        <w:t xml:space="preserve">Verderbet und umschleichet. </w:t>
      </w:r>
    </w:p>
    <w:p w14:paraId="566ECD4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Ob Tausend schon durch Seuch und Streit</w:t>
      </w:r>
      <w:r w:rsidRPr="00B223A7">
        <w:rPr>
          <w:rFonts w:eastAsia="Times New Roman"/>
          <w:szCs w:val="24"/>
          <w:lang w:eastAsia="de-DE"/>
        </w:rPr>
        <w:br/>
        <w:t>Fallen in bösen Zeiten,</w:t>
      </w:r>
      <w:r w:rsidRPr="00B223A7">
        <w:rPr>
          <w:rFonts w:eastAsia="Times New Roman"/>
          <w:szCs w:val="24"/>
          <w:lang w:eastAsia="de-DE"/>
        </w:rPr>
        <w:br/>
        <w:t>Und Zehntausend zu deiner Seit</w:t>
      </w:r>
      <w:r w:rsidRPr="00B223A7">
        <w:rPr>
          <w:rFonts w:eastAsia="Times New Roman"/>
          <w:szCs w:val="24"/>
          <w:lang w:eastAsia="de-DE"/>
        </w:rPr>
        <w:br/>
        <w:t>Erschrecklich untergleiten,</w:t>
      </w:r>
      <w:r w:rsidRPr="00B223A7">
        <w:rPr>
          <w:rFonts w:eastAsia="Times New Roman"/>
          <w:szCs w:val="24"/>
          <w:lang w:eastAsia="de-DE"/>
        </w:rPr>
        <w:br/>
        <w:t>So wird es doch dich treffen nicht,</w:t>
      </w:r>
      <w:r w:rsidRPr="00B223A7">
        <w:rPr>
          <w:rFonts w:eastAsia="Times New Roman"/>
          <w:szCs w:val="24"/>
          <w:lang w:eastAsia="de-DE"/>
        </w:rPr>
        <w:br/>
        <w:t>Denn Gott ist deine Zuversicht,</w:t>
      </w:r>
      <w:r w:rsidRPr="00B223A7">
        <w:rPr>
          <w:rFonts w:eastAsia="Times New Roman"/>
          <w:szCs w:val="24"/>
          <w:lang w:eastAsia="de-DE"/>
        </w:rPr>
        <w:br/>
        <w:t xml:space="preserve">Dein Hoffnung, Schild und Leben. </w:t>
      </w:r>
    </w:p>
    <w:p w14:paraId="73C656D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Ja, du wirst sehn mit Augenlust</w:t>
      </w:r>
      <w:r w:rsidRPr="00B223A7">
        <w:rPr>
          <w:rFonts w:eastAsia="Times New Roman"/>
          <w:szCs w:val="24"/>
          <w:lang w:eastAsia="de-DE"/>
        </w:rPr>
        <w:br/>
        <w:t>Die Spötter unterliegen,</w:t>
      </w:r>
      <w:r w:rsidRPr="00B223A7">
        <w:rPr>
          <w:rFonts w:eastAsia="Times New Roman"/>
          <w:szCs w:val="24"/>
          <w:lang w:eastAsia="de-DE"/>
        </w:rPr>
        <w:br/>
        <w:t xml:space="preserve">Vor welchen du dich etwa </w:t>
      </w:r>
      <w:proofErr w:type="spellStart"/>
      <w:r w:rsidRPr="00B223A7">
        <w:rPr>
          <w:rFonts w:eastAsia="Times New Roman"/>
          <w:szCs w:val="24"/>
          <w:lang w:eastAsia="de-DE"/>
        </w:rPr>
        <w:t>mußt</w:t>
      </w:r>
      <w:proofErr w:type="spellEnd"/>
      <w:r w:rsidRPr="00B223A7">
        <w:rPr>
          <w:rFonts w:eastAsia="Times New Roman"/>
          <w:szCs w:val="24"/>
          <w:lang w:eastAsia="de-DE"/>
        </w:rPr>
        <w:br/>
        <w:t>Der Wahrheit halben schmiegen;</w:t>
      </w:r>
      <w:r w:rsidRPr="00B223A7">
        <w:rPr>
          <w:rFonts w:eastAsia="Times New Roman"/>
          <w:szCs w:val="24"/>
          <w:lang w:eastAsia="de-DE"/>
        </w:rPr>
        <w:br/>
        <w:t xml:space="preserve">An denen wird Gott üben </w:t>
      </w:r>
      <w:proofErr w:type="spellStart"/>
      <w:r w:rsidRPr="00B223A7">
        <w:rPr>
          <w:rFonts w:eastAsia="Times New Roman"/>
          <w:szCs w:val="24"/>
          <w:lang w:eastAsia="de-DE"/>
        </w:rPr>
        <w:t>Rach</w:t>
      </w:r>
      <w:proofErr w:type="spellEnd"/>
      <w:r w:rsidRPr="00B223A7">
        <w:rPr>
          <w:rFonts w:eastAsia="Times New Roman"/>
          <w:szCs w:val="24"/>
          <w:lang w:eastAsia="de-DE"/>
        </w:rPr>
        <w:br/>
        <w:t>Und ihnen ihren Trotz und Schmach</w:t>
      </w:r>
      <w:r w:rsidRPr="00B223A7">
        <w:rPr>
          <w:rFonts w:eastAsia="Times New Roman"/>
          <w:szCs w:val="24"/>
          <w:lang w:eastAsia="de-DE"/>
        </w:rPr>
        <w:br/>
        <w:t xml:space="preserve">Auf ihren Kopf vergelten. </w:t>
      </w:r>
    </w:p>
    <w:p w14:paraId="1AFE5BF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Kein Uebels wird begegnen dir,</w:t>
      </w:r>
      <w:r w:rsidRPr="00B223A7">
        <w:rPr>
          <w:rFonts w:eastAsia="Times New Roman"/>
          <w:szCs w:val="24"/>
          <w:lang w:eastAsia="de-DE"/>
        </w:rPr>
        <w:br/>
        <w:t>Kein Plag dein Haus wird rühren,</w:t>
      </w:r>
      <w:r w:rsidRPr="00B223A7">
        <w:rPr>
          <w:rFonts w:eastAsia="Times New Roman"/>
          <w:szCs w:val="24"/>
          <w:lang w:eastAsia="de-DE"/>
        </w:rPr>
        <w:br/>
        <w:t>Denn Gottes Engel, glaub du mir,</w:t>
      </w:r>
      <w:r w:rsidRPr="00B223A7">
        <w:rPr>
          <w:rFonts w:eastAsia="Times New Roman"/>
          <w:szCs w:val="24"/>
          <w:lang w:eastAsia="de-DE"/>
        </w:rPr>
        <w:br/>
        <w:t>Werden dich sicher führen,</w:t>
      </w:r>
      <w:r w:rsidRPr="00B223A7">
        <w:rPr>
          <w:rFonts w:eastAsia="Times New Roman"/>
          <w:szCs w:val="24"/>
          <w:lang w:eastAsia="de-DE"/>
        </w:rPr>
        <w:br/>
        <w:t>Dich tragen und geleiten fein</w:t>
      </w:r>
      <w:r w:rsidRPr="00B223A7">
        <w:rPr>
          <w:rFonts w:eastAsia="Times New Roman"/>
          <w:szCs w:val="24"/>
          <w:lang w:eastAsia="de-DE"/>
        </w:rPr>
        <w:br/>
        <w:t>Täglich auf allen Wegen dein,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sich dein Fuß nicht stoße. </w:t>
      </w:r>
    </w:p>
    <w:p w14:paraId="2B19B3F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Des Teufels Gift, List und Gewalt</w:t>
      </w:r>
      <w:r w:rsidRPr="00B223A7">
        <w:rPr>
          <w:rFonts w:eastAsia="Times New Roman"/>
          <w:szCs w:val="24"/>
          <w:lang w:eastAsia="de-DE"/>
        </w:rPr>
        <w:br/>
        <w:t>Wirst du mit Füßen treten,</w:t>
      </w:r>
      <w:r w:rsidRPr="00B223A7">
        <w:rPr>
          <w:rFonts w:eastAsia="Times New Roman"/>
          <w:szCs w:val="24"/>
          <w:lang w:eastAsia="de-DE"/>
        </w:rPr>
        <w:br/>
        <w:t>Sofern du in Glaubens Gestalt</w:t>
      </w:r>
      <w:r w:rsidRPr="00B223A7">
        <w:rPr>
          <w:rFonts w:eastAsia="Times New Roman"/>
          <w:szCs w:val="24"/>
          <w:lang w:eastAsia="de-DE"/>
        </w:rPr>
        <w:br/>
        <w:t xml:space="preserve">Wirst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Aufhören beten</w:t>
      </w:r>
      <w:r w:rsidRPr="00B223A7">
        <w:rPr>
          <w:rFonts w:eastAsia="Times New Roman"/>
          <w:szCs w:val="24"/>
          <w:lang w:eastAsia="de-DE"/>
        </w:rPr>
        <w:br/>
        <w:t>Und Gottes Namen rufen an,</w:t>
      </w:r>
      <w:r w:rsidRPr="00B223A7">
        <w:rPr>
          <w:rFonts w:eastAsia="Times New Roman"/>
          <w:szCs w:val="24"/>
          <w:lang w:eastAsia="de-DE"/>
        </w:rPr>
        <w:br/>
        <w:t>So wird er kommen auf die Bahn,</w:t>
      </w:r>
      <w:r w:rsidRPr="00B223A7">
        <w:rPr>
          <w:rFonts w:eastAsia="Times New Roman"/>
          <w:szCs w:val="24"/>
          <w:lang w:eastAsia="de-DE"/>
        </w:rPr>
        <w:br/>
        <w:t xml:space="preserve">Dich hören und beschützen. </w:t>
      </w:r>
    </w:p>
    <w:p w14:paraId="141A0A4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Der HErr ist bei uns in der Noth</w:t>
      </w:r>
      <w:r w:rsidRPr="00B223A7">
        <w:rPr>
          <w:rFonts w:eastAsia="Times New Roman"/>
          <w:szCs w:val="24"/>
          <w:lang w:eastAsia="de-DE"/>
        </w:rPr>
        <w:br/>
        <w:t xml:space="preserve">Und wird uns </w:t>
      </w:r>
      <w:proofErr w:type="spellStart"/>
      <w:r w:rsidRPr="00B223A7">
        <w:rPr>
          <w:rFonts w:eastAsia="Times New Roman"/>
          <w:szCs w:val="24"/>
          <w:lang w:eastAsia="de-DE"/>
        </w:rPr>
        <w:t>raußer</w:t>
      </w:r>
      <w:proofErr w:type="spellEnd"/>
      <w:r w:rsidRPr="00B223A7">
        <w:rPr>
          <w:rFonts w:eastAsia="Times New Roman"/>
          <w:szCs w:val="24"/>
          <w:lang w:eastAsia="de-DE"/>
        </w:rPr>
        <w:t xml:space="preserve"> reißen;</w:t>
      </w:r>
      <w:r w:rsidRPr="00B223A7">
        <w:rPr>
          <w:rFonts w:eastAsia="Times New Roman"/>
          <w:szCs w:val="24"/>
          <w:lang w:eastAsia="de-DE"/>
        </w:rPr>
        <w:br/>
        <w:t xml:space="preserve">Darum so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uns nicht der Tod</w:t>
      </w:r>
      <w:r w:rsidRPr="00B223A7">
        <w:rPr>
          <w:rFonts w:eastAsia="Times New Roman"/>
          <w:szCs w:val="24"/>
          <w:lang w:eastAsia="de-DE"/>
        </w:rPr>
        <w:br/>
        <w:t>Verschlingen noch zerbeißen.</w:t>
      </w:r>
      <w:r w:rsidRPr="00B223A7">
        <w:rPr>
          <w:rFonts w:eastAsia="Times New Roman"/>
          <w:szCs w:val="24"/>
          <w:lang w:eastAsia="de-DE"/>
        </w:rPr>
        <w:br/>
        <w:t>Christus, der wird am jüngsten Tag</w:t>
      </w:r>
      <w:r w:rsidRPr="00B223A7">
        <w:rPr>
          <w:rFonts w:eastAsia="Times New Roman"/>
          <w:szCs w:val="24"/>
          <w:lang w:eastAsia="de-DE"/>
        </w:rPr>
        <w:br/>
        <w:t>All seiner Brüder Leid und Klag</w:t>
      </w:r>
      <w:r w:rsidRPr="00B223A7">
        <w:rPr>
          <w:rFonts w:eastAsia="Times New Roman"/>
          <w:szCs w:val="24"/>
          <w:lang w:eastAsia="de-DE"/>
        </w:rPr>
        <w:br/>
        <w:t xml:space="preserve">In ewig Freud verkehren. </w:t>
      </w:r>
    </w:p>
    <w:p w14:paraId="460865A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Zu großer Ehr und Herrlichkeit</w:t>
      </w:r>
      <w:r w:rsidRPr="00B223A7">
        <w:rPr>
          <w:rFonts w:eastAsia="Times New Roman"/>
          <w:szCs w:val="24"/>
          <w:lang w:eastAsia="de-DE"/>
        </w:rPr>
        <w:br/>
        <w:t>Wird uns der HErr erheben</w:t>
      </w:r>
      <w:r w:rsidRPr="00B223A7">
        <w:rPr>
          <w:rFonts w:eastAsia="Times New Roman"/>
          <w:szCs w:val="24"/>
          <w:lang w:eastAsia="de-DE"/>
        </w:rPr>
        <w:br/>
        <w:t>Und unsern Leib in Ewigkeit</w:t>
      </w:r>
      <w:r w:rsidRPr="00B223A7">
        <w:rPr>
          <w:rFonts w:eastAsia="Times New Roman"/>
          <w:szCs w:val="24"/>
          <w:lang w:eastAsia="de-DE"/>
        </w:rPr>
        <w:br/>
        <w:t>Mit Himmelsfreud umgeben.</w:t>
      </w:r>
      <w:r w:rsidRPr="00B223A7">
        <w:rPr>
          <w:rFonts w:eastAsia="Times New Roman"/>
          <w:szCs w:val="24"/>
          <w:lang w:eastAsia="de-DE"/>
        </w:rPr>
        <w:br/>
        <w:t>Des tröstet euch zu jeder Zeit</w:t>
      </w:r>
      <w:r w:rsidRPr="00B223A7">
        <w:rPr>
          <w:rFonts w:eastAsia="Times New Roman"/>
          <w:szCs w:val="24"/>
          <w:lang w:eastAsia="de-DE"/>
        </w:rPr>
        <w:br/>
        <w:t xml:space="preserve">Und fröhlich in dem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seid:</w:t>
      </w:r>
      <w:r w:rsidRPr="00B223A7">
        <w:rPr>
          <w:rFonts w:eastAsia="Times New Roman"/>
          <w:szCs w:val="24"/>
          <w:lang w:eastAsia="de-DE"/>
        </w:rPr>
        <w:br/>
        <w:t>Es wird dort all gut werden.</w:t>
      </w:r>
    </w:p>
    <w:p w14:paraId="4B30DC83" w14:textId="77777777" w:rsidR="00620594" w:rsidRDefault="00620594" w:rsidP="00620594">
      <w:pPr>
        <w:pStyle w:val="berschrift1"/>
      </w:pPr>
      <w:r w:rsidRPr="00B223A7">
        <w:t>Wir danken dir, du frommer Gott</w:t>
      </w:r>
    </w:p>
    <w:p w14:paraId="2C885872" w14:textId="77777777" w:rsidR="00620594" w:rsidRPr="00B223A7" w:rsidRDefault="00620594" w:rsidP="00620594">
      <w:pPr>
        <w:rPr>
          <w:b/>
          <w:lang w:eastAsia="de-DE"/>
        </w:rPr>
      </w:pPr>
      <w:r w:rsidRPr="00B223A7">
        <w:rPr>
          <w:b/>
          <w:lang w:eastAsia="de-DE"/>
        </w:rPr>
        <w:t>Ein Gebet nach dem Evangelio am Tage St. Johannis des Täufers.</w:t>
      </w:r>
    </w:p>
    <w:p w14:paraId="05B5D280"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2B593E1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Wir danken dir, du frommer Gott,</w:t>
      </w:r>
      <w:r w:rsidRPr="00B223A7">
        <w:rPr>
          <w:rFonts w:eastAsia="Times New Roman"/>
          <w:szCs w:val="24"/>
          <w:lang w:eastAsia="de-DE"/>
        </w:rPr>
        <w:br/>
        <w:t>Und tun dich herzlich loben,</w:t>
      </w:r>
      <w:r w:rsidRPr="00B223A7">
        <w:rPr>
          <w:rFonts w:eastAsia="Times New Roman"/>
          <w:szCs w:val="24"/>
          <w:lang w:eastAsia="de-DE"/>
        </w:rPr>
        <w:br/>
        <w:t>Dass du den Fluch der zehn Gebot</w:t>
      </w:r>
      <w:r w:rsidRPr="00B223A7">
        <w:rPr>
          <w:rFonts w:eastAsia="Times New Roman"/>
          <w:szCs w:val="24"/>
          <w:lang w:eastAsia="de-DE"/>
        </w:rPr>
        <w:br/>
        <w:t>Aus Gnad hast aufgehoben</w:t>
      </w:r>
      <w:r w:rsidRPr="00B223A7">
        <w:rPr>
          <w:rFonts w:eastAsia="Times New Roman"/>
          <w:szCs w:val="24"/>
          <w:lang w:eastAsia="de-DE"/>
        </w:rPr>
        <w:br/>
        <w:t xml:space="preserve">Und </w:t>
      </w:r>
      <w:proofErr w:type="spellStart"/>
      <w:r w:rsidRPr="00B223A7">
        <w:rPr>
          <w:rFonts w:eastAsia="Times New Roman"/>
          <w:szCs w:val="24"/>
          <w:lang w:eastAsia="de-DE"/>
        </w:rPr>
        <w:t>aufgericht</w:t>
      </w:r>
      <w:proofErr w:type="spellEnd"/>
      <w:r w:rsidRPr="00B223A7">
        <w:rPr>
          <w:rFonts w:eastAsia="Times New Roman"/>
          <w:szCs w:val="24"/>
          <w:lang w:eastAsia="de-DE"/>
        </w:rPr>
        <w:t xml:space="preserve"> ein neuen Bund</w:t>
      </w:r>
      <w:r w:rsidRPr="00B223A7">
        <w:rPr>
          <w:rFonts w:eastAsia="Times New Roman"/>
          <w:szCs w:val="24"/>
          <w:lang w:eastAsia="de-DE"/>
        </w:rPr>
        <w:br/>
        <w:t>In Christo, der uns macht gesund</w:t>
      </w:r>
      <w:r w:rsidRPr="00B223A7">
        <w:rPr>
          <w:rFonts w:eastAsia="Times New Roman"/>
          <w:szCs w:val="24"/>
          <w:lang w:eastAsia="de-DE"/>
        </w:rPr>
        <w:br/>
        <w:t xml:space="preserve">An Leib und auch an Seele </w:t>
      </w:r>
    </w:p>
    <w:p w14:paraId="19B0883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Send uns getreue Lehrer zu,</w:t>
      </w:r>
      <w:r w:rsidRPr="00B223A7">
        <w:rPr>
          <w:rFonts w:eastAsia="Times New Roman"/>
          <w:szCs w:val="24"/>
          <w:lang w:eastAsia="de-DE"/>
        </w:rPr>
        <w:br/>
        <w:t>Die Christum offenbaren,</w:t>
      </w:r>
      <w:r w:rsidRPr="00B223A7">
        <w:rPr>
          <w:rFonts w:eastAsia="Times New Roman"/>
          <w:szCs w:val="24"/>
          <w:lang w:eastAsia="de-DE"/>
        </w:rPr>
        <w:br/>
        <w:t>Und uns vor falschen Zungen tu</w:t>
      </w:r>
      <w:r w:rsidRPr="00B223A7">
        <w:rPr>
          <w:rFonts w:eastAsia="Times New Roman"/>
          <w:szCs w:val="24"/>
          <w:lang w:eastAsia="de-DE"/>
        </w:rPr>
        <w:br/>
      </w:r>
      <w:proofErr w:type="spellStart"/>
      <w:r w:rsidRPr="00B223A7">
        <w:rPr>
          <w:rFonts w:eastAsia="Times New Roman"/>
          <w:szCs w:val="24"/>
          <w:lang w:eastAsia="de-DE"/>
        </w:rPr>
        <w:t>Genädiglich</w:t>
      </w:r>
      <w:proofErr w:type="spellEnd"/>
      <w:r w:rsidRPr="00B223A7">
        <w:rPr>
          <w:rFonts w:eastAsia="Times New Roman"/>
          <w:szCs w:val="24"/>
          <w:lang w:eastAsia="de-DE"/>
        </w:rPr>
        <w:t xml:space="preserve"> bewahren,</w:t>
      </w:r>
      <w:r w:rsidRPr="00B223A7">
        <w:rPr>
          <w:rFonts w:eastAsia="Times New Roman"/>
          <w:szCs w:val="24"/>
          <w:lang w:eastAsia="de-DE"/>
        </w:rPr>
        <w:br/>
        <w:t>Dass wir erlangen jene Freud</w:t>
      </w:r>
      <w:r w:rsidRPr="00B223A7">
        <w:rPr>
          <w:rFonts w:eastAsia="Times New Roman"/>
          <w:szCs w:val="24"/>
          <w:lang w:eastAsia="de-DE"/>
        </w:rPr>
        <w:br/>
        <w:t>So uns dein Sohn mit Bitterkeit</w:t>
      </w:r>
      <w:r w:rsidRPr="00B223A7">
        <w:rPr>
          <w:rFonts w:eastAsia="Times New Roman"/>
          <w:szCs w:val="24"/>
          <w:lang w:eastAsia="de-DE"/>
        </w:rPr>
        <w:br/>
        <w:t xml:space="preserve">Des Todes hat erworben. </w:t>
      </w:r>
    </w:p>
    <w:p w14:paraId="2465BFB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Hilf auch durch deinen </w:t>
      </w:r>
      <w:proofErr w:type="spellStart"/>
      <w:r w:rsidRPr="00B223A7">
        <w:rPr>
          <w:rFonts w:eastAsia="Times New Roman"/>
          <w:szCs w:val="24"/>
          <w:lang w:eastAsia="de-DE"/>
        </w:rPr>
        <w:t>heilgen</w:t>
      </w:r>
      <w:proofErr w:type="spellEnd"/>
      <w:r w:rsidRPr="00B223A7">
        <w:rPr>
          <w:rFonts w:eastAsia="Times New Roman"/>
          <w:szCs w:val="24"/>
          <w:lang w:eastAsia="de-DE"/>
        </w:rPr>
        <w:t xml:space="preserve"> Geist,</w:t>
      </w:r>
      <w:r w:rsidRPr="00B223A7">
        <w:rPr>
          <w:rFonts w:eastAsia="Times New Roman"/>
          <w:szCs w:val="24"/>
          <w:lang w:eastAsia="de-DE"/>
        </w:rPr>
        <w:br/>
        <w:t>Dass wir uns dessen freuen,</w:t>
      </w:r>
      <w:r w:rsidRPr="00B223A7">
        <w:rPr>
          <w:rFonts w:eastAsia="Times New Roman"/>
          <w:szCs w:val="24"/>
          <w:lang w:eastAsia="de-DE"/>
        </w:rPr>
        <w:br/>
        <w:t>Und unser Leben allermeist</w:t>
      </w:r>
      <w:r w:rsidRPr="00B223A7">
        <w:rPr>
          <w:rFonts w:eastAsia="Times New Roman"/>
          <w:szCs w:val="24"/>
          <w:lang w:eastAsia="de-DE"/>
        </w:rPr>
        <w:br/>
        <w:t xml:space="preserve">Im Gnadenbund </w:t>
      </w:r>
      <w:proofErr w:type="spellStart"/>
      <w:r w:rsidRPr="00B223A7">
        <w:rPr>
          <w:rFonts w:eastAsia="Times New Roman"/>
          <w:szCs w:val="24"/>
          <w:lang w:eastAsia="de-DE"/>
        </w:rPr>
        <w:t>verneuen</w:t>
      </w:r>
      <w:proofErr w:type="spellEnd"/>
      <w:r w:rsidRPr="00B223A7">
        <w:rPr>
          <w:rFonts w:eastAsia="Times New Roman"/>
          <w:szCs w:val="24"/>
          <w:lang w:eastAsia="de-DE"/>
        </w:rPr>
        <w:t>,</w:t>
      </w:r>
      <w:r w:rsidRPr="00B223A7">
        <w:rPr>
          <w:rFonts w:eastAsia="Times New Roman"/>
          <w:szCs w:val="24"/>
          <w:lang w:eastAsia="de-DE"/>
        </w:rPr>
        <w:br/>
        <w:t xml:space="preserve">Und dir allhie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Furcht und Scheu</w:t>
      </w:r>
      <w:r w:rsidRPr="00B223A7">
        <w:rPr>
          <w:rFonts w:eastAsia="Times New Roman"/>
          <w:szCs w:val="24"/>
          <w:lang w:eastAsia="de-DE"/>
        </w:rPr>
        <w:br/>
        <w:t>Im Glauben als sein Rinder treu</w:t>
      </w:r>
      <w:r w:rsidRPr="00B223A7">
        <w:rPr>
          <w:rFonts w:eastAsia="Times New Roman"/>
          <w:szCs w:val="24"/>
          <w:lang w:eastAsia="de-DE"/>
        </w:rPr>
        <w:br/>
        <w:t xml:space="preserve">Zu allen Zeiten dienen. Amen. </w:t>
      </w:r>
    </w:p>
    <w:p w14:paraId="6E78388D" w14:textId="77777777" w:rsidR="00620594" w:rsidRDefault="00620594" w:rsidP="00620594">
      <w:pPr>
        <w:pStyle w:val="berschrift1"/>
      </w:pPr>
      <w:r w:rsidRPr="00B223A7">
        <w:t xml:space="preserve">Wir trösten uns, du Gottes Lamm </w:t>
      </w:r>
    </w:p>
    <w:p w14:paraId="151E6319" w14:textId="77777777" w:rsidR="00620594" w:rsidRPr="00B223A7" w:rsidRDefault="00620594" w:rsidP="00620594">
      <w:pPr>
        <w:rPr>
          <w:b/>
          <w:lang w:eastAsia="de-DE"/>
        </w:rPr>
      </w:pPr>
      <w:r w:rsidRPr="00B223A7">
        <w:rPr>
          <w:b/>
          <w:lang w:eastAsia="de-DE"/>
        </w:rPr>
        <w:t>Ein Gebet nach dem Evangelio am Tage St. Jacobi, Matth. 10.</w:t>
      </w:r>
    </w:p>
    <w:p w14:paraId="49CC82E2"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Es ist das Heil uns kommen her. </w:t>
      </w:r>
    </w:p>
    <w:p w14:paraId="45C5F8E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Wir trösten uns, du Gottes Lamm,</w:t>
      </w:r>
      <w:r w:rsidRPr="00B223A7">
        <w:rPr>
          <w:rFonts w:eastAsia="Times New Roman"/>
          <w:szCs w:val="24"/>
          <w:lang w:eastAsia="de-DE"/>
        </w:rPr>
        <w:br/>
        <w:t>Deins hohen Opfers teuer,</w:t>
      </w:r>
      <w:r w:rsidRPr="00B223A7">
        <w:rPr>
          <w:rFonts w:eastAsia="Times New Roman"/>
          <w:szCs w:val="24"/>
          <w:lang w:eastAsia="de-DE"/>
        </w:rPr>
        <w:br/>
        <w:t>Mit welchem du ans Kreuzes Stamm</w:t>
      </w:r>
      <w:r w:rsidRPr="00B223A7">
        <w:rPr>
          <w:rFonts w:eastAsia="Times New Roman"/>
          <w:szCs w:val="24"/>
          <w:lang w:eastAsia="de-DE"/>
        </w:rPr>
        <w:br/>
        <w:t>Uns kommen bist zu Steuer,</w:t>
      </w:r>
      <w:r w:rsidRPr="00B223A7">
        <w:rPr>
          <w:rFonts w:eastAsia="Times New Roman"/>
          <w:szCs w:val="24"/>
          <w:lang w:eastAsia="de-DE"/>
        </w:rPr>
        <w:br/>
        <w:t>In dem, dass du dein Leben hast</w:t>
      </w:r>
      <w:r w:rsidRPr="00B223A7">
        <w:rPr>
          <w:rFonts w:eastAsia="Times New Roman"/>
          <w:szCs w:val="24"/>
          <w:lang w:eastAsia="de-DE"/>
        </w:rPr>
        <w:br/>
        <w:t>Für aller Menschen Sündenlast</w:t>
      </w:r>
      <w:r w:rsidRPr="00B223A7">
        <w:rPr>
          <w:rFonts w:eastAsia="Times New Roman"/>
          <w:szCs w:val="24"/>
          <w:lang w:eastAsia="de-DE"/>
        </w:rPr>
        <w:br/>
        <w:t xml:space="preserve">Als ein </w:t>
      </w:r>
      <w:proofErr w:type="spellStart"/>
      <w:r w:rsidRPr="00B223A7">
        <w:rPr>
          <w:rFonts w:eastAsia="Times New Roman"/>
          <w:szCs w:val="24"/>
          <w:lang w:eastAsia="de-DE"/>
        </w:rPr>
        <w:t>Lösgeld</w:t>
      </w:r>
      <w:proofErr w:type="spellEnd"/>
      <w:r w:rsidRPr="00B223A7">
        <w:rPr>
          <w:rFonts w:eastAsia="Times New Roman"/>
          <w:szCs w:val="24"/>
          <w:lang w:eastAsia="de-DE"/>
        </w:rPr>
        <w:t xml:space="preserve"> gegeben. </w:t>
      </w:r>
    </w:p>
    <w:p w14:paraId="56EAD03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O Jesu Christ, </w:t>
      </w:r>
      <w:proofErr w:type="spellStart"/>
      <w:r w:rsidRPr="00B223A7">
        <w:rPr>
          <w:rFonts w:eastAsia="Times New Roman"/>
          <w:szCs w:val="24"/>
          <w:lang w:eastAsia="de-DE"/>
        </w:rPr>
        <w:t>gebenedei</w:t>
      </w:r>
      <w:proofErr w:type="spellEnd"/>
      <w:r w:rsidRPr="00B223A7">
        <w:rPr>
          <w:rFonts w:eastAsia="Times New Roman"/>
          <w:szCs w:val="24"/>
          <w:lang w:eastAsia="de-DE"/>
        </w:rPr>
        <w:br/>
        <w:t>Uns, die wir neu geboren,</w:t>
      </w:r>
      <w:r w:rsidRPr="00B223A7">
        <w:rPr>
          <w:rFonts w:eastAsia="Times New Roman"/>
          <w:szCs w:val="24"/>
          <w:lang w:eastAsia="de-DE"/>
        </w:rPr>
        <w:br/>
        <w:t>Dass solch dein Opfer ja nicht sei</w:t>
      </w:r>
      <w:r w:rsidRPr="00B223A7">
        <w:rPr>
          <w:rFonts w:eastAsia="Times New Roman"/>
          <w:szCs w:val="24"/>
          <w:lang w:eastAsia="de-DE"/>
        </w:rPr>
        <w:br/>
        <w:t>An uns Armen verloren,</w:t>
      </w:r>
      <w:r w:rsidRPr="00B223A7">
        <w:rPr>
          <w:rFonts w:eastAsia="Times New Roman"/>
          <w:szCs w:val="24"/>
          <w:lang w:eastAsia="de-DE"/>
        </w:rPr>
        <w:br/>
        <w:t xml:space="preserve">Sondern dass </w:t>
      </w:r>
      <w:proofErr w:type="spellStart"/>
      <w:r w:rsidRPr="00B223A7">
        <w:rPr>
          <w:rFonts w:eastAsia="Times New Roman"/>
          <w:szCs w:val="24"/>
          <w:lang w:eastAsia="de-DE"/>
        </w:rPr>
        <w:t>wirs</w:t>
      </w:r>
      <w:proofErr w:type="spellEnd"/>
      <w:r w:rsidRPr="00B223A7">
        <w:rPr>
          <w:rFonts w:eastAsia="Times New Roman"/>
          <w:szCs w:val="24"/>
          <w:lang w:eastAsia="de-DE"/>
        </w:rPr>
        <w:t xml:space="preserve"> genießen ganz</w:t>
      </w:r>
      <w:r w:rsidRPr="00B223A7">
        <w:rPr>
          <w:rFonts w:eastAsia="Times New Roman"/>
          <w:szCs w:val="24"/>
          <w:lang w:eastAsia="de-DE"/>
        </w:rPr>
        <w:br/>
        <w:t xml:space="preserve">Und durch </w:t>
      </w:r>
      <w:proofErr w:type="spellStart"/>
      <w:r w:rsidRPr="00B223A7">
        <w:rPr>
          <w:rFonts w:eastAsia="Times New Roman"/>
          <w:szCs w:val="24"/>
          <w:lang w:eastAsia="de-DE"/>
        </w:rPr>
        <w:t>dasselb</w:t>
      </w:r>
      <w:proofErr w:type="spellEnd"/>
      <w:r w:rsidRPr="00B223A7">
        <w:rPr>
          <w:rFonts w:eastAsia="Times New Roman"/>
          <w:szCs w:val="24"/>
          <w:lang w:eastAsia="de-DE"/>
        </w:rPr>
        <w:t xml:space="preserve"> des Himmels Glanz</w:t>
      </w:r>
      <w:r w:rsidRPr="00B223A7">
        <w:rPr>
          <w:rFonts w:eastAsia="Times New Roman"/>
          <w:szCs w:val="24"/>
          <w:lang w:eastAsia="de-DE"/>
        </w:rPr>
        <w:br/>
        <w:t xml:space="preserve">Nach dieser Welt erlangen. Amen. </w:t>
      </w:r>
    </w:p>
    <w:p w14:paraId="0941E7EF" w14:textId="77777777" w:rsidR="00620594" w:rsidRDefault="00620594" w:rsidP="00620594">
      <w:pPr>
        <w:pStyle w:val="berschrift1"/>
      </w:pPr>
      <w:r w:rsidRPr="00B223A7">
        <w:t>Wo</w:t>
      </w:r>
      <w:r>
        <w:t>h</w:t>
      </w:r>
      <w:r w:rsidRPr="00B223A7">
        <w:t xml:space="preserve">l dem, dem Gott all seine </w:t>
      </w:r>
      <w:proofErr w:type="spellStart"/>
      <w:r w:rsidRPr="00B223A7">
        <w:t>Sünd</w:t>
      </w:r>
      <w:proofErr w:type="spellEnd"/>
    </w:p>
    <w:p w14:paraId="406B602A" w14:textId="77777777" w:rsidR="00620594" w:rsidRPr="00914AA5" w:rsidRDefault="00620594" w:rsidP="00620594">
      <w:pPr>
        <w:rPr>
          <w:b/>
          <w:lang w:eastAsia="de-DE"/>
        </w:rPr>
      </w:pPr>
      <w:r w:rsidRPr="00914AA5">
        <w:rPr>
          <w:b/>
          <w:lang w:eastAsia="de-DE"/>
        </w:rPr>
        <w:t>Der 32. Psalm</w:t>
      </w:r>
    </w:p>
    <w:p w14:paraId="725508C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Nun freut euch, lieben Christen </w:t>
      </w:r>
      <w:proofErr w:type="spellStart"/>
      <w:r w:rsidRPr="00B223A7">
        <w:rPr>
          <w:rFonts w:eastAsia="Times New Roman"/>
          <w:i/>
          <w:iCs/>
          <w:szCs w:val="24"/>
          <w:lang w:eastAsia="de-DE"/>
        </w:rPr>
        <w:t>gmein</w:t>
      </w:r>
      <w:proofErr w:type="spellEnd"/>
      <w:r w:rsidRPr="00B223A7">
        <w:rPr>
          <w:rFonts w:eastAsia="Times New Roman"/>
          <w:i/>
          <w:iCs/>
          <w:szCs w:val="24"/>
          <w:lang w:eastAsia="de-DE"/>
        </w:rPr>
        <w:t>.</w:t>
      </w:r>
    </w:p>
    <w:p w14:paraId="433E3B6B"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Wol</w:t>
      </w:r>
      <w:proofErr w:type="spellEnd"/>
      <w:r w:rsidRPr="00B223A7">
        <w:rPr>
          <w:rFonts w:eastAsia="Times New Roman"/>
          <w:szCs w:val="24"/>
          <w:lang w:eastAsia="de-DE"/>
        </w:rPr>
        <w:t xml:space="preserve"> dem, dem Gott all seine </w:t>
      </w:r>
      <w:proofErr w:type="spellStart"/>
      <w:r w:rsidRPr="00B223A7">
        <w:rPr>
          <w:rFonts w:eastAsia="Times New Roman"/>
          <w:szCs w:val="24"/>
          <w:lang w:eastAsia="de-DE"/>
        </w:rPr>
        <w:t>Sünd</w:t>
      </w:r>
      <w:proofErr w:type="spellEnd"/>
      <w:r w:rsidRPr="00B223A7">
        <w:rPr>
          <w:rFonts w:eastAsia="Times New Roman"/>
          <w:szCs w:val="24"/>
          <w:lang w:eastAsia="de-DE"/>
        </w:rPr>
        <w:br/>
        <w:t>Allhier in diesem Leben,</w:t>
      </w:r>
      <w:r w:rsidRPr="00B223A7">
        <w:rPr>
          <w:rFonts w:eastAsia="Times New Roman"/>
          <w:szCs w:val="24"/>
          <w:lang w:eastAsia="de-DE"/>
        </w:rPr>
        <w:br/>
        <w:t>Gleich wie ein Vater seinem Kind,</w:t>
      </w:r>
      <w:r w:rsidRPr="00B223A7">
        <w:rPr>
          <w:rFonts w:eastAsia="Times New Roman"/>
          <w:szCs w:val="24"/>
          <w:lang w:eastAsia="de-DE"/>
        </w:rPr>
        <w:br/>
        <w:t xml:space="preserve">Aus Jammer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vergeben,</w:t>
      </w:r>
      <w:r w:rsidRPr="00B223A7">
        <w:rPr>
          <w:rFonts w:eastAsia="Times New Roman"/>
          <w:szCs w:val="24"/>
          <w:lang w:eastAsia="de-DE"/>
        </w:rPr>
        <w:br/>
        <w:t xml:space="preserve">Und ihm </w:t>
      </w:r>
      <w:proofErr w:type="spellStart"/>
      <w:r w:rsidRPr="00B223A7">
        <w:rPr>
          <w:rFonts w:eastAsia="Times New Roman"/>
          <w:szCs w:val="24"/>
          <w:lang w:eastAsia="de-DE"/>
        </w:rPr>
        <w:t>dieselb</w:t>
      </w:r>
      <w:proofErr w:type="spellEnd"/>
      <w:r w:rsidRPr="00B223A7">
        <w:rPr>
          <w:rFonts w:eastAsia="Times New Roman"/>
          <w:szCs w:val="24"/>
          <w:lang w:eastAsia="de-DE"/>
        </w:rPr>
        <w:t xml:space="preserve"> nicht rechnet zu,</w:t>
      </w:r>
      <w:r w:rsidRPr="00B223A7">
        <w:rPr>
          <w:rFonts w:eastAsia="Times New Roman"/>
          <w:szCs w:val="24"/>
          <w:lang w:eastAsia="de-DE"/>
        </w:rPr>
        <w:br/>
      </w:r>
      <w:proofErr w:type="spellStart"/>
      <w:r w:rsidRPr="00B223A7">
        <w:rPr>
          <w:rFonts w:eastAsia="Times New Roman"/>
          <w:szCs w:val="24"/>
          <w:lang w:eastAsia="de-DE"/>
        </w:rPr>
        <w:t>Wol</w:t>
      </w:r>
      <w:proofErr w:type="spellEnd"/>
      <w:r w:rsidRPr="00B223A7">
        <w:rPr>
          <w:rFonts w:eastAsia="Times New Roman"/>
          <w:szCs w:val="24"/>
          <w:lang w:eastAsia="de-DE"/>
        </w:rPr>
        <w:t xml:space="preserve"> ihm, er wird gewisse Ruh</w:t>
      </w:r>
      <w:r w:rsidRPr="00B223A7">
        <w:rPr>
          <w:rFonts w:eastAsia="Times New Roman"/>
          <w:szCs w:val="24"/>
          <w:lang w:eastAsia="de-DE"/>
        </w:rPr>
        <w:br/>
        <w:t>In seiner Seelen haben.</w:t>
      </w:r>
    </w:p>
    <w:p w14:paraId="457A473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Ein solcher lebt in Gottes Rath,</w:t>
      </w:r>
      <w:r w:rsidRPr="00B223A7">
        <w:rPr>
          <w:rFonts w:eastAsia="Times New Roman"/>
          <w:szCs w:val="24"/>
          <w:lang w:eastAsia="de-DE"/>
        </w:rPr>
        <w:br/>
        <w:t>Ist rein von allen Schulden,</w:t>
      </w:r>
      <w:r w:rsidRPr="00B223A7">
        <w:rPr>
          <w:rFonts w:eastAsia="Times New Roman"/>
          <w:szCs w:val="24"/>
          <w:lang w:eastAsia="de-DE"/>
        </w:rPr>
        <w:br/>
        <w:t>Kein falschen Geist im Herzen hat</w:t>
      </w:r>
      <w:r w:rsidRPr="00B223A7">
        <w:rPr>
          <w:rFonts w:eastAsia="Times New Roman"/>
          <w:szCs w:val="24"/>
          <w:lang w:eastAsia="de-DE"/>
        </w:rPr>
        <w:br/>
        <w:t>Und steht in großen Hulden.</w:t>
      </w:r>
      <w:r w:rsidRPr="00B223A7">
        <w:rPr>
          <w:rFonts w:eastAsia="Times New Roman"/>
          <w:szCs w:val="24"/>
          <w:lang w:eastAsia="de-DE"/>
        </w:rPr>
        <w:br/>
        <w:t>Ein Heuchler aber geht zu Grund,</w:t>
      </w:r>
      <w:r w:rsidRPr="00B223A7">
        <w:rPr>
          <w:rFonts w:eastAsia="Times New Roman"/>
          <w:szCs w:val="24"/>
          <w:lang w:eastAsia="de-DE"/>
        </w:rPr>
        <w:br/>
        <w:t xml:space="preserve">Dieweil er den </w:t>
      </w:r>
      <w:proofErr w:type="spellStart"/>
      <w:r w:rsidRPr="00B223A7">
        <w:rPr>
          <w:rFonts w:eastAsia="Times New Roman"/>
          <w:szCs w:val="24"/>
          <w:lang w:eastAsia="de-DE"/>
        </w:rPr>
        <w:t>Genadenbund</w:t>
      </w:r>
      <w:proofErr w:type="spellEnd"/>
      <w:r w:rsidRPr="00B223A7">
        <w:rPr>
          <w:rFonts w:eastAsia="Times New Roman"/>
          <w:szCs w:val="24"/>
          <w:lang w:eastAsia="de-DE"/>
        </w:rPr>
        <w:br/>
        <w:t>In Jesu Christ verachtet.</w:t>
      </w:r>
    </w:p>
    <w:p w14:paraId="7F0B16E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Denn da ich eins mein‘ große Schuld</w:t>
      </w:r>
      <w:r w:rsidRPr="00B223A7">
        <w:rPr>
          <w:rFonts w:eastAsia="Times New Roman"/>
          <w:szCs w:val="24"/>
          <w:lang w:eastAsia="de-DE"/>
        </w:rPr>
        <w:br/>
        <w:t>Gedachte zu verschweigen</w:t>
      </w:r>
      <w:r w:rsidRPr="00B223A7">
        <w:rPr>
          <w:rFonts w:eastAsia="Times New Roman"/>
          <w:szCs w:val="24"/>
          <w:lang w:eastAsia="de-DE"/>
        </w:rPr>
        <w:br/>
        <w:t>Und mich durch Werk von Sünden wollt</w:t>
      </w:r>
      <w:r w:rsidRPr="00B223A7">
        <w:rPr>
          <w:rFonts w:eastAsia="Times New Roman"/>
          <w:szCs w:val="24"/>
          <w:lang w:eastAsia="de-DE"/>
        </w:rPr>
        <w:br/>
        <w:t>Aus eignen Kräften freien,</w:t>
      </w:r>
      <w:r w:rsidRPr="00B223A7">
        <w:rPr>
          <w:rFonts w:eastAsia="Times New Roman"/>
          <w:szCs w:val="24"/>
          <w:lang w:eastAsia="de-DE"/>
        </w:rPr>
        <w:br/>
        <w:t xml:space="preserve">Sieh, da </w:t>
      </w:r>
      <w:proofErr w:type="spellStart"/>
      <w:r w:rsidRPr="00B223A7">
        <w:rPr>
          <w:rFonts w:eastAsia="Times New Roman"/>
          <w:szCs w:val="24"/>
          <w:lang w:eastAsia="de-DE"/>
        </w:rPr>
        <w:t>verschmacht</w:t>
      </w:r>
      <w:proofErr w:type="spellEnd"/>
      <w:r w:rsidRPr="00B223A7">
        <w:rPr>
          <w:rFonts w:eastAsia="Times New Roman"/>
          <w:szCs w:val="24"/>
          <w:lang w:eastAsia="de-DE"/>
        </w:rPr>
        <w:t xml:space="preserve"> mir Mark und Bein,</w:t>
      </w:r>
      <w:r w:rsidRPr="00B223A7">
        <w:rPr>
          <w:rFonts w:eastAsia="Times New Roman"/>
          <w:szCs w:val="24"/>
          <w:lang w:eastAsia="de-DE"/>
        </w:rPr>
        <w:br/>
        <w:t xml:space="preserve">Ich </w:t>
      </w:r>
      <w:proofErr w:type="spellStart"/>
      <w:r w:rsidRPr="00B223A7">
        <w:rPr>
          <w:rFonts w:eastAsia="Times New Roman"/>
          <w:szCs w:val="24"/>
          <w:lang w:eastAsia="de-DE"/>
        </w:rPr>
        <w:t>konnt</w:t>
      </w:r>
      <w:proofErr w:type="spellEnd"/>
      <w:r w:rsidRPr="00B223A7">
        <w:rPr>
          <w:rFonts w:eastAsia="Times New Roman"/>
          <w:szCs w:val="24"/>
          <w:lang w:eastAsia="de-DE"/>
        </w:rPr>
        <w:t xml:space="preserve"> gar nicht zufrieden sein,</w:t>
      </w:r>
      <w:r w:rsidRPr="00B223A7">
        <w:rPr>
          <w:rFonts w:eastAsia="Times New Roman"/>
          <w:szCs w:val="24"/>
          <w:lang w:eastAsia="de-DE"/>
        </w:rPr>
        <w:br/>
        <w:t>Mein Herz das wollt mir brechen.</w:t>
      </w:r>
    </w:p>
    <w:p w14:paraId="677A2A1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Denn dein gerechter ernster Zorn,</w:t>
      </w:r>
      <w:r w:rsidRPr="00B223A7">
        <w:rPr>
          <w:rFonts w:eastAsia="Times New Roman"/>
          <w:szCs w:val="24"/>
          <w:lang w:eastAsia="de-DE"/>
        </w:rPr>
        <w:br/>
        <w:t>Weil ich mich nicht erkannte,</w:t>
      </w:r>
      <w:r w:rsidRPr="00B223A7">
        <w:rPr>
          <w:rFonts w:eastAsia="Times New Roman"/>
          <w:szCs w:val="24"/>
          <w:lang w:eastAsia="de-DE"/>
        </w:rPr>
        <w:br/>
        <w:t>Stach mich gewaltig, wie ein Dorn,</w:t>
      </w:r>
      <w:r w:rsidRPr="00B223A7">
        <w:rPr>
          <w:rFonts w:eastAsia="Times New Roman"/>
          <w:szCs w:val="24"/>
          <w:lang w:eastAsia="de-DE"/>
        </w:rPr>
        <w:br/>
        <w:t>Und wie ein Feuer brannte,</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zuletzt bekennen </w:t>
      </w:r>
      <w:proofErr w:type="spellStart"/>
      <w:r w:rsidRPr="00B223A7">
        <w:rPr>
          <w:rFonts w:eastAsia="Times New Roman"/>
          <w:szCs w:val="24"/>
          <w:lang w:eastAsia="de-DE"/>
        </w:rPr>
        <w:t>mußt</w:t>
      </w:r>
      <w:proofErr w:type="spellEnd"/>
      <w:r w:rsidRPr="00B223A7">
        <w:rPr>
          <w:rFonts w:eastAsia="Times New Roman"/>
          <w:szCs w:val="24"/>
          <w:lang w:eastAsia="de-DE"/>
        </w:rPr>
        <w:br/>
        <w:t>Und sprach: Ich hab ja keine Lust</w:t>
      </w:r>
      <w:r w:rsidRPr="00B223A7">
        <w:rPr>
          <w:rFonts w:eastAsia="Times New Roman"/>
          <w:szCs w:val="24"/>
          <w:lang w:eastAsia="de-DE"/>
        </w:rPr>
        <w:br/>
        <w:t>Zum Guten allenthalben.</w:t>
      </w:r>
    </w:p>
    <w:p w14:paraId="54AD27D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Und da ich solches frei bekannt</w:t>
      </w:r>
      <w:r w:rsidRPr="00B223A7">
        <w:rPr>
          <w:rFonts w:eastAsia="Times New Roman"/>
          <w:szCs w:val="24"/>
          <w:lang w:eastAsia="de-DE"/>
        </w:rPr>
        <w:br/>
        <w:t xml:space="preserve">Und bat dich um </w:t>
      </w:r>
      <w:proofErr w:type="spellStart"/>
      <w:r w:rsidRPr="00B223A7">
        <w:rPr>
          <w:rFonts w:eastAsia="Times New Roman"/>
          <w:szCs w:val="24"/>
          <w:lang w:eastAsia="de-DE"/>
        </w:rPr>
        <w:t>Genaden</w:t>
      </w:r>
      <w:proofErr w:type="spellEnd"/>
      <w:r w:rsidRPr="00B223A7">
        <w:rPr>
          <w:rFonts w:eastAsia="Times New Roman"/>
          <w:szCs w:val="24"/>
          <w:lang w:eastAsia="de-DE"/>
        </w:rPr>
        <w:t>,</w:t>
      </w:r>
      <w:r w:rsidRPr="00B223A7">
        <w:rPr>
          <w:rFonts w:eastAsia="Times New Roman"/>
          <w:szCs w:val="24"/>
          <w:lang w:eastAsia="de-DE"/>
        </w:rPr>
        <w:br/>
        <w:t xml:space="preserve">Dein starker Grimm sich von mir </w:t>
      </w:r>
      <w:proofErr w:type="spellStart"/>
      <w:r w:rsidRPr="00B223A7">
        <w:rPr>
          <w:rFonts w:eastAsia="Times New Roman"/>
          <w:szCs w:val="24"/>
          <w:lang w:eastAsia="de-DE"/>
        </w:rPr>
        <w:t>wandt</w:t>
      </w:r>
      <w:proofErr w:type="spellEnd"/>
      <w:r w:rsidRPr="00B223A7">
        <w:rPr>
          <w:rFonts w:eastAsia="Times New Roman"/>
          <w:szCs w:val="24"/>
          <w:lang w:eastAsia="de-DE"/>
        </w:rPr>
        <w:t>,</w:t>
      </w:r>
      <w:r w:rsidRPr="00B223A7">
        <w:rPr>
          <w:rFonts w:eastAsia="Times New Roman"/>
          <w:szCs w:val="24"/>
          <w:lang w:eastAsia="de-DE"/>
        </w:rPr>
        <w:br/>
        <w:t>Damit ich war beladen,</w:t>
      </w:r>
      <w:r w:rsidRPr="00B223A7">
        <w:rPr>
          <w:rFonts w:eastAsia="Times New Roman"/>
          <w:szCs w:val="24"/>
          <w:lang w:eastAsia="de-DE"/>
        </w:rPr>
        <w:br/>
        <w:t xml:space="preserve">Mir wieder mein Gewissen </w:t>
      </w:r>
      <w:proofErr w:type="spellStart"/>
      <w:r w:rsidRPr="00B223A7">
        <w:rPr>
          <w:rFonts w:eastAsia="Times New Roman"/>
          <w:szCs w:val="24"/>
          <w:lang w:eastAsia="de-DE"/>
        </w:rPr>
        <w:t>labtst</w:t>
      </w:r>
      <w:proofErr w:type="spellEnd"/>
      <w:r w:rsidRPr="00B223A7">
        <w:rPr>
          <w:rFonts w:eastAsia="Times New Roman"/>
          <w:szCs w:val="24"/>
          <w:lang w:eastAsia="de-DE"/>
        </w:rPr>
        <w:br/>
        <w:t xml:space="preserve">Und mir all meine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vergabst</w:t>
      </w:r>
      <w:r w:rsidRPr="00B223A7">
        <w:rPr>
          <w:rFonts w:eastAsia="Times New Roman"/>
          <w:szCs w:val="24"/>
          <w:lang w:eastAsia="de-DE"/>
        </w:rPr>
        <w:br/>
        <w:t xml:space="preserve">Um des </w:t>
      </w:r>
      <w:proofErr w:type="spellStart"/>
      <w:r w:rsidRPr="00B223A7">
        <w:rPr>
          <w:rFonts w:eastAsia="Times New Roman"/>
          <w:szCs w:val="24"/>
          <w:lang w:eastAsia="de-DE"/>
        </w:rPr>
        <w:t>Messiä</w:t>
      </w:r>
      <w:proofErr w:type="spellEnd"/>
      <w:r w:rsidRPr="00B223A7">
        <w:rPr>
          <w:rFonts w:eastAsia="Times New Roman"/>
          <w:szCs w:val="24"/>
          <w:lang w:eastAsia="de-DE"/>
        </w:rPr>
        <w:t xml:space="preserve"> willen.</w:t>
      </w:r>
    </w:p>
    <w:p w14:paraId="11DE568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Um </w:t>
      </w:r>
      <w:proofErr w:type="spellStart"/>
      <w:r w:rsidRPr="00B223A7">
        <w:rPr>
          <w:rFonts w:eastAsia="Times New Roman"/>
          <w:szCs w:val="24"/>
          <w:lang w:eastAsia="de-DE"/>
        </w:rPr>
        <w:t>welchs</w:t>
      </w:r>
      <w:proofErr w:type="spellEnd"/>
      <w:r w:rsidRPr="00B223A7">
        <w:rPr>
          <w:rFonts w:eastAsia="Times New Roman"/>
          <w:szCs w:val="24"/>
          <w:lang w:eastAsia="de-DE"/>
        </w:rPr>
        <w:t xml:space="preserve"> die </w:t>
      </w:r>
      <w:proofErr w:type="spellStart"/>
      <w:r w:rsidRPr="00B223A7">
        <w:rPr>
          <w:rFonts w:eastAsia="Times New Roman"/>
          <w:szCs w:val="24"/>
          <w:lang w:eastAsia="de-DE"/>
        </w:rPr>
        <w:t>Heilgen</w:t>
      </w:r>
      <w:proofErr w:type="spellEnd"/>
      <w:r w:rsidRPr="00B223A7">
        <w:rPr>
          <w:rFonts w:eastAsia="Times New Roman"/>
          <w:szCs w:val="24"/>
          <w:lang w:eastAsia="de-DE"/>
        </w:rPr>
        <w:t xml:space="preserve"> allzumal,</w:t>
      </w:r>
      <w:r w:rsidRPr="00B223A7">
        <w:rPr>
          <w:rFonts w:eastAsia="Times New Roman"/>
          <w:szCs w:val="24"/>
          <w:lang w:eastAsia="de-DE"/>
        </w:rPr>
        <w:br/>
        <w:t xml:space="preserve">Die jungen </w:t>
      </w:r>
      <w:proofErr w:type="spellStart"/>
      <w:r w:rsidRPr="00B223A7">
        <w:rPr>
          <w:rFonts w:eastAsia="Times New Roman"/>
          <w:szCs w:val="24"/>
          <w:lang w:eastAsia="de-DE"/>
        </w:rPr>
        <w:t>sammt</w:t>
      </w:r>
      <w:proofErr w:type="spellEnd"/>
      <w:r w:rsidRPr="00B223A7">
        <w:rPr>
          <w:rFonts w:eastAsia="Times New Roman"/>
          <w:szCs w:val="24"/>
          <w:lang w:eastAsia="de-DE"/>
        </w:rPr>
        <w:t xml:space="preserve"> den alten,</w:t>
      </w:r>
      <w:r w:rsidRPr="00B223A7">
        <w:rPr>
          <w:rFonts w:eastAsia="Times New Roman"/>
          <w:szCs w:val="24"/>
          <w:lang w:eastAsia="de-DE"/>
        </w:rPr>
        <w:br/>
        <w:t>Dich werden bitten überall</w:t>
      </w:r>
      <w:r w:rsidRPr="00B223A7">
        <w:rPr>
          <w:rFonts w:eastAsia="Times New Roman"/>
          <w:szCs w:val="24"/>
          <w:lang w:eastAsia="de-DE"/>
        </w:rPr>
        <w:br/>
        <w:t>Und darin Recht behalten</w:t>
      </w:r>
      <w:r w:rsidRPr="00B223A7">
        <w:rPr>
          <w:rFonts w:eastAsia="Times New Roman"/>
          <w:szCs w:val="24"/>
          <w:lang w:eastAsia="de-DE"/>
        </w:rPr>
        <w:br/>
        <w:t>Im Glauben durch den heiligen Geist;</w:t>
      </w:r>
      <w:r w:rsidRPr="00B223A7">
        <w:rPr>
          <w:rFonts w:eastAsia="Times New Roman"/>
          <w:szCs w:val="24"/>
          <w:lang w:eastAsia="de-DE"/>
        </w:rPr>
        <w:br/>
        <w:t>Denn ihr Gerechtigkeit die heißt</w:t>
      </w:r>
      <w:r w:rsidRPr="00B223A7">
        <w:rPr>
          <w:rFonts w:eastAsia="Times New Roman"/>
          <w:szCs w:val="24"/>
          <w:lang w:eastAsia="de-DE"/>
        </w:rPr>
        <w:br/>
        <w:t>Vergebung aller Sünden.</w:t>
      </w:r>
    </w:p>
    <w:p w14:paraId="19A9157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Darum so trau ich dir allein,</w:t>
      </w:r>
      <w:r w:rsidRPr="00B223A7">
        <w:rPr>
          <w:rFonts w:eastAsia="Times New Roman"/>
          <w:szCs w:val="24"/>
          <w:lang w:eastAsia="de-DE"/>
        </w:rPr>
        <w:br/>
        <w:t xml:space="preserve">Wenn Tod und Teufel </w:t>
      </w:r>
      <w:proofErr w:type="spellStart"/>
      <w:r w:rsidRPr="00B223A7">
        <w:rPr>
          <w:rFonts w:eastAsia="Times New Roman"/>
          <w:szCs w:val="24"/>
          <w:lang w:eastAsia="de-DE"/>
        </w:rPr>
        <w:t>wüthen</w:t>
      </w:r>
      <w:proofErr w:type="spellEnd"/>
      <w:r w:rsidRPr="00B223A7">
        <w:rPr>
          <w:rFonts w:eastAsia="Times New Roman"/>
          <w:szCs w:val="24"/>
          <w:lang w:eastAsia="de-DE"/>
        </w:rPr>
        <w:t>,</w:t>
      </w:r>
      <w:r w:rsidRPr="00B223A7">
        <w:rPr>
          <w:rFonts w:eastAsia="Times New Roman"/>
          <w:szCs w:val="24"/>
          <w:lang w:eastAsia="de-DE"/>
        </w:rPr>
        <w:br/>
        <w:t xml:space="preserve">Du </w:t>
      </w:r>
      <w:proofErr w:type="spellStart"/>
      <w:r w:rsidRPr="00B223A7">
        <w:rPr>
          <w:rFonts w:eastAsia="Times New Roman"/>
          <w:szCs w:val="24"/>
          <w:lang w:eastAsia="de-DE"/>
        </w:rPr>
        <w:t>würst</w:t>
      </w:r>
      <w:proofErr w:type="spellEnd"/>
      <w:r w:rsidRPr="00B223A7">
        <w:rPr>
          <w:rFonts w:eastAsia="Times New Roman"/>
          <w:szCs w:val="24"/>
          <w:lang w:eastAsia="de-DE"/>
        </w:rPr>
        <w:t xml:space="preserve"> mich vor der Höllen Pein,</w:t>
      </w:r>
      <w:r w:rsidRPr="00B223A7">
        <w:rPr>
          <w:rFonts w:eastAsia="Times New Roman"/>
          <w:szCs w:val="24"/>
          <w:lang w:eastAsia="de-DE"/>
        </w:rPr>
        <w:br/>
        <w:t>Das glaub ich fest, behüten;</w:t>
      </w:r>
      <w:r w:rsidRPr="00B223A7">
        <w:rPr>
          <w:rFonts w:eastAsia="Times New Roman"/>
          <w:szCs w:val="24"/>
          <w:lang w:eastAsia="de-DE"/>
        </w:rPr>
        <w:br/>
        <w:t>Denn dein Sohn Jesus Christus hat</w:t>
      </w:r>
      <w:r w:rsidRPr="00B223A7">
        <w:rPr>
          <w:rFonts w:eastAsia="Times New Roman"/>
          <w:szCs w:val="24"/>
          <w:lang w:eastAsia="de-DE"/>
        </w:rPr>
        <w:br/>
        <w:t xml:space="preserve">Für all mein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w:t>
      </w:r>
      <w:proofErr w:type="spellStart"/>
      <w:r w:rsidRPr="00B223A7">
        <w:rPr>
          <w:rFonts w:eastAsia="Times New Roman"/>
          <w:szCs w:val="24"/>
          <w:lang w:eastAsia="de-DE"/>
        </w:rPr>
        <w:t>Missethat</w:t>
      </w:r>
      <w:proofErr w:type="spellEnd"/>
      <w:r w:rsidRPr="00B223A7">
        <w:rPr>
          <w:rFonts w:eastAsia="Times New Roman"/>
          <w:szCs w:val="24"/>
          <w:lang w:eastAsia="de-DE"/>
        </w:rPr>
        <w:br/>
        <w:t>Am Holz genug bezahlet.</w:t>
      </w:r>
    </w:p>
    <w:p w14:paraId="06AA1D9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Erhalt mich, Herr, in deiner Lehr,</w:t>
      </w:r>
      <w:r w:rsidRPr="00B223A7">
        <w:rPr>
          <w:rFonts w:eastAsia="Times New Roman"/>
          <w:szCs w:val="24"/>
          <w:lang w:eastAsia="de-DE"/>
        </w:rPr>
        <w:br/>
      </w:r>
      <w:proofErr w:type="spellStart"/>
      <w:r w:rsidRPr="00B223A7">
        <w:rPr>
          <w:rFonts w:eastAsia="Times New Roman"/>
          <w:szCs w:val="24"/>
          <w:lang w:eastAsia="de-DE"/>
        </w:rPr>
        <w:t>Leit</w:t>
      </w:r>
      <w:proofErr w:type="spellEnd"/>
      <w:r w:rsidRPr="00B223A7">
        <w:rPr>
          <w:rFonts w:eastAsia="Times New Roman"/>
          <w:szCs w:val="24"/>
          <w:lang w:eastAsia="de-DE"/>
        </w:rPr>
        <w:t xml:space="preserve"> mich mit deinen Augen,</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nun und nimmermehr</w:t>
      </w:r>
      <w:r w:rsidRPr="00B223A7">
        <w:rPr>
          <w:rFonts w:eastAsia="Times New Roman"/>
          <w:szCs w:val="24"/>
          <w:lang w:eastAsia="de-DE"/>
        </w:rPr>
        <w:br/>
      </w:r>
      <w:proofErr w:type="spellStart"/>
      <w:r w:rsidRPr="00B223A7">
        <w:rPr>
          <w:rFonts w:eastAsia="Times New Roman"/>
          <w:szCs w:val="24"/>
          <w:lang w:eastAsia="de-DE"/>
        </w:rPr>
        <w:t>Abweich</w:t>
      </w:r>
      <w:proofErr w:type="spellEnd"/>
      <w:r w:rsidRPr="00B223A7">
        <w:rPr>
          <w:rFonts w:eastAsia="Times New Roman"/>
          <w:szCs w:val="24"/>
          <w:lang w:eastAsia="de-DE"/>
        </w:rPr>
        <w:t xml:space="preserve"> vom rechten Glauben,</w:t>
      </w:r>
      <w:r w:rsidRPr="00B223A7">
        <w:rPr>
          <w:rFonts w:eastAsia="Times New Roman"/>
          <w:szCs w:val="24"/>
          <w:lang w:eastAsia="de-DE"/>
        </w:rPr>
        <w:br/>
        <w:t>Sondern auf deinem Wege bleib</w:t>
      </w:r>
      <w:r w:rsidRPr="00B223A7">
        <w:rPr>
          <w:rFonts w:eastAsia="Times New Roman"/>
          <w:szCs w:val="24"/>
          <w:lang w:eastAsia="de-DE"/>
        </w:rPr>
        <w:br/>
        <w:t>Und ob der Wahrheit Gut und Leib,</w:t>
      </w:r>
      <w:r w:rsidRPr="00B223A7">
        <w:rPr>
          <w:rFonts w:eastAsia="Times New Roman"/>
          <w:szCs w:val="24"/>
          <w:lang w:eastAsia="de-DE"/>
        </w:rPr>
        <w:br/>
      </w:r>
      <w:proofErr w:type="spellStart"/>
      <w:r w:rsidRPr="00B223A7">
        <w:rPr>
          <w:rFonts w:eastAsia="Times New Roman"/>
          <w:szCs w:val="24"/>
          <w:lang w:eastAsia="de-DE"/>
        </w:rPr>
        <w:t>Wenns</w:t>
      </w:r>
      <w:proofErr w:type="spellEnd"/>
      <w:r w:rsidRPr="00B223A7">
        <w:rPr>
          <w:rFonts w:eastAsia="Times New Roman"/>
          <w:szCs w:val="24"/>
          <w:lang w:eastAsia="de-DE"/>
        </w:rPr>
        <w:t xml:space="preserve"> </w:t>
      </w:r>
      <w:proofErr w:type="spellStart"/>
      <w:r w:rsidRPr="00B223A7">
        <w:rPr>
          <w:rFonts w:eastAsia="Times New Roman"/>
          <w:szCs w:val="24"/>
          <w:lang w:eastAsia="de-DE"/>
        </w:rPr>
        <w:t>nöthig</w:t>
      </w:r>
      <w:proofErr w:type="spellEnd"/>
      <w:r w:rsidRPr="00B223A7">
        <w:rPr>
          <w:rFonts w:eastAsia="Times New Roman"/>
          <w:szCs w:val="24"/>
          <w:lang w:eastAsia="de-DE"/>
        </w:rPr>
        <w:t xml:space="preserve"> ist, zusetze.</w:t>
      </w:r>
    </w:p>
    <w:p w14:paraId="473E5178"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Laßt</w:t>
      </w:r>
      <w:proofErr w:type="spellEnd"/>
      <w:r w:rsidRPr="00B223A7">
        <w:rPr>
          <w:rFonts w:eastAsia="Times New Roman"/>
          <w:szCs w:val="24"/>
          <w:lang w:eastAsia="de-DE"/>
        </w:rPr>
        <w:t xml:space="preserve"> euch berichten, lieben </w:t>
      </w:r>
      <w:proofErr w:type="spellStart"/>
      <w:r w:rsidRPr="00B223A7">
        <w:rPr>
          <w:rFonts w:eastAsia="Times New Roman"/>
          <w:szCs w:val="24"/>
          <w:lang w:eastAsia="de-DE"/>
        </w:rPr>
        <w:t>Leut</w:t>
      </w:r>
      <w:proofErr w:type="spellEnd"/>
      <w:r w:rsidRPr="00B223A7">
        <w:rPr>
          <w:rFonts w:eastAsia="Times New Roman"/>
          <w:szCs w:val="24"/>
          <w:lang w:eastAsia="de-DE"/>
        </w:rPr>
        <w:t>,</w:t>
      </w:r>
      <w:r w:rsidRPr="00B223A7">
        <w:rPr>
          <w:rFonts w:eastAsia="Times New Roman"/>
          <w:szCs w:val="24"/>
          <w:lang w:eastAsia="de-DE"/>
        </w:rPr>
        <w:br/>
        <w:t>Euch selber nicht versäumet</w:t>
      </w:r>
      <w:r w:rsidRPr="00B223A7">
        <w:rPr>
          <w:rFonts w:eastAsia="Times New Roman"/>
          <w:szCs w:val="24"/>
          <w:lang w:eastAsia="de-DE"/>
        </w:rPr>
        <w:br/>
        <w:t xml:space="preserve">Und nicht wie </w:t>
      </w:r>
      <w:proofErr w:type="spellStart"/>
      <w:r w:rsidRPr="00B223A7">
        <w:rPr>
          <w:rFonts w:eastAsia="Times New Roman"/>
          <w:szCs w:val="24"/>
          <w:lang w:eastAsia="de-DE"/>
        </w:rPr>
        <w:t>Roß</w:t>
      </w:r>
      <w:proofErr w:type="spellEnd"/>
      <w:r w:rsidRPr="00B223A7">
        <w:rPr>
          <w:rFonts w:eastAsia="Times New Roman"/>
          <w:szCs w:val="24"/>
          <w:lang w:eastAsia="de-DE"/>
        </w:rPr>
        <w:t xml:space="preserve"> und Mäuler seid,</w:t>
      </w:r>
      <w:r w:rsidRPr="00B223A7">
        <w:rPr>
          <w:rFonts w:eastAsia="Times New Roman"/>
          <w:szCs w:val="24"/>
          <w:lang w:eastAsia="de-DE"/>
        </w:rPr>
        <w:br/>
        <w:t xml:space="preserve">Die man hart </w:t>
      </w:r>
      <w:proofErr w:type="spellStart"/>
      <w:r w:rsidRPr="00B223A7">
        <w:rPr>
          <w:rFonts w:eastAsia="Times New Roman"/>
          <w:szCs w:val="24"/>
          <w:lang w:eastAsia="de-DE"/>
        </w:rPr>
        <w:t>bindt</w:t>
      </w:r>
      <w:proofErr w:type="spellEnd"/>
      <w:r w:rsidRPr="00B223A7">
        <w:rPr>
          <w:rFonts w:eastAsia="Times New Roman"/>
          <w:szCs w:val="24"/>
          <w:lang w:eastAsia="de-DE"/>
        </w:rPr>
        <w:t xml:space="preserve"> und zäumet,</w:t>
      </w:r>
      <w:r w:rsidRPr="00B223A7">
        <w:rPr>
          <w:rFonts w:eastAsia="Times New Roman"/>
          <w:szCs w:val="24"/>
          <w:lang w:eastAsia="de-DE"/>
        </w:rPr>
        <w:br/>
        <w:t xml:space="preserve">Sondern gehorchet Gottes </w:t>
      </w:r>
      <w:proofErr w:type="spellStart"/>
      <w:r w:rsidRPr="00B223A7">
        <w:rPr>
          <w:rFonts w:eastAsia="Times New Roman"/>
          <w:szCs w:val="24"/>
          <w:lang w:eastAsia="de-DE"/>
        </w:rPr>
        <w:t>Stimm</w:t>
      </w:r>
      <w:proofErr w:type="spellEnd"/>
      <w:r w:rsidRPr="00B223A7">
        <w:rPr>
          <w:rFonts w:eastAsia="Times New Roman"/>
          <w:szCs w:val="24"/>
          <w:lang w:eastAsia="de-DE"/>
        </w:rPr>
        <w:t>,</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euch nicht sein ernster Grimm</w:t>
      </w:r>
      <w:r w:rsidRPr="00B223A7">
        <w:rPr>
          <w:rFonts w:eastAsia="Times New Roman"/>
          <w:szCs w:val="24"/>
          <w:lang w:eastAsia="de-DE"/>
        </w:rPr>
        <w:br/>
        <w:t>An Leib und Seel verletze.</w:t>
      </w:r>
    </w:p>
    <w:p w14:paraId="3CC84F1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Der Gottlos hat viel Angst und Plag,</w:t>
      </w:r>
      <w:r w:rsidRPr="00B223A7">
        <w:rPr>
          <w:rFonts w:eastAsia="Times New Roman"/>
          <w:szCs w:val="24"/>
          <w:lang w:eastAsia="de-DE"/>
        </w:rPr>
        <w:br/>
        <w:t>Das macht sein falsch Vertrauen;</w:t>
      </w:r>
      <w:r w:rsidRPr="00B223A7">
        <w:rPr>
          <w:rFonts w:eastAsia="Times New Roman"/>
          <w:szCs w:val="24"/>
          <w:lang w:eastAsia="de-DE"/>
        </w:rPr>
        <w:br/>
        <w:t>Denn er vermag an keinem Tag</w:t>
      </w:r>
      <w:r w:rsidRPr="00B223A7">
        <w:rPr>
          <w:rFonts w:eastAsia="Times New Roman"/>
          <w:szCs w:val="24"/>
          <w:lang w:eastAsia="de-DE"/>
        </w:rPr>
        <w:br/>
        <w:t>Die Gnad des Herrn zu schauen.</w:t>
      </w:r>
      <w:r w:rsidRPr="00B223A7">
        <w:rPr>
          <w:rFonts w:eastAsia="Times New Roman"/>
          <w:szCs w:val="24"/>
          <w:lang w:eastAsia="de-DE"/>
        </w:rPr>
        <w:br/>
        <w:t xml:space="preserve">Die aber sich auf Gott </w:t>
      </w:r>
      <w:proofErr w:type="spellStart"/>
      <w:r w:rsidRPr="00B223A7">
        <w:rPr>
          <w:rFonts w:eastAsia="Times New Roman"/>
          <w:szCs w:val="24"/>
          <w:lang w:eastAsia="de-DE"/>
        </w:rPr>
        <w:t>verlan</w:t>
      </w:r>
      <w:proofErr w:type="spellEnd"/>
      <w:r w:rsidRPr="00B223A7">
        <w:rPr>
          <w:rFonts w:eastAsia="Times New Roman"/>
          <w:szCs w:val="24"/>
          <w:lang w:eastAsia="de-DE"/>
        </w:rPr>
        <w:t>,</w:t>
      </w:r>
      <w:r w:rsidRPr="00B223A7">
        <w:rPr>
          <w:rFonts w:eastAsia="Times New Roman"/>
          <w:szCs w:val="24"/>
          <w:lang w:eastAsia="de-DE"/>
        </w:rPr>
        <w:br/>
        <w:t xml:space="preserve">Die werden Trost genugsam </w:t>
      </w:r>
      <w:proofErr w:type="spellStart"/>
      <w:r w:rsidRPr="00B223A7">
        <w:rPr>
          <w:rFonts w:eastAsia="Times New Roman"/>
          <w:szCs w:val="24"/>
          <w:lang w:eastAsia="de-DE"/>
        </w:rPr>
        <w:t>han</w:t>
      </w:r>
      <w:proofErr w:type="spellEnd"/>
      <w:r w:rsidRPr="00B223A7">
        <w:rPr>
          <w:rFonts w:eastAsia="Times New Roman"/>
          <w:szCs w:val="24"/>
          <w:lang w:eastAsia="de-DE"/>
        </w:rPr>
        <w:t>:</w:t>
      </w:r>
      <w:r w:rsidRPr="00B223A7">
        <w:rPr>
          <w:rFonts w:eastAsia="Times New Roman"/>
          <w:szCs w:val="24"/>
          <w:lang w:eastAsia="de-DE"/>
        </w:rPr>
        <w:br/>
        <w:t>Des freut euch, ihr Gerechten.</w:t>
      </w:r>
    </w:p>
    <w:p w14:paraId="221DB230" w14:textId="77777777" w:rsidR="00620594" w:rsidRDefault="00620594">
      <w:pPr>
        <w:spacing w:after="0" w:line="240" w:lineRule="auto"/>
      </w:pPr>
    </w:p>
    <w:p w14:paraId="18A31BC9" w14:textId="373FB55E" w:rsidR="00BD71A4" w:rsidRDefault="00BD71A4">
      <w:pPr>
        <w:spacing w:after="0" w:line="240" w:lineRule="auto"/>
        <w:rPr>
          <w:rFonts w:eastAsia="Times New Roman"/>
          <w:b/>
          <w:bCs/>
          <w:color w:val="000000"/>
          <w:kern w:val="36"/>
          <w:sz w:val="36"/>
          <w:szCs w:val="48"/>
          <w:lang w:eastAsia="de-DE"/>
        </w:rPr>
      </w:pPr>
      <w:r>
        <w:br w:type="page"/>
      </w:r>
    </w:p>
    <w:p w14:paraId="446D9FB2" w14:textId="77777777" w:rsidR="00D5498D" w:rsidRPr="00D5498D" w:rsidRDefault="00D5498D" w:rsidP="008E63BE">
      <w:pPr>
        <w:pStyle w:val="berschrift1"/>
      </w:pPr>
      <w:r w:rsidRPr="00D5498D">
        <w:t>Quellen:</w:t>
      </w:r>
    </w:p>
    <w:p w14:paraId="3C9459E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224A2F37"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3021638" w14:textId="77777777" w:rsidR="00BD71A4" w:rsidRDefault="00000000" w:rsidP="00BD71A4">
      <w:pPr>
        <w:spacing w:before="100" w:beforeAutospacing="1" w:after="119" w:line="240" w:lineRule="auto"/>
        <w:rPr>
          <w:rFonts w:eastAsia="Times New Roman"/>
          <w:color w:val="000000"/>
          <w:szCs w:val="24"/>
          <w:lang w:eastAsia="de-DE"/>
        </w:rPr>
      </w:pPr>
      <w:hyperlink r:id="rId20" w:history="1">
        <w:r w:rsidR="00BD71A4">
          <w:rPr>
            <w:rFonts w:eastAsia="Times New Roman"/>
            <w:color w:val="0000FF"/>
            <w:szCs w:val="24"/>
            <w:u w:val="single"/>
            <w:lang w:eastAsia="de-DE"/>
          </w:rPr>
          <w:t>Briefe der Reformationszeit</w:t>
        </w:r>
      </w:hyperlink>
    </w:p>
    <w:p w14:paraId="521B0F8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21" w:history="1">
        <w:r w:rsidR="00BD71A4">
          <w:rPr>
            <w:rFonts w:eastAsia="Times New Roman"/>
            <w:color w:val="0000FF"/>
            <w:szCs w:val="24"/>
            <w:u w:val="single"/>
            <w:lang w:eastAsia="de-DE"/>
          </w:rPr>
          <w:t>Gebete</w:t>
        </w:r>
      </w:hyperlink>
    </w:p>
    <w:p w14:paraId="732F75D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22" w:history="1">
        <w:r w:rsidR="00BD71A4">
          <w:rPr>
            <w:rFonts w:eastAsia="Times New Roman"/>
            <w:color w:val="0000FF"/>
            <w:szCs w:val="24"/>
            <w:u w:val="single"/>
            <w:lang w:eastAsia="de-DE"/>
          </w:rPr>
          <w:t>Zeugen Christi</w:t>
        </w:r>
      </w:hyperlink>
    </w:p>
    <w:p w14:paraId="7EC7F9F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8CC67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B4D2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7ECB60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F1076DF" w14:textId="77777777" w:rsidR="00082307" w:rsidRDefault="00BD71A4" w:rsidP="00BD71A4">
      <w:pPr>
        <w:pStyle w:val="berschrift1"/>
      </w:pPr>
      <w:r>
        <w:t>Spendenaufruf</w:t>
      </w:r>
    </w:p>
    <w:p w14:paraId="65AD2FA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00A60E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934571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7FDA05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2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77FBF52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7F9B091"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2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0F76FD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25" w:history="1">
        <w:r w:rsidRPr="002604E9">
          <w:rPr>
            <w:rStyle w:val="Hyperlink"/>
            <w:rFonts w:ascii="Calibri" w:eastAsiaTheme="majorEastAsia" w:hAnsi="Calibri" w:cs="Calibri"/>
            <w:b/>
            <w:bCs/>
            <w:sz w:val="22"/>
            <w:szCs w:val="22"/>
          </w:rPr>
          <w:t>https://www.saintpierrelejeune.org/</w:t>
        </w:r>
      </w:hyperlink>
    </w:p>
    <w:p w14:paraId="0F8A315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392E2B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50F7A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D0689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2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D7892" w14:textId="77777777" w:rsidR="0054724D" w:rsidRDefault="0054724D" w:rsidP="00CA68D9">
      <w:pPr>
        <w:spacing w:after="0" w:line="240" w:lineRule="auto"/>
      </w:pPr>
      <w:r>
        <w:separator/>
      </w:r>
    </w:p>
  </w:endnote>
  <w:endnote w:type="continuationSeparator" w:id="0">
    <w:p w14:paraId="0468504F" w14:textId="77777777" w:rsidR="0054724D" w:rsidRDefault="0054724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76D53" w14:textId="77777777" w:rsidR="0054724D" w:rsidRDefault="0054724D" w:rsidP="00CA68D9">
      <w:pPr>
        <w:spacing w:after="0" w:line="240" w:lineRule="auto"/>
      </w:pPr>
      <w:r>
        <w:separator/>
      </w:r>
    </w:p>
  </w:footnote>
  <w:footnote w:type="continuationSeparator" w:id="0">
    <w:p w14:paraId="066F68CF" w14:textId="77777777" w:rsidR="0054724D" w:rsidRDefault="0054724D" w:rsidP="00CA68D9">
      <w:pPr>
        <w:spacing w:after="0" w:line="240" w:lineRule="auto"/>
      </w:pPr>
      <w:r>
        <w:continuationSeparator/>
      </w:r>
    </w:p>
  </w:footnote>
  <w:footnote w:id="1">
    <w:p w14:paraId="6B8F3823" w14:textId="77777777" w:rsidR="00620594" w:rsidRDefault="00620594" w:rsidP="00620594">
      <w:pPr>
        <w:pStyle w:val="Funotentext"/>
      </w:pPr>
      <w:r>
        <w:rPr>
          <w:rStyle w:val="Funotenzeichen"/>
        </w:rPr>
        <w:footnoteRef/>
      </w:r>
      <w:r>
        <w:t xml:space="preserve"> liegt</w:t>
      </w:r>
    </w:p>
  </w:footnote>
  <w:footnote w:id="2">
    <w:p w14:paraId="7069908C" w14:textId="77777777" w:rsidR="00620594" w:rsidRDefault="00620594" w:rsidP="00620594">
      <w:pPr>
        <w:pStyle w:val="Funotentext"/>
      </w:pPr>
      <w:r>
        <w:rPr>
          <w:rStyle w:val="Funotenzeichen"/>
        </w:rPr>
        <w:footnoteRef/>
      </w:r>
      <w:r>
        <w:t xml:space="preserve"> darf</w:t>
      </w:r>
    </w:p>
  </w:footnote>
  <w:footnote w:id="3">
    <w:p w14:paraId="1CDB3230" w14:textId="77777777" w:rsidR="00620594" w:rsidRDefault="00620594" w:rsidP="00620594">
      <w:pPr>
        <w:pStyle w:val="Funotentext"/>
      </w:pPr>
      <w:r>
        <w:rPr>
          <w:rStyle w:val="Funotenzeichen"/>
        </w:rPr>
        <w:footnoteRef/>
      </w:r>
      <w:r>
        <w:t xml:space="preserve"> Dies Jahr</w:t>
      </w:r>
    </w:p>
  </w:footnote>
  <w:footnote w:id="4">
    <w:p w14:paraId="2021217F" w14:textId="77777777" w:rsidR="00620594" w:rsidRDefault="00620594" w:rsidP="00620594">
      <w:pPr>
        <w:pStyle w:val="Funotentext"/>
      </w:pPr>
      <w:r>
        <w:rPr>
          <w:rStyle w:val="Funotenzeichen"/>
        </w:rPr>
        <w:footnoteRef/>
      </w:r>
      <w:r>
        <w:t xml:space="preserve"> </w:t>
      </w:r>
      <w:r w:rsidRPr="00E6449C">
        <w:rPr>
          <w:rFonts w:eastAsia="Times New Roman"/>
          <w:sz w:val="24"/>
          <w:szCs w:val="24"/>
          <w:lang w:eastAsia="de-DE"/>
        </w:rPr>
        <w:t>ficht mit ihm einen Kampf aus</w:t>
      </w:r>
    </w:p>
  </w:footnote>
  <w:footnote w:id="5">
    <w:p w14:paraId="320ED89C" w14:textId="77777777" w:rsidR="00620594" w:rsidRDefault="00620594" w:rsidP="00620594">
      <w:pPr>
        <w:pStyle w:val="Funotentext"/>
      </w:pPr>
      <w:r>
        <w:rPr>
          <w:rStyle w:val="Funotenzeichen"/>
        </w:rPr>
        <w:footnoteRef/>
      </w:r>
      <w:r>
        <w:t xml:space="preserve"> </w:t>
      </w:r>
      <w:r w:rsidRPr="00E6449C">
        <w:rPr>
          <w:rFonts w:eastAsia="Times New Roman"/>
          <w:sz w:val="24"/>
          <w:szCs w:val="24"/>
          <w:lang w:eastAsia="de-DE"/>
        </w:rPr>
        <w:t>sei</w:t>
      </w:r>
    </w:p>
  </w:footnote>
  <w:footnote w:id="6">
    <w:p w14:paraId="7E98997B" w14:textId="77777777" w:rsidR="00620594" w:rsidRDefault="00620594" w:rsidP="00620594">
      <w:pPr>
        <w:pStyle w:val="Funotentext"/>
      </w:pPr>
      <w:r>
        <w:rPr>
          <w:rStyle w:val="Funotenzeichen"/>
        </w:rPr>
        <w:footnoteRef/>
      </w:r>
      <w:r>
        <w:t xml:space="preserve"> Gewinn</w:t>
      </w:r>
    </w:p>
  </w:footnote>
  <w:footnote w:id="7">
    <w:p w14:paraId="3F450875" w14:textId="77777777" w:rsidR="00620594" w:rsidRDefault="00620594" w:rsidP="00620594">
      <w:pPr>
        <w:pStyle w:val="Funotentext"/>
      </w:pPr>
      <w:r>
        <w:rPr>
          <w:rStyle w:val="Funotenzeichen"/>
        </w:rPr>
        <w:footnoteRef/>
      </w:r>
      <w:r>
        <w:t xml:space="preserve"> Mehltau</w:t>
      </w:r>
    </w:p>
  </w:footnote>
  <w:footnote w:id="8">
    <w:p w14:paraId="5662453F" w14:textId="77777777" w:rsidR="00620594" w:rsidRDefault="00620594" w:rsidP="00620594">
      <w:pPr>
        <w:pStyle w:val="Funotentext"/>
      </w:pPr>
      <w:r>
        <w:rPr>
          <w:rStyle w:val="Funotenzeichen"/>
        </w:rPr>
        <w:footnoteRef/>
      </w:r>
      <w:r>
        <w:t xml:space="preserve"> Rogate</w:t>
      </w:r>
    </w:p>
  </w:footnote>
  <w:footnote w:id="9">
    <w:p w14:paraId="13076C70" w14:textId="77777777" w:rsidR="00620594" w:rsidRDefault="00620594" w:rsidP="00620594">
      <w:pPr>
        <w:pStyle w:val="Funotentext"/>
      </w:pPr>
      <w:r>
        <w:rPr>
          <w:rStyle w:val="Funotenzeichen"/>
        </w:rPr>
        <w:footnoteRef/>
      </w:r>
      <w:r>
        <w:t xml:space="preserve"> In unserer Art, als Mensch</w:t>
      </w:r>
    </w:p>
  </w:footnote>
  <w:footnote w:id="10">
    <w:p w14:paraId="1ED7C368" w14:textId="77777777" w:rsidR="00620594" w:rsidRDefault="00620594" w:rsidP="00620594">
      <w:pPr>
        <w:pStyle w:val="Funotentext"/>
      </w:pPr>
      <w:r>
        <w:rPr>
          <w:rStyle w:val="Funotenzeichen"/>
        </w:rPr>
        <w:footnoteRef/>
      </w:r>
      <w:r>
        <w:t xml:space="preserve"> lassen</w:t>
      </w:r>
    </w:p>
  </w:footnote>
  <w:footnote w:id="11">
    <w:p w14:paraId="56702188" w14:textId="77777777" w:rsidR="00620594" w:rsidRDefault="00620594" w:rsidP="00620594">
      <w:pPr>
        <w:pStyle w:val="Funotentext"/>
      </w:pPr>
      <w:r>
        <w:rPr>
          <w:rStyle w:val="Funotenzeichen"/>
        </w:rPr>
        <w:footnoteRef/>
      </w:r>
      <w:r>
        <w:t xml:space="preserve"> Hier: bestärkt</w:t>
      </w:r>
    </w:p>
  </w:footnote>
  <w:footnote w:id="12">
    <w:p w14:paraId="26C33374" w14:textId="77777777" w:rsidR="00620594" w:rsidRDefault="00620594" w:rsidP="00620594">
      <w:pPr>
        <w:pStyle w:val="Funotentext"/>
      </w:pPr>
      <w:r>
        <w:rPr>
          <w:rStyle w:val="Funotenzeichen"/>
        </w:rPr>
        <w:footnoteRef/>
      </w:r>
      <w:r>
        <w:t xml:space="preserve"> Gefahr</w:t>
      </w:r>
    </w:p>
  </w:footnote>
  <w:footnote w:id="13">
    <w:p w14:paraId="2999A2D6" w14:textId="77777777" w:rsidR="00620594" w:rsidRDefault="00620594" w:rsidP="00620594">
      <w:pPr>
        <w:pStyle w:val="Funotentext"/>
      </w:pPr>
      <w:r>
        <w:rPr>
          <w:rStyle w:val="Funotenzeichen"/>
        </w:rPr>
        <w:footnoteRef/>
      </w:r>
      <w:r>
        <w:t xml:space="preserve"> beschneide</w:t>
      </w:r>
    </w:p>
  </w:footnote>
  <w:footnote w:id="14">
    <w:p w14:paraId="0608C057" w14:textId="77777777" w:rsidR="00620594" w:rsidRDefault="00620594" w:rsidP="00620594">
      <w:pPr>
        <w:pStyle w:val="Funotentext"/>
      </w:pPr>
      <w:r>
        <w:rPr>
          <w:rStyle w:val="Funotenzeichen"/>
        </w:rPr>
        <w:footnoteRef/>
      </w:r>
      <w:r>
        <w:t xml:space="preserve"> Sehen</w:t>
      </w:r>
    </w:p>
  </w:footnote>
  <w:footnote w:id="15">
    <w:p w14:paraId="18C77FDB" w14:textId="77777777" w:rsidR="00620594" w:rsidRDefault="00620594" w:rsidP="00620594">
      <w:pPr>
        <w:pStyle w:val="Funotentext"/>
      </w:pPr>
      <w:r>
        <w:rPr>
          <w:rStyle w:val="Funotenzeichen"/>
        </w:rPr>
        <w:footnoteRef/>
      </w:r>
      <w:r>
        <w:t xml:space="preserve"> segne</w:t>
      </w:r>
    </w:p>
  </w:footnote>
  <w:footnote w:id="16">
    <w:p w14:paraId="3880BB84" w14:textId="77777777" w:rsidR="00620594" w:rsidRDefault="00620594" w:rsidP="00620594">
      <w:pPr>
        <w:pStyle w:val="Funotentext"/>
      </w:pPr>
      <w:r>
        <w:rPr>
          <w:rStyle w:val="Funotenzeichen"/>
        </w:rPr>
        <w:footnoteRef/>
      </w:r>
      <w:r>
        <w:t xml:space="preserve"> Welt</w:t>
      </w:r>
    </w:p>
  </w:footnote>
  <w:footnote w:id="17">
    <w:p w14:paraId="3DA69151" w14:textId="77777777" w:rsidR="00620594" w:rsidRDefault="00620594" w:rsidP="00620594">
      <w:pPr>
        <w:pStyle w:val="Funotentext"/>
      </w:pPr>
      <w:r>
        <w:rPr>
          <w:rStyle w:val="Funotenzeichen"/>
        </w:rPr>
        <w:footnoteRef/>
      </w:r>
      <w:r>
        <w:t xml:space="preserve"> sei</w:t>
      </w:r>
    </w:p>
  </w:footnote>
  <w:footnote w:id="18">
    <w:p w14:paraId="3A21AC83" w14:textId="77777777" w:rsidR="00620594" w:rsidRDefault="00620594" w:rsidP="00620594">
      <w:pPr>
        <w:pStyle w:val="Funotentext"/>
      </w:pPr>
      <w:r>
        <w:rPr>
          <w:rStyle w:val="Funotenzeichen"/>
        </w:rPr>
        <w:footnoteRef/>
      </w:r>
      <w:r>
        <w:t xml:space="preserve"> Verwehrt, verdammt</w:t>
      </w:r>
    </w:p>
  </w:footnote>
  <w:footnote w:id="19">
    <w:p w14:paraId="38E4007F" w14:textId="77777777" w:rsidR="00620594" w:rsidRDefault="00620594" w:rsidP="00620594">
      <w:pPr>
        <w:pStyle w:val="Funotentext"/>
      </w:pPr>
      <w:r>
        <w:rPr>
          <w:rStyle w:val="Funotenzeichen"/>
        </w:rPr>
        <w:footnoteRef/>
      </w:r>
      <w:r>
        <w:t xml:space="preserve"> Heraus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554C386"/>
    <w:lvl w:ilvl="0">
      <w:start w:val="1"/>
      <w:numFmt w:val="bullet"/>
      <w:pStyle w:val="Aufzhlungszeichen"/>
      <w:lvlText w:val=""/>
      <w:lvlJc w:val="left"/>
      <w:pPr>
        <w:tabs>
          <w:tab w:val="num" w:pos="360"/>
        </w:tabs>
        <w:ind w:left="360" w:hanging="360"/>
      </w:pPr>
      <w:rPr>
        <w:rFonts w:ascii="Symbol" w:hAnsi="Symbol" w:hint="default"/>
      </w:rPr>
    </w:lvl>
  </w:abstractNum>
  <w:num w:numId="1" w16cid:durableId="704913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594"/>
    <w:rsid w:val="00065911"/>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276E"/>
    <w:rsid w:val="00537F59"/>
    <w:rsid w:val="0054724D"/>
    <w:rsid w:val="00620594"/>
    <w:rsid w:val="00636F93"/>
    <w:rsid w:val="00642C46"/>
    <w:rsid w:val="006E6CAE"/>
    <w:rsid w:val="007106F4"/>
    <w:rsid w:val="007166CE"/>
    <w:rsid w:val="00737EF6"/>
    <w:rsid w:val="00760119"/>
    <w:rsid w:val="007E1779"/>
    <w:rsid w:val="00812A6E"/>
    <w:rsid w:val="0083667B"/>
    <w:rsid w:val="00883D4B"/>
    <w:rsid w:val="008D7463"/>
    <w:rsid w:val="008E417E"/>
    <w:rsid w:val="008E63BE"/>
    <w:rsid w:val="009A19EB"/>
    <w:rsid w:val="009B322A"/>
    <w:rsid w:val="009F720B"/>
    <w:rsid w:val="00A8716C"/>
    <w:rsid w:val="00AD360A"/>
    <w:rsid w:val="00B365E5"/>
    <w:rsid w:val="00B928DD"/>
    <w:rsid w:val="00BD71A4"/>
    <w:rsid w:val="00C35859"/>
    <w:rsid w:val="00CA68D9"/>
    <w:rsid w:val="00CC4EAC"/>
    <w:rsid w:val="00CE1BC3"/>
    <w:rsid w:val="00CE56D9"/>
    <w:rsid w:val="00D14D4F"/>
    <w:rsid w:val="00D5498D"/>
    <w:rsid w:val="00D56329"/>
    <w:rsid w:val="00DC3900"/>
    <w:rsid w:val="00DF61FA"/>
    <w:rsid w:val="00DF7848"/>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4CDCF"/>
  <w15:chartTrackingRefBased/>
  <w15:docId w15:val="{CD721589-9B89-4834-8026-80D678536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Aufzhlungszeichen">
    <w:name w:val="List Bullet"/>
    <w:basedOn w:val="Standard"/>
    <w:uiPriority w:val="99"/>
    <w:unhideWhenUsed/>
    <w:rsid w:val="00620594"/>
    <w:pPr>
      <w:numPr>
        <w:numId w:val="1"/>
      </w:numPr>
      <w:contextualSpacing/>
    </w:pPr>
    <w:rPr>
      <w:rFonts w:asciiTheme="minorHAnsi" w:eastAsiaTheme="minorHAnsi"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alte-lieder.de/2022/08/30/ringwald-bartholomaeus-ein-gebet-nach-dem-evangelio-am-tage-st-matthiae/" TargetMode="External"/><Relationship Id="rId18" Type="http://schemas.openxmlformats.org/officeDocument/2006/relationships/hyperlink" Target="https://www.glaubensstimme.de/" TargetMode="External"/><Relationship Id="rId26" Type="http://schemas.openxmlformats.org/officeDocument/2006/relationships/hyperlink" Target="mailto:webmaster@glaubensstimme.de" TargetMode="External"/><Relationship Id="rId3" Type="http://schemas.openxmlformats.org/officeDocument/2006/relationships/styles" Target="styles.xml"/><Relationship Id="rId21" Type="http://schemas.openxmlformats.org/officeDocument/2006/relationships/hyperlink" Target="https://gebete.glaubensstimme.de/" TargetMode="Externa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5"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alte-lieder.de/tag/gebet/" TargetMode="External"/><Relationship Id="rId20" Type="http://schemas.openxmlformats.org/officeDocument/2006/relationships/hyperlink" Target="https://briefe.glaubensstimme.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24"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webSettings" Target="webSettings.xml"/><Relationship Id="rId15" Type="http://schemas.openxmlformats.org/officeDocument/2006/relationships/hyperlink" Target="https://alte-lieder.de/category/bartholomaus-ringwaldt/" TargetMode="External"/><Relationship Id="rId23" Type="http://schemas.openxmlformats.org/officeDocument/2006/relationships/hyperlink" Target="https://glaubensstimme.de/doku.php?id=autoren:l:lambs:lambs-jung_st_peter" TargetMode="External"/><Relationship Id="rId28"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yperlink" Target="https://alte-lieder.de/author/andreas/" TargetMode="External"/><Relationship Id="rId22" Type="http://schemas.openxmlformats.org/officeDocument/2006/relationships/hyperlink" Target="https://www.zeugen-christi.d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72</Pages>
  <Words>12556</Words>
  <Characters>79108</Characters>
  <Application>Microsoft Office Word</Application>
  <DocSecurity>0</DocSecurity>
  <Lines>659</Lines>
  <Paragraphs>182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91482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2022-11-06T07:45:00Z</dcterms:created>
  <dcterms:modified xsi:type="dcterms:W3CDTF">2022-11-06T18:14:00Z</dcterms:modified>
  <dc:title>Liederr</dc:title>
  <dc:creator>Ringwaldt, Bartholomäus</dc:creator>
  <dc:language>de</dc:language>
</cp:coreProperties>
</file>