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FC7F5" w14:textId="430E7688" w:rsidR="007166CE" w:rsidRDefault="008E2EB7" w:rsidP="001F27E8">
      <w:pPr>
        <w:pStyle w:val="berschrift1"/>
        <w:rPr>
          <w:b w:val="0"/>
          <w:bCs w:val="0"/>
          <w:sz w:val="32"/>
          <w:szCs w:val="32"/>
        </w:rPr>
      </w:pPr>
      <w:r>
        <w:rPr>
          <w:b w:val="0"/>
          <w:bCs w:val="0"/>
          <w:noProof/>
          <w:sz w:val="32"/>
          <w:szCs w:val="32"/>
        </w:rPr>
        <w:drawing>
          <wp:inline distT="0" distB="0" distL="0" distR="0" wp14:anchorId="1CE61DBE" wp14:editId="38B546B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86DCBF" w14:textId="77777777" w:rsidR="007166CE" w:rsidRDefault="007166CE" w:rsidP="007166CE">
      <w:pPr>
        <w:pStyle w:val="berschrift1"/>
      </w:pPr>
      <w:r>
        <w:br w:type="page"/>
      </w:r>
      <w:r>
        <w:lastRenderedPageBreak/>
        <w:t>Vorwort</w:t>
      </w:r>
    </w:p>
    <w:p w14:paraId="36CF3D9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77A9828" w14:textId="77777777" w:rsidR="007E1779" w:rsidRDefault="008D7463" w:rsidP="007166CE">
      <w:r>
        <w:t xml:space="preserve">Dieses Jahr hat uns allen eine Menge abverlangt – doch Gott hat uns hindurchgetragen. </w:t>
      </w:r>
    </w:p>
    <w:p w14:paraId="452C094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56BCA78" w14:textId="77777777" w:rsidR="007E1779" w:rsidRDefault="007E1779" w:rsidP="007166CE">
      <w:r>
        <w:t>Vielleicht hat aber auch der eine oder die andere Lust, mitzumachen und neue Bücher zu erstellen – sprecht mich einfach an.</w:t>
      </w:r>
    </w:p>
    <w:p w14:paraId="53433EDA" w14:textId="77777777" w:rsidR="007166CE" w:rsidRDefault="007166CE" w:rsidP="007166CE">
      <w:r>
        <w:t>Euch allen wünsche ich Gottes reichen Segen und dass Ihr für Euch interessante Texte hier findet. Für Anregungen bin ich immer dankbar.</w:t>
      </w:r>
    </w:p>
    <w:p w14:paraId="55CF0231" w14:textId="77777777" w:rsidR="007166CE" w:rsidRDefault="007166CE" w:rsidP="007166CE">
      <w:r>
        <w:t>Gruß &amp; Segen,</w:t>
      </w:r>
    </w:p>
    <w:p w14:paraId="0193F935" w14:textId="77777777" w:rsidR="007166CE" w:rsidRDefault="007166CE" w:rsidP="007166CE">
      <w:r>
        <w:t>Andreas</w:t>
      </w:r>
    </w:p>
    <w:p w14:paraId="24CC0CD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4B393B" w14:textId="77777777" w:rsidR="001F27E8" w:rsidRDefault="001F27E8" w:rsidP="001F27E8">
      <w:pPr>
        <w:pStyle w:val="berschrift1"/>
        <w:rPr>
          <w:sz w:val="48"/>
        </w:rPr>
      </w:pPr>
      <w:r>
        <w:t xml:space="preserve">Westerburg, Gerhard - Vom </w:t>
      </w:r>
      <w:proofErr w:type="spellStart"/>
      <w:r>
        <w:t>fegefewer</w:t>
      </w:r>
      <w:proofErr w:type="spellEnd"/>
      <w:r>
        <w:t xml:space="preserve"> </w:t>
      </w:r>
      <w:proofErr w:type="spellStart"/>
      <w:r>
        <w:t>vnd</w:t>
      </w:r>
      <w:proofErr w:type="spellEnd"/>
      <w:r>
        <w:t xml:space="preserve"> </w:t>
      </w:r>
      <w:proofErr w:type="spellStart"/>
      <w:r>
        <w:t>standt</w:t>
      </w:r>
      <w:proofErr w:type="spellEnd"/>
      <w:r>
        <w:t xml:space="preserve"> der </w:t>
      </w:r>
      <w:proofErr w:type="spellStart"/>
      <w:r>
        <w:t>verscheyden</w:t>
      </w:r>
      <w:proofErr w:type="spellEnd"/>
      <w:r>
        <w:t xml:space="preserve"> </w:t>
      </w:r>
      <w:proofErr w:type="spellStart"/>
      <w:r>
        <w:t>selen</w:t>
      </w:r>
      <w:proofErr w:type="spellEnd"/>
      <w:r>
        <w:t xml:space="preserve"> </w:t>
      </w:r>
      <w:proofErr w:type="spellStart"/>
      <w:r>
        <w:t>eyn</w:t>
      </w:r>
      <w:proofErr w:type="spellEnd"/>
      <w:r>
        <w:t xml:space="preserve"> </w:t>
      </w:r>
      <w:proofErr w:type="spellStart"/>
      <w:r>
        <w:t>Chrystliche</w:t>
      </w:r>
      <w:proofErr w:type="spellEnd"/>
      <w:r>
        <w:t xml:space="preserve"> </w:t>
      </w:r>
      <w:proofErr w:type="spellStart"/>
      <w:r>
        <w:t>meynung</w:t>
      </w:r>
      <w:proofErr w:type="spellEnd"/>
    </w:p>
    <w:p w14:paraId="22DF6035" w14:textId="77777777" w:rsidR="001F27E8" w:rsidRDefault="001F27E8" w:rsidP="001F27E8">
      <w:pPr>
        <w:pStyle w:val="StandardWeb"/>
      </w:pPr>
      <w:r>
        <w:t xml:space="preserve">durch Doctor Gerhart </w:t>
      </w:r>
      <w:proofErr w:type="spellStart"/>
      <w:r>
        <w:t>westerburch</w:t>
      </w:r>
      <w:proofErr w:type="spellEnd"/>
      <w:r>
        <w:t xml:space="preserve"> von </w:t>
      </w:r>
      <w:proofErr w:type="spellStart"/>
      <w:r>
        <w:t>Coellen</w:t>
      </w:r>
      <w:proofErr w:type="spellEnd"/>
      <w:r>
        <w:t xml:space="preserve"> Neulich </w:t>
      </w:r>
      <w:proofErr w:type="spellStart"/>
      <w:r>
        <w:t>auszgangen</w:t>
      </w:r>
      <w:proofErr w:type="spellEnd"/>
      <w:r>
        <w:t xml:space="preserve">. </w:t>
      </w:r>
    </w:p>
    <w:p w14:paraId="6E7A8793" w14:textId="77777777" w:rsidR="001F27E8" w:rsidRDefault="001F27E8" w:rsidP="001F27E8">
      <w:pPr>
        <w:pStyle w:val="StandardWeb"/>
      </w:pPr>
      <w:r>
        <w:t xml:space="preserve">Gedruckt in </w:t>
      </w:r>
      <w:proofErr w:type="spellStart"/>
      <w:r>
        <w:t>jar</w:t>
      </w:r>
      <w:proofErr w:type="spellEnd"/>
      <w:r>
        <w:t xml:space="preserve">. </w:t>
      </w:r>
      <w:proofErr w:type="spellStart"/>
      <w:r>
        <w:t>M.D.xxiij</w:t>
      </w:r>
      <w:proofErr w:type="spellEnd"/>
      <w:r>
        <w:t xml:space="preserve">. </w:t>
      </w:r>
    </w:p>
    <w:p w14:paraId="6DB006B0" w14:textId="77777777" w:rsidR="001F27E8" w:rsidRDefault="001F27E8" w:rsidP="001F27E8">
      <w:pPr>
        <w:pStyle w:val="StandardWeb"/>
      </w:pPr>
      <w:r>
        <w:t xml:space="preserve">Den </w:t>
      </w:r>
      <w:proofErr w:type="spellStart"/>
      <w:r>
        <w:t>Ersamenn</w:t>
      </w:r>
      <w:proofErr w:type="spellEnd"/>
      <w:r>
        <w:t xml:space="preserve"> </w:t>
      </w:r>
      <w:proofErr w:type="spellStart"/>
      <w:r>
        <w:t>fursichtigenn</w:t>
      </w:r>
      <w:proofErr w:type="spellEnd"/>
      <w:r>
        <w:t xml:space="preserve"> </w:t>
      </w:r>
      <w:proofErr w:type="spellStart"/>
      <w:r>
        <w:t>vnd</w:t>
      </w:r>
      <w:proofErr w:type="spellEnd"/>
      <w:r>
        <w:t xml:space="preserve"> </w:t>
      </w:r>
      <w:proofErr w:type="spellStart"/>
      <w:r>
        <w:t>weysen</w:t>
      </w:r>
      <w:proofErr w:type="spellEnd"/>
      <w:r>
        <w:t xml:space="preserve"> </w:t>
      </w:r>
      <w:proofErr w:type="spellStart"/>
      <w:r>
        <w:t>herrenn</w:t>
      </w:r>
      <w:proofErr w:type="spellEnd"/>
      <w:r>
        <w:t xml:space="preserve"> </w:t>
      </w:r>
      <w:proofErr w:type="spellStart"/>
      <w:r>
        <w:t>Burgermeystern</w:t>
      </w:r>
      <w:proofErr w:type="spellEnd"/>
      <w:r>
        <w:t xml:space="preserve"> </w:t>
      </w:r>
      <w:proofErr w:type="spellStart"/>
      <w:r>
        <w:t>vnd</w:t>
      </w:r>
      <w:proofErr w:type="spellEnd"/>
      <w:r>
        <w:t xml:space="preserve"> </w:t>
      </w:r>
      <w:proofErr w:type="spellStart"/>
      <w:r>
        <w:t>Radt</w:t>
      </w:r>
      <w:proofErr w:type="spellEnd"/>
      <w:r>
        <w:t xml:space="preserve"> der </w:t>
      </w:r>
      <w:proofErr w:type="spellStart"/>
      <w:r>
        <w:t>Stat</w:t>
      </w:r>
      <w:proofErr w:type="spellEnd"/>
      <w:r>
        <w:t xml:space="preserve"> </w:t>
      </w:r>
      <w:proofErr w:type="spellStart"/>
      <w:r>
        <w:t>Cöln</w:t>
      </w:r>
      <w:proofErr w:type="spellEnd"/>
      <w:r>
        <w:t xml:space="preserve">/ </w:t>
      </w:r>
      <w:proofErr w:type="spellStart"/>
      <w:r>
        <w:t>meynem</w:t>
      </w:r>
      <w:proofErr w:type="spellEnd"/>
      <w:r>
        <w:t xml:space="preserve"> </w:t>
      </w:r>
      <w:proofErr w:type="spellStart"/>
      <w:r>
        <w:t>gunstigen</w:t>
      </w:r>
      <w:proofErr w:type="spellEnd"/>
      <w:r>
        <w:t xml:space="preserve"> lieben </w:t>
      </w:r>
      <w:proofErr w:type="spellStart"/>
      <w:r>
        <w:t>herrenn</w:t>
      </w:r>
      <w:proofErr w:type="spellEnd"/>
      <w:r>
        <w:t xml:space="preserve"> </w:t>
      </w:r>
      <w:proofErr w:type="spellStart"/>
      <w:r>
        <w:t>Entpiet</w:t>
      </w:r>
      <w:proofErr w:type="spellEnd"/>
      <w:r>
        <w:t xml:space="preserve"> ich Gerhart </w:t>
      </w:r>
      <w:proofErr w:type="spellStart"/>
      <w:r>
        <w:t>Westerbürch</w:t>
      </w:r>
      <w:proofErr w:type="spellEnd"/>
      <w:r>
        <w:t xml:space="preserve"> meynen </w:t>
      </w:r>
      <w:proofErr w:type="spellStart"/>
      <w:r>
        <w:t>wylligen</w:t>
      </w:r>
      <w:proofErr w:type="spellEnd"/>
      <w:r>
        <w:t xml:space="preserve"> dienst </w:t>
      </w:r>
      <w:proofErr w:type="spellStart"/>
      <w:r>
        <w:t>vnd</w:t>
      </w:r>
      <w:proofErr w:type="spellEnd"/>
      <w:r>
        <w:t xml:space="preserve"> alles </w:t>
      </w:r>
      <w:proofErr w:type="spellStart"/>
      <w:r>
        <w:t>guttes</w:t>
      </w:r>
      <w:proofErr w:type="spellEnd"/>
      <w:r>
        <w:t xml:space="preserve">. </w:t>
      </w:r>
    </w:p>
    <w:p w14:paraId="14FD8A8C" w14:textId="77777777" w:rsidR="001F27E8" w:rsidRDefault="001F27E8" w:rsidP="001F27E8">
      <w:pPr>
        <w:pStyle w:val="StandardWeb"/>
      </w:pPr>
      <w:proofErr w:type="spellStart"/>
      <w:r>
        <w:t>FUrsichtigen</w:t>
      </w:r>
      <w:proofErr w:type="spellEnd"/>
      <w:r>
        <w:t xml:space="preserve"> </w:t>
      </w:r>
      <w:proofErr w:type="spellStart"/>
      <w:r>
        <w:t>weysen</w:t>
      </w:r>
      <w:proofErr w:type="spellEnd"/>
      <w:r>
        <w:t xml:space="preserve"> </w:t>
      </w:r>
      <w:proofErr w:type="spellStart"/>
      <w:r>
        <w:t>herren</w:t>
      </w:r>
      <w:proofErr w:type="spellEnd"/>
      <w:r>
        <w:t xml:space="preserve">. Nach dem ich befind/ das alle </w:t>
      </w:r>
      <w:proofErr w:type="spellStart"/>
      <w:r>
        <w:t>oberkeyt</w:t>
      </w:r>
      <w:proofErr w:type="spellEnd"/>
      <w:r>
        <w:t xml:space="preserve"> </w:t>
      </w:r>
      <w:proofErr w:type="spellStart"/>
      <w:r>
        <w:t>vnnd</w:t>
      </w:r>
      <w:proofErr w:type="spellEnd"/>
      <w:r>
        <w:t xml:space="preserve"> </w:t>
      </w:r>
      <w:proofErr w:type="spellStart"/>
      <w:r>
        <w:t>gewalt</w:t>
      </w:r>
      <w:proofErr w:type="spellEnd"/>
      <w:r>
        <w:t xml:space="preserve"> von </w:t>
      </w:r>
      <w:proofErr w:type="spellStart"/>
      <w:r>
        <w:t>got</w:t>
      </w:r>
      <w:proofErr w:type="spellEnd"/>
      <w:r>
        <w:t xml:space="preserve"> seyn/ </w:t>
      </w:r>
      <w:proofErr w:type="spellStart"/>
      <w:r>
        <w:t>sollenn</w:t>
      </w:r>
      <w:proofErr w:type="spellEnd"/>
      <w:r>
        <w:t xml:space="preserve"> </w:t>
      </w:r>
      <w:proofErr w:type="spellStart"/>
      <w:r>
        <w:t>aüch</w:t>
      </w:r>
      <w:proofErr w:type="spellEnd"/>
      <w:r>
        <w:t xml:space="preserve"> </w:t>
      </w:r>
      <w:proofErr w:type="spellStart"/>
      <w:r>
        <w:t>dye</w:t>
      </w:r>
      <w:proofErr w:type="spellEnd"/>
      <w:r>
        <w:t xml:space="preserve"> selbige/ so </w:t>
      </w:r>
      <w:proofErr w:type="spellStart"/>
      <w:r>
        <w:t>vonn</w:t>
      </w:r>
      <w:proofErr w:type="spellEnd"/>
      <w:r>
        <w:t xml:space="preserve"> </w:t>
      </w:r>
      <w:proofErr w:type="spellStart"/>
      <w:r>
        <w:t>got</w:t>
      </w:r>
      <w:proofErr w:type="spellEnd"/>
      <w:r>
        <w:t xml:space="preserve"> den </w:t>
      </w:r>
      <w:proofErr w:type="spellStart"/>
      <w:r>
        <w:t>christlichenn</w:t>
      </w:r>
      <w:proofErr w:type="spellEnd"/>
      <w:r>
        <w:t xml:space="preserve"> </w:t>
      </w:r>
      <w:proofErr w:type="spellStart"/>
      <w:r>
        <w:t>menschen</w:t>
      </w:r>
      <w:proofErr w:type="spellEnd"/>
      <w:r>
        <w:t xml:space="preserve"> </w:t>
      </w:r>
      <w:proofErr w:type="spellStart"/>
      <w:r>
        <w:t>vorgesatz</w:t>
      </w:r>
      <w:proofErr w:type="spellEnd"/>
      <w:r>
        <w:t xml:space="preserve"> mit allem </w:t>
      </w:r>
      <w:proofErr w:type="spellStart"/>
      <w:r>
        <w:t>fleyß</w:t>
      </w:r>
      <w:proofErr w:type="spellEnd"/>
      <w:r>
        <w:t xml:space="preserve"> darnach machten </w:t>
      </w:r>
      <w:proofErr w:type="spellStart"/>
      <w:r>
        <w:t>vnd</w:t>
      </w:r>
      <w:proofErr w:type="spellEnd"/>
      <w:r>
        <w:t xml:space="preserve"> </w:t>
      </w:r>
      <w:proofErr w:type="spellStart"/>
      <w:r>
        <w:t>arbeyten</w:t>
      </w:r>
      <w:proofErr w:type="spellEnd"/>
      <w:r>
        <w:t xml:space="preserve">/ das alles so nutz/ </w:t>
      </w:r>
      <w:proofErr w:type="spellStart"/>
      <w:r>
        <w:t>erlich</w:t>
      </w:r>
      <w:proofErr w:type="spellEnd"/>
      <w:r>
        <w:t xml:space="preserve">/ gut </w:t>
      </w:r>
      <w:proofErr w:type="spellStart"/>
      <w:r>
        <w:t>vnd</w:t>
      </w:r>
      <w:proofErr w:type="spellEnd"/>
      <w:r>
        <w:t xml:space="preserve"> </w:t>
      </w:r>
      <w:proofErr w:type="spellStart"/>
      <w:r>
        <w:t>götlich</w:t>
      </w:r>
      <w:proofErr w:type="spellEnd"/>
      <w:r>
        <w:t xml:space="preserve"> geschehen/ erhalten </w:t>
      </w:r>
      <w:proofErr w:type="spellStart"/>
      <w:r>
        <w:t>vnd</w:t>
      </w:r>
      <w:proofErr w:type="spellEnd"/>
      <w:r>
        <w:t xml:space="preserve"> </w:t>
      </w:r>
      <w:proofErr w:type="spellStart"/>
      <w:r>
        <w:t>gehandthabt</w:t>
      </w:r>
      <w:proofErr w:type="spellEnd"/>
      <w:r>
        <w:t xml:space="preserve"> </w:t>
      </w:r>
      <w:proofErr w:type="spellStart"/>
      <w:r>
        <w:t>wurd</w:t>
      </w:r>
      <w:proofErr w:type="spellEnd"/>
      <w:r>
        <w:t xml:space="preserve">/ </w:t>
      </w:r>
      <w:proofErr w:type="spellStart"/>
      <w:r>
        <w:t>widerumb</w:t>
      </w:r>
      <w:proofErr w:type="spellEnd"/>
      <w:r>
        <w:t xml:space="preserve"> </w:t>
      </w:r>
      <w:proofErr w:type="spellStart"/>
      <w:r>
        <w:t>dz</w:t>
      </w:r>
      <w:proofErr w:type="spellEnd"/>
      <w:r>
        <w:t xml:space="preserve"> </w:t>
      </w:r>
      <w:proofErr w:type="spellStart"/>
      <w:r>
        <w:t>unnutz</w:t>
      </w:r>
      <w:proofErr w:type="spellEnd"/>
      <w:r>
        <w:t xml:space="preserve">/ </w:t>
      </w:r>
      <w:proofErr w:type="spellStart"/>
      <w:r>
        <w:t>vnerleich</w:t>
      </w:r>
      <w:proofErr w:type="spellEnd"/>
      <w:r>
        <w:t xml:space="preserve">/ </w:t>
      </w:r>
      <w:proofErr w:type="spellStart"/>
      <w:r>
        <w:t>böß</w:t>
      </w:r>
      <w:proofErr w:type="spellEnd"/>
      <w:r>
        <w:t xml:space="preserve"> </w:t>
      </w:r>
      <w:proofErr w:type="spellStart"/>
      <w:r>
        <w:t>vngöttlich</w:t>
      </w:r>
      <w:proofErr w:type="spellEnd"/>
      <w:r>
        <w:t xml:space="preserve"> </w:t>
      </w:r>
      <w:proofErr w:type="spellStart"/>
      <w:r>
        <w:t>nit</w:t>
      </w:r>
      <w:proofErr w:type="spellEnd"/>
      <w:r>
        <w:t xml:space="preserve"> </w:t>
      </w:r>
      <w:proofErr w:type="spellStart"/>
      <w:r>
        <w:t>inbrech</w:t>
      </w:r>
      <w:proofErr w:type="spellEnd"/>
      <w:r>
        <w:t xml:space="preserve">/ </w:t>
      </w:r>
      <w:proofErr w:type="spellStart"/>
      <w:r>
        <w:t>vnd</w:t>
      </w:r>
      <w:proofErr w:type="spellEnd"/>
      <w:r>
        <w:t xml:space="preserve"> so es </w:t>
      </w:r>
      <w:proofErr w:type="spellStart"/>
      <w:r>
        <w:t>ingebrochen</w:t>
      </w:r>
      <w:proofErr w:type="spellEnd"/>
      <w:r>
        <w:t xml:space="preserve"> </w:t>
      </w:r>
      <w:proofErr w:type="spellStart"/>
      <w:r>
        <w:t>were</w:t>
      </w:r>
      <w:proofErr w:type="spellEnd"/>
      <w:r>
        <w:t xml:space="preserve">/ hinweg </w:t>
      </w:r>
      <w:proofErr w:type="spellStart"/>
      <w:r>
        <w:t>genomen</w:t>
      </w:r>
      <w:proofErr w:type="spellEnd"/>
      <w:r>
        <w:t xml:space="preserve"> </w:t>
      </w:r>
      <w:proofErr w:type="spellStart"/>
      <w:r>
        <w:t>vnd</w:t>
      </w:r>
      <w:proofErr w:type="spellEnd"/>
      <w:r>
        <w:t xml:space="preserve"> </w:t>
      </w:r>
      <w:proofErr w:type="spellStart"/>
      <w:r>
        <w:t>aüßgetilget</w:t>
      </w:r>
      <w:proofErr w:type="spellEnd"/>
      <w:r>
        <w:t xml:space="preserve"> </w:t>
      </w:r>
      <w:proofErr w:type="spellStart"/>
      <w:r>
        <w:t>wurd</w:t>
      </w:r>
      <w:proofErr w:type="spellEnd"/>
      <w:r>
        <w:t xml:space="preserve">/ Sollen darneben zu solchem guten </w:t>
      </w:r>
      <w:proofErr w:type="spellStart"/>
      <w:r>
        <w:t>regiment</w:t>
      </w:r>
      <w:proofErr w:type="spellEnd"/>
      <w:r>
        <w:t xml:space="preserve"> alle die </w:t>
      </w:r>
      <w:proofErr w:type="spellStart"/>
      <w:r>
        <w:t>ir</w:t>
      </w:r>
      <w:proofErr w:type="spellEnd"/>
      <w:r>
        <w:t xml:space="preserve"> </w:t>
      </w:r>
      <w:proofErr w:type="spellStart"/>
      <w:r>
        <w:t>vatterland</w:t>
      </w:r>
      <w:proofErr w:type="spellEnd"/>
      <w:r>
        <w:t xml:space="preserve"> lieben/ </w:t>
      </w:r>
      <w:proofErr w:type="spellStart"/>
      <w:r>
        <w:t>trewlich</w:t>
      </w:r>
      <w:proofErr w:type="spellEnd"/>
      <w:r>
        <w:t xml:space="preserve"> </w:t>
      </w:r>
      <w:proofErr w:type="spellStart"/>
      <w:r>
        <w:t>radten</w:t>
      </w:r>
      <w:proofErr w:type="spellEnd"/>
      <w:r>
        <w:t xml:space="preserve"> </w:t>
      </w:r>
      <w:proofErr w:type="spellStart"/>
      <w:r>
        <w:t>vnd</w:t>
      </w:r>
      <w:proofErr w:type="spellEnd"/>
      <w:r>
        <w:t xml:space="preserve"> </w:t>
      </w:r>
      <w:proofErr w:type="spellStart"/>
      <w:r>
        <w:t>helffen</w:t>
      </w:r>
      <w:proofErr w:type="spellEnd"/>
      <w:r>
        <w:t xml:space="preserve">. Die </w:t>
      </w:r>
      <w:proofErr w:type="spellStart"/>
      <w:r>
        <w:t>weyl</w:t>
      </w:r>
      <w:proofErr w:type="spellEnd"/>
      <w:r>
        <w:t xml:space="preserve"> nun </w:t>
      </w:r>
      <w:proofErr w:type="spellStart"/>
      <w:r>
        <w:t>ewer</w:t>
      </w:r>
      <w:proofErr w:type="spellEnd"/>
      <w:r>
        <w:t xml:space="preserve"> lieb mir </w:t>
      </w:r>
      <w:proofErr w:type="spellStart"/>
      <w:r>
        <w:t>vngezweyfelt</w:t>
      </w:r>
      <w:proofErr w:type="spellEnd"/>
      <w:r>
        <w:t xml:space="preserve"> </w:t>
      </w:r>
      <w:proofErr w:type="spellStart"/>
      <w:r>
        <w:t>sych</w:t>
      </w:r>
      <w:proofErr w:type="spellEnd"/>
      <w:r>
        <w:t xml:space="preserve"> in diesem weg schicket/ </w:t>
      </w:r>
      <w:proofErr w:type="spellStart"/>
      <w:r>
        <w:t>eynen</w:t>
      </w:r>
      <w:proofErr w:type="spellEnd"/>
      <w:r>
        <w:t xml:space="preserve"> </w:t>
      </w:r>
      <w:proofErr w:type="spellStart"/>
      <w:r>
        <w:t>gemeynen</w:t>
      </w:r>
      <w:proofErr w:type="spellEnd"/>
      <w:r>
        <w:t xml:space="preserve"> nütz zu </w:t>
      </w:r>
      <w:proofErr w:type="spellStart"/>
      <w:r>
        <w:t>vnderhalten</w:t>
      </w:r>
      <w:proofErr w:type="spellEnd"/>
      <w:r>
        <w:t xml:space="preserve">/ </w:t>
      </w:r>
      <w:proofErr w:type="spellStart"/>
      <w:r>
        <w:t>vnd</w:t>
      </w:r>
      <w:proofErr w:type="spellEnd"/>
      <w:r>
        <w:t xml:space="preserve"> ich </w:t>
      </w:r>
      <w:proofErr w:type="spellStart"/>
      <w:r>
        <w:t>ewer</w:t>
      </w:r>
      <w:proofErr w:type="spellEnd"/>
      <w:r>
        <w:t xml:space="preserve"> liebe </w:t>
      </w:r>
      <w:proofErr w:type="spellStart"/>
      <w:r>
        <w:t>mitbürger</w:t>
      </w:r>
      <w:proofErr w:type="spellEnd"/>
      <w:r>
        <w:t xml:space="preserve"> </w:t>
      </w:r>
      <w:proofErr w:type="spellStart"/>
      <w:r>
        <w:t>eyner</w:t>
      </w:r>
      <w:proofErr w:type="spellEnd"/>
      <w:r>
        <w:t xml:space="preserve"> </w:t>
      </w:r>
      <w:proofErr w:type="spellStart"/>
      <w:r>
        <w:t>byn</w:t>
      </w:r>
      <w:proofErr w:type="spellEnd"/>
      <w:r>
        <w:t xml:space="preserve">/ </w:t>
      </w:r>
      <w:proofErr w:type="spellStart"/>
      <w:r>
        <w:t>werdenn</w:t>
      </w:r>
      <w:proofErr w:type="spellEnd"/>
      <w:r>
        <w:t xml:space="preserve"> E. L. diese </w:t>
      </w:r>
      <w:proofErr w:type="spellStart"/>
      <w:r>
        <w:t>meyn</w:t>
      </w:r>
      <w:proofErr w:type="spellEnd"/>
      <w:r>
        <w:t xml:space="preserve"> </w:t>
      </w:r>
      <w:proofErr w:type="spellStart"/>
      <w:r>
        <w:t>meynüng</w:t>
      </w:r>
      <w:proofErr w:type="spellEnd"/>
      <w:r>
        <w:t xml:space="preserve"> wie ich verhoff in guter </w:t>
      </w:r>
      <w:proofErr w:type="spellStart"/>
      <w:r>
        <w:t>meynung</w:t>
      </w:r>
      <w:proofErr w:type="spellEnd"/>
      <w:r>
        <w:t xml:space="preserve"> </w:t>
      </w:r>
      <w:proofErr w:type="spellStart"/>
      <w:r>
        <w:t>annemen</w:t>
      </w:r>
      <w:proofErr w:type="spellEnd"/>
      <w:r>
        <w:t xml:space="preserve">/ </w:t>
      </w:r>
      <w:proofErr w:type="spellStart"/>
      <w:r>
        <w:t>vnd</w:t>
      </w:r>
      <w:proofErr w:type="spellEnd"/>
      <w:r>
        <w:t xml:space="preserve"> ob </w:t>
      </w:r>
      <w:proofErr w:type="spellStart"/>
      <w:r>
        <w:t>sye</w:t>
      </w:r>
      <w:proofErr w:type="spellEnd"/>
      <w:r>
        <w:t xml:space="preserve"> recht sey </w:t>
      </w:r>
      <w:proofErr w:type="spellStart"/>
      <w:r>
        <w:t>erfaren</w:t>
      </w:r>
      <w:proofErr w:type="spellEnd"/>
      <w:r>
        <w:t xml:space="preserve"> </w:t>
      </w:r>
      <w:proofErr w:type="spellStart"/>
      <w:r>
        <w:t>vnd</w:t>
      </w:r>
      <w:proofErr w:type="spellEnd"/>
      <w:r>
        <w:t xml:space="preserve"> </w:t>
      </w:r>
      <w:proofErr w:type="spellStart"/>
      <w:r>
        <w:t>ergrunden</w:t>
      </w:r>
      <w:proofErr w:type="spellEnd"/>
      <w:r>
        <w:t xml:space="preserve">/ </w:t>
      </w:r>
      <w:proofErr w:type="spellStart"/>
      <w:r>
        <w:t>vnd</w:t>
      </w:r>
      <w:proofErr w:type="spellEnd"/>
      <w:r>
        <w:t xml:space="preserve"> so bey E. L. diese </w:t>
      </w:r>
      <w:proofErr w:type="spellStart"/>
      <w:r>
        <w:t>meyne</w:t>
      </w:r>
      <w:proofErr w:type="spellEnd"/>
      <w:r>
        <w:t xml:space="preserve"> </w:t>
      </w:r>
      <w:proofErr w:type="spellStart"/>
      <w:r>
        <w:t>meynung</w:t>
      </w:r>
      <w:proofErr w:type="spellEnd"/>
      <w:r>
        <w:t xml:space="preserve"> so ich </w:t>
      </w:r>
      <w:proofErr w:type="spellStart"/>
      <w:r>
        <w:t>aüß</w:t>
      </w:r>
      <w:proofErr w:type="spellEnd"/>
      <w:r>
        <w:t xml:space="preserve"> der </w:t>
      </w:r>
      <w:proofErr w:type="spellStart"/>
      <w:r>
        <w:t>geschrifft</w:t>
      </w:r>
      <w:proofErr w:type="spellEnd"/>
      <w:r>
        <w:t xml:space="preserve"> </w:t>
      </w:r>
      <w:proofErr w:type="spellStart"/>
      <w:r>
        <w:t>bestettiget</w:t>
      </w:r>
      <w:proofErr w:type="spellEnd"/>
      <w:r>
        <w:t xml:space="preserve"> hab/ </w:t>
      </w:r>
      <w:proofErr w:type="spellStart"/>
      <w:r>
        <w:t>vnd</w:t>
      </w:r>
      <w:proofErr w:type="spellEnd"/>
      <w:r>
        <w:t xml:space="preserve"> </w:t>
      </w:r>
      <w:proofErr w:type="spellStart"/>
      <w:r>
        <w:t>sye</w:t>
      </w:r>
      <w:proofErr w:type="spellEnd"/>
      <w:r>
        <w:t xml:space="preserve"> </w:t>
      </w:r>
      <w:proofErr w:type="spellStart"/>
      <w:r>
        <w:t>aüch</w:t>
      </w:r>
      <w:proofErr w:type="spellEnd"/>
      <w:r>
        <w:t xml:space="preserve"> </w:t>
      </w:r>
      <w:proofErr w:type="spellStart"/>
      <w:r>
        <w:t>nit</w:t>
      </w:r>
      <w:proofErr w:type="spellEnd"/>
      <w:r>
        <w:t xml:space="preserve"> </w:t>
      </w:r>
      <w:proofErr w:type="spellStart"/>
      <w:r>
        <w:t>bißher</w:t>
      </w:r>
      <w:proofErr w:type="spellEnd"/>
      <w:r>
        <w:t xml:space="preserve"> von der Christlicher </w:t>
      </w:r>
      <w:proofErr w:type="spellStart"/>
      <w:r>
        <w:t>kirchen</w:t>
      </w:r>
      <w:proofErr w:type="spellEnd"/>
      <w:r>
        <w:t xml:space="preserve"> </w:t>
      </w:r>
      <w:proofErr w:type="spellStart"/>
      <w:r>
        <w:t>verworffen</w:t>
      </w:r>
      <w:proofErr w:type="spellEnd"/>
      <w:r>
        <w:t xml:space="preserve"> ist/ </w:t>
      </w:r>
      <w:proofErr w:type="spellStart"/>
      <w:r>
        <w:t>eynen</w:t>
      </w:r>
      <w:proofErr w:type="spellEnd"/>
      <w:r>
        <w:t xml:space="preserve"> </w:t>
      </w:r>
      <w:proofErr w:type="spellStart"/>
      <w:r>
        <w:t>gründt</w:t>
      </w:r>
      <w:proofErr w:type="spellEnd"/>
      <w:r>
        <w:t xml:space="preserve"> zu haben angesehen </w:t>
      </w:r>
      <w:proofErr w:type="spellStart"/>
      <w:r>
        <w:t>wurdt</w:t>
      </w:r>
      <w:proofErr w:type="spellEnd"/>
      <w:r>
        <w:t xml:space="preserve">/ </w:t>
      </w:r>
      <w:proofErr w:type="spellStart"/>
      <w:r>
        <w:t>were</w:t>
      </w:r>
      <w:proofErr w:type="spellEnd"/>
      <w:r>
        <w:t xml:space="preserve"> </w:t>
      </w:r>
      <w:proofErr w:type="spellStart"/>
      <w:r>
        <w:t>meyn</w:t>
      </w:r>
      <w:proofErr w:type="spellEnd"/>
      <w:r>
        <w:t xml:space="preserve"> </w:t>
      </w:r>
      <w:proofErr w:type="spellStart"/>
      <w:r>
        <w:t>gantz</w:t>
      </w:r>
      <w:proofErr w:type="spellEnd"/>
      <w:r>
        <w:t xml:space="preserve"> </w:t>
      </w:r>
      <w:proofErr w:type="spellStart"/>
      <w:r>
        <w:t>begirliche</w:t>
      </w:r>
      <w:proofErr w:type="spellEnd"/>
      <w:r>
        <w:t xml:space="preserve"> </w:t>
      </w:r>
      <w:proofErr w:type="spellStart"/>
      <w:r>
        <w:t>bit</w:t>
      </w:r>
      <w:proofErr w:type="spellEnd"/>
      <w:r>
        <w:t xml:space="preserve"> E. L. wölle </w:t>
      </w:r>
      <w:proofErr w:type="spellStart"/>
      <w:r>
        <w:t>dareyn</w:t>
      </w:r>
      <w:proofErr w:type="spellEnd"/>
      <w:r>
        <w:t xml:space="preserve"> sehen/ </w:t>
      </w:r>
      <w:proofErr w:type="spellStart"/>
      <w:r>
        <w:t>dz</w:t>
      </w:r>
      <w:proofErr w:type="spellEnd"/>
      <w:r>
        <w:t xml:space="preserve"> </w:t>
      </w:r>
      <w:proofErr w:type="spellStart"/>
      <w:r>
        <w:t>hinfur</w:t>
      </w:r>
      <w:proofErr w:type="spellEnd"/>
      <w:r>
        <w:t xml:space="preserve"> der </w:t>
      </w:r>
      <w:proofErr w:type="spellStart"/>
      <w:r>
        <w:t>vnnutz</w:t>
      </w:r>
      <w:proofErr w:type="spellEnd"/>
      <w:r>
        <w:t xml:space="preserve"> </w:t>
      </w:r>
      <w:proofErr w:type="spellStart"/>
      <w:r>
        <w:t>vnkost</w:t>
      </w:r>
      <w:proofErr w:type="spellEnd"/>
      <w:r>
        <w:t xml:space="preserve"> </w:t>
      </w:r>
      <w:proofErr w:type="spellStart"/>
      <w:r>
        <w:t>vnd</w:t>
      </w:r>
      <w:proofErr w:type="spellEnd"/>
      <w:r>
        <w:t xml:space="preserve"> </w:t>
      </w:r>
      <w:proofErr w:type="spellStart"/>
      <w:r>
        <w:t>teüffliche</w:t>
      </w:r>
      <w:proofErr w:type="spellEnd"/>
      <w:r>
        <w:t xml:space="preserve"> bracht (so allein </w:t>
      </w:r>
      <w:proofErr w:type="spellStart"/>
      <w:r>
        <w:t>auß</w:t>
      </w:r>
      <w:proofErr w:type="spellEnd"/>
      <w:r>
        <w:t xml:space="preserve"> </w:t>
      </w:r>
      <w:proofErr w:type="spellStart"/>
      <w:r>
        <w:t>hoffart</w:t>
      </w:r>
      <w:proofErr w:type="spellEnd"/>
      <w:r>
        <w:t xml:space="preserve"> </w:t>
      </w:r>
      <w:proofErr w:type="spellStart"/>
      <w:r>
        <w:t>geizigkeyt</w:t>
      </w:r>
      <w:proofErr w:type="spellEnd"/>
      <w:r>
        <w:t xml:space="preserve"> </w:t>
      </w:r>
      <w:proofErr w:type="spellStart"/>
      <w:r>
        <w:t>vnd</w:t>
      </w:r>
      <w:proofErr w:type="spellEnd"/>
      <w:r>
        <w:t xml:space="preserve"> </w:t>
      </w:r>
      <w:proofErr w:type="spellStart"/>
      <w:r>
        <w:t>vnerkentnüs</w:t>
      </w:r>
      <w:proofErr w:type="spellEnd"/>
      <w:r>
        <w:t xml:space="preserve"> der/ die da </w:t>
      </w:r>
      <w:proofErr w:type="spellStart"/>
      <w:r>
        <w:t>dz</w:t>
      </w:r>
      <w:proofErr w:type="spellEnd"/>
      <w:r>
        <w:t xml:space="preserve"> </w:t>
      </w:r>
      <w:proofErr w:type="spellStart"/>
      <w:r>
        <w:t>wort</w:t>
      </w:r>
      <w:proofErr w:type="spellEnd"/>
      <w:r>
        <w:t xml:space="preserve"> </w:t>
      </w:r>
      <w:proofErr w:type="spellStart"/>
      <w:r>
        <w:t>gottes</w:t>
      </w:r>
      <w:proofErr w:type="spellEnd"/>
      <w:r>
        <w:t xml:space="preserve"> </w:t>
      </w:r>
      <w:proofErr w:type="spellStart"/>
      <w:r>
        <w:t>newlich</w:t>
      </w:r>
      <w:proofErr w:type="spellEnd"/>
      <w:r>
        <w:t xml:space="preserve"> </w:t>
      </w:r>
      <w:proofErr w:type="spellStart"/>
      <w:r>
        <w:t>vnd</w:t>
      </w:r>
      <w:proofErr w:type="spellEnd"/>
      <w:r>
        <w:t xml:space="preserve"> </w:t>
      </w:r>
      <w:proofErr w:type="spellStart"/>
      <w:r>
        <w:t>nit</w:t>
      </w:r>
      <w:proofErr w:type="spellEnd"/>
      <w:r>
        <w:t xml:space="preserve"> mit </w:t>
      </w:r>
      <w:proofErr w:type="spellStart"/>
      <w:r>
        <w:t>vnnütz</w:t>
      </w:r>
      <w:proofErr w:type="spellEnd"/>
      <w:r>
        <w:t xml:space="preserve"> </w:t>
      </w:r>
      <w:proofErr w:type="spellStart"/>
      <w:r>
        <w:t>geschwetz</w:t>
      </w:r>
      <w:proofErr w:type="spellEnd"/>
      <w:r>
        <w:t xml:space="preserve"> vermischt/ </w:t>
      </w:r>
      <w:proofErr w:type="spellStart"/>
      <w:r>
        <w:t>solten</w:t>
      </w:r>
      <w:proofErr w:type="spellEnd"/>
      <w:r>
        <w:t xml:space="preserve"> an den tag </w:t>
      </w:r>
      <w:proofErr w:type="spellStart"/>
      <w:r>
        <w:t>brengen</w:t>
      </w:r>
      <w:proofErr w:type="spellEnd"/>
      <w:r>
        <w:t xml:space="preserve">/ erstanden ist) </w:t>
      </w:r>
      <w:proofErr w:type="spellStart"/>
      <w:r>
        <w:t>hingelacht</w:t>
      </w:r>
      <w:proofErr w:type="spellEnd"/>
      <w:r>
        <w:t xml:space="preserve"> oder </w:t>
      </w:r>
      <w:proofErr w:type="spellStart"/>
      <w:r>
        <w:t>ye</w:t>
      </w:r>
      <w:proofErr w:type="spellEnd"/>
      <w:r>
        <w:t xml:space="preserve"> gemindert </w:t>
      </w:r>
      <w:proofErr w:type="spellStart"/>
      <w:r>
        <w:t>wurdt</w:t>
      </w:r>
      <w:proofErr w:type="spellEnd"/>
      <w:r>
        <w:t xml:space="preserve"> </w:t>
      </w:r>
      <w:proofErr w:type="spellStart"/>
      <w:r>
        <w:t>Wurd</w:t>
      </w:r>
      <w:proofErr w:type="spellEnd"/>
      <w:r>
        <w:t xml:space="preserve"> als </w:t>
      </w:r>
      <w:proofErr w:type="spellStart"/>
      <w:r>
        <w:t>dan</w:t>
      </w:r>
      <w:proofErr w:type="spellEnd"/>
      <w:r>
        <w:t xml:space="preserve"> an den </w:t>
      </w:r>
      <w:proofErr w:type="spellStart"/>
      <w:r>
        <w:t>teyl</w:t>
      </w:r>
      <w:proofErr w:type="spellEnd"/>
      <w:r>
        <w:t xml:space="preserve"> </w:t>
      </w:r>
      <w:proofErr w:type="spellStart"/>
      <w:r>
        <w:t>nit</w:t>
      </w:r>
      <w:proofErr w:type="spellEnd"/>
      <w:r>
        <w:t xml:space="preserve"> wenig </w:t>
      </w:r>
      <w:proofErr w:type="spellStart"/>
      <w:r>
        <w:t>eyn</w:t>
      </w:r>
      <w:proofErr w:type="spellEnd"/>
      <w:r>
        <w:t xml:space="preserve"> </w:t>
      </w:r>
      <w:proofErr w:type="spellStart"/>
      <w:r>
        <w:t>gemeyn</w:t>
      </w:r>
      <w:proofErr w:type="spellEnd"/>
      <w:r>
        <w:t xml:space="preserve"> nutz gebessert/ die armen bey den </w:t>
      </w:r>
      <w:proofErr w:type="spellStart"/>
      <w:r>
        <w:t>yren</w:t>
      </w:r>
      <w:proofErr w:type="spellEnd"/>
      <w:r>
        <w:t xml:space="preserve"> </w:t>
      </w:r>
      <w:proofErr w:type="spellStart"/>
      <w:r>
        <w:t>bleyben</w:t>
      </w:r>
      <w:proofErr w:type="spellEnd"/>
      <w:r>
        <w:t xml:space="preserve"> </w:t>
      </w:r>
      <w:proofErr w:type="spellStart"/>
      <w:r>
        <w:t>vnd</w:t>
      </w:r>
      <w:proofErr w:type="spellEnd"/>
      <w:r>
        <w:t xml:space="preserve"> E. L. </w:t>
      </w:r>
      <w:proofErr w:type="spellStart"/>
      <w:r>
        <w:t>vmb</w:t>
      </w:r>
      <w:proofErr w:type="spellEnd"/>
      <w:r>
        <w:t xml:space="preserve"> </w:t>
      </w:r>
      <w:proofErr w:type="spellStart"/>
      <w:r>
        <w:t>got</w:t>
      </w:r>
      <w:proofErr w:type="spellEnd"/>
      <w:r>
        <w:t xml:space="preserve"> den </w:t>
      </w:r>
      <w:proofErr w:type="spellStart"/>
      <w:r>
        <w:t>almechtigen</w:t>
      </w:r>
      <w:proofErr w:type="spellEnd"/>
      <w:r>
        <w:t xml:space="preserve"> </w:t>
      </w:r>
      <w:proofErr w:type="spellStart"/>
      <w:r>
        <w:t>nit</w:t>
      </w:r>
      <w:proofErr w:type="spellEnd"/>
      <w:r>
        <w:t xml:space="preserve"> </w:t>
      </w:r>
      <w:proofErr w:type="spellStart"/>
      <w:r>
        <w:t>eynen</w:t>
      </w:r>
      <w:proofErr w:type="spellEnd"/>
      <w:r>
        <w:t xml:space="preserve"> </w:t>
      </w:r>
      <w:proofErr w:type="spellStart"/>
      <w:r>
        <w:t>kleynen</w:t>
      </w:r>
      <w:proofErr w:type="spellEnd"/>
      <w:r>
        <w:t xml:space="preserve"> </w:t>
      </w:r>
      <w:proofErr w:type="spellStart"/>
      <w:r>
        <w:t>lön</w:t>
      </w:r>
      <w:proofErr w:type="spellEnd"/>
      <w:r>
        <w:t xml:space="preserve"> </w:t>
      </w:r>
      <w:proofErr w:type="spellStart"/>
      <w:r>
        <w:t>gewynnen</w:t>
      </w:r>
      <w:proofErr w:type="spellEnd"/>
      <w:r>
        <w:t xml:space="preserve">/ dem selbigen ich </w:t>
      </w:r>
      <w:proofErr w:type="spellStart"/>
      <w:r>
        <w:t>ewer</w:t>
      </w:r>
      <w:proofErr w:type="spellEnd"/>
      <w:r>
        <w:t xml:space="preserve"> lieb hie mit </w:t>
      </w:r>
      <w:proofErr w:type="spellStart"/>
      <w:r>
        <w:t>wil</w:t>
      </w:r>
      <w:proofErr w:type="spellEnd"/>
      <w:r>
        <w:t xml:space="preserve"> </w:t>
      </w:r>
      <w:proofErr w:type="spellStart"/>
      <w:r>
        <w:t>befollen</w:t>
      </w:r>
      <w:proofErr w:type="spellEnd"/>
      <w:r>
        <w:t xml:space="preserve"> haben. </w:t>
      </w:r>
    </w:p>
    <w:p w14:paraId="5DB8D308" w14:textId="77777777" w:rsidR="001F27E8" w:rsidRDefault="001F27E8" w:rsidP="001F27E8">
      <w:pPr>
        <w:pStyle w:val="berschrift2"/>
      </w:pPr>
      <w:r>
        <w:t xml:space="preserve">Von dem </w:t>
      </w:r>
      <w:proofErr w:type="spellStart"/>
      <w:r>
        <w:t>fegfewer</w:t>
      </w:r>
      <w:proofErr w:type="spellEnd"/>
      <w:r>
        <w:t xml:space="preserve"> </w:t>
      </w:r>
      <w:proofErr w:type="spellStart"/>
      <w:r>
        <w:t>vnd</w:t>
      </w:r>
      <w:proofErr w:type="spellEnd"/>
      <w:r>
        <w:t xml:space="preserve"> </w:t>
      </w:r>
      <w:proofErr w:type="spellStart"/>
      <w:r>
        <w:t>standt</w:t>
      </w:r>
      <w:proofErr w:type="spellEnd"/>
      <w:r>
        <w:t xml:space="preserve"> der </w:t>
      </w:r>
      <w:proofErr w:type="spellStart"/>
      <w:r>
        <w:t>verscheyden</w:t>
      </w:r>
      <w:proofErr w:type="spellEnd"/>
      <w:r>
        <w:t xml:space="preserve"> </w:t>
      </w:r>
      <w:proofErr w:type="spellStart"/>
      <w:r>
        <w:t>selen</w:t>
      </w:r>
      <w:proofErr w:type="spellEnd"/>
      <w:r>
        <w:t>.</w:t>
      </w:r>
    </w:p>
    <w:p w14:paraId="1684C043" w14:textId="77777777" w:rsidR="001F27E8" w:rsidRDefault="001F27E8" w:rsidP="001F27E8">
      <w:pPr>
        <w:pStyle w:val="StandardWeb"/>
      </w:pPr>
      <w:proofErr w:type="spellStart"/>
      <w:r>
        <w:t>NAch</w:t>
      </w:r>
      <w:proofErr w:type="spellEnd"/>
      <w:r>
        <w:t xml:space="preserve"> dem </w:t>
      </w:r>
      <w:proofErr w:type="spellStart"/>
      <w:r>
        <w:t>vnser</w:t>
      </w:r>
      <w:proofErr w:type="spellEnd"/>
      <w:r>
        <w:t xml:space="preserve"> </w:t>
      </w:r>
      <w:proofErr w:type="spellStart"/>
      <w:r>
        <w:t>heylant</w:t>
      </w:r>
      <w:proofErr w:type="spellEnd"/>
      <w:r>
        <w:t xml:space="preserve"> Christus saget/ </w:t>
      </w:r>
      <w:proofErr w:type="spellStart"/>
      <w:r>
        <w:t>dz</w:t>
      </w:r>
      <w:proofErr w:type="spellEnd"/>
      <w:r>
        <w:t xml:space="preserve"> der </w:t>
      </w:r>
      <w:proofErr w:type="spellStart"/>
      <w:r>
        <w:t>mensch</w:t>
      </w:r>
      <w:proofErr w:type="spellEnd"/>
      <w:r>
        <w:t xml:space="preserve"> </w:t>
      </w:r>
      <w:proofErr w:type="spellStart"/>
      <w:r>
        <w:t>nit</w:t>
      </w:r>
      <w:proofErr w:type="spellEnd"/>
      <w:r>
        <w:t xml:space="preserve"> </w:t>
      </w:r>
      <w:proofErr w:type="spellStart"/>
      <w:r>
        <w:t>alleyn</w:t>
      </w:r>
      <w:proofErr w:type="spellEnd"/>
      <w:r>
        <w:t xml:space="preserve"> von dem </w:t>
      </w:r>
      <w:proofErr w:type="spellStart"/>
      <w:r>
        <w:t>naturlichen</w:t>
      </w:r>
      <w:proofErr w:type="spellEnd"/>
      <w:r>
        <w:t xml:space="preserve"> </w:t>
      </w:r>
      <w:proofErr w:type="spellStart"/>
      <w:r>
        <w:t>jrdischen</w:t>
      </w:r>
      <w:proofErr w:type="spellEnd"/>
      <w:r>
        <w:t xml:space="preserve"> </w:t>
      </w:r>
      <w:proofErr w:type="spellStart"/>
      <w:r>
        <w:t>brodt</w:t>
      </w:r>
      <w:proofErr w:type="spellEnd"/>
      <w:r>
        <w:t xml:space="preserve">/ </w:t>
      </w:r>
      <w:proofErr w:type="spellStart"/>
      <w:r>
        <w:t>sunder</w:t>
      </w:r>
      <w:proofErr w:type="spellEnd"/>
      <w:r>
        <w:t xml:space="preserve"> </w:t>
      </w:r>
      <w:proofErr w:type="spellStart"/>
      <w:r>
        <w:t>vil</w:t>
      </w:r>
      <w:proofErr w:type="spellEnd"/>
      <w:r>
        <w:t xml:space="preserve"> mehr von der </w:t>
      </w:r>
      <w:proofErr w:type="spellStart"/>
      <w:r>
        <w:t>hymelyscher</w:t>
      </w:r>
      <w:proofErr w:type="spellEnd"/>
      <w:r>
        <w:t xml:space="preserve"> </w:t>
      </w:r>
      <w:proofErr w:type="spellStart"/>
      <w:r>
        <w:t>vbernaturlicher</w:t>
      </w:r>
      <w:proofErr w:type="spellEnd"/>
      <w:r>
        <w:t xml:space="preserve"> </w:t>
      </w:r>
      <w:proofErr w:type="spellStart"/>
      <w:r>
        <w:t>speiß</w:t>
      </w:r>
      <w:proofErr w:type="spellEnd"/>
      <w:r>
        <w:t xml:space="preserve"> des </w:t>
      </w:r>
      <w:proofErr w:type="spellStart"/>
      <w:r>
        <w:t>worts</w:t>
      </w:r>
      <w:proofErr w:type="spellEnd"/>
      <w:r>
        <w:t xml:space="preserve"> </w:t>
      </w:r>
      <w:proofErr w:type="spellStart"/>
      <w:r>
        <w:t>gotes</w:t>
      </w:r>
      <w:proofErr w:type="spellEnd"/>
      <w:r>
        <w:t xml:space="preserve">/ lebt </w:t>
      </w:r>
      <w:proofErr w:type="spellStart"/>
      <w:r>
        <w:t>vnd</w:t>
      </w:r>
      <w:proofErr w:type="spellEnd"/>
      <w:r>
        <w:t xml:space="preserve"> </w:t>
      </w:r>
      <w:proofErr w:type="spellStart"/>
      <w:r>
        <w:t>vffgehalten</w:t>
      </w:r>
      <w:proofErr w:type="spellEnd"/>
      <w:r>
        <w:t xml:space="preserve"> </w:t>
      </w:r>
      <w:proofErr w:type="spellStart"/>
      <w:r>
        <w:t>wyrt</w:t>
      </w:r>
      <w:proofErr w:type="spellEnd"/>
      <w:r>
        <w:t xml:space="preserve">/ </w:t>
      </w:r>
      <w:proofErr w:type="spellStart"/>
      <w:r>
        <w:t>volgt</w:t>
      </w:r>
      <w:proofErr w:type="spellEnd"/>
      <w:r>
        <w:t xml:space="preserve">/ das wo die </w:t>
      </w:r>
      <w:proofErr w:type="spellStart"/>
      <w:r>
        <w:t>geystliche</w:t>
      </w:r>
      <w:proofErr w:type="spellEnd"/>
      <w:r>
        <w:t xml:space="preserve"> </w:t>
      </w:r>
      <w:proofErr w:type="spellStart"/>
      <w:r>
        <w:t>narung</w:t>
      </w:r>
      <w:proofErr w:type="spellEnd"/>
      <w:r>
        <w:t xml:space="preserve"> des </w:t>
      </w:r>
      <w:proofErr w:type="spellStart"/>
      <w:r>
        <w:t>worts</w:t>
      </w:r>
      <w:proofErr w:type="spellEnd"/>
      <w:r>
        <w:t xml:space="preserve"> </w:t>
      </w:r>
      <w:proofErr w:type="spellStart"/>
      <w:r>
        <w:t>gottes</w:t>
      </w:r>
      <w:proofErr w:type="spellEnd"/>
      <w:r>
        <w:t xml:space="preserve">/ der </w:t>
      </w:r>
      <w:proofErr w:type="spellStart"/>
      <w:r>
        <w:t>selen</w:t>
      </w:r>
      <w:proofErr w:type="spellEnd"/>
      <w:r>
        <w:t xml:space="preserve"> entzogen ist/ </w:t>
      </w:r>
      <w:proofErr w:type="spellStart"/>
      <w:r>
        <w:t>keyn</w:t>
      </w:r>
      <w:proofErr w:type="spellEnd"/>
      <w:r>
        <w:t xml:space="preserve"> </w:t>
      </w:r>
      <w:proofErr w:type="spellStart"/>
      <w:r>
        <w:t>warhafftig</w:t>
      </w:r>
      <w:proofErr w:type="spellEnd"/>
      <w:r>
        <w:t xml:space="preserve"> christlich leben seyn mag. Ist </w:t>
      </w:r>
      <w:proofErr w:type="spellStart"/>
      <w:r>
        <w:t>derhalb</w:t>
      </w:r>
      <w:proofErr w:type="spellEnd"/>
      <w:r>
        <w:t xml:space="preserve"> </w:t>
      </w:r>
      <w:proofErr w:type="spellStart"/>
      <w:r>
        <w:t>eynem</w:t>
      </w:r>
      <w:proofErr w:type="spellEnd"/>
      <w:r>
        <w:t xml:space="preserve"> </w:t>
      </w:r>
      <w:proofErr w:type="spellStart"/>
      <w:r>
        <w:t>yeden</w:t>
      </w:r>
      <w:proofErr w:type="spellEnd"/>
      <w:r>
        <w:t xml:space="preserve"> </w:t>
      </w:r>
      <w:proofErr w:type="spellStart"/>
      <w:r>
        <w:t>christen</w:t>
      </w:r>
      <w:proofErr w:type="spellEnd"/>
      <w:r>
        <w:t xml:space="preserve"> erstlich von </w:t>
      </w:r>
      <w:proofErr w:type="spellStart"/>
      <w:r>
        <w:t>nöten</w:t>
      </w:r>
      <w:proofErr w:type="spellEnd"/>
      <w:r>
        <w:t xml:space="preserve">/ das er das </w:t>
      </w:r>
      <w:proofErr w:type="spellStart"/>
      <w:r>
        <w:t>wort</w:t>
      </w:r>
      <w:proofErr w:type="spellEnd"/>
      <w:r>
        <w:t xml:space="preserve"> </w:t>
      </w:r>
      <w:proofErr w:type="spellStart"/>
      <w:r>
        <w:t>gottes</w:t>
      </w:r>
      <w:proofErr w:type="spellEnd"/>
      <w:r>
        <w:t xml:space="preserve"> oder </w:t>
      </w:r>
      <w:proofErr w:type="spellStart"/>
      <w:r>
        <w:t>euangelium</w:t>
      </w:r>
      <w:proofErr w:type="spellEnd"/>
      <w:r>
        <w:t xml:space="preserve"> lerne </w:t>
      </w:r>
      <w:proofErr w:type="spellStart"/>
      <w:r>
        <w:t>vnd</w:t>
      </w:r>
      <w:proofErr w:type="spellEnd"/>
      <w:r>
        <w:t xml:space="preserve"> erkenne/ darnach von dem </w:t>
      </w:r>
      <w:proofErr w:type="spellStart"/>
      <w:r>
        <w:t>erkandten</w:t>
      </w:r>
      <w:proofErr w:type="spellEnd"/>
      <w:r>
        <w:t xml:space="preserve"> </w:t>
      </w:r>
      <w:proofErr w:type="spellStart"/>
      <w:r>
        <w:t>warhafftigen</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nit</w:t>
      </w:r>
      <w:proofErr w:type="spellEnd"/>
      <w:r>
        <w:t xml:space="preserve"> </w:t>
      </w:r>
      <w:proofErr w:type="spellStart"/>
      <w:r>
        <w:t>weyche</w:t>
      </w:r>
      <w:proofErr w:type="spellEnd"/>
      <w:r>
        <w:t xml:space="preserve">. </w:t>
      </w:r>
    </w:p>
    <w:p w14:paraId="7DD08275" w14:textId="77777777" w:rsidR="001F27E8" w:rsidRDefault="001F27E8" w:rsidP="001F27E8">
      <w:pPr>
        <w:pStyle w:val="StandardWeb"/>
      </w:pPr>
      <w:r>
        <w:t xml:space="preserve">Zum anderen Das er </w:t>
      </w:r>
      <w:proofErr w:type="spellStart"/>
      <w:r>
        <w:t>eyn</w:t>
      </w:r>
      <w:proofErr w:type="spellEnd"/>
      <w:r>
        <w:t xml:space="preserve"> recht </w:t>
      </w:r>
      <w:proofErr w:type="spellStart"/>
      <w:r>
        <w:t>vnderscheydt</w:t>
      </w:r>
      <w:proofErr w:type="spellEnd"/>
      <w:r>
        <w:t xml:space="preserve"> </w:t>
      </w:r>
      <w:proofErr w:type="spellStart"/>
      <w:r>
        <w:t>wiß</w:t>
      </w:r>
      <w:proofErr w:type="spellEnd"/>
      <w:r>
        <w:t xml:space="preserve"> </w:t>
      </w:r>
      <w:proofErr w:type="spellStart"/>
      <w:r>
        <w:t>vnder</w:t>
      </w:r>
      <w:proofErr w:type="spellEnd"/>
      <w:r>
        <w:t xml:space="preserve"> dem </w:t>
      </w:r>
      <w:proofErr w:type="spellStart"/>
      <w:r>
        <w:t>wort</w:t>
      </w:r>
      <w:proofErr w:type="spellEnd"/>
      <w:r>
        <w:t xml:space="preserve"> </w:t>
      </w:r>
      <w:proofErr w:type="spellStart"/>
      <w:r>
        <w:t>gottes</w:t>
      </w:r>
      <w:proofErr w:type="spellEnd"/>
      <w:r>
        <w:t xml:space="preserve">/ </w:t>
      </w:r>
      <w:proofErr w:type="spellStart"/>
      <w:r>
        <w:t>vnd</w:t>
      </w:r>
      <w:proofErr w:type="spellEnd"/>
      <w:r>
        <w:t xml:space="preserve"> dem </w:t>
      </w:r>
      <w:proofErr w:type="spellStart"/>
      <w:r>
        <w:t>wort</w:t>
      </w:r>
      <w:proofErr w:type="spellEnd"/>
      <w:r>
        <w:t xml:space="preserve"> der </w:t>
      </w:r>
      <w:proofErr w:type="spellStart"/>
      <w:r>
        <w:t>menschen</w:t>
      </w:r>
      <w:proofErr w:type="spellEnd"/>
      <w:r>
        <w:t xml:space="preserve">/ </w:t>
      </w:r>
      <w:proofErr w:type="spellStart"/>
      <w:r>
        <w:t>vnd</w:t>
      </w:r>
      <w:proofErr w:type="spellEnd"/>
      <w:r>
        <w:t xml:space="preserve"> diß ist </w:t>
      </w:r>
      <w:proofErr w:type="spellStart"/>
      <w:r>
        <w:t>eynem</w:t>
      </w:r>
      <w:proofErr w:type="spellEnd"/>
      <w:r>
        <w:t xml:space="preserve"> </w:t>
      </w:r>
      <w:proofErr w:type="spellStart"/>
      <w:r>
        <w:t>yeden</w:t>
      </w:r>
      <w:proofErr w:type="spellEnd"/>
      <w:r>
        <w:t xml:space="preserve"> </w:t>
      </w:r>
      <w:proofErr w:type="spellStart"/>
      <w:r>
        <w:t>christen</w:t>
      </w:r>
      <w:proofErr w:type="spellEnd"/>
      <w:r>
        <w:t xml:space="preserve"> von </w:t>
      </w:r>
      <w:proofErr w:type="spellStart"/>
      <w:r>
        <w:t>nöten</w:t>
      </w:r>
      <w:proofErr w:type="spellEnd"/>
      <w:r>
        <w:t xml:space="preserve"> der zu </w:t>
      </w:r>
      <w:proofErr w:type="spellStart"/>
      <w:r>
        <w:t>vnsern</w:t>
      </w:r>
      <w:proofErr w:type="spellEnd"/>
      <w:r>
        <w:t xml:space="preserve"> </w:t>
      </w:r>
      <w:proofErr w:type="spellStart"/>
      <w:r>
        <w:t>geferlichen</w:t>
      </w:r>
      <w:proofErr w:type="spellEnd"/>
      <w:r>
        <w:t xml:space="preserve"> </w:t>
      </w:r>
      <w:proofErr w:type="spellStart"/>
      <w:r>
        <w:t>zeyten</w:t>
      </w:r>
      <w:proofErr w:type="spellEnd"/>
      <w:r>
        <w:t xml:space="preserve"> </w:t>
      </w:r>
      <w:proofErr w:type="spellStart"/>
      <w:r>
        <w:t>sych</w:t>
      </w:r>
      <w:proofErr w:type="spellEnd"/>
      <w:r>
        <w:t xml:space="preserve"> </w:t>
      </w:r>
      <w:proofErr w:type="spellStart"/>
      <w:r>
        <w:t>nit</w:t>
      </w:r>
      <w:proofErr w:type="spellEnd"/>
      <w:r>
        <w:t xml:space="preserve"> </w:t>
      </w:r>
      <w:proofErr w:type="spellStart"/>
      <w:r>
        <w:t>wil</w:t>
      </w:r>
      <w:proofErr w:type="spellEnd"/>
      <w:r>
        <w:t xml:space="preserve"> </w:t>
      </w:r>
      <w:proofErr w:type="spellStart"/>
      <w:r>
        <w:t>verfüren</w:t>
      </w:r>
      <w:proofErr w:type="spellEnd"/>
      <w:r>
        <w:t xml:space="preserve"> lassen/ die </w:t>
      </w:r>
      <w:proofErr w:type="spellStart"/>
      <w:r>
        <w:t>weyl</w:t>
      </w:r>
      <w:proofErr w:type="spellEnd"/>
      <w:r>
        <w:t xml:space="preserve"> auch </w:t>
      </w:r>
      <w:proofErr w:type="spellStart"/>
      <w:r>
        <w:t>vnd</w:t>
      </w:r>
      <w:proofErr w:type="spellEnd"/>
      <w:r>
        <w:t xml:space="preserve"> </w:t>
      </w:r>
      <w:proofErr w:type="spellStart"/>
      <w:r>
        <w:t>alleyn</w:t>
      </w:r>
      <w:proofErr w:type="spellEnd"/>
      <w:r>
        <w:t xml:space="preserve"> durch diß </w:t>
      </w:r>
      <w:proofErr w:type="spellStart"/>
      <w:r>
        <w:t>vnderscheydt</w:t>
      </w:r>
      <w:proofErr w:type="spellEnd"/>
      <w:r>
        <w:t xml:space="preserve"> die </w:t>
      </w:r>
      <w:proofErr w:type="spellStart"/>
      <w:r>
        <w:t>verfurischen</w:t>
      </w:r>
      <w:proofErr w:type="spellEnd"/>
      <w:r>
        <w:t xml:space="preserve"> ketzerischen </w:t>
      </w:r>
      <w:proofErr w:type="spellStart"/>
      <w:r>
        <w:t>leren</w:t>
      </w:r>
      <w:proofErr w:type="spellEnd"/>
      <w:r>
        <w:t xml:space="preserve"> mögen erfunden </w:t>
      </w:r>
      <w:proofErr w:type="spellStart"/>
      <w:r>
        <w:t>vnd</w:t>
      </w:r>
      <w:proofErr w:type="spellEnd"/>
      <w:r>
        <w:t xml:space="preserve"> </w:t>
      </w:r>
      <w:proofErr w:type="spellStart"/>
      <w:r>
        <w:t>erkandt</w:t>
      </w:r>
      <w:proofErr w:type="spellEnd"/>
      <w:r>
        <w:t xml:space="preserve"> werden. </w:t>
      </w:r>
    </w:p>
    <w:p w14:paraId="4329C494" w14:textId="77777777" w:rsidR="001F27E8" w:rsidRDefault="001F27E8" w:rsidP="001F27E8">
      <w:pPr>
        <w:pStyle w:val="StandardWeb"/>
      </w:pPr>
      <w:r>
        <w:t xml:space="preserve">Zum dritten ist zu wissen </w:t>
      </w:r>
      <w:proofErr w:type="spellStart"/>
      <w:r>
        <w:t>dz</w:t>
      </w:r>
      <w:proofErr w:type="spellEnd"/>
      <w:r>
        <w:t xml:space="preserve"> </w:t>
      </w:r>
      <w:proofErr w:type="spellStart"/>
      <w:r>
        <w:t>eyn</w:t>
      </w:r>
      <w:proofErr w:type="spellEnd"/>
      <w:r>
        <w:t xml:space="preserve"> groß </w:t>
      </w:r>
      <w:proofErr w:type="spellStart"/>
      <w:r>
        <w:t>vnerderscheidt</w:t>
      </w:r>
      <w:proofErr w:type="spellEnd"/>
      <w:r>
        <w:t xml:space="preserve"> ist </w:t>
      </w:r>
      <w:proofErr w:type="spellStart"/>
      <w:r>
        <w:t>vnder</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vnd</w:t>
      </w:r>
      <w:proofErr w:type="spellEnd"/>
      <w:r>
        <w:t xml:space="preserve"> der </w:t>
      </w:r>
      <w:proofErr w:type="spellStart"/>
      <w:r>
        <w:t>menschen</w:t>
      </w:r>
      <w:proofErr w:type="spellEnd"/>
      <w:r>
        <w:t xml:space="preserve"> </w:t>
      </w:r>
      <w:proofErr w:type="spellStart"/>
      <w:r>
        <w:t>leren</w:t>
      </w:r>
      <w:proofErr w:type="spellEnd"/>
      <w:r>
        <w:t xml:space="preserve">. Die weil alle </w:t>
      </w:r>
      <w:proofErr w:type="spellStart"/>
      <w:r>
        <w:t>menschen</w:t>
      </w:r>
      <w:proofErr w:type="spellEnd"/>
      <w:r>
        <w:t xml:space="preserve"> </w:t>
      </w:r>
      <w:proofErr w:type="spellStart"/>
      <w:r>
        <w:t>lugenhafftig</w:t>
      </w:r>
      <w:proofErr w:type="spellEnd"/>
      <w:r>
        <w:t xml:space="preserve"> seyn/ </w:t>
      </w:r>
      <w:proofErr w:type="spellStart"/>
      <w:r>
        <w:t>vnd</w:t>
      </w:r>
      <w:proofErr w:type="spellEnd"/>
      <w:r>
        <w:t xml:space="preserve"> </w:t>
      </w:r>
      <w:proofErr w:type="spellStart"/>
      <w:r>
        <w:t>got</w:t>
      </w:r>
      <w:proofErr w:type="spellEnd"/>
      <w:r>
        <w:t xml:space="preserve"> </w:t>
      </w:r>
      <w:proofErr w:type="spellStart"/>
      <w:r>
        <w:t>alleyn</w:t>
      </w:r>
      <w:proofErr w:type="spellEnd"/>
      <w:r>
        <w:t xml:space="preserve"> </w:t>
      </w:r>
      <w:proofErr w:type="spellStart"/>
      <w:r>
        <w:t>warhafftig</w:t>
      </w:r>
      <w:proofErr w:type="spellEnd"/>
      <w:r>
        <w:t xml:space="preserve">. Psal. vi. </w:t>
      </w:r>
    </w:p>
    <w:p w14:paraId="34674832" w14:textId="77777777" w:rsidR="001F27E8" w:rsidRDefault="001F27E8" w:rsidP="001F27E8">
      <w:pPr>
        <w:pStyle w:val="StandardWeb"/>
      </w:pPr>
      <w:r>
        <w:t xml:space="preserve">Zum </w:t>
      </w:r>
      <w:proofErr w:type="spellStart"/>
      <w:r>
        <w:t>vierdten</w:t>
      </w:r>
      <w:proofErr w:type="spellEnd"/>
      <w:r>
        <w:t xml:space="preserve">/ </w:t>
      </w:r>
      <w:proofErr w:type="spellStart"/>
      <w:r>
        <w:t>gottis</w:t>
      </w:r>
      <w:proofErr w:type="spellEnd"/>
      <w:r>
        <w:t xml:space="preserve"> </w:t>
      </w:r>
      <w:proofErr w:type="spellStart"/>
      <w:r>
        <w:t>wort</w:t>
      </w:r>
      <w:proofErr w:type="spellEnd"/>
      <w:r>
        <w:t xml:space="preserve"> mach </w:t>
      </w:r>
      <w:proofErr w:type="spellStart"/>
      <w:r>
        <w:t>nirgenst</w:t>
      </w:r>
      <w:proofErr w:type="spellEnd"/>
      <w:r>
        <w:t xml:space="preserve"> besser/</w:t>
      </w:r>
      <w:proofErr w:type="spellStart"/>
      <w:r>
        <w:t>klärlicher</w:t>
      </w:r>
      <w:proofErr w:type="spellEnd"/>
      <w:r>
        <w:t xml:space="preserve"> </w:t>
      </w:r>
      <w:proofErr w:type="spellStart"/>
      <w:r>
        <w:t>erkandt</w:t>
      </w:r>
      <w:proofErr w:type="spellEnd"/>
      <w:r>
        <w:t xml:space="preserve"> </w:t>
      </w:r>
      <w:proofErr w:type="spellStart"/>
      <w:r>
        <w:t>vnnd</w:t>
      </w:r>
      <w:proofErr w:type="spellEnd"/>
      <w:r>
        <w:t xml:space="preserve"> erfunden werden </w:t>
      </w:r>
      <w:proofErr w:type="spellStart"/>
      <w:r>
        <w:t>dan</w:t>
      </w:r>
      <w:proofErr w:type="spellEnd"/>
      <w:r>
        <w:t xml:space="preserve"> in der </w:t>
      </w:r>
      <w:proofErr w:type="spellStart"/>
      <w:r>
        <w:t>bibel</w:t>
      </w:r>
      <w:proofErr w:type="spellEnd"/>
      <w:r>
        <w:t xml:space="preserve">/ welche das </w:t>
      </w:r>
      <w:proofErr w:type="spellStart"/>
      <w:r>
        <w:t>new</w:t>
      </w:r>
      <w:proofErr w:type="spellEnd"/>
      <w:r>
        <w:t xml:space="preserve"> mit dem alten </w:t>
      </w:r>
      <w:proofErr w:type="spellStart"/>
      <w:r>
        <w:t>testament</w:t>
      </w:r>
      <w:proofErr w:type="spellEnd"/>
      <w:r>
        <w:t xml:space="preserve"> </w:t>
      </w:r>
      <w:proofErr w:type="spellStart"/>
      <w:r>
        <w:t>begreyffen</w:t>
      </w:r>
      <w:proofErr w:type="spellEnd"/>
      <w:r>
        <w:t xml:space="preserve"> ist. Da hat </w:t>
      </w:r>
      <w:proofErr w:type="spellStart"/>
      <w:r>
        <w:t>got</w:t>
      </w:r>
      <w:proofErr w:type="spellEnd"/>
      <w:r>
        <w:t xml:space="preserve"> selbst </w:t>
      </w:r>
      <w:proofErr w:type="spellStart"/>
      <w:r>
        <w:t>seynen</w:t>
      </w:r>
      <w:proofErr w:type="spellEnd"/>
      <w:r>
        <w:t xml:space="preserve"> willen durch seyn </w:t>
      </w:r>
      <w:proofErr w:type="spellStart"/>
      <w:r>
        <w:t>wort</w:t>
      </w:r>
      <w:proofErr w:type="spellEnd"/>
      <w:r>
        <w:t xml:space="preserve"> </w:t>
      </w:r>
      <w:proofErr w:type="spellStart"/>
      <w:r>
        <w:t>vnns</w:t>
      </w:r>
      <w:proofErr w:type="spellEnd"/>
      <w:r>
        <w:t xml:space="preserve"> </w:t>
      </w:r>
      <w:proofErr w:type="spellStart"/>
      <w:r>
        <w:t>verkundiget</w:t>
      </w:r>
      <w:proofErr w:type="spellEnd"/>
      <w:r>
        <w:t xml:space="preserve"> </w:t>
      </w:r>
      <w:proofErr w:type="spellStart"/>
      <w:r>
        <w:t>vnd</w:t>
      </w:r>
      <w:proofErr w:type="spellEnd"/>
      <w:r>
        <w:t xml:space="preserve"> </w:t>
      </w:r>
      <w:proofErr w:type="spellStart"/>
      <w:r>
        <w:t>außgesprochen</w:t>
      </w:r>
      <w:proofErr w:type="spellEnd"/>
      <w:r>
        <w:t xml:space="preserve">/ </w:t>
      </w:r>
      <w:proofErr w:type="spellStart"/>
      <w:r>
        <w:t>vnd</w:t>
      </w:r>
      <w:proofErr w:type="spellEnd"/>
      <w:r>
        <w:t xml:space="preserve"> alles das der </w:t>
      </w:r>
      <w:proofErr w:type="spellStart"/>
      <w:r>
        <w:t>bibel</w:t>
      </w:r>
      <w:proofErr w:type="spellEnd"/>
      <w:r>
        <w:t xml:space="preserve"> entgegen ist/ oder </w:t>
      </w:r>
      <w:proofErr w:type="spellStart"/>
      <w:r>
        <w:t>nit</w:t>
      </w:r>
      <w:proofErr w:type="spellEnd"/>
      <w:r>
        <w:t xml:space="preserve"> </w:t>
      </w:r>
      <w:proofErr w:type="spellStart"/>
      <w:r>
        <w:t>mässig</w:t>
      </w:r>
      <w:proofErr w:type="spellEnd"/>
      <w:r>
        <w:t xml:space="preserve"> </w:t>
      </w:r>
      <w:proofErr w:type="spellStart"/>
      <w:r>
        <w:t>vnnd</w:t>
      </w:r>
      <w:proofErr w:type="spellEnd"/>
      <w:r>
        <w:t xml:space="preserve"> </w:t>
      </w:r>
      <w:proofErr w:type="spellStart"/>
      <w:r>
        <w:t>gleichformig</w:t>
      </w:r>
      <w:proofErr w:type="spellEnd"/>
      <w:r>
        <w:t xml:space="preserve">/ das ist auch </w:t>
      </w:r>
      <w:proofErr w:type="spellStart"/>
      <w:r>
        <w:t>nit</w:t>
      </w:r>
      <w:proofErr w:type="spellEnd"/>
      <w:r>
        <w:t xml:space="preserve"> </w:t>
      </w:r>
      <w:proofErr w:type="spellStart"/>
      <w:r>
        <w:t>gottis</w:t>
      </w:r>
      <w:proofErr w:type="spellEnd"/>
      <w:r>
        <w:t xml:space="preserve"> </w:t>
      </w:r>
      <w:proofErr w:type="spellStart"/>
      <w:r>
        <w:t>wort</w:t>
      </w:r>
      <w:proofErr w:type="spellEnd"/>
      <w:r>
        <w:t xml:space="preserve">/ dann </w:t>
      </w:r>
      <w:proofErr w:type="spellStart"/>
      <w:r>
        <w:t>got</w:t>
      </w:r>
      <w:proofErr w:type="spellEnd"/>
      <w:r>
        <w:t xml:space="preserve"> in </w:t>
      </w:r>
      <w:proofErr w:type="spellStart"/>
      <w:r>
        <w:t>seynem</w:t>
      </w:r>
      <w:proofErr w:type="spellEnd"/>
      <w:r>
        <w:t xml:space="preserve"> </w:t>
      </w:r>
      <w:proofErr w:type="spellStart"/>
      <w:r>
        <w:t>wort</w:t>
      </w:r>
      <w:proofErr w:type="spellEnd"/>
      <w:r>
        <w:t xml:space="preserve"> ist nicht wider </w:t>
      </w:r>
      <w:proofErr w:type="spellStart"/>
      <w:r>
        <w:t>sych</w:t>
      </w:r>
      <w:proofErr w:type="spellEnd"/>
      <w:r>
        <w:t xml:space="preserve"> selber/ </w:t>
      </w:r>
      <w:proofErr w:type="spellStart"/>
      <w:r>
        <w:t>Darumb</w:t>
      </w:r>
      <w:proofErr w:type="spellEnd"/>
      <w:r>
        <w:t xml:space="preserve"> lebt die </w:t>
      </w:r>
      <w:proofErr w:type="spellStart"/>
      <w:r>
        <w:t>sele</w:t>
      </w:r>
      <w:proofErr w:type="spellEnd"/>
      <w:r>
        <w:t xml:space="preserve"> auch nicht von anderen </w:t>
      </w:r>
      <w:proofErr w:type="spellStart"/>
      <w:r>
        <w:t>leren</w:t>
      </w:r>
      <w:proofErr w:type="spellEnd"/>
      <w:r>
        <w:t xml:space="preserve">/ </w:t>
      </w:r>
      <w:proofErr w:type="spellStart"/>
      <w:r>
        <w:t>sunder</w:t>
      </w:r>
      <w:proofErr w:type="spellEnd"/>
      <w:r>
        <w:t xml:space="preserve"> </w:t>
      </w:r>
      <w:proofErr w:type="spellStart"/>
      <w:r>
        <w:t>alleyn</w:t>
      </w:r>
      <w:proofErr w:type="spellEnd"/>
      <w:r>
        <w:t xml:space="preserve"> von dem </w:t>
      </w:r>
      <w:proofErr w:type="spellStart"/>
      <w:r>
        <w:t>warhafftigen</w:t>
      </w:r>
      <w:proofErr w:type="spellEnd"/>
      <w:r>
        <w:t xml:space="preserve"> </w:t>
      </w:r>
      <w:proofErr w:type="spellStart"/>
      <w:r>
        <w:t>wort</w:t>
      </w:r>
      <w:proofErr w:type="spellEnd"/>
      <w:r>
        <w:t xml:space="preserve"> </w:t>
      </w:r>
      <w:proofErr w:type="spellStart"/>
      <w:r>
        <w:t>gottis</w:t>
      </w:r>
      <w:proofErr w:type="spellEnd"/>
      <w:r>
        <w:t xml:space="preserve">. </w:t>
      </w:r>
      <w:proofErr w:type="spellStart"/>
      <w:r>
        <w:t>Vnd</w:t>
      </w:r>
      <w:proofErr w:type="spellEnd"/>
      <w:r>
        <w:t xml:space="preserve"> </w:t>
      </w:r>
      <w:proofErr w:type="spellStart"/>
      <w:r>
        <w:t>wa</w:t>
      </w:r>
      <w:proofErr w:type="spellEnd"/>
      <w:r>
        <w:t xml:space="preserve"> das nicht den </w:t>
      </w:r>
      <w:proofErr w:type="spellStart"/>
      <w:r>
        <w:t>schäffen</w:t>
      </w:r>
      <w:proofErr w:type="spellEnd"/>
      <w:r>
        <w:t xml:space="preserve"> </w:t>
      </w:r>
      <w:proofErr w:type="spellStart"/>
      <w:r>
        <w:t>wyrt</w:t>
      </w:r>
      <w:proofErr w:type="spellEnd"/>
      <w:r>
        <w:t xml:space="preserve"> vorgehalten </w:t>
      </w:r>
      <w:proofErr w:type="spellStart"/>
      <w:r>
        <w:t>vnd</w:t>
      </w:r>
      <w:proofErr w:type="spellEnd"/>
      <w:r>
        <w:t xml:space="preserve"> </w:t>
      </w:r>
      <w:proofErr w:type="spellStart"/>
      <w:r>
        <w:t>verkundiget</w:t>
      </w:r>
      <w:proofErr w:type="spellEnd"/>
      <w:r>
        <w:t xml:space="preserve">/ da </w:t>
      </w:r>
      <w:proofErr w:type="spellStart"/>
      <w:r>
        <w:t>seyndt</w:t>
      </w:r>
      <w:proofErr w:type="spellEnd"/>
      <w:r>
        <w:t xml:space="preserve"> auch </w:t>
      </w:r>
      <w:proofErr w:type="spellStart"/>
      <w:r>
        <w:t>keyn</w:t>
      </w:r>
      <w:proofErr w:type="spellEnd"/>
      <w:r>
        <w:t xml:space="preserve"> rechte hirten oder </w:t>
      </w:r>
      <w:proofErr w:type="spellStart"/>
      <w:r>
        <w:t>prediger</w:t>
      </w:r>
      <w:proofErr w:type="spellEnd"/>
      <w:r>
        <w:t xml:space="preserve">/ </w:t>
      </w:r>
      <w:proofErr w:type="spellStart"/>
      <w:r>
        <w:t>sunder</w:t>
      </w:r>
      <w:proofErr w:type="spellEnd"/>
      <w:r>
        <w:t xml:space="preserve"> </w:t>
      </w:r>
      <w:proofErr w:type="spellStart"/>
      <w:r>
        <w:t>eytel</w:t>
      </w:r>
      <w:proofErr w:type="spellEnd"/>
      <w:r>
        <w:t xml:space="preserve"> </w:t>
      </w:r>
      <w:proofErr w:type="spellStart"/>
      <w:r>
        <w:t>hungerige</w:t>
      </w:r>
      <w:proofErr w:type="spellEnd"/>
      <w:r>
        <w:t xml:space="preserve">/ </w:t>
      </w:r>
      <w:proofErr w:type="spellStart"/>
      <w:r>
        <w:t>verfürische</w:t>
      </w:r>
      <w:proofErr w:type="spellEnd"/>
      <w:r>
        <w:t xml:space="preserve">/ </w:t>
      </w:r>
      <w:proofErr w:type="spellStart"/>
      <w:r>
        <w:t>reyssende</w:t>
      </w:r>
      <w:proofErr w:type="spellEnd"/>
      <w:r>
        <w:t xml:space="preserve"> </w:t>
      </w:r>
      <w:proofErr w:type="spellStart"/>
      <w:r>
        <w:t>wölffe</w:t>
      </w:r>
      <w:proofErr w:type="spellEnd"/>
      <w:r>
        <w:t xml:space="preserve">. </w:t>
      </w:r>
    </w:p>
    <w:p w14:paraId="79496540" w14:textId="77777777" w:rsidR="001F27E8" w:rsidRDefault="001F27E8" w:rsidP="001F27E8">
      <w:pPr>
        <w:pStyle w:val="StandardWeb"/>
      </w:pPr>
      <w:r>
        <w:t xml:space="preserve">Diß hab ich </w:t>
      </w:r>
      <w:proofErr w:type="spellStart"/>
      <w:r>
        <w:t>darumb</w:t>
      </w:r>
      <w:proofErr w:type="spellEnd"/>
      <w:r>
        <w:t xml:space="preserve"> vorgesagt/ das </w:t>
      </w:r>
      <w:proofErr w:type="spellStart"/>
      <w:r>
        <w:t>eyn</w:t>
      </w:r>
      <w:proofErr w:type="spellEnd"/>
      <w:r>
        <w:t xml:space="preserve"> </w:t>
      </w:r>
      <w:proofErr w:type="spellStart"/>
      <w:r>
        <w:t>yder</w:t>
      </w:r>
      <w:proofErr w:type="spellEnd"/>
      <w:r>
        <w:t xml:space="preserve"> nun </w:t>
      </w:r>
      <w:proofErr w:type="spellStart"/>
      <w:r>
        <w:t>wol</w:t>
      </w:r>
      <w:proofErr w:type="spellEnd"/>
      <w:r>
        <w:t xml:space="preserve"> </w:t>
      </w:r>
      <w:proofErr w:type="spellStart"/>
      <w:r>
        <w:t>kan</w:t>
      </w:r>
      <w:proofErr w:type="spellEnd"/>
      <w:r>
        <w:t xml:space="preserve"> </w:t>
      </w:r>
      <w:proofErr w:type="spellStart"/>
      <w:r>
        <w:t>mercken</w:t>
      </w:r>
      <w:proofErr w:type="spellEnd"/>
      <w:r>
        <w:t xml:space="preserve">/ </w:t>
      </w:r>
      <w:proofErr w:type="spellStart"/>
      <w:r>
        <w:t>ow</w:t>
      </w:r>
      <w:proofErr w:type="spellEnd"/>
      <w:r>
        <w:t xml:space="preserve"> her aller </w:t>
      </w:r>
      <w:proofErr w:type="spellStart"/>
      <w:r>
        <w:t>mißbrauch</w:t>
      </w:r>
      <w:proofErr w:type="spellEnd"/>
      <w:r>
        <w:t xml:space="preserve">/ </w:t>
      </w:r>
      <w:proofErr w:type="spellStart"/>
      <w:r>
        <w:t>ketzerey</w:t>
      </w:r>
      <w:proofErr w:type="spellEnd"/>
      <w:r>
        <w:t xml:space="preserve"> </w:t>
      </w:r>
      <w:proofErr w:type="spellStart"/>
      <w:r>
        <w:t>vnd</w:t>
      </w:r>
      <w:proofErr w:type="spellEnd"/>
      <w:r>
        <w:t xml:space="preserve"> </w:t>
      </w:r>
      <w:proofErr w:type="spellStart"/>
      <w:r>
        <w:t>vnglaub</w:t>
      </w:r>
      <w:proofErr w:type="spellEnd"/>
      <w:r>
        <w:t xml:space="preserve"> </w:t>
      </w:r>
      <w:proofErr w:type="spellStart"/>
      <w:r>
        <w:t>vnder</w:t>
      </w:r>
      <w:proofErr w:type="spellEnd"/>
      <w:r>
        <w:t xml:space="preserve"> den Christen erstanden </w:t>
      </w:r>
      <w:proofErr w:type="spellStart"/>
      <w:r>
        <w:t>vnnd</w:t>
      </w:r>
      <w:proofErr w:type="spellEnd"/>
      <w:r>
        <w:t xml:space="preserve"> erwachsen </w:t>
      </w:r>
      <w:proofErr w:type="spellStart"/>
      <w:r>
        <w:t>seynt</w:t>
      </w:r>
      <w:proofErr w:type="spellEnd"/>
      <w:r>
        <w:t xml:space="preserve">/ Nemlich durch die </w:t>
      </w:r>
      <w:proofErr w:type="spellStart"/>
      <w:r>
        <w:t>naturlichen</w:t>
      </w:r>
      <w:proofErr w:type="spellEnd"/>
      <w:r>
        <w:t xml:space="preserve">/ </w:t>
      </w:r>
      <w:proofErr w:type="spellStart"/>
      <w:r>
        <w:t>lügenhafftigen</w:t>
      </w:r>
      <w:proofErr w:type="spellEnd"/>
      <w:r>
        <w:t xml:space="preserve">/ </w:t>
      </w:r>
      <w:proofErr w:type="spellStart"/>
      <w:r>
        <w:t>vnnd</w:t>
      </w:r>
      <w:proofErr w:type="spellEnd"/>
      <w:r>
        <w:t xml:space="preserve"> menschlichen </w:t>
      </w:r>
      <w:proofErr w:type="spellStart"/>
      <w:r>
        <w:t>leren</w:t>
      </w:r>
      <w:proofErr w:type="spellEnd"/>
      <w:r>
        <w:t xml:space="preserve">/ die </w:t>
      </w:r>
      <w:proofErr w:type="spellStart"/>
      <w:r>
        <w:t>vns</w:t>
      </w:r>
      <w:proofErr w:type="spellEnd"/>
      <w:r>
        <w:t xml:space="preserve"> an </w:t>
      </w:r>
      <w:proofErr w:type="spellStart"/>
      <w:r>
        <w:t>stat</w:t>
      </w:r>
      <w:proofErr w:type="spellEnd"/>
      <w:r>
        <w:t xml:space="preserve"> des </w:t>
      </w:r>
      <w:proofErr w:type="spellStart"/>
      <w:r>
        <w:t>wort</w:t>
      </w:r>
      <w:proofErr w:type="spellEnd"/>
      <w:r>
        <w:t xml:space="preserve"> </w:t>
      </w:r>
      <w:proofErr w:type="spellStart"/>
      <w:r>
        <w:t>gottis</w:t>
      </w:r>
      <w:proofErr w:type="spellEnd"/>
      <w:r>
        <w:t xml:space="preserve"> (durch </w:t>
      </w:r>
      <w:proofErr w:type="spellStart"/>
      <w:r>
        <w:t>geschäfft</w:t>
      </w:r>
      <w:proofErr w:type="spellEnd"/>
      <w:r>
        <w:t xml:space="preserve"> des bösen </w:t>
      </w:r>
      <w:proofErr w:type="spellStart"/>
      <w:r>
        <w:t>geistes</w:t>
      </w:r>
      <w:proofErr w:type="spellEnd"/>
      <w:r>
        <w:t xml:space="preserve">) seyn </w:t>
      </w:r>
      <w:proofErr w:type="spellStart"/>
      <w:r>
        <w:t>vorgelagt</w:t>
      </w:r>
      <w:proofErr w:type="spellEnd"/>
      <w:r>
        <w:t xml:space="preserve">/ </w:t>
      </w:r>
      <w:proofErr w:type="spellStart"/>
      <w:r>
        <w:t>vnd</w:t>
      </w:r>
      <w:proofErr w:type="spellEnd"/>
      <w:r>
        <w:t xml:space="preserve"> </w:t>
      </w:r>
      <w:proofErr w:type="spellStart"/>
      <w:r>
        <w:t>wyr</w:t>
      </w:r>
      <w:proofErr w:type="spellEnd"/>
      <w:r>
        <w:t xml:space="preserve"> </w:t>
      </w:r>
      <w:proofErr w:type="spellStart"/>
      <w:r>
        <w:t>sye</w:t>
      </w:r>
      <w:proofErr w:type="spellEnd"/>
      <w:r>
        <w:t xml:space="preserve"> </w:t>
      </w:r>
      <w:proofErr w:type="spellStart"/>
      <w:r>
        <w:t>angenomen</w:t>
      </w:r>
      <w:proofErr w:type="spellEnd"/>
      <w:r>
        <w:t xml:space="preserve"> haben/ </w:t>
      </w:r>
      <w:proofErr w:type="spellStart"/>
      <w:r>
        <w:t>darumb</w:t>
      </w:r>
      <w:proofErr w:type="spellEnd"/>
      <w:r>
        <w:t xml:space="preserve"> </w:t>
      </w:r>
      <w:proofErr w:type="spellStart"/>
      <w:r>
        <w:t>wyr</w:t>
      </w:r>
      <w:proofErr w:type="spellEnd"/>
      <w:r>
        <w:t xml:space="preserve"> arme </w:t>
      </w:r>
      <w:proofErr w:type="spellStart"/>
      <w:r>
        <w:t>leudt</w:t>
      </w:r>
      <w:proofErr w:type="spellEnd"/>
      <w:r>
        <w:t xml:space="preserve"> auch </w:t>
      </w:r>
      <w:proofErr w:type="spellStart"/>
      <w:r>
        <w:t>eyn</w:t>
      </w:r>
      <w:proofErr w:type="spellEnd"/>
      <w:r>
        <w:t xml:space="preserve"> </w:t>
      </w:r>
      <w:proofErr w:type="spellStart"/>
      <w:r>
        <w:t>sulchen</w:t>
      </w:r>
      <w:proofErr w:type="spellEnd"/>
      <w:r>
        <w:t xml:space="preserve"> </w:t>
      </w:r>
      <w:proofErr w:type="spellStart"/>
      <w:r>
        <w:t>lön</w:t>
      </w:r>
      <w:proofErr w:type="spellEnd"/>
      <w:r>
        <w:t xml:space="preserve"> des </w:t>
      </w:r>
      <w:proofErr w:type="spellStart"/>
      <w:r>
        <w:t>jrtumbs</w:t>
      </w:r>
      <w:proofErr w:type="spellEnd"/>
      <w:r>
        <w:t xml:space="preserve"> haben </w:t>
      </w:r>
      <w:proofErr w:type="spellStart"/>
      <w:r>
        <w:t>entpfangen</w:t>
      </w:r>
      <w:proofErr w:type="spellEnd"/>
      <w:r>
        <w:t xml:space="preserve">/ das </w:t>
      </w:r>
      <w:proofErr w:type="spellStart"/>
      <w:r>
        <w:t>sych</w:t>
      </w:r>
      <w:proofErr w:type="spellEnd"/>
      <w:r>
        <w:t xml:space="preserve"> auch </w:t>
      </w:r>
      <w:proofErr w:type="spellStart"/>
      <w:r>
        <w:t>eyn</w:t>
      </w:r>
      <w:proofErr w:type="spellEnd"/>
      <w:r>
        <w:t xml:space="preserve"> </w:t>
      </w:r>
      <w:proofErr w:type="spellStart"/>
      <w:r>
        <w:t>heyd</w:t>
      </w:r>
      <w:proofErr w:type="spellEnd"/>
      <w:r>
        <w:t xml:space="preserve"> </w:t>
      </w:r>
      <w:proofErr w:type="spellStart"/>
      <w:r>
        <w:t>vber</w:t>
      </w:r>
      <w:proofErr w:type="spellEnd"/>
      <w:r>
        <w:t xml:space="preserve"> </w:t>
      </w:r>
      <w:proofErr w:type="spellStart"/>
      <w:r>
        <w:t>vns</w:t>
      </w:r>
      <w:proofErr w:type="spellEnd"/>
      <w:r>
        <w:t xml:space="preserve"> möcht erbarmen. </w:t>
      </w:r>
    </w:p>
    <w:p w14:paraId="0FBE4635" w14:textId="77777777" w:rsidR="001F27E8" w:rsidRDefault="001F27E8" w:rsidP="001F27E8">
      <w:pPr>
        <w:pStyle w:val="StandardWeb"/>
      </w:pPr>
      <w:r>
        <w:t xml:space="preserve">Derhalben </w:t>
      </w:r>
      <w:proofErr w:type="spellStart"/>
      <w:r>
        <w:t>mych</w:t>
      </w:r>
      <w:proofErr w:type="spellEnd"/>
      <w:r>
        <w:t xml:space="preserve"> auch die </w:t>
      </w:r>
      <w:proofErr w:type="spellStart"/>
      <w:r>
        <w:t>cristliche</w:t>
      </w:r>
      <w:proofErr w:type="spellEnd"/>
      <w:r>
        <w:t xml:space="preserve"> </w:t>
      </w:r>
      <w:proofErr w:type="spellStart"/>
      <w:r>
        <w:t>warheyt</w:t>
      </w:r>
      <w:proofErr w:type="spellEnd"/>
      <w:r>
        <w:t xml:space="preserve"> mit </w:t>
      </w:r>
      <w:proofErr w:type="spellStart"/>
      <w:r>
        <w:t>sampt</w:t>
      </w:r>
      <w:proofErr w:type="spellEnd"/>
      <w:r>
        <w:t xml:space="preserve"> der brüderlicher lieb erweckt </w:t>
      </w:r>
      <w:proofErr w:type="spellStart"/>
      <w:r>
        <w:t>vnd</w:t>
      </w:r>
      <w:proofErr w:type="spellEnd"/>
      <w:r>
        <w:t xml:space="preserve"> bewegt hat/ dem </w:t>
      </w:r>
      <w:proofErr w:type="spellStart"/>
      <w:r>
        <w:t>gemeynen</w:t>
      </w:r>
      <w:proofErr w:type="spellEnd"/>
      <w:r>
        <w:t xml:space="preserve"> armen </w:t>
      </w:r>
      <w:proofErr w:type="spellStart"/>
      <w:r>
        <w:t>verfurten</w:t>
      </w:r>
      <w:proofErr w:type="spellEnd"/>
      <w:r>
        <w:t xml:space="preserve"> </w:t>
      </w:r>
      <w:proofErr w:type="spellStart"/>
      <w:r>
        <w:t>hauffen</w:t>
      </w:r>
      <w:proofErr w:type="spellEnd"/>
      <w:r>
        <w:t xml:space="preserve">/ nach </w:t>
      </w:r>
      <w:proofErr w:type="spellStart"/>
      <w:r>
        <w:t>meynem</w:t>
      </w:r>
      <w:proofErr w:type="spellEnd"/>
      <w:r>
        <w:t xml:space="preserve"> </w:t>
      </w:r>
      <w:proofErr w:type="spellStart"/>
      <w:r>
        <w:t>kleynen</w:t>
      </w:r>
      <w:proofErr w:type="spellEnd"/>
      <w:r>
        <w:t xml:space="preserve"> vermögen etlichen </w:t>
      </w:r>
      <w:proofErr w:type="spellStart"/>
      <w:r>
        <w:t>vornemlichen</w:t>
      </w:r>
      <w:proofErr w:type="spellEnd"/>
      <w:r>
        <w:t xml:space="preserve"> </w:t>
      </w:r>
      <w:proofErr w:type="spellStart"/>
      <w:r>
        <w:t>yrtümen</w:t>
      </w:r>
      <w:proofErr w:type="spellEnd"/>
      <w:r>
        <w:t xml:space="preserve"> (dar von er schwerlich besessen ist) anzuzeigen/ </w:t>
      </w:r>
      <w:proofErr w:type="spellStart"/>
      <w:r>
        <w:t>vnd</w:t>
      </w:r>
      <w:proofErr w:type="spellEnd"/>
      <w:r>
        <w:t xml:space="preserve"> vor </w:t>
      </w:r>
      <w:proofErr w:type="spellStart"/>
      <w:r>
        <w:t>eygen</w:t>
      </w:r>
      <w:proofErr w:type="spellEnd"/>
      <w:r>
        <w:t xml:space="preserve"> schaden </w:t>
      </w:r>
      <w:proofErr w:type="spellStart"/>
      <w:r>
        <w:t>trewlich</w:t>
      </w:r>
      <w:proofErr w:type="spellEnd"/>
      <w:r>
        <w:t xml:space="preserve"> warnen/ hoff darneben Christus </w:t>
      </w:r>
      <w:proofErr w:type="spellStart"/>
      <w:r>
        <w:t>meyn</w:t>
      </w:r>
      <w:proofErr w:type="spellEnd"/>
      <w:r>
        <w:t xml:space="preserve"> </w:t>
      </w:r>
      <w:proofErr w:type="spellStart"/>
      <w:r>
        <w:t>herr</w:t>
      </w:r>
      <w:proofErr w:type="spellEnd"/>
      <w:r>
        <w:t xml:space="preserve">/ </w:t>
      </w:r>
      <w:proofErr w:type="spellStart"/>
      <w:r>
        <w:t>wyrt</w:t>
      </w:r>
      <w:proofErr w:type="spellEnd"/>
      <w:r>
        <w:t xml:space="preserve"> </w:t>
      </w:r>
      <w:proofErr w:type="spellStart"/>
      <w:r>
        <w:t>mynem</w:t>
      </w:r>
      <w:proofErr w:type="spellEnd"/>
      <w:r>
        <w:t xml:space="preserve"> </w:t>
      </w:r>
      <w:proofErr w:type="spellStart"/>
      <w:r>
        <w:t>furnemen</w:t>
      </w:r>
      <w:proofErr w:type="spellEnd"/>
      <w:r>
        <w:t xml:space="preserve"> </w:t>
      </w:r>
      <w:proofErr w:type="spellStart"/>
      <w:r>
        <w:t>behülfflich</w:t>
      </w:r>
      <w:proofErr w:type="spellEnd"/>
      <w:r>
        <w:t xml:space="preserve"> seyn/ </w:t>
      </w:r>
      <w:proofErr w:type="spellStart"/>
      <w:r>
        <w:t>vnd</w:t>
      </w:r>
      <w:proofErr w:type="spellEnd"/>
      <w:r>
        <w:t xml:space="preserve"> seyn </w:t>
      </w:r>
      <w:proofErr w:type="spellStart"/>
      <w:r>
        <w:t>schäff</w:t>
      </w:r>
      <w:proofErr w:type="spellEnd"/>
      <w:r>
        <w:t xml:space="preserve"> durch seyn </w:t>
      </w:r>
      <w:proofErr w:type="spellStart"/>
      <w:r>
        <w:t>eygen</w:t>
      </w:r>
      <w:proofErr w:type="spellEnd"/>
      <w:r>
        <w:t xml:space="preserve"> </w:t>
      </w:r>
      <w:proofErr w:type="spellStart"/>
      <w:r>
        <w:t>blut</w:t>
      </w:r>
      <w:proofErr w:type="spellEnd"/>
      <w:r>
        <w:t xml:space="preserve"> </w:t>
      </w:r>
      <w:proofErr w:type="spellStart"/>
      <w:r>
        <w:t>thüer</w:t>
      </w:r>
      <w:proofErr w:type="spellEnd"/>
      <w:r>
        <w:t xml:space="preserve"> </w:t>
      </w:r>
      <w:proofErr w:type="spellStart"/>
      <w:r>
        <w:t>erkaufft</w:t>
      </w:r>
      <w:proofErr w:type="spellEnd"/>
      <w:r>
        <w:t xml:space="preserve">/ </w:t>
      </w:r>
      <w:proofErr w:type="spellStart"/>
      <w:r>
        <w:t>eynsmals</w:t>
      </w:r>
      <w:proofErr w:type="spellEnd"/>
      <w:r>
        <w:t xml:space="preserve"> </w:t>
      </w:r>
      <w:proofErr w:type="spellStart"/>
      <w:r>
        <w:t>vß</w:t>
      </w:r>
      <w:proofErr w:type="spellEnd"/>
      <w:r>
        <w:t xml:space="preserve"> dem </w:t>
      </w:r>
      <w:proofErr w:type="spellStart"/>
      <w:r>
        <w:t>mündt</w:t>
      </w:r>
      <w:proofErr w:type="spellEnd"/>
      <w:r>
        <w:t xml:space="preserve"> der </w:t>
      </w:r>
      <w:proofErr w:type="spellStart"/>
      <w:r>
        <w:t>wölffen</w:t>
      </w:r>
      <w:proofErr w:type="spellEnd"/>
      <w:r>
        <w:t xml:space="preserve"> </w:t>
      </w:r>
      <w:proofErr w:type="spellStart"/>
      <w:r>
        <w:t>nemen</w:t>
      </w:r>
      <w:proofErr w:type="spellEnd"/>
      <w:r>
        <w:t xml:space="preserve">/ </w:t>
      </w:r>
      <w:proofErr w:type="spellStart"/>
      <w:r>
        <w:t>vnd</w:t>
      </w:r>
      <w:proofErr w:type="spellEnd"/>
      <w:r>
        <w:t xml:space="preserve"> mit </w:t>
      </w:r>
      <w:proofErr w:type="spellStart"/>
      <w:r>
        <w:t>seynem</w:t>
      </w:r>
      <w:proofErr w:type="spellEnd"/>
      <w:r>
        <w:t xml:space="preserve"> </w:t>
      </w:r>
      <w:proofErr w:type="spellStart"/>
      <w:r>
        <w:t>götlichen</w:t>
      </w:r>
      <w:proofErr w:type="spellEnd"/>
      <w:r>
        <w:t xml:space="preserve"> </w:t>
      </w:r>
      <w:proofErr w:type="spellStart"/>
      <w:r>
        <w:t>wort</w:t>
      </w:r>
      <w:proofErr w:type="spellEnd"/>
      <w:r>
        <w:t xml:space="preserve"> durch rechtschaffene hirten selbst </w:t>
      </w:r>
      <w:proofErr w:type="spellStart"/>
      <w:r>
        <w:t>weyden</w:t>
      </w:r>
      <w:proofErr w:type="spellEnd"/>
      <w:r>
        <w:t xml:space="preserve">. </w:t>
      </w:r>
    </w:p>
    <w:p w14:paraId="11981FC5" w14:textId="77777777" w:rsidR="001F27E8" w:rsidRDefault="001F27E8" w:rsidP="001F27E8">
      <w:pPr>
        <w:pStyle w:val="StandardWeb"/>
      </w:pPr>
      <w:r>
        <w:t xml:space="preserve">Nun aber der </w:t>
      </w:r>
      <w:proofErr w:type="spellStart"/>
      <w:r>
        <w:t>jrtumb</w:t>
      </w:r>
      <w:proofErr w:type="spellEnd"/>
      <w:r>
        <w:t xml:space="preserve"> gar </w:t>
      </w:r>
      <w:proofErr w:type="spellStart"/>
      <w:r>
        <w:t>vyl</w:t>
      </w:r>
      <w:proofErr w:type="spellEnd"/>
      <w:r>
        <w:t xml:space="preserve"> </w:t>
      </w:r>
      <w:proofErr w:type="spellStart"/>
      <w:r>
        <w:t>seynd</w:t>
      </w:r>
      <w:proofErr w:type="spellEnd"/>
      <w:r>
        <w:t xml:space="preserve">/ </w:t>
      </w:r>
      <w:proofErr w:type="spellStart"/>
      <w:r>
        <w:t>vnnd</w:t>
      </w:r>
      <w:proofErr w:type="spellEnd"/>
      <w:r>
        <w:t xml:space="preserve"> </w:t>
      </w:r>
      <w:proofErr w:type="spellStart"/>
      <w:r>
        <w:t>meynes</w:t>
      </w:r>
      <w:proofErr w:type="spellEnd"/>
      <w:r>
        <w:t xml:space="preserve"> </w:t>
      </w:r>
      <w:proofErr w:type="spellStart"/>
      <w:r>
        <w:t>furnemens</w:t>
      </w:r>
      <w:proofErr w:type="spellEnd"/>
      <w:r>
        <w:t xml:space="preserve"> </w:t>
      </w:r>
      <w:proofErr w:type="spellStart"/>
      <w:r>
        <w:t>nit</w:t>
      </w:r>
      <w:proofErr w:type="spellEnd"/>
      <w:r>
        <w:t xml:space="preserve"> ist/ sey al zu </w:t>
      </w:r>
      <w:proofErr w:type="spellStart"/>
      <w:r>
        <w:t>erzelen</w:t>
      </w:r>
      <w:proofErr w:type="spellEnd"/>
      <w:r>
        <w:t xml:space="preserve">/ hab ich </w:t>
      </w:r>
      <w:proofErr w:type="spellStart"/>
      <w:r>
        <w:t>darumb</w:t>
      </w:r>
      <w:proofErr w:type="spellEnd"/>
      <w:r>
        <w:t xml:space="preserve"> </w:t>
      </w:r>
      <w:proofErr w:type="spellStart"/>
      <w:r>
        <w:t>nür</w:t>
      </w:r>
      <w:proofErr w:type="spellEnd"/>
      <w:r>
        <w:t xml:space="preserve"> </w:t>
      </w:r>
      <w:proofErr w:type="spellStart"/>
      <w:r>
        <w:t>eynen</w:t>
      </w:r>
      <w:proofErr w:type="spellEnd"/>
      <w:r>
        <w:t xml:space="preserve"> wöllen anzeigen/ als der vom </w:t>
      </w:r>
      <w:proofErr w:type="spellStart"/>
      <w:r>
        <w:t>fegfewer</w:t>
      </w:r>
      <w:proofErr w:type="spellEnd"/>
      <w:r>
        <w:t xml:space="preserve"> </w:t>
      </w:r>
      <w:proofErr w:type="spellStart"/>
      <w:r>
        <w:t>vnd</w:t>
      </w:r>
      <w:proofErr w:type="spellEnd"/>
      <w:r>
        <w:t xml:space="preserve"> </w:t>
      </w:r>
      <w:proofErr w:type="spellStart"/>
      <w:r>
        <w:t>verscheyden</w:t>
      </w:r>
      <w:proofErr w:type="spellEnd"/>
      <w:r>
        <w:t xml:space="preserve"> </w:t>
      </w:r>
      <w:proofErr w:type="spellStart"/>
      <w:r>
        <w:t>selen</w:t>
      </w:r>
      <w:proofErr w:type="spellEnd"/>
      <w:r>
        <w:t xml:space="preserve"> durch falsch </w:t>
      </w:r>
      <w:proofErr w:type="spellStart"/>
      <w:r>
        <w:t>erdychten</w:t>
      </w:r>
      <w:proofErr w:type="spellEnd"/>
      <w:r>
        <w:t xml:space="preserve"> </w:t>
      </w:r>
      <w:proofErr w:type="spellStart"/>
      <w:r>
        <w:t>leren</w:t>
      </w:r>
      <w:proofErr w:type="spellEnd"/>
      <w:r>
        <w:t xml:space="preserve"> erstanden ist/ </w:t>
      </w:r>
      <w:proofErr w:type="spellStart"/>
      <w:r>
        <w:t>wyl</w:t>
      </w:r>
      <w:proofErr w:type="spellEnd"/>
      <w:r>
        <w:t xml:space="preserve"> </w:t>
      </w:r>
      <w:proofErr w:type="spellStart"/>
      <w:r>
        <w:t>darbey</w:t>
      </w:r>
      <w:proofErr w:type="spellEnd"/>
      <w:r>
        <w:t xml:space="preserve"> </w:t>
      </w:r>
      <w:proofErr w:type="spellStart"/>
      <w:r>
        <w:t>meyn</w:t>
      </w:r>
      <w:proofErr w:type="spellEnd"/>
      <w:r>
        <w:t xml:space="preserve"> </w:t>
      </w:r>
      <w:proofErr w:type="spellStart"/>
      <w:r>
        <w:t>pfundt</w:t>
      </w:r>
      <w:proofErr w:type="spellEnd"/>
      <w:r>
        <w:t xml:space="preserve">/ so </w:t>
      </w:r>
      <w:proofErr w:type="spellStart"/>
      <w:r>
        <w:t>myr</w:t>
      </w:r>
      <w:proofErr w:type="spellEnd"/>
      <w:r>
        <w:t xml:space="preserve"> von </w:t>
      </w:r>
      <w:proofErr w:type="spellStart"/>
      <w:r>
        <w:t>got</w:t>
      </w:r>
      <w:proofErr w:type="spellEnd"/>
      <w:r>
        <w:t xml:space="preserve"> ist </w:t>
      </w:r>
      <w:proofErr w:type="spellStart"/>
      <w:r>
        <w:t>verlihet</w:t>
      </w:r>
      <w:proofErr w:type="spellEnd"/>
      <w:r>
        <w:t xml:space="preserve">/ der </w:t>
      </w:r>
      <w:proofErr w:type="spellStart"/>
      <w:r>
        <w:t>gemeyn</w:t>
      </w:r>
      <w:proofErr w:type="spellEnd"/>
      <w:r>
        <w:t xml:space="preserve"> christlicher brüderschafft nicht vorhalten </w:t>
      </w:r>
      <w:proofErr w:type="spellStart"/>
      <w:r>
        <w:t>vnd</w:t>
      </w:r>
      <w:proofErr w:type="spellEnd"/>
      <w:r>
        <w:t xml:space="preserve"> durch helle lichte </w:t>
      </w:r>
      <w:proofErr w:type="spellStart"/>
      <w:r>
        <w:t>vnnd</w:t>
      </w:r>
      <w:proofErr w:type="spellEnd"/>
      <w:r>
        <w:t xml:space="preserve"> </w:t>
      </w:r>
      <w:proofErr w:type="spellStart"/>
      <w:r>
        <w:t>götliche</w:t>
      </w:r>
      <w:proofErr w:type="spellEnd"/>
      <w:r>
        <w:t xml:space="preserve"> </w:t>
      </w:r>
      <w:proofErr w:type="spellStart"/>
      <w:r>
        <w:t>schrifft</w:t>
      </w:r>
      <w:proofErr w:type="spellEnd"/>
      <w:r>
        <w:t xml:space="preserve"> </w:t>
      </w:r>
      <w:proofErr w:type="spellStart"/>
      <w:r>
        <w:t>anzeygen</w:t>
      </w:r>
      <w:proofErr w:type="spellEnd"/>
      <w:r>
        <w:t xml:space="preserve">/ wie gröblich </w:t>
      </w:r>
      <w:proofErr w:type="spellStart"/>
      <w:r>
        <w:t>etlich</w:t>
      </w:r>
      <w:proofErr w:type="spellEnd"/>
      <w:r>
        <w:t xml:space="preserve"> an diesem </w:t>
      </w:r>
      <w:proofErr w:type="spellStart"/>
      <w:r>
        <w:t>ort</w:t>
      </w:r>
      <w:proofErr w:type="spellEnd"/>
      <w:r>
        <w:t xml:space="preserve"> </w:t>
      </w:r>
      <w:proofErr w:type="spellStart"/>
      <w:r>
        <w:t>geyrt</w:t>
      </w:r>
      <w:proofErr w:type="spellEnd"/>
      <w:r>
        <w:t xml:space="preserve"> haben/ </w:t>
      </w:r>
      <w:proofErr w:type="spellStart"/>
      <w:r>
        <w:t>darbey</w:t>
      </w:r>
      <w:proofErr w:type="spellEnd"/>
      <w:r>
        <w:t xml:space="preserve"> </w:t>
      </w:r>
      <w:proofErr w:type="spellStart"/>
      <w:r>
        <w:t>wil</w:t>
      </w:r>
      <w:proofErr w:type="spellEnd"/>
      <w:r>
        <w:t xml:space="preserve"> ich auch diß vorgesagt haben/ </w:t>
      </w:r>
      <w:proofErr w:type="spellStart"/>
      <w:r>
        <w:t>dz</w:t>
      </w:r>
      <w:proofErr w:type="spellEnd"/>
      <w:r>
        <w:t xml:space="preserve"> ich </w:t>
      </w:r>
      <w:proofErr w:type="spellStart"/>
      <w:r>
        <w:t>vff</w:t>
      </w:r>
      <w:proofErr w:type="spellEnd"/>
      <w:r>
        <w:t xml:space="preserve"> </w:t>
      </w:r>
      <w:proofErr w:type="spellStart"/>
      <w:r>
        <w:t>keyne</w:t>
      </w:r>
      <w:proofErr w:type="spellEnd"/>
      <w:r>
        <w:t xml:space="preserve"> </w:t>
      </w:r>
      <w:proofErr w:type="spellStart"/>
      <w:r>
        <w:t>treüme</w:t>
      </w:r>
      <w:proofErr w:type="spellEnd"/>
      <w:r>
        <w:t xml:space="preserve"> </w:t>
      </w:r>
      <w:proofErr w:type="spellStart"/>
      <w:r>
        <w:t>gesicht</w:t>
      </w:r>
      <w:proofErr w:type="spellEnd"/>
      <w:r>
        <w:t xml:space="preserve">/ </w:t>
      </w:r>
      <w:proofErr w:type="spellStart"/>
      <w:r>
        <w:t>fabelen</w:t>
      </w:r>
      <w:proofErr w:type="spellEnd"/>
      <w:r>
        <w:t xml:space="preserve">/ </w:t>
      </w:r>
      <w:proofErr w:type="spellStart"/>
      <w:r>
        <w:t>erdychten</w:t>
      </w:r>
      <w:proofErr w:type="spellEnd"/>
      <w:r>
        <w:t xml:space="preserve"> </w:t>
      </w:r>
      <w:proofErr w:type="spellStart"/>
      <w:r>
        <w:t>exempel</w:t>
      </w:r>
      <w:proofErr w:type="spellEnd"/>
      <w:r>
        <w:t xml:space="preserve">/ menschlichen </w:t>
      </w:r>
      <w:proofErr w:type="spellStart"/>
      <w:r>
        <w:t>leren</w:t>
      </w:r>
      <w:proofErr w:type="spellEnd"/>
      <w:r>
        <w:t xml:space="preserve"> </w:t>
      </w:r>
      <w:proofErr w:type="spellStart"/>
      <w:r>
        <w:t>wil</w:t>
      </w:r>
      <w:proofErr w:type="spellEnd"/>
      <w:r>
        <w:t xml:space="preserve"> achten/ </w:t>
      </w:r>
      <w:proofErr w:type="spellStart"/>
      <w:r>
        <w:t>sunder</w:t>
      </w:r>
      <w:proofErr w:type="spellEnd"/>
      <w:r>
        <w:t xml:space="preserve"> </w:t>
      </w:r>
      <w:proofErr w:type="spellStart"/>
      <w:r>
        <w:t>alleyn</w:t>
      </w:r>
      <w:proofErr w:type="spellEnd"/>
      <w:r>
        <w:t xml:space="preserve"> </w:t>
      </w:r>
      <w:proofErr w:type="spellStart"/>
      <w:r>
        <w:t>vff</w:t>
      </w:r>
      <w:proofErr w:type="spellEnd"/>
      <w:r>
        <w:t xml:space="preserve"> das </w:t>
      </w:r>
      <w:proofErr w:type="spellStart"/>
      <w:r>
        <w:t>warhafftige</w:t>
      </w:r>
      <w:proofErr w:type="spellEnd"/>
      <w:r>
        <w:t xml:space="preserve"> </w:t>
      </w:r>
      <w:proofErr w:type="spellStart"/>
      <w:r>
        <w:t>wort</w:t>
      </w:r>
      <w:proofErr w:type="spellEnd"/>
      <w:r>
        <w:t xml:space="preserve"> </w:t>
      </w:r>
      <w:proofErr w:type="spellStart"/>
      <w:r>
        <w:t>gottes</w:t>
      </w:r>
      <w:proofErr w:type="spellEnd"/>
      <w:r>
        <w:t xml:space="preserve">/ dar von alle </w:t>
      </w:r>
      <w:proofErr w:type="spellStart"/>
      <w:r>
        <w:t>gelärten</w:t>
      </w:r>
      <w:proofErr w:type="spellEnd"/>
      <w:r>
        <w:t xml:space="preserve"> </w:t>
      </w:r>
      <w:proofErr w:type="spellStart"/>
      <w:r>
        <w:t>heyligen</w:t>
      </w:r>
      <w:proofErr w:type="spellEnd"/>
      <w:r>
        <w:t xml:space="preserve"> </w:t>
      </w:r>
      <w:proofErr w:type="spellStart"/>
      <w:r>
        <w:t>gezeugnüs</w:t>
      </w:r>
      <w:proofErr w:type="spellEnd"/>
      <w:r>
        <w:t xml:space="preserve"> der </w:t>
      </w:r>
      <w:proofErr w:type="spellStart"/>
      <w:r>
        <w:t>warheit</w:t>
      </w:r>
      <w:proofErr w:type="spellEnd"/>
      <w:r>
        <w:t xml:space="preserve"> haben/ durch </w:t>
      </w:r>
      <w:proofErr w:type="spellStart"/>
      <w:r>
        <w:t>welchs</w:t>
      </w:r>
      <w:proofErr w:type="spellEnd"/>
      <w:r>
        <w:t xml:space="preserve"> auch </w:t>
      </w:r>
      <w:proofErr w:type="spellStart"/>
      <w:r>
        <w:t>hymel</w:t>
      </w:r>
      <w:proofErr w:type="spellEnd"/>
      <w:r>
        <w:t xml:space="preserve"> </w:t>
      </w:r>
      <w:proofErr w:type="spellStart"/>
      <w:r>
        <w:t>vnd</w:t>
      </w:r>
      <w:proofErr w:type="spellEnd"/>
      <w:r>
        <w:t xml:space="preserve"> </w:t>
      </w:r>
      <w:proofErr w:type="spellStart"/>
      <w:r>
        <w:t>erdtrich</w:t>
      </w:r>
      <w:proofErr w:type="spellEnd"/>
      <w:r>
        <w:t xml:space="preserve">/ </w:t>
      </w:r>
      <w:proofErr w:type="spellStart"/>
      <w:r>
        <w:t>vnd</w:t>
      </w:r>
      <w:proofErr w:type="spellEnd"/>
      <w:r>
        <w:t xml:space="preserve"> alles was darinnen ist/ </w:t>
      </w:r>
      <w:proofErr w:type="spellStart"/>
      <w:r>
        <w:t>sol</w:t>
      </w:r>
      <w:proofErr w:type="spellEnd"/>
      <w:r>
        <w:t xml:space="preserve"> </w:t>
      </w:r>
      <w:proofErr w:type="spellStart"/>
      <w:r>
        <w:t>gericht</w:t>
      </w:r>
      <w:proofErr w:type="spellEnd"/>
      <w:r>
        <w:t xml:space="preserve"> </w:t>
      </w:r>
      <w:proofErr w:type="spellStart"/>
      <w:r>
        <w:t>vnd</w:t>
      </w:r>
      <w:proofErr w:type="spellEnd"/>
      <w:r>
        <w:t xml:space="preserve"> geurteilt werden. </w:t>
      </w:r>
    </w:p>
    <w:p w14:paraId="14078B1B" w14:textId="77777777" w:rsidR="001F27E8" w:rsidRDefault="001F27E8" w:rsidP="001F27E8">
      <w:pPr>
        <w:pStyle w:val="StandardWeb"/>
      </w:pPr>
      <w:r>
        <w:t xml:space="preserve">Nun wollen wir sehen was die </w:t>
      </w:r>
      <w:proofErr w:type="spellStart"/>
      <w:r>
        <w:t>geschrifft</w:t>
      </w:r>
      <w:proofErr w:type="spellEnd"/>
      <w:r>
        <w:t xml:space="preserve"> von den </w:t>
      </w:r>
      <w:proofErr w:type="spellStart"/>
      <w:r>
        <w:t>verscheyden</w:t>
      </w:r>
      <w:proofErr w:type="spellEnd"/>
      <w:r>
        <w:t xml:space="preserve"> </w:t>
      </w:r>
      <w:proofErr w:type="spellStart"/>
      <w:r>
        <w:t>selen</w:t>
      </w:r>
      <w:proofErr w:type="spellEnd"/>
      <w:r>
        <w:t xml:space="preserve"> sagt/ </w:t>
      </w:r>
      <w:proofErr w:type="spellStart"/>
      <w:r>
        <w:t>vnd</w:t>
      </w:r>
      <w:proofErr w:type="spellEnd"/>
      <w:r>
        <w:t xml:space="preserve"> wie man </w:t>
      </w:r>
      <w:proofErr w:type="spellStart"/>
      <w:r>
        <w:t>sych</w:t>
      </w:r>
      <w:proofErr w:type="spellEnd"/>
      <w:r>
        <w:t xml:space="preserve"> gegen </w:t>
      </w:r>
      <w:proofErr w:type="spellStart"/>
      <w:r>
        <w:t>jnn</w:t>
      </w:r>
      <w:proofErr w:type="spellEnd"/>
      <w:r>
        <w:t xml:space="preserve"> halten soll/ </w:t>
      </w:r>
      <w:proofErr w:type="spellStart"/>
      <w:r>
        <w:t>vnd</w:t>
      </w:r>
      <w:proofErr w:type="spellEnd"/>
      <w:r>
        <w:t xml:space="preserve"> das lernet </w:t>
      </w:r>
      <w:proofErr w:type="spellStart"/>
      <w:r>
        <w:t>vns</w:t>
      </w:r>
      <w:proofErr w:type="spellEnd"/>
      <w:r>
        <w:t xml:space="preserve"> der </w:t>
      </w:r>
      <w:proofErr w:type="spellStart"/>
      <w:r>
        <w:t>heylig</w:t>
      </w:r>
      <w:proofErr w:type="spellEnd"/>
      <w:r>
        <w:t xml:space="preserve"> </w:t>
      </w:r>
      <w:proofErr w:type="spellStart"/>
      <w:r>
        <w:t>lerer</w:t>
      </w:r>
      <w:proofErr w:type="spellEnd"/>
      <w:r>
        <w:t xml:space="preserve"> </w:t>
      </w:r>
      <w:proofErr w:type="spellStart"/>
      <w:r>
        <w:t>Sant</w:t>
      </w:r>
      <w:proofErr w:type="spellEnd"/>
      <w:r>
        <w:t xml:space="preserve"> Paulus in </w:t>
      </w:r>
      <w:proofErr w:type="spellStart"/>
      <w:r>
        <w:t>seyner</w:t>
      </w:r>
      <w:proofErr w:type="spellEnd"/>
      <w:r>
        <w:t xml:space="preserve"> ersten </w:t>
      </w:r>
      <w:proofErr w:type="spellStart"/>
      <w:r>
        <w:t>epistel</w:t>
      </w:r>
      <w:proofErr w:type="spellEnd"/>
      <w:r>
        <w:t xml:space="preserve"> zu den </w:t>
      </w:r>
      <w:proofErr w:type="spellStart"/>
      <w:r>
        <w:t>Thessalo</w:t>
      </w:r>
      <w:proofErr w:type="spellEnd"/>
      <w:r>
        <w:t>. am .</w:t>
      </w:r>
      <w:proofErr w:type="spellStart"/>
      <w:r>
        <w:t>iiij</w:t>
      </w:r>
      <w:proofErr w:type="spellEnd"/>
      <w:r>
        <w:t xml:space="preserve">. </w:t>
      </w:r>
      <w:proofErr w:type="spellStart"/>
      <w:r>
        <w:t>Capit</w:t>
      </w:r>
      <w:proofErr w:type="spellEnd"/>
      <w:r>
        <w:t xml:space="preserve">. da er von den die da von </w:t>
      </w:r>
      <w:proofErr w:type="spellStart"/>
      <w:r>
        <w:t>hynnen</w:t>
      </w:r>
      <w:proofErr w:type="spellEnd"/>
      <w:r>
        <w:t xml:space="preserve"> </w:t>
      </w:r>
      <w:proofErr w:type="spellStart"/>
      <w:r>
        <w:t>gescheyden</w:t>
      </w:r>
      <w:proofErr w:type="spellEnd"/>
      <w:r>
        <w:t xml:space="preserve"> </w:t>
      </w:r>
      <w:proofErr w:type="spellStart"/>
      <w:r>
        <w:t>seynt</w:t>
      </w:r>
      <w:proofErr w:type="spellEnd"/>
      <w:r>
        <w:t xml:space="preserve">/ also schreibt. </w:t>
      </w:r>
      <w:proofErr w:type="spellStart"/>
      <w:r>
        <w:t>Wyr</w:t>
      </w:r>
      <w:proofErr w:type="spellEnd"/>
      <w:r>
        <w:t xml:space="preserve"> </w:t>
      </w:r>
      <w:proofErr w:type="spellStart"/>
      <w:r>
        <w:t>wollenn</w:t>
      </w:r>
      <w:proofErr w:type="spellEnd"/>
      <w:r>
        <w:t xml:space="preserve"> euch lieben </w:t>
      </w:r>
      <w:proofErr w:type="spellStart"/>
      <w:r>
        <w:t>brüder</w:t>
      </w:r>
      <w:proofErr w:type="spellEnd"/>
      <w:r>
        <w:t xml:space="preserve"> nicht vorhalten von </w:t>
      </w:r>
      <w:proofErr w:type="spellStart"/>
      <w:r>
        <w:t>dne</w:t>
      </w:r>
      <w:proofErr w:type="spellEnd"/>
      <w:r>
        <w:t xml:space="preserve"> die da </w:t>
      </w:r>
      <w:proofErr w:type="spellStart"/>
      <w:r>
        <w:t>schläffen</w:t>
      </w:r>
      <w:proofErr w:type="spellEnd"/>
      <w:r>
        <w:t xml:space="preserve">/ </w:t>
      </w:r>
      <w:proofErr w:type="spellStart"/>
      <w:r>
        <w:t>vff</w:t>
      </w:r>
      <w:proofErr w:type="spellEnd"/>
      <w:r>
        <w:t xml:space="preserve"> das </w:t>
      </w:r>
      <w:proofErr w:type="spellStart"/>
      <w:r>
        <w:t>yr</w:t>
      </w:r>
      <w:proofErr w:type="spellEnd"/>
      <w:r>
        <w:t xml:space="preserve"> nicht </w:t>
      </w:r>
      <w:proofErr w:type="spellStart"/>
      <w:r>
        <w:t>trawrig</w:t>
      </w:r>
      <w:proofErr w:type="spellEnd"/>
      <w:r>
        <w:t xml:space="preserve"> </w:t>
      </w:r>
      <w:proofErr w:type="spellStart"/>
      <w:r>
        <w:t>seyt</w:t>
      </w:r>
      <w:proofErr w:type="spellEnd"/>
      <w:r>
        <w:t xml:space="preserve"> wie die anderen die </w:t>
      </w:r>
      <w:proofErr w:type="spellStart"/>
      <w:r>
        <w:t>keyn</w:t>
      </w:r>
      <w:proofErr w:type="spellEnd"/>
      <w:r>
        <w:t xml:space="preserve"> </w:t>
      </w:r>
      <w:proofErr w:type="spellStart"/>
      <w:r>
        <w:t>höffnung</w:t>
      </w:r>
      <w:proofErr w:type="spellEnd"/>
      <w:r>
        <w:t xml:space="preserve"> haben. Den so </w:t>
      </w:r>
      <w:proofErr w:type="spellStart"/>
      <w:r>
        <w:t>wyr</w:t>
      </w:r>
      <w:proofErr w:type="spellEnd"/>
      <w:r>
        <w:t xml:space="preserve"> glauben das Jesus gestorben </w:t>
      </w:r>
      <w:proofErr w:type="spellStart"/>
      <w:r>
        <w:t>vnnd</w:t>
      </w:r>
      <w:proofErr w:type="spellEnd"/>
      <w:r>
        <w:t xml:space="preserve"> </w:t>
      </w:r>
      <w:proofErr w:type="spellStart"/>
      <w:r>
        <w:t>vfferstanden</w:t>
      </w:r>
      <w:proofErr w:type="spellEnd"/>
      <w:r>
        <w:t xml:space="preserve"> ist/ so </w:t>
      </w:r>
      <w:proofErr w:type="spellStart"/>
      <w:r>
        <w:t>wyrt</w:t>
      </w:r>
      <w:proofErr w:type="spellEnd"/>
      <w:r>
        <w:t xml:space="preserve"> </w:t>
      </w:r>
      <w:proofErr w:type="spellStart"/>
      <w:r>
        <w:t>got</w:t>
      </w:r>
      <w:proofErr w:type="spellEnd"/>
      <w:r>
        <w:t xml:space="preserve"> auch die da </w:t>
      </w:r>
      <w:proofErr w:type="spellStart"/>
      <w:r>
        <w:t>entschläffen</w:t>
      </w:r>
      <w:proofErr w:type="spellEnd"/>
      <w:r>
        <w:t xml:space="preserve"> </w:t>
      </w:r>
      <w:proofErr w:type="spellStart"/>
      <w:r>
        <w:t>seynt</w:t>
      </w:r>
      <w:proofErr w:type="spellEnd"/>
      <w:r>
        <w:t xml:space="preserve"> durch Jesum/ </w:t>
      </w:r>
      <w:proofErr w:type="spellStart"/>
      <w:r>
        <w:t>myt</w:t>
      </w:r>
      <w:proofErr w:type="spellEnd"/>
      <w:r>
        <w:t xml:space="preserve"> </w:t>
      </w:r>
      <w:proofErr w:type="spellStart"/>
      <w:r>
        <w:t>jm</w:t>
      </w:r>
      <w:proofErr w:type="spellEnd"/>
      <w:r>
        <w:t xml:space="preserve"> </w:t>
      </w:r>
      <w:proofErr w:type="spellStart"/>
      <w:r>
        <w:t>füren</w:t>
      </w:r>
      <w:proofErr w:type="spellEnd"/>
      <w:r>
        <w:t xml:space="preserve">. Hie sehen </w:t>
      </w:r>
      <w:proofErr w:type="spellStart"/>
      <w:r>
        <w:t>wyr</w:t>
      </w:r>
      <w:proofErr w:type="spellEnd"/>
      <w:r>
        <w:t xml:space="preserve">/ wie </w:t>
      </w:r>
      <w:proofErr w:type="spellStart"/>
      <w:r>
        <w:t>eyn</w:t>
      </w:r>
      <w:proofErr w:type="spellEnd"/>
      <w:r>
        <w:t xml:space="preserve"> gar tröstlich </w:t>
      </w:r>
      <w:proofErr w:type="spellStart"/>
      <w:r>
        <w:t>meynung</w:t>
      </w:r>
      <w:proofErr w:type="spellEnd"/>
      <w:r>
        <w:t xml:space="preserve"> </w:t>
      </w:r>
      <w:proofErr w:type="spellStart"/>
      <w:r>
        <w:t>vns</w:t>
      </w:r>
      <w:proofErr w:type="spellEnd"/>
      <w:r>
        <w:t xml:space="preserve"> der </w:t>
      </w:r>
      <w:proofErr w:type="spellStart"/>
      <w:r>
        <w:t>heylig</w:t>
      </w:r>
      <w:proofErr w:type="spellEnd"/>
      <w:r>
        <w:t xml:space="preserve"> Paulus von den </w:t>
      </w:r>
      <w:proofErr w:type="spellStart"/>
      <w:r>
        <w:t>vnseren</w:t>
      </w:r>
      <w:proofErr w:type="spellEnd"/>
      <w:r>
        <w:t xml:space="preserve"> gestorben freunden vorgibt. Want welcher möcht </w:t>
      </w:r>
      <w:proofErr w:type="spellStart"/>
      <w:r>
        <w:t>sych</w:t>
      </w:r>
      <w:proofErr w:type="spellEnd"/>
      <w:r>
        <w:t xml:space="preserve"> nun </w:t>
      </w:r>
      <w:proofErr w:type="spellStart"/>
      <w:r>
        <w:t>bekümeren</w:t>
      </w:r>
      <w:proofErr w:type="spellEnd"/>
      <w:r>
        <w:t xml:space="preserve"> oder betrüben </w:t>
      </w:r>
      <w:proofErr w:type="spellStart"/>
      <w:r>
        <w:t>vmb</w:t>
      </w:r>
      <w:proofErr w:type="spellEnd"/>
      <w:r>
        <w:t xml:space="preserve"> </w:t>
      </w:r>
      <w:proofErr w:type="spellStart"/>
      <w:r>
        <w:t>seynen</w:t>
      </w:r>
      <w:proofErr w:type="spellEnd"/>
      <w:r>
        <w:t xml:space="preserve"> </w:t>
      </w:r>
      <w:proofErr w:type="spellStart"/>
      <w:r>
        <w:t>glaübigen</w:t>
      </w:r>
      <w:proofErr w:type="spellEnd"/>
      <w:r>
        <w:t xml:space="preserve">/ </w:t>
      </w:r>
      <w:proofErr w:type="spellStart"/>
      <w:r>
        <w:t>vatter</w:t>
      </w:r>
      <w:proofErr w:type="spellEnd"/>
      <w:r>
        <w:t xml:space="preserve"> oder </w:t>
      </w:r>
      <w:proofErr w:type="spellStart"/>
      <w:r>
        <w:t>mütter</w:t>
      </w:r>
      <w:proofErr w:type="spellEnd"/>
      <w:r>
        <w:t xml:space="preserve">/ seyn </w:t>
      </w:r>
      <w:proofErr w:type="spellStart"/>
      <w:r>
        <w:t>weyb</w:t>
      </w:r>
      <w:proofErr w:type="spellEnd"/>
      <w:r>
        <w:t xml:space="preserve">/ </w:t>
      </w:r>
      <w:proofErr w:type="spellStart"/>
      <w:r>
        <w:t>kynder</w:t>
      </w:r>
      <w:proofErr w:type="spellEnd"/>
      <w:r>
        <w:t xml:space="preserve"> oder ander </w:t>
      </w:r>
      <w:proofErr w:type="spellStart"/>
      <w:r>
        <w:t>freündt</w:t>
      </w:r>
      <w:proofErr w:type="spellEnd"/>
      <w:r>
        <w:t xml:space="preserve">/ </w:t>
      </w:r>
      <w:proofErr w:type="spellStart"/>
      <w:r>
        <w:t>wan</w:t>
      </w:r>
      <w:proofErr w:type="spellEnd"/>
      <w:r>
        <w:t xml:space="preserve"> er </w:t>
      </w:r>
      <w:proofErr w:type="spellStart"/>
      <w:r>
        <w:t>sölche</w:t>
      </w:r>
      <w:proofErr w:type="spellEnd"/>
      <w:r>
        <w:t xml:space="preserve"> </w:t>
      </w:r>
      <w:proofErr w:type="spellStart"/>
      <w:r>
        <w:t>hoffnung</w:t>
      </w:r>
      <w:proofErr w:type="spellEnd"/>
      <w:r>
        <w:t xml:space="preserve"> hat/ das er </w:t>
      </w:r>
      <w:proofErr w:type="spellStart"/>
      <w:r>
        <w:t>weyß</w:t>
      </w:r>
      <w:proofErr w:type="spellEnd"/>
      <w:r>
        <w:t xml:space="preserve"> </w:t>
      </w:r>
      <w:proofErr w:type="spellStart"/>
      <w:r>
        <w:t>vnd</w:t>
      </w:r>
      <w:proofErr w:type="spellEnd"/>
      <w:r>
        <w:t xml:space="preserve"> verstehet/ das er nicht </w:t>
      </w:r>
      <w:proofErr w:type="spellStart"/>
      <w:r>
        <w:t>alleyn</w:t>
      </w:r>
      <w:proofErr w:type="spellEnd"/>
      <w:r>
        <w:t xml:space="preserve"> seyn </w:t>
      </w:r>
      <w:proofErr w:type="spellStart"/>
      <w:r>
        <w:t>freündt</w:t>
      </w:r>
      <w:proofErr w:type="spellEnd"/>
      <w:r>
        <w:t xml:space="preserve"> </w:t>
      </w:r>
      <w:proofErr w:type="spellStart"/>
      <w:r>
        <w:t>widerumb</w:t>
      </w:r>
      <w:proofErr w:type="spellEnd"/>
      <w:r>
        <w:t xml:space="preserve"> </w:t>
      </w:r>
      <w:proofErr w:type="spellStart"/>
      <w:r>
        <w:t>wyrt</w:t>
      </w:r>
      <w:proofErr w:type="spellEnd"/>
      <w:r>
        <w:t xml:space="preserve"> erlangen/ </w:t>
      </w:r>
      <w:proofErr w:type="spellStart"/>
      <w:r>
        <w:t>sunder</w:t>
      </w:r>
      <w:proofErr w:type="spellEnd"/>
      <w:r>
        <w:t xml:space="preserve"> </w:t>
      </w:r>
      <w:proofErr w:type="spellStart"/>
      <w:r>
        <w:t>dz</w:t>
      </w:r>
      <w:proofErr w:type="spellEnd"/>
      <w:r>
        <w:t xml:space="preserve"> er darzu mit </w:t>
      </w:r>
      <w:proofErr w:type="spellStart"/>
      <w:r>
        <w:t>seynen</w:t>
      </w:r>
      <w:proofErr w:type="spellEnd"/>
      <w:r>
        <w:t xml:space="preserve"> freunden </w:t>
      </w:r>
      <w:proofErr w:type="spellStart"/>
      <w:r>
        <w:t>wyrt</w:t>
      </w:r>
      <w:proofErr w:type="spellEnd"/>
      <w:r>
        <w:t xml:space="preserve"> </w:t>
      </w:r>
      <w:proofErr w:type="spellStart"/>
      <w:r>
        <w:t>jm</w:t>
      </w:r>
      <w:proofErr w:type="spellEnd"/>
      <w:r>
        <w:t xml:space="preserve"> </w:t>
      </w:r>
      <w:proofErr w:type="spellStart"/>
      <w:r>
        <w:t>gewolck</w:t>
      </w:r>
      <w:proofErr w:type="spellEnd"/>
      <w:r>
        <w:t xml:space="preserve"> </w:t>
      </w:r>
      <w:proofErr w:type="spellStart"/>
      <w:r>
        <w:t>auffgeruckt</w:t>
      </w:r>
      <w:proofErr w:type="spellEnd"/>
      <w:r>
        <w:t xml:space="preserve"> </w:t>
      </w:r>
      <w:proofErr w:type="spellStart"/>
      <w:r>
        <w:t>vnd</w:t>
      </w:r>
      <w:proofErr w:type="spellEnd"/>
      <w:r>
        <w:t xml:space="preserve"> Christo entgegen </w:t>
      </w:r>
      <w:proofErr w:type="spellStart"/>
      <w:r>
        <w:t>faren</w:t>
      </w:r>
      <w:proofErr w:type="spellEnd"/>
      <w:r>
        <w:t xml:space="preserve">/ </w:t>
      </w:r>
      <w:proofErr w:type="spellStart"/>
      <w:r>
        <w:t>vnd</w:t>
      </w:r>
      <w:proofErr w:type="spellEnd"/>
      <w:r>
        <w:t xml:space="preserve"> ewiglich neben </w:t>
      </w:r>
      <w:proofErr w:type="spellStart"/>
      <w:r>
        <w:t>jnnen</w:t>
      </w:r>
      <w:proofErr w:type="spellEnd"/>
      <w:r>
        <w:t xml:space="preserve"> mit dem </w:t>
      </w:r>
      <w:proofErr w:type="spellStart"/>
      <w:r>
        <w:t>herren</w:t>
      </w:r>
      <w:proofErr w:type="spellEnd"/>
      <w:r>
        <w:t xml:space="preserve"> Jesu Christo bleiben/ das ist </w:t>
      </w:r>
      <w:proofErr w:type="spellStart"/>
      <w:r>
        <w:t>eyn</w:t>
      </w:r>
      <w:proofErr w:type="spellEnd"/>
      <w:r>
        <w:t xml:space="preserve"> güldener gewünschter </w:t>
      </w:r>
      <w:proofErr w:type="spellStart"/>
      <w:r>
        <w:t>tröst</w:t>
      </w:r>
      <w:proofErr w:type="spellEnd"/>
      <w:r>
        <w:t xml:space="preserve">/ welchen </w:t>
      </w:r>
      <w:proofErr w:type="spellStart"/>
      <w:r>
        <w:t>eyn</w:t>
      </w:r>
      <w:proofErr w:type="spellEnd"/>
      <w:r>
        <w:t xml:space="preserve"> </w:t>
      </w:r>
      <w:proofErr w:type="spellStart"/>
      <w:r>
        <w:t>christ</w:t>
      </w:r>
      <w:proofErr w:type="spellEnd"/>
      <w:r>
        <w:t xml:space="preserve"> dem andern zu </w:t>
      </w:r>
      <w:proofErr w:type="spellStart"/>
      <w:r>
        <w:t>tröst</w:t>
      </w:r>
      <w:proofErr w:type="spellEnd"/>
      <w:r>
        <w:t xml:space="preserve"> </w:t>
      </w:r>
      <w:proofErr w:type="spellStart"/>
      <w:r>
        <w:t>sol</w:t>
      </w:r>
      <w:proofErr w:type="spellEnd"/>
      <w:r>
        <w:t xml:space="preserve"> </w:t>
      </w:r>
      <w:proofErr w:type="spellStart"/>
      <w:r>
        <w:t>verkundigen</w:t>
      </w:r>
      <w:proofErr w:type="spellEnd"/>
      <w:r>
        <w:t xml:space="preserve">. </w:t>
      </w:r>
    </w:p>
    <w:p w14:paraId="007049AD" w14:textId="77777777" w:rsidR="001F27E8" w:rsidRDefault="001F27E8" w:rsidP="001F27E8">
      <w:pPr>
        <w:pStyle w:val="StandardWeb"/>
      </w:pPr>
      <w:r>
        <w:t xml:space="preserve">Nun möcht </w:t>
      </w:r>
      <w:proofErr w:type="spellStart"/>
      <w:r>
        <w:t>eyner</w:t>
      </w:r>
      <w:proofErr w:type="spellEnd"/>
      <w:r>
        <w:t xml:space="preserve"> fragen/ welche die anderen werden vorkommen/ </w:t>
      </w:r>
      <w:proofErr w:type="spellStart"/>
      <w:r>
        <w:t>vnd</w:t>
      </w:r>
      <w:proofErr w:type="spellEnd"/>
      <w:r>
        <w:t xml:space="preserve"> wie die </w:t>
      </w:r>
      <w:proofErr w:type="spellStart"/>
      <w:r>
        <w:t>vfferstehung</w:t>
      </w:r>
      <w:proofErr w:type="spellEnd"/>
      <w:r>
        <w:t xml:space="preserve"> </w:t>
      </w:r>
      <w:proofErr w:type="spellStart"/>
      <w:r>
        <w:t>sol</w:t>
      </w:r>
      <w:proofErr w:type="spellEnd"/>
      <w:r>
        <w:t xml:space="preserve"> </w:t>
      </w:r>
      <w:proofErr w:type="spellStart"/>
      <w:r>
        <w:t>geschen</w:t>
      </w:r>
      <w:proofErr w:type="spellEnd"/>
      <w:r>
        <w:t xml:space="preserve">. Antwort Paulus in der </w:t>
      </w:r>
      <w:proofErr w:type="spellStart"/>
      <w:r>
        <w:t>genanter</w:t>
      </w:r>
      <w:proofErr w:type="spellEnd"/>
      <w:r>
        <w:t xml:space="preserve"> </w:t>
      </w:r>
      <w:proofErr w:type="spellStart"/>
      <w:r>
        <w:t>epistel</w:t>
      </w:r>
      <w:proofErr w:type="spellEnd"/>
      <w:r>
        <w:t xml:space="preserve"> am </w:t>
      </w:r>
      <w:proofErr w:type="spellStart"/>
      <w:r>
        <w:t>iiij</w:t>
      </w:r>
      <w:proofErr w:type="spellEnd"/>
      <w:r>
        <w:t xml:space="preserve">. </w:t>
      </w:r>
      <w:proofErr w:type="spellStart"/>
      <w:r>
        <w:t>Capittel</w:t>
      </w:r>
      <w:proofErr w:type="spellEnd"/>
      <w:r>
        <w:t xml:space="preserve"> </w:t>
      </w:r>
      <w:proofErr w:type="spellStart"/>
      <w:r>
        <w:t>vff</w:t>
      </w:r>
      <w:proofErr w:type="spellEnd"/>
      <w:r>
        <w:t xml:space="preserve"> </w:t>
      </w:r>
      <w:proofErr w:type="spellStart"/>
      <w:r>
        <w:t>diesse</w:t>
      </w:r>
      <w:proofErr w:type="spellEnd"/>
      <w:r>
        <w:t xml:space="preserve"> </w:t>
      </w:r>
      <w:proofErr w:type="spellStart"/>
      <w:r>
        <w:t>weyß</w:t>
      </w:r>
      <w:proofErr w:type="spellEnd"/>
      <w:r>
        <w:t xml:space="preserve">. Das sagen </w:t>
      </w:r>
      <w:proofErr w:type="spellStart"/>
      <w:r>
        <w:t>wyr</w:t>
      </w:r>
      <w:proofErr w:type="spellEnd"/>
      <w:r>
        <w:t xml:space="preserve"> euch als </w:t>
      </w:r>
      <w:proofErr w:type="spellStart"/>
      <w:r>
        <w:t>eyn</w:t>
      </w:r>
      <w:proofErr w:type="spellEnd"/>
      <w:r>
        <w:t xml:space="preserve"> </w:t>
      </w:r>
      <w:proofErr w:type="spellStart"/>
      <w:r>
        <w:t>wort</w:t>
      </w:r>
      <w:proofErr w:type="spellEnd"/>
      <w:r>
        <w:t xml:space="preserve"> des </w:t>
      </w:r>
      <w:proofErr w:type="spellStart"/>
      <w:r>
        <w:t>herren</w:t>
      </w:r>
      <w:proofErr w:type="spellEnd"/>
      <w:r>
        <w:t xml:space="preserve">/ das </w:t>
      </w:r>
      <w:proofErr w:type="spellStart"/>
      <w:r>
        <w:t>wyr</w:t>
      </w:r>
      <w:proofErr w:type="spellEnd"/>
      <w:r>
        <w:t xml:space="preserve"> die wir leben </w:t>
      </w:r>
      <w:proofErr w:type="spellStart"/>
      <w:r>
        <w:t>vnnd</w:t>
      </w:r>
      <w:proofErr w:type="spellEnd"/>
      <w:r>
        <w:t xml:space="preserve"> </w:t>
      </w:r>
      <w:proofErr w:type="spellStart"/>
      <w:r>
        <w:t>vberbliben</w:t>
      </w:r>
      <w:proofErr w:type="spellEnd"/>
      <w:r>
        <w:t xml:space="preserve"> in der </w:t>
      </w:r>
      <w:proofErr w:type="spellStart"/>
      <w:r>
        <w:t>zukunfft</w:t>
      </w:r>
      <w:proofErr w:type="spellEnd"/>
      <w:r>
        <w:t xml:space="preserve"> des </w:t>
      </w:r>
      <w:proofErr w:type="spellStart"/>
      <w:r>
        <w:t>herren</w:t>
      </w:r>
      <w:proofErr w:type="spellEnd"/>
      <w:r>
        <w:t xml:space="preserve">/ werden denen nicht </w:t>
      </w:r>
      <w:proofErr w:type="spellStart"/>
      <w:r>
        <w:t>workommen</w:t>
      </w:r>
      <w:proofErr w:type="spellEnd"/>
      <w:r>
        <w:t xml:space="preserve">/ die da </w:t>
      </w:r>
      <w:proofErr w:type="spellStart"/>
      <w:r>
        <w:t>schläffen</w:t>
      </w:r>
      <w:proofErr w:type="spellEnd"/>
      <w:r>
        <w:t xml:space="preserve">/ </w:t>
      </w:r>
      <w:proofErr w:type="spellStart"/>
      <w:r>
        <w:t>dan</w:t>
      </w:r>
      <w:proofErr w:type="spellEnd"/>
      <w:r>
        <w:t xml:space="preserve"> er </w:t>
      </w:r>
      <w:proofErr w:type="spellStart"/>
      <w:r>
        <w:t>selb</w:t>
      </w:r>
      <w:proofErr w:type="spellEnd"/>
      <w:r>
        <w:t xml:space="preserve"> der </w:t>
      </w:r>
      <w:proofErr w:type="spellStart"/>
      <w:r>
        <w:t>herr</w:t>
      </w:r>
      <w:proofErr w:type="spellEnd"/>
      <w:r>
        <w:t xml:space="preserve"> </w:t>
      </w:r>
      <w:proofErr w:type="spellStart"/>
      <w:r>
        <w:t>wyrt</w:t>
      </w:r>
      <w:proofErr w:type="spellEnd"/>
      <w:r>
        <w:t xml:space="preserve"> mit </w:t>
      </w:r>
      <w:proofErr w:type="spellStart"/>
      <w:r>
        <w:t>eynem</w:t>
      </w:r>
      <w:proofErr w:type="spellEnd"/>
      <w:r>
        <w:t xml:space="preserve"> </w:t>
      </w:r>
      <w:proofErr w:type="spellStart"/>
      <w:r>
        <w:t>feltgeschrey</w:t>
      </w:r>
      <w:proofErr w:type="spellEnd"/>
      <w:r>
        <w:t xml:space="preserve"> </w:t>
      </w:r>
      <w:proofErr w:type="spellStart"/>
      <w:r>
        <w:t>vnd</w:t>
      </w:r>
      <w:proofErr w:type="spellEnd"/>
      <w:r>
        <w:t xml:space="preserve"> </w:t>
      </w:r>
      <w:proofErr w:type="spellStart"/>
      <w:r>
        <w:t>stymme</w:t>
      </w:r>
      <w:proofErr w:type="spellEnd"/>
      <w:r>
        <w:t xml:space="preserve"> der </w:t>
      </w:r>
      <w:proofErr w:type="spellStart"/>
      <w:r>
        <w:t>bosaunen</w:t>
      </w:r>
      <w:proofErr w:type="spellEnd"/>
      <w:r>
        <w:t xml:space="preserve"> </w:t>
      </w:r>
      <w:proofErr w:type="spellStart"/>
      <w:r>
        <w:t>gottis</w:t>
      </w:r>
      <w:proofErr w:type="spellEnd"/>
      <w:r>
        <w:t xml:space="preserve"> </w:t>
      </w:r>
      <w:proofErr w:type="spellStart"/>
      <w:r>
        <w:t>hernyder</w:t>
      </w:r>
      <w:proofErr w:type="spellEnd"/>
      <w:r>
        <w:t xml:space="preserve"> </w:t>
      </w:r>
      <w:proofErr w:type="spellStart"/>
      <w:r>
        <w:t>kummenn</w:t>
      </w:r>
      <w:proofErr w:type="spellEnd"/>
      <w:r>
        <w:t xml:space="preserve"> vom </w:t>
      </w:r>
      <w:proofErr w:type="spellStart"/>
      <w:r>
        <w:t>hymel</w:t>
      </w:r>
      <w:proofErr w:type="spellEnd"/>
      <w:r>
        <w:t xml:space="preserve">/ </w:t>
      </w:r>
      <w:proofErr w:type="spellStart"/>
      <w:r>
        <w:t>vnnd</w:t>
      </w:r>
      <w:proofErr w:type="spellEnd"/>
      <w:r>
        <w:t xml:space="preserve"> die </w:t>
      </w:r>
      <w:proofErr w:type="spellStart"/>
      <w:r>
        <w:t>tödtenn</w:t>
      </w:r>
      <w:proofErr w:type="spellEnd"/>
      <w:r>
        <w:t xml:space="preserve"> in Christo/ werden </w:t>
      </w:r>
      <w:proofErr w:type="spellStart"/>
      <w:r>
        <w:t>aufferstehen</w:t>
      </w:r>
      <w:proofErr w:type="spellEnd"/>
      <w:r>
        <w:t xml:space="preserve"> zum ersten/ darnach </w:t>
      </w:r>
      <w:proofErr w:type="spellStart"/>
      <w:r>
        <w:t>wyr</w:t>
      </w:r>
      <w:proofErr w:type="spellEnd"/>
      <w:r>
        <w:t xml:space="preserve"> die </w:t>
      </w:r>
      <w:proofErr w:type="spellStart"/>
      <w:r>
        <w:t>wyr</w:t>
      </w:r>
      <w:proofErr w:type="spellEnd"/>
      <w:r>
        <w:t xml:space="preserve"> leben </w:t>
      </w:r>
      <w:proofErr w:type="spellStart"/>
      <w:r>
        <w:t>vnd</w:t>
      </w:r>
      <w:proofErr w:type="spellEnd"/>
      <w:r>
        <w:t xml:space="preserve"> </w:t>
      </w:r>
      <w:proofErr w:type="spellStart"/>
      <w:r>
        <w:t>vberbliben</w:t>
      </w:r>
      <w:proofErr w:type="spellEnd"/>
      <w:r>
        <w:t xml:space="preserve">/ werden zu </w:t>
      </w:r>
      <w:proofErr w:type="spellStart"/>
      <w:r>
        <w:t>gelisch</w:t>
      </w:r>
      <w:proofErr w:type="spellEnd"/>
      <w:r>
        <w:t xml:space="preserve"> mit den selbigen </w:t>
      </w:r>
      <w:proofErr w:type="spellStart"/>
      <w:r>
        <w:t>hingeruckt</w:t>
      </w:r>
      <w:proofErr w:type="spellEnd"/>
      <w:r>
        <w:t xml:space="preserve"> in den </w:t>
      </w:r>
      <w:proofErr w:type="spellStart"/>
      <w:r>
        <w:t>wolcken</w:t>
      </w:r>
      <w:proofErr w:type="spellEnd"/>
      <w:r>
        <w:t xml:space="preserve"> dem </w:t>
      </w:r>
      <w:proofErr w:type="spellStart"/>
      <w:r>
        <w:t>herren</w:t>
      </w:r>
      <w:proofErr w:type="spellEnd"/>
      <w:r>
        <w:t xml:space="preserve"> entgegen in der </w:t>
      </w:r>
      <w:proofErr w:type="spellStart"/>
      <w:r>
        <w:t>luft</w:t>
      </w:r>
      <w:proofErr w:type="spellEnd"/>
      <w:r>
        <w:t xml:space="preserve">/ </w:t>
      </w:r>
      <w:proofErr w:type="spellStart"/>
      <w:r>
        <w:t>vnd</w:t>
      </w:r>
      <w:proofErr w:type="spellEnd"/>
      <w:r>
        <w:t xml:space="preserve"> werden also bey dem </w:t>
      </w:r>
      <w:proofErr w:type="spellStart"/>
      <w:r>
        <w:t>herren</w:t>
      </w:r>
      <w:proofErr w:type="spellEnd"/>
      <w:r>
        <w:t xml:space="preserve"> seyn </w:t>
      </w:r>
      <w:proofErr w:type="spellStart"/>
      <w:r>
        <w:t>altzeyt</w:t>
      </w:r>
      <w:proofErr w:type="spellEnd"/>
      <w:r>
        <w:t xml:space="preserve">. So tröstet euch nun mit diesen worten </w:t>
      </w:r>
      <w:proofErr w:type="spellStart"/>
      <w:r>
        <w:t>vnder</w:t>
      </w:r>
      <w:proofErr w:type="spellEnd"/>
      <w:r>
        <w:t xml:space="preserve"> </w:t>
      </w:r>
      <w:proofErr w:type="spellStart"/>
      <w:r>
        <w:t>eynander</w:t>
      </w:r>
      <w:proofErr w:type="spellEnd"/>
      <w:r>
        <w:t xml:space="preserve">. </w:t>
      </w:r>
    </w:p>
    <w:p w14:paraId="6EC73488" w14:textId="77777777" w:rsidR="001F27E8" w:rsidRDefault="001F27E8" w:rsidP="001F27E8">
      <w:pPr>
        <w:pStyle w:val="StandardWeb"/>
      </w:pPr>
      <w:r>
        <w:t xml:space="preserve">Allhie </w:t>
      </w:r>
      <w:proofErr w:type="spellStart"/>
      <w:r>
        <w:t>sehenn</w:t>
      </w:r>
      <w:proofErr w:type="spellEnd"/>
      <w:r>
        <w:t xml:space="preserve"> </w:t>
      </w:r>
      <w:proofErr w:type="spellStart"/>
      <w:r>
        <w:t>wyr</w:t>
      </w:r>
      <w:proofErr w:type="spellEnd"/>
      <w:r>
        <w:t xml:space="preserve"> nun </w:t>
      </w:r>
      <w:proofErr w:type="spellStart"/>
      <w:r>
        <w:t>jnn</w:t>
      </w:r>
      <w:proofErr w:type="spellEnd"/>
      <w:r>
        <w:t xml:space="preserve"> welcher form/ maß </w:t>
      </w:r>
      <w:proofErr w:type="spellStart"/>
      <w:r>
        <w:t>vnnd</w:t>
      </w:r>
      <w:proofErr w:type="spellEnd"/>
      <w:r>
        <w:t xml:space="preserve"> </w:t>
      </w:r>
      <w:proofErr w:type="spellStart"/>
      <w:r>
        <w:t>weyß</w:t>
      </w:r>
      <w:proofErr w:type="spellEnd"/>
      <w:r>
        <w:t xml:space="preserve"> das </w:t>
      </w:r>
      <w:proofErr w:type="spellStart"/>
      <w:r>
        <w:t>auffwecken</w:t>
      </w:r>
      <w:proofErr w:type="spellEnd"/>
      <w:r>
        <w:t xml:space="preserve"> </w:t>
      </w:r>
      <w:proofErr w:type="spellStart"/>
      <w:r>
        <w:t>wyrt</w:t>
      </w:r>
      <w:proofErr w:type="spellEnd"/>
      <w:r>
        <w:t xml:space="preserve"> geschehen/ nemlich in </w:t>
      </w:r>
      <w:proofErr w:type="spellStart"/>
      <w:r>
        <w:t>eyner</w:t>
      </w:r>
      <w:proofErr w:type="spellEnd"/>
      <w:r>
        <w:t xml:space="preserve"> </w:t>
      </w:r>
      <w:proofErr w:type="spellStart"/>
      <w:r>
        <w:t>stymme</w:t>
      </w:r>
      <w:proofErr w:type="spellEnd"/>
      <w:r>
        <w:t xml:space="preserve">/ da durch </w:t>
      </w:r>
      <w:proofErr w:type="spellStart"/>
      <w:r>
        <w:t>wyrt</w:t>
      </w:r>
      <w:proofErr w:type="spellEnd"/>
      <w:r>
        <w:t xml:space="preserve"> </w:t>
      </w:r>
      <w:proofErr w:type="spellStart"/>
      <w:r>
        <w:t>got</w:t>
      </w:r>
      <w:proofErr w:type="spellEnd"/>
      <w:r>
        <w:t xml:space="preserve"> </w:t>
      </w:r>
      <w:proofErr w:type="spellStart"/>
      <w:r>
        <w:t>seynn</w:t>
      </w:r>
      <w:proofErr w:type="spellEnd"/>
      <w:r>
        <w:t xml:space="preserve"> </w:t>
      </w:r>
      <w:proofErr w:type="spellStart"/>
      <w:r>
        <w:t>almechtigkeyt</w:t>
      </w:r>
      <w:proofErr w:type="spellEnd"/>
      <w:r>
        <w:t xml:space="preserve">/ </w:t>
      </w:r>
      <w:proofErr w:type="spellStart"/>
      <w:r>
        <w:t>starck</w:t>
      </w:r>
      <w:proofErr w:type="spellEnd"/>
      <w:r>
        <w:t xml:space="preserve"> </w:t>
      </w:r>
      <w:proofErr w:type="spellStart"/>
      <w:r>
        <w:t>vnnd</w:t>
      </w:r>
      <w:proofErr w:type="spellEnd"/>
      <w:r>
        <w:t xml:space="preserve"> </w:t>
      </w:r>
      <w:proofErr w:type="spellStart"/>
      <w:r>
        <w:t>magt</w:t>
      </w:r>
      <w:proofErr w:type="spellEnd"/>
      <w:r>
        <w:t xml:space="preserve"> </w:t>
      </w:r>
      <w:proofErr w:type="spellStart"/>
      <w:r>
        <w:t>beweysen</w:t>
      </w:r>
      <w:proofErr w:type="spellEnd"/>
      <w:r>
        <w:t xml:space="preserve">/ das er der alt </w:t>
      </w:r>
      <w:proofErr w:type="spellStart"/>
      <w:r>
        <w:t>got</w:t>
      </w:r>
      <w:proofErr w:type="spellEnd"/>
      <w:r>
        <w:t xml:space="preserve"> ist/ welcher alle </w:t>
      </w:r>
      <w:proofErr w:type="spellStart"/>
      <w:r>
        <w:t>dyng</w:t>
      </w:r>
      <w:proofErr w:type="spellEnd"/>
      <w:r>
        <w:t xml:space="preserve"> in </w:t>
      </w:r>
      <w:proofErr w:type="spellStart"/>
      <w:r>
        <w:t>seynem</w:t>
      </w:r>
      <w:proofErr w:type="spellEnd"/>
      <w:r>
        <w:t xml:space="preserve"> </w:t>
      </w:r>
      <w:proofErr w:type="spellStart"/>
      <w:r>
        <w:t>wort</w:t>
      </w:r>
      <w:proofErr w:type="spellEnd"/>
      <w:r>
        <w:t xml:space="preserve"> </w:t>
      </w:r>
      <w:proofErr w:type="spellStart"/>
      <w:r>
        <w:t>wyrckt</w:t>
      </w:r>
      <w:proofErr w:type="spellEnd"/>
      <w:r>
        <w:t xml:space="preserve">. Also </w:t>
      </w:r>
      <w:proofErr w:type="spellStart"/>
      <w:r>
        <w:t>geschags</w:t>
      </w:r>
      <w:proofErr w:type="spellEnd"/>
      <w:r>
        <w:t xml:space="preserve"> </w:t>
      </w:r>
      <w:proofErr w:type="spellStart"/>
      <w:r>
        <w:t>aüch</w:t>
      </w:r>
      <w:proofErr w:type="spellEnd"/>
      <w:r>
        <w:t xml:space="preserve"> da </w:t>
      </w:r>
      <w:proofErr w:type="spellStart"/>
      <w:r>
        <w:t>got</w:t>
      </w:r>
      <w:proofErr w:type="spellEnd"/>
      <w:r>
        <w:t xml:space="preserve"> </w:t>
      </w:r>
      <w:proofErr w:type="spellStart"/>
      <w:r>
        <w:t>myt</w:t>
      </w:r>
      <w:proofErr w:type="spellEnd"/>
      <w:r>
        <w:t xml:space="preserve"> </w:t>
      </w:r>
      <w:proofErr w:type="spellStart"/>
      <w:r>
        <w:t>wenyg</w:t>
      </w:r>
      <w:proofErr w:type="spellEnd"/>
      <w:r>
        <w:t xml:space="preserve"> worten dem gestorben </w:t>
      </w:r>
      <w:proofErr w:type="spellStart"/>
      <w:r>
        <w:t>Lazarum</w:t>
      </w:r>
      <w:proofErr w:type="spellEnd"/>
      <w:r>
        <w:t xml:space="preserve"> </w:t>
      </w:r>
      <w:proofErr w:type="spellStart"/>
      <w:r>
        <w:t>ryeff</w:t>
      </w:r>
      <w:proofErr w:type="spellEnd"/>
      <w:r>
        <w:t xml:space="preserve">/ </w:t>
      </w:r>
      <w:proofErr w:type="spellStart"/>
      <w:r>
        <w:t>vnd</w:t>
      </w:r>
      <w:proofErr w:type="spellEnd"/>
      <w:r>
        <w:t xml:space="preserve"> er ist von </w:t>
      </w:r>
      <w:proofErr w:type="spellStart"/>
      <w:r>
        <w:t>stündt</w:t>
      </w:r>
      <w:proofErr w:type="spellEnd"/>
      <w:r>
        <w:t xml:space="preserve"> </w:t>
      </w:r>
      <w:proofErr w:type="spellStart"/>
      <w:r>
        <w:t>auffgestanden</w:t>
      </w:r>
      <w:proofErr w:type="spellEnd"/>
      <w:r>
        <w:t xml:space="preserve">. Joan. am vi. </w:t>
      </w:r>
      <w:proofErr w:type="spellStart"/>
      <w:r>
        <w:t>vnd</w:t>
      </w:r>
      <w:proofErr w:type="spellEnd"/>
      <w:r>
        <w:t xml:space="preserve"> der </w:t>
      </w:r>
      <w:proofErr w:type="spellStart"/>
      <w:r>
        <w:t>exempel</w:t>
      </w:r>
      <w:proofErr w:type="spellEnd"/>
      <w:r>
        <w:t xml:space="preserve"> </w:t>
      </w:r>
      <w:proofErr w:type="spellStart"/>
      <w:r>
        <w:t>seint</w:t>
      </w:r>
      <w:proofErr w:type="spellEnd"/>
      <w:r>
        <w:t xml:space="preserve"> </w:t>
      </w:r>
      <w:proofErr w:type="spellStart"/>
      <w:r>
        <w:t>vil</w:t>
      </w:r>
      <w:proofErr w:type="spellEnd"/>
      <w:r>
        <w:t xml:space="preserve">/ die </w:t>
      </w:r>
      <w:proofErr w:type="spellStart"/>
      <w:r>
        <w:t>vns</w:t>
      </w:r>
      <w:proofErr w:type="spellEnd"/>
      <w:r>
        <w:t xml:space="preserve"> solche sorg </w:t>
      </w:r>
      <w:proofErr w:type="spellStart"/>
      <w:r>
        <w:t>benemen</w:t>
      </w:r>
      <w:proofErr w:type="spellEnd"/>
      <w:r>
        <w:t xml:space="preserve"> mögen/ wie auch </w:t>
      </w:r>
      <w:proofErr w:type="spellStart"/>
      <w:r>
        <w:t>myt</w:t>
      </w:r>
      <w:proofErr w:type="spellEnd"/>
      <w:r>
        <w:t xml:space="preserve"> den todten </w:t>
      </w:r>
      <w:proofErr w:type="spellStart"/>
      <w:r>
        <w:t>beynen</w:t>
      </w:r>
      <w:proofErr w:type="spellEnd"/>
      <w:r>
        <w:t xml:space="preserve"> </w:t>
      </w:r>
      <w:proofErr w:type="spellStart"/>
      <w:r>
        <w:t>geschehenn</w:t>
      </w:r>
      <w:proofErr w:type="spellEnd"/>
      <w:r>
        <w:t xml:space="preserve"> ist/ da </w:t>
      </w:r>
      <w:proofErr w:type="spellStart"/>
      <w:r>
        <w:t>eyns</w:t>
      </w:r>
      <w:proofErr w:type="spellEnd"/>
      <w:r>
        <w:t xml:space="preserve"> zu dem anderen </w:t>
      </w:r>
      <w:proofErr w:type="spellStart"/>
      <w:r>
        <w:t>sych</w:t>
      </w:r>
      <w:proofErr w:type="spellEnd"/>
      <w:r>
        <w:t xml:space="preserve"> zufüget </w:t>
      </w:r>
      <w:proofErr w:type="spellStart"/>
      <w:r>
        <w:t>vnnd</w:t>
      </w:r>
      <w:proofErr w:type="spellEnd"/>
      <w:r>
        <w:t xml:space="preserve"> darnach </w:t>
      </w:r>
      <w:proofErr w:type="spellStart"/>
      <w:r>
        <w:t>myt</w:t>
      </w:r>
      <w:proofErr w:type="spellEnd"/>
      <w:r>
        <w:t xml:space="preserve"> </w:t>
      </w:r>
      <w:proofErr w:type="spellStart"/>
      <w:r>
        <w:t>aderen</w:t>
      </w:r>
      <w:proofErr w:type="spellEnd"/>
      <w:r>
        <w:t xml:space="preserve">/ </w:t>
      </w:r>
      <w:proofErr w:type="spellStart"/>
      <w:r>
        <w:t>fleysch</w:t>
      </w:r>
      <w:proofErr w:type="spellEnd"/>
      <w:r>
        <w:t xml:space="preserve">/ </w:t>
      </w:r>
      <w:proofErr w:type="spellStart"/>
      <w:r>
        <w:t>vnd</w:t>
      </w:r>
      <w:proofErr w:type="spellEnd"/>
      <w:r>
        <w:t xml:space="preserve"> haut ist </w:t>
      </w:r>
      <w:proofErr w:type="spellStart"/>
      <w:r>
        <w:t>bekleydt</w:t>
      </w:r>
      <w:proofErr w:type="spellEnd"/>
      <w:r>
        <w:t xml:space="preserve"> worden. </w:t>
      </w:r>
      <w:proofErr w:type="spellStart"/>
      <w:r>
        <w:t>Ezechielis</w:t>
      </w:r>
      <w:proofErr w:type="spellEnd"/>
      <w:r>
        <w:t xml:space="preserve"> im </w:t>
      </w:r>
      <w:proofErr w:type="spellStart"/>
      <w:r>
        <w:t>xxxvij</w:t>
      </w:r>
      <w:proofErr w:type="spellEnd"/>
      <w:r>
        <w:t xml:space="preserve">. </w:t>
      </w:r>
      <w:proofErr w:type="spellStart"/>
      <w:r>
        <w:t>Capittell</w:t>
      </w:r>
      <w:proofErr w:type="spellEnd"/>
      <w:r>
        <w:t xml:space="preserve">. Dan </w:t>
      </w:r>
      <w:proofErr w:type="spellStart"/>
      <w:r>
        <w:t>gott</w:t>
      </w:r>
      <w:proofErr w:type="spellEnd"/>
      <w:r>
        <w:t xml:space="preserve"> </w:t>
      </w:r>
      <w:proofErr w:type="spellStart"/>
      <w:r>
        <w:t>yst</w:t>
      </w:r>
      <w:proofErr w:type="spellEnd"/>
      <w:r>
        <w:t xml:space="preserve"> nicht </w:t>
      </w:r>
      <w:proofErr w:type="spellStart"/>
      <w:r>
        <w:t>vnmüglich</w:t>
      </w:r>
      <w:proofErr w:type="spellEnd"/>
      <w:r>
        <w:t xml:space="preserve">/ </w:t>
      </w:r>
      <w:proofErr w:type="spellStart"/>
      <w:r>
        <w:t>vnd</w:t>
      </w:r>
      <w:proofErr w:type="spellEnd"/>
      <w:r>
        <w:t xml:space="preserve"> </w:t>
      </w:r>
      <w:proofErr w:type="spellStart"/>
      <w:r>
        <w:t>dyß</w:t>
      </w:r>
      <w:proofErr w:type="spellEnd"/>
      <w:r>
        <w:t xml:space="preserve"> </w:t>
      </w:r>
      <w:proofErr w:type="spellStart"/>
      <w:r>
        <w:t>sall</w:t>
      </w:r>
      <w:proofErr w:type="spellEnd"/>
      <w:r>
        <w:t xml:space="preserve"> alles geschehen </w:t>
      </w:r>
      <w:proofErr w:type="spellStart"/>
      <w:r>
        <w:t>jm</w:t>
      </w:r>
      <w:proofErr w:type="spellEnd"/>
      <w:r>
        <w:t xml:space="preserve"> </w:t>
      </w:r>
      <w:proofErr w:type="spellStart"/>
      <w:r>
        <w:t>augenblick</w:t>
      </w:r>
      <w:proofErr w:type="spellEnd"/>
      <w:r>
        <w:t xml:space="preserve"> </w:t>
      </w:r>
      <w:proofErr w:type="spellStart"/>
      <w:r>
        <w:t>vnnd</w:t>
      </w:r>
      <w:proofErr w:type="spellEnd"/>
      <w:r>
        <w:t xml:space="preserve"> </w:t>
      </w:r>
      <w:proofErr w:type="spellStart"/>
      <w:r>
        <w:t>jm</w:t>
      </w:r>
      <w:proofErr w:type="spellEnd"/>
      <w:r>
        <w:t xml:space="preserve"> </w:t>
      </w:r>
      <w:proofErr w:type="spellStart"/>
      <w:r>
        <w:t>gesang</w:t>
      </w:r>
      <w:proofErr w:type="spellEnd"/>
      <w:r>
        <w:t xml:space="preserve"> </w:t>
      </w:r>
      <w:proofErr w:type="spellStart"/>
      <w:r>
        <w:t>eyner</w:t>
      </w:r>
      <w:proofErr w:type="spellEnd"/>
      <w:r>
        <w:t xml:space="preserve"> </w:t>
      </w:r>
      <w:proofErr w:type="spellStart"/>
      <w:r>
        <w:t>besaunen</w:t>
      </w:r>
      <w:proofErr w:type="spellEnd"/>
      <w:r>
        <w:t xml:space="preserve">/ </w:t>
      </w:r>
      <w:proofErr w:type="spellStart"/>
      <w:r>
        <w:t>vnd</w:t>
      </w:r>
      <w:proofErr w:type="spellEnd"/>
      <w:r>
        <w:t xml:space="preserve"> werden </w:t>
      </w:r>
      <w:proofErr w:type="spellStart"/>
      <w:r>
        <w:t>vnsterblych</w:t>
      </w:r>
      <w:proofErr w:type="spellEnd"/>
      <w:r>
        <w:t xml:space="preserve"> </w:t>
      </w:r>
      <w:proofErr w:type="spellStart"/>
      <w:r>
        <w:t>aüffstehen</w:t>
      </w:r>
      <w:proofErr w:type="spellEnd"/>
      <w:r>
        <w:t xml:space="preserve">/ da auch </w:t>
      </w:r>
      <w:proofErr w:type="spellStart"/>
      <w:r>
        <w:t>diesser</w:t>
      </w:r>
      <w:proofErr w:type="spellEnd"/>
      <w:r>
        <w:t xml:space="preserve"> </w:t>
      </w:r>
      <w:proofErr w:type="spellStart"/>
      <w:r>
        <w:t>sterblycher</w:t>
      </w:r>
      <w:proofErr w:type="spellEnd"/>
      <w:r>
        <w:t xml:space="preserve"> leib </w:t>
      </w:r>
      <w:proofErr w:type="spellStart"/>
      <w:r>
        <w:t>moyß</w:t>
      </w:r>
      <w:proofErr w:type="spellEnd"/>
      <w:r>
        <w:t xml:space="preserve"> </w:t>
      </w:r>
      <w:proofErr w:type="spellStart"/>
      <w:r>
        <w:t>sych</w:t>
      </w:r>
      <w:proofErr w:type="spellEnd"/>
      <w:r>
        <w:t xml:space="preserve"> </w:t>
      </w:r>
      <w:proofErr w:type="spellStart"/>
      <w:r>
        <w:t>verwandlen</w:t>
      </w:r>
      <w:proofErr w:type="spellEnd"/>
      <w:r>
        <w:t xml:space="preserve"> </w:t>
      </w:r>
      <w:proofErr w:type="spellStart"/>
      <w:r>
        <w:t>vnd</w:t>
      </w:r>
      <w:proofErr w:type="spellEnd"/>
      <w:r>
        <w:t xml:space="preserve"> </w:t>
      </w:r>
      <w:proofErr w:type="spellStart"/>
      <w:r>
        <w:t>zychen</w:t>
      </w:r>
      <w:proofErr w:type="spellEnd"/>
      <w:r>
        <w:t xml:space="preserve"> in die </w:t>
      </w:r>
      <w:proofErr w:type="spellStart"/>
      <w:r>
        <w:t>vnsterblicheit</w:t>
      </w:r>
      <w:proofErr w:type="spellEnd"/>
      <w:r>
        <w:t xml:space="preserve"> </w:t>
      </w:r>
      <w:proofErr w:type="spellStart"/>
      <w:r>
        <w:t>vnd</w:t>
      </w:r>
      <w:proofErr w:type="spellEnd"/>
      <w:r>
        <w:t xml:space="preserve"> als </w:t>
      </w:r>
      <w:proofErr w:type="spellStart"/>
      <w:r>
        <w:t>dan</w:t>
      </w:r>
      <w:proofErr w:type="spellEnd"/>
      <w:r>
        <w:t xml:space="preserve"> werden die </w:t>
      </w:r>
      <w:proofErr w:type="spellStart"/>
      <w:r>
        <w:t>stachelen</w:t>
      </w:r>
      <w:proofErr w:type="spellEnd"/>
      <w:r>
        <w:t xml:space="preserve"> des </w:t>
      </w:r>
      <w:proofErr w:type="spellStart"/>
      <w:r>
        <w:t>tods</w:t>
      </w:r>
      <w:proofErr w:type="spellEnd"/>
      <w:r>
        <w:t xml:space="preserve"> zu </w:t>
      </w:r>
      <w:proofErr w:type="spellStart"/>
      <w:r>
        <w:t>grund</w:t>
      </w:r>
      <w:proofErr w:type="spellEnd"/>
      <w:r>
        <w:t xml:space="preserve"> </w:t>
      </w:r>
      <w:proofErr w:type="spellStart"/>
      <w:r>
        <w:t>vnd</w:t>
      </w:r>
      <w:proofErr w:type="spellEnd"/>
      <w:r>
        <w:t xml:space="preserve"> </w:t>
      </w:r>
      <w:proofErr w:type="spellStart"/>
      <w:r>
        <w:t>boden</w:t>
      </w:r>
      <w:proofErr w:type="spellEnd"/>
      <w:r>
        <w:t xml:space="preserve"> </w:t>
      </w:r>
      <w:proofErr w:type="spellStart"/>
      <w:r>
        <w:t>verschwynden</w:t>
      </w:r>
      <w:proofErr w:type="spellEnd"/>
      <w:r>
        <w:t xml:space="preserve">. in der ersten zu den </w:t>
      </w:r>
      <w:proofErr w:type="spellStart"/>
      <w:r>
        <w:t>Corint</w:t>
      </w:r>
      <w:proofErr w:type="spellEnd"/>
      <w:r>
        <w:t xml:space="preserve"> am xv. ca. </w:t>
      </w:r>
    </w:p>
    <w:p w14:paraId="6B373892" w14:textId="77777777" w:rsidR="001F27E8" w:rsidRDefault="001F27E8" w:rsidP="001F27E8">
      <w:pPr>
        <w:pStyle w:val="StandardWeb"/>
      </w:pPr>
      <w:proofErr w:type="spellStart"/>
      <w:r>
        <w:t>Auß</w:t>
      </w:r>
      <w:proofErr w:type="spellEnd"/>
      <w:r>
        <w:t xml:space="preserve"> </w:t>
      </w:r>
      <w:proofErr w:type="spellStart"/>
      <w:r>
        <w:t>disem</w:t>
      </w:r>
      <w:proofErr w:type="spellEnd"/>
      <w:r>
        <w:t xml:space="preserve"> allen/ </w:t>
      </w:r>
      <w:proofErr w:type="spellStart"/>
      <w:r>
        <w:t>kunnen</w:t>
      </w:r>
      <w:proofErr w:type="spellEnd"/>
      <w:r>
        <w:t xml:space="preserve"> </w:t>
      </w:r>
      <w:proofErr w:type="spellStart"/>
      <w:r>
        <w:t>wyr</w:t>
      </w:r>
      <w:proofErr w:type="spellEnd"/>
      <w:r>
        <w:t xml:space="preserve"> nun </w:t>
      </w:r>
      <w:proofErr w:type="spellStart"/>
      <w:r>
        <w:t>wol</w:t>
      </w:r>
      <w:proofErr w:type="spellEnd"/>
      <w:r>
        <w:t xml:space="preserve"> verstehen/ wie </w:t>
      </w:r>
      <w:proofErr w:type="spellStart"/>
      <w:r>
        <w:t>vnuerstentlich</w:t>
      </w:r>
      <w:proofErr w:type="spellEnd"/>
      <w:r>
        <w:t xml:space="preserve"> </w:t>
      </w:r>
      <w:proofErr w:type="spellStart"/>
      <w:r>
        <w:t>vnsere</w:t>
      </w:r>
      <w:proofErr w:type="spellEnd"/>
      <w:r>
        <w:t xml:space="preserve"> </w:t>
      </w:r>
      <w:proofErr w:type="spellStart"/>
      <w:r>
        <w:t>priester</w:t>
      </w:r>
      <w:proofErr w:type="spellEnd"/>
      <w:r>
        <w:t xml:space="preserve"> </w:t>
      </w:r>
      <w:proofErr w:type="spellStart"/>
      <w:r>
        <w:t>vns</w:t>
      </w:r>
      <w:proofErr w:type="spellEnd"/>
      <w:r>
        <w:t xml:space="preserve"> </w:t>
      </w:r>
      <w:proofErr w:type="spellStart"/>
      <w:r>
        <w:t>verkundigen</w:t>
      </w:r>
      <w:proofErr w:type="spellEnd"/>
      <w:r>
        <w:t xml:space="preserve">/ wir sollen betrübt seyn </w:t>
      </w:r>
      <w:proofErr w:type="spellStart"/>
      <w:r>
        <w:t>vmb</w:t>
      </w:r>
      <w:proofErr w:type="spellEnd"/>
      <w:r>
        <w:t xml:space="preserve"> der gestorben wegen/ </w:t>
      </w:r>
      <w:proofErr w:type="spellStart"/>
      <w:r>
        <w:t>vnnd</w:t>
      </w:r>
      <w:proofErr w:type="spellEnd"/>
      <w:r>
        <w:t xml:space="preserve"> Paulus </w:t>
      </w:r>
      <w:proofErr w:type="spellStart"/>
      <w:r>
        <w:t>wil</w:t>
      </w:r>
      <w:proofErr w:type="spellEnd"/>
      <w:r>
        <w:t xml:space="preserve"> </w:t>
      </w:r>
      <w:proofErr w:type="spellStart"/>
      <w:r>
        <w:t>dz</w:t>
      </w:r>
      <w:proofErr w:type="spellEnd"/>
      <w:r>
        <w:t xml:space="preserve"> wir nicht betrübt seyn/ </w:t>
      </w:r>
      <w:proofErr w:type="spellStart"/>
      <w:r>
        <w:t>wan</w:t>
      </w:r>
      <w:proofErr w:type="spellEnd"/>
      <w:r>
        <w:t xml:space="preserve"> die in Christo verstorben seyn oder </w:t>
      </w:r>
      <w:proofErr w:type="spellStart"/>
      <w:r>
        <w:t>entschläffen</w:t>
      </w:r>
      <w:proofErr w:type="spellEnd"/>
      <w:r>
        <w:t xml:space="preserve">/ die werden in den </w:t>
      </w:r>
      <w:proofErr w:type="spellStart"/>
      <w:r>
        <w:t>schöß</w:t>
      </w:r>
      <w:proofErr w:type="spellEnd"/>
      <w:r>
        <w:t xml:space="preserve"> </w:t>
      </w:r>
      <w:proofErr w:type="spellStart"/>
      <w:r>
        <w:t>Abrahe</w:t>
      </w:r>
      <w:proofErr w:type="spellEnd"/>
      <w:r>
        <w:t xml:space="preserve"> </w:t>
      </w:r>
      <w:proofErr w:type="spellStart"/>
      <w:r>
        <w:t>zuruwe</w:t>
      </w:r>
      <w:proofErr w:type="spellEnd"/>
      <w:r>
        <w:t xml:space="preserve"> </w:t>
      </w:r>
      <w:proofErr w:type="spellStart"/>
      <w:r>
        <w:t>genomen</w:t>
      </w:r>
      <w:proofErr w:type="spellEnd"/>
      <w:r>
        <w:t xml:space="preserve">. Dan </w:t>
      </w:r>
      <w:proofErr w:type="spellStart"/>
      <w:r>
        <w:t>got</w:t>
      </w:r>
      <w:proofErr w:type="spellEnd"/>
      <w:r>
        <w:t xml:space="preserve"> ist </w:t>
      </w:r>
      <w:proofErr w:type="spellStart"/>
      <w:r>
        <w:t>nit</w:t>
      </w:r>
      <w:proofErr w:type="spellEnd"/>
      <w:r>
        <w:t xml:space="preserve"> </w:t>
      </w:r>
      <w:proofErr w:type="spellStart"/>
      <w:r>
        <w:t>eyn</w:t>
      </w:r>
      <w:proofErr w:type="spellEnd"/>
      <w:r>
        <w:t xml:space="preserve"> </w:t>
      </w:r>
      <w:proofErr w:type="spellStart"/>
      <w:r>
        <w:t>got</w:t>
      </w:r>
      <w:proofErr w:type="spellEnd"/>
      <w:r>
        <w:t xml:space="preserve"> der verstorben </w:t>
      </w:r>
      <w:proofErr w:type="spellStart"/>
      <w:r>
        <w:t>sunder</w:t>
      </w:r>
      <w:proofErr w:type="spellEnd"/>
      <w:r>
        <w:t xml:space="preserve"> der </w:t>
      </w:r>
      <w:proofErr w:type="spellStart"/>
      <w:r>
        <w:t>lebendigenn</w:t>
      </w:r>
      <w:proofErr w:type="spellEnd"/>
      <w:r>
        <w:t xml:space="preserve">/ </w:t>
      </w:r>
      <w:proofErr w:type="spellStart"/>
      <w:r>
        <w:t>warumb</w:t>
      </w:r>
      <w:proofErr w:type="spellEnd"/>
      <w:r>
        <w:t xml:space="preserve"> wollen </w:t>
      </w:r>
      <w:proofErr w:type="spellStart"/>
      <w:r>
        <w:t>wyr</w:t>
      </w:r>
      <w:proofErr w:type="spellEnd"/>
      <w:r>
        <w:t xml:space="preserve"> </w:t>
      </w:r>
      <w:proofErr w:type="spellStart"/>
      <w:r>
        <w:t>sye</w:t>
      </w:r>
      <w:proofErr w:type="spellEnd"/>
      <w:r>
        <w:t xml:space="preserve"> </w:t>
      </w:r>
      <w:proofErr w:type="spellStart"/>
      <w:r>
        <w:t>dan</w:t>
      </w:r>
      <w:proofErr w:type="spellEnd"/>
      <w:r>
        <w:t xml:space="preserve"> </w:t>
      </w:r>
      <w:proofErr w:type="spellStart"/>
      <w:r>
        <w:t>myt</w:t>
      </w:r>
      <w:proofErr w:type="spellEnd"/>
      <w:r>
        <w:t xml:space="preserve"> </w:t>
      </w:r>
      <w:proofErr w:type="spellStart"/>
      <w:r>
        <w:t>vigilien</w:t>
      </w:r>
      <w:proofErr w:type="spellEnd"/>
      <w:r>
        <w:t xml:space="preserve">/ </w:t>
      </w:r>
      <w:proofErr w:type="spellStart"/>
      <w:r>
        <w:t>opferen</w:t>
      </w:r>
      <w:proofErr w:type="spellEnd"/>
      <w:r>
        <w:t xml:space="preserve">/ </w:t>
      </w:r>
      <w:proofErr w:type="spellStart"/>
      <w:r>
        <w:t>mänstunden</w:t>
      </w:r>
      <w:proofErr w:type="spellEnd"/>
      <w:r>
        <w:t xml:space="preserve"> messen etc. darauß </w:t>
      </w:r>
      <w:proofErr w:type="spellStart"/>
      <w:r>
        <w:t>brengen</w:t>
      </w:r>
      <w:proofErr w:type="spellEnd"/>
      <w:r>
        <w:t xml:space="preserve">/ </w:t>
      </w:r>
      <w:proofErr w:type="spellStart"/>
      <w:r>
        <w:t>Vnd</w:t>
      </w:r>
      <w:proofErr w:type="spellEnd"/>
      <w:r>
        <w:t xml:space="preserve"> ist den </w:t>
      </w:r>
      <w:proofErr w:type="spellStart"/>
      <w:r>
        <w:t>selen</w:t>
      </w:r>
      <w:proofErr w:type="spellEnd"/>
      <w:r>
        <w:t xml:space="preserve"> </w:t>
      </w:r>
      <w:proofErr w:type="spellStart"/>
      <w:r>
        <w:t>eyn</w:t>
      </w:r>
      <w:proofErr w:type="spellEnd"/>
      <w:r>
        <w:t xml:space="preserve"> grosser </w:t>
      </w:r>
      <w:proofErr w:type="spellStart"/>
      <w:r>
        <w:t>abbruch</w:t>
      </w:r>
      <w:proofErr w:type="spellEnd"/>
      <w:r>
        <w:t xml:space="preserve">/ </w:t>
      </w:r>
      <w:proofErr w:type="spellStart"/>
      <w:r>
        <w:t>vnd</w:t>
      </w:r>
      <w:proofErr w:type="spellEnd"/>
      <w:r>
        <w:t xml:space="preserve"> wünschen </w:t>
      </w:r>
      <w:proofErr w:type="spellStart"/>
      <w:r>
        <w:t>vns</w:t>
      </w:r>
      <w:proofErr w:type="spellEnd"/>
      <w:r>
        <w:t xml:space="preserve"> </w:t>
      </w:r>
      <w:proofErr w:type="spellStart"/>
      <w:r>
        <w:t>vnd</w:t>
      </w:r>
      <w:proofErr w:type="spellEnd"/>
      <w:r>
        <w:t xml:space="preserve"> betten </w:t>
      </w:r>
      <w:proofErr w:type="spellStart"/>
      <w:r>
        <w:t>got</w:t>
      </w:r>
      <w:proofErr w:type="spellEnd"/>
      <w:r>
        <w:t xml:space="preserve"> </w:t>
      </w:r>
      <w:proofErr w:type="spellStart"/>
      <w:r>
        <w:t>fur</w:t>
      </w:r>
      <w:proofErr w:type="spellEnd"/>
      <w:r>
        <w:t xml:space="preserve"> </w:t>
      </w:r>
      <w:proofErr w:type="spellStart"/>
      <w:r>
        <w:t>vns</w:t>
      </w:r>
      <w:proofErr w:type="spellEnd"/>
      <w:r>
        <w:t xml:space="preserve">/ das </w:t>
      </w:r>
      <w:proofErr w:type="spellStart"/>
      <w:r>
        <w:t>wyr</w:t>
      </w:r>
      <w:proofErr w:type="spellEnd"/>
      <w:r>
        <w:t xml:space="preserve"> zu </w:t>
      </w:r>
      <w:proofErr w:type="spellStart"/>
      <w:r>
        <w:t>jnen</w:t>
      </w:r>
      <w:proofErr w:type="spellEnd"/>
      <w:r>
        <w:t xml:space="preserve"> </w:t>
      </w:r>
      <w:proofErr w:type="spellStart"/>
      <w:r>
        <w:t>kömen</w:t>
      </w:r>
      <w:proofErr w:type="spellEnd"/>
      <w:r>
        <w:t xml:space="preserve"> </w:t>
      </w:r>
      <w:proofErr w:type="spellStart"/>
      <w:r>
        <w:t>vnd</w:t>
      </w:r>
      <w:proofErr w:type="spellEnd"/>
      <w:r>
        <w:t xml:space="preserve"> in rechter </w:t>
      </w:r>
      <w:proofErr w:type="spellStart"/>
      <w:r>
        <w:t>senlicher</w:t>
      </w:r>
      <w:proofErr w:type="spellEnd"/>
      <w:r>
        <w:t xml:space="preserve"> lieb </w:t>
      </w:r>
      <w:proofErr w:type="spellStart"/>
      <w:r>
        <w:t>vnd</w:t>
      </w:r>
      <w:proofErr w:type="spellEnd"/>
      <w:r>
        <w:t xml:space="preserve"> </w:t>
      </w:r>
      <w:proofErr w:type="spellStart"/>
      <w:r>
        <w:t>begerung</w:t>
      </w:r>
      <w:proofErr w:type="spellEnd"/>
      <w:r>
        <w:t xml:space="preserve"> noch </w:t>
      </w:r>
      <w:proofErr w:type="spellStart"/>
      <w:r>
        <w:t>got</w:t>
      </w:r>
      <w:proofErr w:type="spellEnd"/>
      <w:r>
        <w:t xml:space="preserve"> </w:t>
      </w:r>
      <w:proofErr w:type="spellStart"/>
      <w:r>
        <w:t>rüweten</w:t>
      </w:r>
      <w:proofErr w:type="spellEnd"/>
      <w:r>
        <w:t xml:space="preserve">/ </w:t>
      </w:r>
      <w:proofErr w:type="spellStart"/>
      <w:r>
        <w:t>vnd</w:t>
      </w:r>
      <w:proofErr w:type="spellEnd"/>
      <w:r>
        <w:t xml:space="preserve"> </w:t>
      </w:r>
      <w:proofErr w:type="spellStart"/>
      <w:r>
        <w:t>sye</w:t>
      </w:r>
      <w:proofErr w:type="spellEnd"/>
      <w:r>
        <w:t xml:space="preserve"> </w:t>
      </w:r>
      <w:proofErr w:type="spellStart"/>
      <w:r>
        <w:t>begeren</w:t>
      </w:r>
      <w:proofErr w:type="spellEnd"/>
      <w:r>
        <w:t xml:space="preserve"> das </w:t>
      </w:r>
      <w:proofErr w:type="spellStart"/>
      <w:r>
        <w:t>yr</w:t>
      </w:r>
      <w:proofErr w:type="spellEnd"/>
      <w:r>
        <w:t xml:space="preserve"> stand </w:t>
      </w:r>
      <w:proofErr w:type="spellStart"/>
      <w:r>
        <w:t>vnnd</w:t>
      </w:r>
      <w:proofErr w:type="spellEnd"/>
      <w:r>
        <w:t xml:space="preserve"> wesen von tag zu tag </w:t>
      </w:r>
      <w:proofErr w:type="spellStart"/>
      <w:r>
        <w:t>meher</w:t>
      </w:r>
      <w:proofErr w:type="spellEnd"/>
      <w:r>
        <w:t xml:space="preserve"> </w:t>
      </w:r>
      <w:proofErr w:type="spellStart"/>
      <w:r>
        <w:t>vnd</w:t>
      </w:r>
      <w:proofErr w:type="spellEnd"/>
      <w:r>
        <w:t xml:space="preserve"> hitziger </w:t>
      </w:r>
      <w:proofErr w:type="spellStart"/>
      <w:r>
        <w:t>werd</w:t>
      </w:r>
      <w:proofErr w:type="spellEnd"/>
      <w:r>
        <w:t xml:space="preserve">/ so lang </w:t>
      </w:r>
      <w:proofErr w:type="spellStart"/>
      <w:r>
        <w:t>byß</w:t>
      </w:r>
      <w:proofErr w:type="spellEnd"/>
      <w:r>
        <w:t xml:space="preserve"> </w:t>
      </w:r>
      <w:proofErr w:type="spellStart"/>
      <w:r>
        <w:t>sye</w:t>
      </w:r>
      <w:proofErr w:type="spellEnd"/>
      <w:r>
        <w:t xml:space="preserve"> </w:t>
      </w:r>
      <w:proofErr w:type="spellStart"/>
      <w:r>
        <w:t>gereyniget</w:t>
      </w:r>
      <w:proofErr w:type="spellEnd"/>
      <w:r>
        <w:t xml:space="preserve"> werden. Ey wie </w:t>
      </w:r>
      <w:proofErr w:type="spellStart"/>
      <w:r>
        <w:t>eyn</w:t>
      </w:r>
      <w:proofErr w:type="spellEnd"/>
      <w:r>
        <w:t xml:space="preserve"> </w:t>
      </w:r>
      <w:proofErr w:type="spellStart"/>
      <w:r>
        <w:t>freündt</w:t>
      </w:r>
      <w:proofErr w:type="spellEnd"/>
      <w:r>
        <w:t xml:space="preserve"> </w:t>
      </w:r>
      <w:proofErr w:type="spellStart"/>
      <w:r>
        <w:t>were</w:t>
      </w:r>
      <w:proofErr w:type="spellEnd"/>
      <w:r>
        <w:t xml:space="preserve"> das gewesen/ der </w:t>
      </w:r>
      <w:proofErr w:type="spellStart"/>
      <w:r>
        <w:t>Lazarum</w:t>
      </w:r>
      <w:proofErr w:type="spellEnd"/>
      <w:r>
        <w:t xml:space="preserve"> </w:t>
      </w:r>
      <w:proofErr w:type="spellStart"/>
      <w:r>
        <w:t>auß</w:t>
      </w:r>
      <w:proofErr w:type="spellEnd"/>
      <w:r>
        <w:t xml:space="preserve"> dem schoß </w:t>
      </w:r>
      <w:proofErr w:type="spellStart"/>
      <w:r>
        <w:t>Abrahe</w:t>
      </w:r>
      <w:proofErr w:type="spellEnd"/>
      <w:r>
        <w:t xml:space="preserve"> </w:t>
      </w:r>
      <w:proofErr w:type="spellStart"/>
      <w:r>
        <w:t>het</w:t>
      </w:r>
      <w:proofErr w:type="spellEnd"/>
      <w:r>
        <w:t xml:space="preserve"> wöllen erlösen/ darinnen alle </w:t>
      </w:r>
      <w:proofErr w:type="spellStart"/>
      <w:r>
        <w:t>menschen</w:t>
      </w:r>
      <w:proofErr w:type="spellEnd"/>
      <w:r>
        <w:t xml:space="preserve"> </w:t>
      </w:r>
      <w:proofErr w:type="spellStart"/>
      <w:r>
        <w:t>eylen</w:t>
      </w:r>
      <w:proofErr w:type="spellEnd"/>
      <w:r>
        <w:t xml:space="preserve"> </w:t>
      </w:r>
      <w:proofErr w:type="spellStart"/>
      <w:r>
        <w:t>vnd</w:t>
      </w:r>
      <w:proofErr w:type="spellEnd"/>
      <w:r>
        <w:t xml:space="preserve"> </w:t>
      </w:r>
      <w:proofErr w:type="spellStart"/>
      <w:r>
        <w:t>begeren</w:t>
      </w:r>
      <w:proofErr w:type="spellEnd"/>
      <w:r>
        <w:t xml:space="preserve"> sollen. Mit diesen worten sollen </w:t>
      </w:r>
      <w:proofErr w:type="spellStart"/>
      <w:r>
        <w:t>alleyn</w:t>
      </w:r>
      <w:proofErr w:type="spellEnd"/>
      <w:r>
        <w:t xml:space="preserve"> </w:t>
      </w:r>
      <w:proofErr w:type="spellStart"/>
      <w:r>
        <w:t>gemeynt</w:t>
      </w:r>
      <w:proofErr w:type="spellEnd"/>
      <w:r>
        <w:t xml:space="preserve"> werden die </w:t>
      </w:r>
      <w:proofErr w:type="spellStart"/>
      <w:r>
        <w:t>selen</w:t>
      </w:r>
      <w:proofErr w:type="spellEnd"/>
      <w:r>
        <w:t xml:space="preserve"> in Christo </w:t>
      </w:r>
      <w:proofErr w:type="spellStart"/>
      <w:r>
        <w:t>verscheyden</w:t>
      </w:r>
      <w:proofErr w:type="spellEnd"/>
      <w:r>
        <w:t xml:space="preserve"> </w:t>
      </w:r>
      <w:proofErr w:type="spellStart"/>
      <w:r>
        <w:t>vnd</w:t>
      </w:r>
      <w:proofErr w:type="spellEnd"/>
      <w:r>
        <w:t xml:space="preserve"> nicht </w:t>
      </w:r>
      <w:proofErr w:type="spellStart"/>
      <w:r>
        <w:t>dye</w:t>
      </w:r>
      <w:proofErr w:type="spellEnd"/>
      <w:r>
        <w:t xml:space="preserve"> </w:t>
      </w:r>
      <w:proofErr w:type="spellStart"/>
      <w:r>
        <w:t>verdampten</w:t>
      </w:r>
      <w:proofErr w:type="spellEnd"/>
      <w:r>
        <w:t xml:space="preserve">/ </w:t>
      </w:r>
      <w:proofErr w:type="spellStart"/>
      <w:r>
        <w:t>want</w:t>
      </w:r>
      <w:proofErr w:type="spellEnd"/>
      <w:r>
        <w:t xml:space="preserve"> in der hellen ist kein </w:t>
      </w:r>
      <w:proofErr w:type="spellStart"/>
      <w:r>
        <w:t>erlösung</w:t>
      </w:r>
      <w:proofErr w:type="spellEnd"/>
      <w:r>
        <w:t xml:space="preserve">. </w:t>
      </w:r>
    </w:p>
    <w:p w14:paraId="40822576" w14:textId="77777777" w:rsidR="001F27E8" w:rsidRDefault="001F27E8" w:rsidP="001F27E8">
      <w:pPr>
        <w:pStyle w:val="StandardWeb"/>
      </w:pPr>
      <w:r>
        <w:t xml:space="preserve">Wir </w:t>
      </w:r>
      <w:proofErr w:type="spellStart"/>
      <w:r>
        <w:t>solten</w:t>
      </w:r>
      <w:proofErr w:type="spellEnd"/>
      <w:r>
        <w:t xml:space="preserve"> nichts anders betten von </w:t>
      </w:r>
      <w:proofErr w:type="spellStart"/>
      <w:r>
        <w:t>got</w:t>
      </w:r>
      <w:proofErr w:type="spellEnd"/>
      <w:r>
        <w:t xml:space="preserve"> </w:t>
      </w:r>
      <w:proofErr w:type="spellStart"/>
      <w:r>
        <w:t>dan</w:t>
      </w:r>
      <w:proofErr w:type="spellEnd"/>
      <w:r>
        <w:t xml:space="preserve"> das er </w:t>
      </w:r>
      <w:proofErr w:type="spellStart"/>
      <w:r>
        <w:t>wyl</w:t>
      </w:r>
      <w:proofErr w:type="spellEnd"/>
      <w:r>
        <w:t xml:space="preserve">/ das ist/ das seyn will geschehe. Also saget Christus </w:t>
      </w:r>
      <w:proofErr w:type="spellStart"/>
      <w:r>
        <w:t>wan</w:t>
      </w:r>
      <w:proofErr w:type="spellEnd"/>
      <w:r>
        <w:t xml:space="preserve"> </w:t>
      </w:r>
      <w:proofErr w:type="spellStart"/>
      <w:r>
        <w:t>yr</w:t>
      </w:r>
      <w:proofErr w:type="spellEnd"/>
      <w:r>
        <w:t xml:space="preserve"> bettet </w:t>
      </w:r>
      <w:proofErr w:type="spellStart"/>
      <w:r>
        <w:t>solt</w:t>
      </w:r>
      <w:proofErr w:type="spellEnd"/>
      <w:r>
        <w:t xml:space="preserve"> </w:t>
      </w:r>
      <w:proofErr w:type="spellStart"/>
      <w:r>
        <w:t>yr</w:t>
      </w:r>
      <w:proofErr w:type="spellEnd"/>
      <w:r>
        <w:t xml:space="preserve"> </w:t>
      </w:r>
      <w:proofErr w:type="spellStart"/>
      <w:r>
        <w:t>nit</w:t>
      </w:r>
      <w:proofErr w:type="spellEnd"/>
      <w:r>
        <w:t xml:space="preserve"> </w:t>
      </w:r>
      <w:proofErr w:type="spellStart"/>
      <w:r>
        <w:t>vil</w:t>
      </w:r>
      <w:proofErr w:type="spellEnd"/>
      <w:r>
        <w:t xml:space="preserve"> </w:t>
      </w:r>
      <w:proofErr w:type="spellStart"/>
      <w:r>
        <w:t>wort</w:t>
      </w:r>
      <w:proofErr w:type="spellEnd"/>
      <w:r>
        <w:t xml:space="preserve"> machen </w:t>
      </w:r>
      <w:proofErr w:type="spellStart"/>
      <w:r>
        <w:t>gelycherweyß</w:t>
      </w:r>
      <w:proofErr w:type="spellEnd"/>
      <w:r>
        <w:t xml:space="preserve"> wie die </w:t>
      </w:r>
      <w:proofErr w:type="spellStart"/>
      <w:r>
        <w:t>heyden</w:t>
      </w:r>
      <w:proofErr w:type="spellEnd"/>
      <w:r>
        <w:t xml:space="preserve"> die da meynen </w:t>
      </w:r>
      <w:proofErr w:type="spellStart"/>
      <w:r>
        <w:t>sye</w:t>
      </w:r>
      <w:proofErr w:type="spellEnd"/>
      <w:r>
        <w:t xml:space="preserve"> werden </w:t>
      </w:r>
      <w:proofErr w:type="spellStart"/>
      <w:r>
        <w:t>erhort</w:t>
      </w:r>
      <w:proofErr w:type="spellEnd"/>
      <w:r>
        <w:t xml:space="preserve">/ </w:t>
      </w:r>
      <w:proofErr w:type="spellStart"/>
      <w:r>
        <w:t>wan</w:t>
      </w:r>
      <w:proofErr w:type="spellEnd"/>
      <w:r>
        <w:t xml:space="preserve"> </w:t>
      </w:r>
      <w:proofErr w:type="spellStart"/>
      <w:r>
        <w:t>sye</w:t>
      </w:r>
      <w:proofErr w:type="spellEnd"/>
      <w:r>
        <w:t xml:space="preserve"> </w:t>
      </w:r>
      <w:proofErr w:type="spellStart"/>
      <w:r>
        <w:t>vil</w:t>
      </w:r>
      <w:proofErr w:type="spellEnd"/>
      <w:r>
        <w:t xml:space="preserve"> </w:t>
      </w:r>
      <w:proofErr w:type="spellStart"/>
      <w:r>
        <w:t>wort</w:t>
      </w:r>
      <w:proofErr w:type="spellEnd"/>
      <w:r>
        <w:t xml:space="preserve"> machen/ </w:t>
      </w:r>
      <w:proofErr w:type="spellStart"/>
      <w:r>
        <w:t>darumb</w:t>
      </w:r>
      <w:proofErr w:type="spellEnd"/>
      <w:r>
        <w:t xml:space="preserve"> </w:t>
      </w:r>
      <w:proofErr w:type="spellStart"/>
      <w:r>
        <w:t>solt</w:t>
      </w:r>
      <w:proofErr w:type="spellEnd"/>
      <w:r>
        <w:t xml:space="preserve"> </w:t>
      </w:r>
      <w:proofErr w:type="spellStart"/>
      <w:r>
        <w:t>yr</w:t>
      </w:r>
      <w:proofErr w:type="spellEnd"/>
      <w:r>
        <w:t xml:space="preserve"> </w:t>
      </w:r>
      <w:proofErr w:type="spellStart"/>
      <w:r>
        <w:t>eüch</w:t>
      </w:r>
      <w:proofErr w:type="spellEnd"/>
      <w:r>
        <w:t xml:space="preserve"> </w:t>
      </w:r>
      <w:proofErr w:type="spellStart"/>
      <w:r>
        <w:t>inn</w:t>
      </w:r>
      <w:proofErr w:type="spellEnd"/>
      <w:r>
        <w:t xml:space="preserve"> </w:t>
      </w:r>
      <w:proofErr w:type="spellStart"/>
      <w:r>
        <w:t>nit</w:t>
      </w:r>
      <w:proofErr w:type="spellEnd"/>
      <w:r>
        <w:t xml:space="preserve"> vergleichen </w:t>
      </w:r>
      <w:proofErr w:type="spellStart"/>
      <w:r>
        <w:t>ewer</w:t>
      </w:r>
      <w:proofErr w:type="spellEnd"/>
      <w:r>
        <w:t xml:space="preserve"> </w:t>
      </w:r>
      <w:proofErr w:type="spellStart"/>
      <w:r>
        <w:t>vatter</w:t>
      </w:r>
      <w:proofErr w:type="spellEnd"/>
      <w:r>
        <w:t xml:space="preserve"> </w:t>
      </w:r>
      <w:proofErr w:type="spellStart"/>
      <w:r>
        <w:t>weyß</w:t>
      </w:r>
      <w:proofErr w:type="spellEnd"/>
      <w:r>
        <w:t xml:space="preserve"> </w:t>
      </w:r>
      <w:proofErr w:type="spellStart"/>
      <w:r>
        <w:t>wol</w:t>
      </w:r>
      <w:proofErr w:type="spellEnd"/>
      <w:r>
        <w:t xml:space="preserve"> </w:t>
      </w:r>
      <w:proofErr w:type="spellStart"/>
      <w:r>
        <w:t>wz</w:t>
      </w:r>
      <w:proofErr w:type="spellEnd"/>
      <w:r>
        <w:t xml:space="preserve"> </w:t>
      </w:r>
      <w:proofErr w:type="spellStart"/>
      <w:r>
        <w:t>yr</w:t>
      </w:r>
      <w:proofErr w:type="spellEnd"/>
      <w:r>
        <w:t xml:space="preserve"> </w:t>
      </w:r>
      <w:proofErr w:type="spellStart"/>
      <w:r>
        <w:t>bedorffet</w:t>
      </w:r>
      <w:proofErr w:type="spellEnd"/>
      <w:r>
        <w:t xml:space="preserve"> ehe </w:t>
      </w:r>
      <w:proofErr w:type="spellStart"/>
      <w:r>
        <w:t>dan</w:t>
      </w:r>
      <w:proofErr w:type="spellEnd"/>
      <w:r>
        <w:t xml:space="preserve"> </w:t>
      </w:r>
      <w:proofErr w:type="spellStart"/>
      <w:r>
        <w:t>yr</w:t>
      </w:r>
      <w:proofErr w:type="spellEnd"/>
      <w:r>
        <w:t xml:space="preserve"> in bettet/ </w:t>
      </w:r>
      <w:proofErr w:type="spellStart"/>
      <w:r>
        <w:t>darumb</w:t>
      </w:r>
      <w:proofErr w:type="spellEnd"/>
      <w:r>
        <w:t xml:space="preserve"> </w:t>
      </w:r>
      <w:proofErr w:type="spellStart"/>
      <w:r>
        <w:t>solt</w:t>
      </w:r>
      <w:proofErr w:type="spellEnd"/>
      <w:r>
        <w:t xml:space="preserve"> </w:t>
      </w:r>
      <w:proofErr w:type="spellStart"/>
      <w:r>
        <w:t>yr</w:t>
      </w:r>
      <w:proofErr w:type="spellEnd"/>
      <w:r>
        <w:t xml:space="preserve"> also betten. Vatter </w:t>
      </w:r>
      <w:proofErr w:type="spellStart"/>
      <w:r>
        <w:t>vnser</w:t>
      </w:r>
      <w:proofErr w:type="spellEnd"/>
      <w:r>
        <w:t xml:space="preserve"> etc. </w:t>
      </w:r>
      <w:proofErr w:type="spellStart"/>
      <w:r>
        <w:t>Deyn</w:t>
      </w:r>
      <w:proofErr w:type="spellEnd"/>
      <w:r>
        <w:t xml:space="preserve"> </w:t>
      </w:r>
      <w:proofErr w:type="spellStart"/>
      <w:r>
        <w:t>wil</w:t>
      </w:r>
      <w:proofErr w:type="spellEnd"/>
      <w:r>
        <w:t xml:space="preserve"> geschehe etc. Mat. vi. Des gleichen </w:t>
      </w:r>
      <w:proofErr w:type="spellStart"/>
      <w:r>
        <w:t>schribt</w:t>
      </w:r>
      <w:proofErr w:type="spellEnd"/>
      <w:r>
        <w:t xml:space="preserve"> </w:t>
      </w:r>
      <w:proofErr w:type="spellStart"/>
      <w:r>
        <w:t>aüch</w:t>
      </w:r>
      <w:proofErr w:type="spellEnd"/>
      <w:r>
        <w:t xml:space="preserve"> Joannes/ das ist </w:t>
      </w:r>
      <w:proofErr w:type="spellStart"/>
      <w:r>
        <w:t>vns</w:t>
      </w:r>
      <w:proofErr w:type="spellEnd"/>
      <w:r>
        <w:t xml:space="preserve"> </w:t>
      </w:r>
      <w:proofErr w:type="spellStart"/>
      <w:r>
        <w:t>zuuersycht</w:t>
      </w:r>
      <w:proofErr w:type="spellEnd"/>
      <w:r>
        <w:t xml:space="preserve"> die </w:t>
      </w:r>
      <w:proofErr w:type="spellStart"/>
      <w:r>
        <w:t>wyr</w:t>
      </w:r>
      <w:proofErr w:type="spellEnd"/>
      <w:r>
        <w:t xml:space="preserve"> haben zu </w:t>
      </w:r>
      <w:proofErr w:type="spellStart"/>
      <w:r>
        <w:t>gott</w:t>
      </w:r>
      <w:proofErr w:type="spellEnd"/>
      <w:r>
        <w:t xml:space="preserve"> das so </w:t>
      </w:r>
      <w:proofErr w:type="spellStart"/>
      <w:r>
        <w:t>wyr</w:t>
      </w:r>
      <w:proofErr w:type="spellEnd"/>
      <w:r>
        <w:t xml:space="preserve"> etwas betten nach </w:t>
      </w:r>
      <w:proofErr w:type="spellStart"/>
      <w:r>
        <w:t>seynem</w:t>
      </w:r>
      <w:proofErr w:type="spellEnd"/>
      <w:r>
        <w:t xml:space="preserve"> </w:t>
      </w:r>
      <w:proofErr w:type="spellStart"/>
      <w:r>
        <w:t>wyllen</w:t>
      </w:r>
      <w:proofErr w:type="spellEnd"/>
      <w:r>
        <w:t xml:space="preserve">/ so erhört er </w:t>
      </w:r>
      <w:proofErr w:type="spellStart"/>
      <w:r>
        <w:t>vns</w:t>
      </w:r>
      <w:proofErr w:type="spellEnd"/>
      <w:r>
        <w:t xml:space="preserve">. Jo. in </w:t>
      </w:r>
      <w:proofErr w:type="spellStart"/>
      <w:r>
        <w:t>syner</w:t>
      </w:r>
      <w:proofErr w:type="spellEnd"/>
      <w:r>
        <w:t xml:space="preserve"> erste </w:t>
      </w:r>
      <w:proofErr w:type="spellStart"/>
      <w:r>
        <w:t>epistel</w:t>
      </w:r>
      <w:proofErr w:type="spellEnd"/>
      <w:r>
        <w:t xml:space="preserve"> am .v. </w:t>
      </w:r>
      <w:proofErr w:type="spellStart"/>
      <w:r>
        <w:t>cap</w:t>
      </w:r>
      <w:proofErr w:type="spellEnd"/>
      <w:r>
        <w:t xml:space="preserve">. Wan </w:t>
      </w:r>
      <w:proofErr w:type="spellStart"/>
      <w:r>
        <w:t>wyr</w:t>
      </w:r>
      <w:proofErr w:type="spellEnd"/>
      <w:r>
        <w:t xml:space="preserve"> nun anders </w:t>
      </w:r>
      <w:proofErr w:type="spellStart"/>
      <w:r>
        <w:t>wölten</w:t>
      </w:r>
      <w:proofErr w:type="spellEnd"/>
      <w:r>
        <w:t xml:space="preserve"> betten </w:t>
      </w:r>
      <w:proofErr w:type="spellStart"/>
      <w:r>
        <w:t>dan</w:t>
      </w:r>
      <w:proofErr w:type="spellEnd"/>
      <w:r>
        <w:t xml:space="preserve"> </w:t>
      </w:r>
      <w:proofErr w:type="spellStart"/>
      <w:r>
        <w:t>got</w:t>
      </w:r>
      <w:proofErr w:type="spellEnd"/>
      <w:r>
        <w:t xml:space="preserve"> </w:t>
      </w:r>
      <w:proofErr w:type="spellStart"/>
      <w:r>
        <w:t>wil</w:t>
      </w:r>
      <w:proofErr w:type="spellEnd"/>
      <w:r>
        <w:t xml:space="preserve">/ so </w:t>
      </w:r>
      <w:proofErr w:type="spellStart"/>
      <w:r>
        <w:t>were</w:t>
      </w:r>
      <w:proofErr w:type="spellEnd"/>
      <w:r>
        <w:t xml:space="preserve"> </w:t>
      </w:r>
      <w:proofErr w:type="spellStart"/>
      <w:r>
        <w:t>vnser</w:t>
      </w:r>
      <w:proofErr w:type="spellEnd"/>
      <w:r>
        <w:t xml:space="preserve"> gebet </w:t>
      </w:r>
      <w:proofErr w:type="spellStart"/>
      <w:r>
        <w:t>wyder</w:t>
      </w:r>
      <w:proofErr w:type="spellEnd"/>
      <w:r>
        <w:t xml:space="preserve"> </w:t>
      </w:r>
      <w:proofErr w:type="spellStart"/>
      <w:r>
        <w:t>got</w:t>
      </w:r>
      <w:proofErr w:type="spellEnd"/>
      <w:r>
        <w:t xml:space="preserve"> </w:t>
      </w:r>
      <w:proofErr w:type="spellStart"/>
      <w:r>
        <w:t>vnd</w:t>
      </w:r>
      <w:proofErr w:type="spellEnd"/>
      <w:r>
        <w:t xml:space="preserve"> </w:t>
      </w:r>
      <w:proofErr w:type="spellStart"/>
      <w:r>
        <w:t>bößs</w:t>
      </w:r>
      <w:proofErr w:type="spellEnd"/>
      <w:r>
        <w:t xml:space="preserve">. </w:t>
      </w:r>
    </w:p>
    <w:p w14:paraId="5BE3F369" w14:textId="77777777" w:rsidR="001F27E8" w:rsidRDefault="001F27E8" w:rsidP="001F27E8">
      <w:pPr>
        <w:pStyle w:val="StandardWeb"/>
      </w:pPr>
      <w:proofErr w:type="spellStart"/>
      <w:r>
        <w:t>Darumb</w:t>
      </w:r>
      <w:proofErr w:type="spellEnd"/>
      <w:r>
        <w:t xml:space="preserve"> </w:t>
      </w:r>
      <w:proofErr w:type="spellStart"/>
      <w:r>
        <w:t>sollenn</w:t>
      </w:r>
      <w:proofErr w:type="spellEnd"/>
      <w:r>
        <w:t xml:space="preserve"> </w:t>
      </w:r>
      <w:proofErr w:type="spellStart"/>
      <w:r>
        <w:t>wyr</w:t>
      </w:r>
      <w:proofErr w:type="spellEnd"/>
      <w:r>
        <w:t xml:space="preserve"> </w:t>
      </w:r>
      <w:proofErr w:type="spellStart"/>
      <w:r>
        <w:t>nit</w:t>
      </w:r>
      <w:proofErr w:type="spellEnd"/>
      <w:r>
        <w:t xml:space="preserve"> betten das die </w:t>
      </w:r>
      <w:proofErr w:type="spellStart"/>
      <w:r>
        <w:t>selen</w:t>
      </w:r>
      <w:proofErr w:type="spellEnd"/>
      <w:r>
        <w:t xml:space="preserve"> eher in </w:t>
      </w:r>
      <w:proofErr w:type="spellStart"/>
      <w:r>
        <w:t>eyn</w:t>
      </w:r>
      <w:proofErr w:type="spellEnd"/>
      <w:r>
        <w:t xml:space="preserve"> besser </w:t>
      </w:r>
      <w:proofErr w:type="spellStart"/>
      <w:r>
        <w:t>esen</w:t>
      </w:r>
      <w:proofErr w:type="spellEnd"/>
      <w:r>
        <w:t xml:space="preserve"> </w:t>
      </w:r>
      <w:proofErr w:type="spellStart"/>
      <w:r>
        <w:t>genomen</w:t>
      </w:r>
      <w:proofErr w:type="spellEnd"/>
      <w:r>
        <w:t xml:space="preserve"> wurden </w:t>
      </w:r>
      <w:proofErr w:type="spellStart"/>
      <w:r>
        <w:t>dan</w:t>
      </w:r>
      <w:proofErr w:type="spellEnd"/>
      <w:r>
        <w:t xml:space="preserve"> </w:t>
      </w:r>
      <w:proofErr w:type="spellStart"/>
      <w:r>
        <w:t>got</w:t>
      </w:r>
      <w:proofErr w:type="spellEnd"/>
      <w:r>
        <w:t xml:space="preserve"> </w:t>
      </w:r>
      <w:proofErr w:type="spellStart"/>
      <w:r>
        <w:t>wil</w:t>
      </w:r>
      <w:proofErr w:type="spellEnd"/>
      <w:r>
        <w:t xml:space="preserve">. </w:t>
      </w:r>
      <w:proofErr w:type="spellStart"/>
      <w:r>
        <w:t>Aüch</w:t>
      </w:r>
      <w:proofErr w:type="spellEnd"/>
      <w:r>
        <w:t xml:space="preserve"> so werden </w:t>
      </w:r>
      <w:proofErr w:type="spellStart"/>
      <w:r>
        <w:t>sye</w:t>
      </w:r>
      <w:proofErr w:type="spellEnd"/>
      <w:r>
        <w:t xml:space="preserve"> </w:t>
      </w:r>
      <w:proofErr w:type="spellStart"/>
      <w:r>
        <w:t>alleyn</w:t>
      </w:r>
      <w:proofErr w:type="spellEnd"/>
      <w:r>
        <w:t xml:space="preserve"> durch </w:t>
      </w:r>
      <w:proofErr w:type="spellStart"/>
      <w:r>
        <w:t>eyn</w:t>
      </w:r>
      <w:proofErr w:type="spellEnd"/>
      <w:r>
        <w:t xml:space="preserve"> </w:t>
      </w:r>
      <w:proofErr w:type="spellStart"/>
      <w:r>
        <w:t>fewer</w:t>
      </w:r>
      <w:proofErr w:type="spellEnd"/>
      <w:r>
        <w:t xml:space="preserve"> </w:t>
      </w:r>
      <w:proofErr w:type="spellStart"/>
      <w:r>
        <w:t>geleütert</w:t>
      </w:r>
      <w:proofErr w:type="spellEnd"/>
      <w:r>
        <w:t xml:space="preserve"> </w:t>
      </w:r>
      <w:proofErr w:type="spellStart"/>
      <w:r>
        <w:t>vnd</w:t>
      </w:r>
      <w:proofErr w:type="spellEnd"/>
      <w:r>
        <w:t xml:space="preserve"> </w:t>
      </w:r>
      <w:proofErr w:type="spellStart"/>
      <w:r>
        <w:t>gereyniget</w:t>
      </w:r>
      <w:proofErr w:type="spellEnd"/>
      <w:r>
        <w:t xml:space="preserve"> das da </w:t>
      </w:r>
      <w:proofErr w:type="spellStart"/>
      <w:r>
        <w:t>geystlich</w:t>
      </w:r>
      <w:proofErr w:type="spellEnd"/>
      <w:r>
        <w:t xml:space="preserve"> </w:t>
      </w:r>
      <w:proofErr w:type="spellStart"/>
      <w:r>
        <w:t>vnnd</w:t>
      </w:r>
      <w:proofErr w:type="spellEnd"/>
      <w:r>
        <w:t xml:space="preserve"> </w:t>
      </w:r>
      <w:proofErr w:type="spellStart"/>
      <w:r>
        <w:t>vorstentlich</w:t>
      </w:r>
      <w:proofErr w:type="spellEnd"/>
      <w:r>
        <w:t xml:space="preserve"> ist/ </w:t>
      </w:r>
      <w:proofErr w:type="spellStart"/>
      <w:r>
        <w:t>vnnd</w:t>
      </w:r>
      <w:proofErr w:type="spellEnd"/>
      <w:r>
        <w:t xml:space="preserve"> nicht durch </w:t>
      </w:r>
      <w:proofErr w:type="spellStart"/>
      <w:r>
        <w:t>furbit</w:t>
      </w:r>
      <w:proofErr w:type="spellEnd"/>
      <w:r>
        <w:t xml:space="preserve">/ </w:t>
      </w:r>
      <w:proofErr w:type="spellStart"/>
      <w:r>
        <w:t>sunst</w:t>
      </w:r>
      <w:proofErr w:type="spellEnd"/>
      <w:r>
        <w:t xml:space="preserve"> </w:t>
      </w:r>
      <w:proofErr w:type="spellStart"/>
      <w:r>
        <w:t>wurd</w:t>
      </w:r>
      <w:proofErr w:type="spellEnd"/>
      <w:r>
        <w:t xml:space="preserve"> </w:t>
      </w:r>
      <w:proofErr w:type="spellStart"/>
      <w:r>
        <w:t>vns</w:t>
      </w:r>
      <w:proofErr w:type="spellEnd"/>
      <w:r>
        <w:t xml:space="preserve"> </w:t>
      </w:r>
      <w:proofErr w:type="spellStart"/>
      <w:r>
        <w:t>geantwurt</w:t>
      </w:r>
      <w:proofErr w:type="spellEnd"/>
      <w:r>
        <w:t xml:space="preserve"> </w:t>
      </w:r>
      <w:proofErr w:type="spellStart"/>
      <w:r>
        <w:t>ide</w:t>
      </w:r>
      <w:proofErr w:type="spellEnd"/>
      <w:r>
        <w:t xml:space="preserve"> </w:t>
      </w:r>
      <w:proofErr w:type="spellStart"/>
      <w:r>
        <w:t>antwurt</w:t>
      </w:r>
      <w:proofErr w:type="spellEnd"/>
      <w:r>
        <w:t xml:space="preserve"> der </w:t>
      </w:r>
      <w:proofErr w:type="spellStart"/>
      <w:r>
        <w:t>kinder</w:t>
      </w:r>
      <w:proofErr w:type="spellEnd"/>
      <w:r>
        <w:t xml:space="preserve"> </w:t>
      </w:r>
      <w:proofErr w:type="spellStart"/>
      <w:r>
        <w:t>Zebedei</w:t>
      </w:r>
      <w:proofErr w:type="spellEnd"/>
      <w:r>
        <w:t xml:space="preserve">/ da die </w:t>
      </w:r>
      <w:proofErr w:type="spellStart"/>
      <w:r>
        <w:t>mutter</w:t>
      </w:r>
      <w:proofErr w:type="spellEnd"/>
      <w:r>
        <w:t xml:space="preserve"> </w:t>
      </w:r>
      <w:proofErr w:type="spellStart"/>
      <w:r>
        <w:t>vmb</w:t>
      </w:r>
      <w:proofErr w:type="spellEnd"/>
      <w:r>
        <w:t xml:space="preserve"> </w:t>
      </w:r>
      <w:proofErr w:type="spellStart"/>
      <w:r>
        <w:t>yr</w:t>
      </w:r>
      <w:proofErr w:type="spellEnd"/>
      <w:r>
        <w:t xml:space="preserve"> </w:t>
      </w:r>
      <w:proofErr w:type="spellStart"/>
      <w:r>
        <w:t>törliche</w:t>
      </w:r>
      <w:proofErr w:type="spellEnd"/>
      <w:r>
        <w:t xml:space="preserve"> </w:t>
      </w:r>
      <w:proofErr w:type="spellStart"/>
      <w:r>
        <w:t>begerüng</w:t>
      </w:r>
      <w:proofErr w:type="spellEnd"/>
      <w:r>
        <w:t xml:space="preserve"> oder gebet gestrafft ward/ sprach der </w:t>
      </w:r>
      <w:proofErr w:type="spellStart"/>
      <w:r>
        <w:t>herr</w:t>
      </w:r>
      <w:proofErr w:type="spellEnd"/>
      <w:r>
        <w:t xml:space="preserve">. </w:t>
      </w:r>
      <w:proofErr w:type="spellStart"/>
      <w:r>
        <w:t>yr</w:t>
      </w:r>
      <w:proofErr w:type="spellEnd"/>
      <w:r>
        <w:t xml:space="preserve"> wisset nicht was </w:t>
      </w:r>
      <w:proofErr w:type="spellStart"/>
      <w:r>
        <w:t>yr</w:t>
      </w:r>
      <w:proofErr w:type="spellEnd"/>
      <w:r>
        <w:t xml:space="preserve"> </w:t>
      </w:r>
      <w:proofErr w:type="spellStart"/>
      <w:r>
        <w:t>bedtet</w:t>
      </w:r>
      <w:proofErr w:type="spellEnd"/>
      <w:r>
        <w:t xml:space="preserve">/ Möcht </w:t>
      </w:r>
      <w:proofErr w:type="spellStart"/>
      <w:r>
        <w:t>yr</w:t>
      </w:r>
      <w:proofErr w:type="spellEnd"/>
      <w:r>
        <w:t xml:space="preserve"> den </w:t>
      </w:r>
      <w:proofErr w:type="spellStart"/>
      <w:r>
        <w:t>kelch</w:t>
      </w:r>
      <w:proofErr w:type="spellEnd"/>
      <w:r>
        <w:t xml:space="preserve"> </w:t>
      </w:r>
      <w:proofErr w:type="spellStart"/>
      <w:r>
        <w:t>drincken</w:t>
      </w:r>
      <w:proofErr w:type="spellEnd"/>
      <w:r>
        <w:t xml:space="preserve"> den ich </w:t>
      </w:r>
      <w:proofErr w:type="spellStart"/>
      <w:r>
        <w:t>werd</w:t>
      </w:r>
      <w:proofErr w:type="spellEnd"/>
      <w:r>
        <w:t xml:space="preserve"> </w:t>
      </w:r>
      <w:proofErr w:type="spellStart"/>
      <w:r>
        <w:t>drincken</w:t>
      </w:r>
      <w:proofErr w:type="spellEnd"/>
      <w:r>
        <w:t xml:space="preserve">/ </w:t>
      </w:r>
      <w:proofErr w:type="spellStart"/>
      <w:r>
        <w:t>vnd</w:t>
      </w:r>
      <w:proofErr w:type="spellEnd"/>
      <w:r>
        <w:t xml:space="preserve"> </w:t>
      </w:r>
      <w:proofErr w:type="spellStart"/>
      <w:r>
        <w:t>eüch</w:t>
      </w:r>
      <w:proofErr w:type="spellEnd"/>
      <w:r>
        <w:t xml:space="preserve"> </w:t>
      </w:r>
      <w:proofErr w:type="spellStart"/>
      <w:r>
        <w:t>taüffen</w:t>
      </w:r>
      <w:proofErr w:type="spellEnd"/>
      <w:r>
        <w:t xml:space="preserve"> lassen mit der </w:t>
      </w:r>
      <w:proofErr w:type="spellStart"/>
      <w:r>
        <w:t>taüff</w:t>
      </w:r>
      <w:proofErr w:type="spellEnd"/>
      <w:r>
        <w:t xml:space="preserve"> da ich mit </w:t>
      </w:r>
      <w:proofErr w:type="spellStart"/>
      <w:r>
        <w:t>getaüfft</w:t>
      </w:r>
      <w:proofErr w:type="spellEnd"/>
      <w:r>
        <w:t xml:space="preserve"> werde etc. Mat. am xx. </w:t>
      </w:r>
    </w:p>
    <w:p w14:paraId="52FDF14A" w14:textId="77777777" w:rsidR="001F27E8" w:rsidRDefault="001F27E8" w:rsidP="001F27E8">
      <w:pPr>
        <w:pStyle w:val="StandardWeb"/>
      </w:pPr>
      <w:r>
        <w:t xml:space="preserve">Also </w:t>
      </w:r>
      <w:proofErr w:type="spellStart"/>
      <w:r>
        <w:t>wirt</w:t>
      </w:r>
      <w:proofErr w:type="spellEnd"/>
      <w:r>
        <w:t xml:space="preserve"> es </w:t>
      </w:r>
      <w:proofErr w:type="spellStart"/>
      <w:r>
        <w:t>aüch</w:t>
      </w:r>
      <w:proofErr w:type="spellEnd"/>
      <w:r>
        <w:t xml:space="preserve"> mit </w:t>
      </w:r>
      <w:proofErr w:type="spellStart"/>
      <w:r>
        <w:t>vns</w:t>
      </w:r>
      <w:proofErr w:type="spellEnd"/>
      <w:r>
        <w:t xml:space="preserve"> geschehen/ </w:t>
      </w:r>
      <w:proofErr w:type="spellStart"/>
      <w:r>
        <w:t>vnd</w:t>
      </w:r>
      <w:proofErr w:type="spellEnd"/>
      <w:r>
        <w:t xml:space="preserve"> da </w:t>
      </w:r>
      <w:proofErr w:type="spellStart"/>
      <w:r>
        <w:t>wirt</w:t>
      </w:r>
      <w:proofErr w:type="spellEnd"/>
      <w:r>
        <w:t xml:space="preserve"> </w:t>
      </w:r>
      <w:proofErr w:type="spellStart"/>
      <w:r>
        <w:t>nit</w:t>
      </w:r>
      <w:proofErr w:type="spellEnd"/>
      <w:r>
        <w:t xml:space="preserve"> anders </w:t>
      </w:r>
      <w:proofErr w:type="spellStart"/>
      <w:r>
        <w:t>aüß</w:t>
      </w:r>
      <w:proofErr w:type="spellEnd"/>
      <w:r>
        <w:t xml:space="preserve">/ </w:t>
      </w:r>
      <w:proofErr w:type="spellStart"/>
      <w:r>
        <w:t>eyn</w:t>
      </w:r>
      <w:proofErr w:type="spellEnd"/>
      <w:r>
        <w:t xml:space="preserve"> jeder muß den </w:t>
      </w:r>
      <w:proofErr w:type="spellStart"/>
      <w:r>
        <w:t>kelch</w:t>
      </w:r>
      <w:proofErr w:type="spellEnd"/>
      <w:r>
        <w:t xml:space="preserve"> Christi </w:t>
      </w:r>
      <w:proofErr w:type="spellStart"/>
      <w:r>
        <w:t>drincken</w:t>
      </w:r>
      <w:proofErr w:type="spellEnd"/>
      <w:r>
        <w:t xml:space="preserve">/ das ist/ seyn </w:t>
      </w:r>
      <w:proofErr w:type="spellStart"/>
      <w:r>
        <w:t>eygen</w:t>
      </w:r>
      <w:proofErr w:type="spellEnd"/>
      <w:r>
        <w:t xml:space="preserve"> </w:t>
      </w:r>
      <w:proofErr w:type="spellStart"/>
      <w:r>
        <w:t>Creütz</w:t>
      </w:r>
      <w:proofErr w:type="spellEnd"/>
      <w:r>
        <w:t xml:space="preserve"> durch </w:t>
      </w:r>
      <w:proofErr w:type="spellStart"/>
      <w:r>
        <w:t>absterbüng</w:t>
      </w:r>
      <w:proofErr w:type="spellEnd"/>
      <w:r>
        <w:t xml:space="preserve"> seyn selbst/ </w:t>
      </w:r>
      <w:proofErr w:type="spellStart"/>
      <w:r>
        <w:t>vnd</w:t>
      </w:r>
      <w:proofErr w:type="spellEnd"/>
      <w:r>
        <w:t xml:space="preserve"> </w:t>
      </w:r>
      <w:proofErr w:type="spellStart"/>
      <w:r>
        <w:t>haß</w:t>
      </w:r>
      <w:proofErr w:type="spellEnd"/>
      <w:r>
        <w:t xml:space="preserve"> </w:t>
      </w:r>
      <w:proofErr w:type="spellStart"/>
      <w:r>
        <w:t>vnd</w:t>
      </w:r>
      <w:proofErr w:type="spellEnd"/>
      <w:r>
        <w:t xml:space="preserve"> </w:t>
      </w:r>
      <w:proofErr w:type="spellStart"/>
      <w:r>
        <w:t>neyd</w:t>
      </w:r>
      <w:proofErr w:type="spellEnd"/>
      <w:r>
        <w:t xml:space="preserve"> </w:t>
      </w:r>
      <w:proofErr w:type="spellStart"/>
      <w:r>
        <w:t>seyner</w:t>
      </w:r>
      <w:proofErr w:type="spellEnd"/>
      <w:r>
        <w:t xml:space="preserve"> </w:t>
      </w:r>
      <w:proofErr w:type="spellStart"/>
      <w:r>
        <w:t>eygen</w:t>
      </w:r>
      <w:proofErr w:type="spellEnd"/>
      <w:r>
        <w:t xml:space="preserve"> </w:t>
      </w:r>
      <w:proofErr w:type="spellStart"/>
      <w:r>
        <w:t>selen</w:t>
      </w:r>
      <w:proofErr w:type="spellEnd"/>
      <w:r>
        <w:t xml:space="preserve"> mit Christo tragen/ </w:t>
      </w:r>
      <w:proofErr w:type="spellStart"/>
      <w:r>
        <w:t>vnd</w:t>
      </w:r>
      <w:proofErr w:type="spellEnd"/>
      <w:r>
        <w:t xml:space="preserve"> da durch </w:t>
      </w:r>
      <w:proofErr w:type="spellStart"/>
      <w:r>
        <w:t>gereynigt</w:t>
      </w:r>
      <w:proofErr w:type="spellEnd"/>
      <w:r>
        <w:t xml:space="preserve"> </w:t>
      </w:r>
      <w:proofErr w:type="spellStart"/>
      <w:r>
        <w:t>vnd</w:t>
      </w:r>
      <w:proofErr w:type="spellEnd"/>
      <w:r>
        <w:t xml:space="preserve"> gefegt werden. Mat. am x. </w:t>
      </w:r>
      <w:proofErr w:type="spellStart"/>
      <w:r>
        <w:t>vnd</w:t>
      </w:r>
      <w:proofErr w:type="spellEnd"/>
      <w:r>
        <w:t xml:space="preserve"> </w:t>
      </w:r>
      <w:proofErr w:type="spellStart"/>
      <w:r>
        <w:t>xvj</w:t>
      </w:r>
      <w:proofErr w:type="spellEnd"/>
      <w:r>
        <w:t xml:space="preserve">. Mar am viii. Luce am </w:t>
      </w:r>
      <w:proofErr w:type="spellStart"/>
      <w:r>
        <w:t>xiiii</w:t>
      </w:r>
      <w:proofErr w:type="spellEnd"/>
      <w:r>
        <w:t xml:space="preserve">. </w:t>
      </w:r>
      <w:proofErr w:type="spellStart"/>
      <w:r>
        <w:t>vnnd</w:t>
      </w:r>
      <w:proofErr w:type="spellEnd"/>
      <w:r>
        <w:t xml:space="preserve"> xvii. </w:t>
      </w:r>
      <w:proofErr w:type="spellStart"/>
      <w:r>
        <w:t>Capittel</w:t>
      </w:r>
      <w:proofErr w:type="spellEnd"/>
      <w:r>
        <w:t xml:space="preserve"> </w:t>
      </w:r>
      <w:proofErr w:type="spellStart"/>
      <w:r>
        <w:t>geschichts</w:t>
      </w:r>
      <w:proofErr w:type="spellEnd"/>
      <w:r>
        <w:t xml:space="preserve"> nun </w:t>
      </w:r>
      <w:proofErr w:type="spellStart"/>
      <w:r>
        <w:t>nit</w:t>
      </w:r>
      <w:proofErr w:type="spellEnd"/>
      <w:r>
        <w:t xml:space="preserve"> </w:t>
      </w:r>
      <w:proofErr w:type="spellStart"/>
      <w:r>
        <w:t>alhie</w:t>
      </w:r>
      <w:proofErr w:type="spellEnd"/>
      <w:r>
        <w:t xml:space="preserve">/ so muß es dort in angst </w:t>
      </w:r>
      <w:proofErr w:type="spellStart"/>
      <w:r>
        <w:t>vnd</w:t>
      </w:r>
      <w:proofErr w:type="spellEnd"/>
      <w:r>
        <w:t xml:space="preserve"> not der </w:t>
      </w:r>
      <w:proofErr w:type="spellStart"/>
      <w:r>
        <w:t>selen</w:t>
      </w:r>
      <w:proofErr w:type="spellEnd"/>
      <w:r>
        <w:t xml:space="preserve"> geschehen/ </w:t>
      </w:r>
      <w:proofErr w:type="spellStart"/>
      <w:r>
        <w:t>vnd</w:t>
      </w:r>
      <w:proofErr w:type="spellEnd"/>
      <w:r>
        <w:t xml:space="preserve"> die </w:t>
      </w:r>
      <w:proofErr w:type="spellStart"/>
      <w:r>
        <w:t>stat</w:t>
      </w:r>
      <w:proofErr w:type="spellEnd"/>
      <w:r>
        <w:t xml:space="preserve"> muß dem </w:t>
      </w:r>
      <w:proofErr w:type="spellStart"/>
      <w:r>
        <w:t>geyst</w:t>
      </w:r>
      <w:proofErr w:type="spellEnd"/>
      <w:r>
        <w:t xml:space="preserve"> </w:t>
      </w:r>
      <w:proofErr w:type="spellStart"/>
      <w:r>
        <w:t>gottes</w:t>
      </w:r>
      <w:proofErr w:type="spellEnd"/>
      <w:r>
        <w:t xml:space="preserve"> durch das Creutz </w:t>
      </w:r>
      <w:proofErr w:type="spellStart"/>
      <w:r>
        <w:t>bereydt</w:t>
      </w:r>
      <w:proofErr w:type="spellEnd"/>
      <w:r>
        <w:t xml:space="preserve"> werden/ da </w:t>
      </w:r>
      <w:proofErr w:type="spellStart"/>
      <w:r>
        <w:t>hilfft</w:t>
      </w:r>
      <w:proofErr w:type="spellEnd"/>
      <w:r>
        <w:t xml:space="preserve"> </w:t>
      </w:r>
      <w:proofErr w:type="spellStart"/>
      <w:r>
        <w:t>keyn</w:t>
      </w:r>
      <w:proofErr w:type="spellEnd"/>
      <w:r>
        <w:t xml:space="preserve"> betten vor. </w:t>
      </w:r>
    </w:p>
    <w:p w14:paraId="731E7E2B" w14:textId="77777777" w:rsidR="001F27E8" w:rsidRDefault="001F27E8" w:rsidP="001F27E8">
      <w:pPr>
        <w:pStyle w:val="StandardWeb"/>
      </w:pPr>
      <w:r>
        <w:t xml:space="preserve">Zum anderen Christus sagt Joan. am vi. Das alle </w:t>
      </w:r>
      <w:proofErr w:type="spellStart"/>
      <w:r>
        <w:t>menschen</w:t>
      </w:r>
      <w:proofErr w:type="spellEnd"/>
      <w:r>
        <w:t xml:space="preserve"> die seyn </w:t>
      </w:r>
      <w:proofErr w:type="spellStart"/>
      <w:r>
        <w:t>fleysch</w:t>
      </w:r>
      <w:proofErr w:type="spellEnd"/>
      <w:r>
        <w:t xml:space="preserve"> essen/ </w:t>
      </w:r>
      <w:proofErr w:type="spellStart"/>
      <w:r>
        <w:t>vnnd</w:t>
      </w:r>
      <w:proofErr w:type="spellEnd"/>
      <w:r>
        <w:t xml:space="preserve"> seyn </w:t>
      </w:r>
      <w:proofErr w:type="spellStart"/>
      <w:r>
        <w:t>blut</w:t>
      </w:r>
      <w:proofErr w:type="spellEnd"/>
      <w:r>
        <w:t xml:space="preserve"> </w:t>
      </w:r>
      <w:proofErr w:type="spellStart"/>
      <w:r>
        <w:t>drincken</w:t>
      </w:r>
      <w:proofErr w:type="spellEnd"/>
      <w:r>
        <w:t xml:space="preserve"> in seyn </w:t>
      </w:r>
      <w:proofErr w:type="spellStart"/>
      <w:r>
        <w:t>natur</w:t>
      </w:r>
      <w:proofErr w:type="spellEnd"/>
      <w:r>
        <w:t xml:space="preserve">/ </w:t>
      </w:r>
      <w:proofErr w:type="spellStart"/>
      <w:r>
        <w:t>art</w:t>
      </w:r>
      <w:proofErr w:type="spellEnd"/>
      <w:r>
        <w:t xml:space="preserve">/ leben </w:t>
      </w:r>
      <w:proofErr w:type="spellStart"/>
      <w:r>
        <w:t>vnnd</w:t>
      </w:r>
      <w:proofErr w:type="spellEnd"/>
      <w:r>
        <w:t xml:space="preserve"> wesen werden </w:t>
      </w:r>
      <w:proofErr w:type="spellStart"/>
      <w:r>
        <w:t>vorwandlet</w:t>
      </w:r>
      <w:proofErr w:type="spellEnd"/>
      <w:r>
        <w:t xml:space="preserve">. Also das </w:t>
      </w:r>
      <w:proofErr w:type="spellStart"/>
      <w:r>
        <w:t>yr</w:t>
      </w:r>
      <w:proofErr w:type="spellEnd"/>
      <w:r>
        <w:t xml:space="preserve"> leben </w:t>
      </w:r>
      <w:proofErr w:type="spellStart"/>
      <w:r>
        <w:t>nit</w:t>
      </w:r>
      <w:proofErr w:type="spellEnd"/>
      <w:r>
        <w:t xml:space="preserve"> mehr </w:t>
      </w:r>
      <w:proofErr w:type="spellStart"/>
      <w:r>
        <w:t>yr</w:t>
      </w:r>
      <w:proofErr w:type="spellEnd"/>
      <w:r>
        <w:t xml:space="preserve"> leben bleibt/ </w:t>
      </w:r>
      <w:proofErr w:type="spellStart"/>
      <w:r>
        <w:t>sunder</w:t>
      </w:r>
      <w:proofErr w:type="spellEnd"/>
      <w:r>
        <w:t xml:space="preserve"> </w:t>
      </w:r>
      <w:proofErr w:type="spellStart"/>
      <w:r>
        <w:t>eyn</w:t>
      </w:r>
      <w:proofErr w:type="spellEnd"/>
      <w:r>
        <w:t xml:space="preserve"> leben Christi/ das </w:t>
      </w:r>
      <w:proofErr w:type="spellStart"/>
      <w:r>
        <w:t>sye</w:t>
      </w:r>
      <w:proofErr w:type="spellEnd"/>
      <w:r>
        <w:t xml:space="preserve"> </w:t>
      </w:r>
      <w:proofErr w:type="spellStart"/>
      <w:r>
        <w:t>warhafftig</w:t>
      </w:r>
      <w:proofErr w:type="spellEnd"/>
      <w:r>
        <w:t xml:space="preserve"> mögen sprechen/ ich lebe </w:t>
      </w:r>
      <w:proofErr w:type="spellStart"/>
      <w:r>
        <w:t>nit</w:t>
      </w:r>
      <w:proofErr w:type="spellEnd"/>
      <w:r>
        <w:t xml:space="preserve"> </w:t>
      </w:r>
      <w:proofErr w:type="spellStart"/>
      <w:r>
        <w:t>sunder</w:t>
      </w:r>
      <w:proofErr w:type="spellEnd"/>
      <w:r>
        <w:t xml:space="preserve"> Christus lebt in mir/ zu den Gala. am ii. </w:t>
      </w:r>
      <w:proofErr w:type="spellStart"/>
      <w:r>
        <w:t>Capittel</w:t>
      </w:r>
      <w:proofErr w:type="spellEnd"/>
      <w:r>
        <w:t xml:space="preserve">. </w:t>
      </w:r>
      <w:proofErr w:type="spellStart"/>
      <w:r>
        <w:t>Vnser</w:t>
      </w:r>
      <w:proofErr w:type="spellEnd"/>
      <w:r>
        <w:t xml:space="preserve"> leben geht zu </w:t>
      </w:r>
      <w:proofErr w:type="spellStart"/>
      <w:r>
        <w:t>boden</w:t>
      </w:r>
      <w:proofErr w:type="spellEnd"/>
      <w:r>
        <w:t xml:space="preserve"> </w:t>
      </w:r>
      <w:proofErr w:type="spellStart"/>
      <w:r>
        <w:t>vnd</w:t>
      </w:r>
      <w:proofErr w:type="spellEnd"/>
      <w:r>
        <w:t xml:space="preserve"> </w:t>
      </w:r>
      <w:proofErr w:type="spellStart"/>
      <w:r>
        <w:t>grundt</w:t>
      </w:r>
      <w:proofErr w:type="spellEnd"/>
      <w:r>
        <w:t xml:space="preserve"> </w:t>
      </w:r>
      <w:proofErr w:type="spellStart"/>
      <w:r>
        <w:t>nyder</w:t>
      </w:r>
      <w:proofErr w:type="spellEnd"/>
      <w:r>
        <w:t xml:space="preserve"> </w:t>
      </w:r>
      <w:proofErr w:type="spellStart"/>
      <w:r>
        <w:t>vnd</w:t>
      </w:r>
      <w:proofErr w:type="spellEnd"/>
      <w:r>
        <w:t xml:space="preserve"> </w:t>
      </w:r>
      <w:proofErr w:type="spellStart"/>
      <w:r>
        <w:t>wechst</w:t>
      </w:r>
      <w:proofErr w:type="spellEnd"/>
      <w:r>
        <w:t xml:space="preserve"> das leben Christi </w:t>
      </w:r>
      <w:proofErr w:type="spellStart"/>
      <w:r>
        <w:t>vff</w:t>
      </w:r>
      <w:proofErr w:type="spellEnd"/>
      <w:r>
        <w:t xml:space="preserve">. Nun wie </w:t>
      </w:r>
      <w:proofErr w:type="spellStart"/>
      <w:r>
        <w:t>sye</w:t>
      </w:r>
      <w:proofErr w:type="spellEnd"/>
      <w:r>
        <w:t xml:space="preserve"> Christum essen/ also versterben </w:t>
      </w:r>
      <w:proofErr w:type="spellStart"/>
      <w:r>
        <w:t>sye</w:t>
      </w:r>
      <w:proofErr w:type="spellEnd"/>
      <w:r>
        <w:t xml:space="preserve"> durch Christum/ die Christum essen die leben </w:t>
      </w:r>
      <w:proofErr w:type="spellStart"/>
      <w:r>
        <w:t>vmb</w:t>
      </w:r>
      <w:proofErr w:type="spellEnd"/>
      <w:r>
        <w:t xml:space="preserve"> Christus willen/ </w:t>
      </w:r>
      <w:proofErr w:type="spellStart"/>
      <w:r>
        <w:t>vnd</w:t>
      </w:r>
      <w:proofErr w:type="spellEnd"/>
      <w:r>
        <w:t xml:space="preserve"> haben den </w:t>
      </w:r>
      <w:proofErr w:type="spellStart"/>
      <w:r>
        <w:t>eyn</w:t>
      </w:r>
      <w:proofErr w:type="spellEnd"/>
      <w:r>
        <w:t xml:space="preserve"> </w:t>
      </w:r>
      <w:proofErr w:type="spellStart"/>
      <w:r>
        <w:t>wonenden</w:t>
      </w:r>
      <w:proofErr w:type="spellEnd"/>
      <w:r>
        <w:t xml:space="preserve"> </w:t>
      </w:r>
      <w:proofErr w:type="spellStart"/>
      <w:r>
        <w:t>geyst</w:t>
      </w:r>
      <w:proofErr w:type="spellEnd"/>
      <w:r>
        <w:t xml:space="preserve"> Christi in </w:t>
      </w:r>
      <w:proofErr w:type="spellStart"/>
      <w:r>
        <w:t>yren</w:t>
      </w:r>
      <w:proofErr w:type="spellEnd"/>
      <w:r>
        <w:t xml:space="preserve"> </w:t>
      </w:r>
      <w:proofErr w:type="spellStart"/>
      <w:r>
        <w:t>hertzen</w:t>
      </w:r>
      <w:proofErr w:type="spellEnd"/>
      <w:r>
        <w:t xml:space="preserve">/U der </w:t>
      </w:r>
      <w:proofErr w:type="spellStart"/>
      <w:r>
        <w:t>yr</w:t>
      </w:r>
      <w:proofErr w:type="spellEnd"/>
      <w:r>
        <w:t xml:space="preserve"> </w:t>
      </w:r>
      <w:proofErr w:type="spellStart"/>
      <w:r>
        <w:t>sele</w:t>
      </w:r>
      <w:proofErr w:type="spellEnd"/>
      <w:r>
        <w:t xml:space="preserve"> hat lebendig gemacht/ </w:t>
      </w:r>
      <w:proofErr w:type="spellStart"/>
      <w:r>
        <w:t>vnnd</w:t>
      </w:r>
      <w:proofErr w:type="spellEnd"/>
      <w:r>
        <w:t xml:space="preserve"> den </w:t>
      </w:r>
      <w:proofErr w:type="spellStart"/>
      <w:r>
        <w:t>leyb</w:t>
      </w:r>
      <w:proofErr w:type="spellEnd"/>
      <w:r>
        <w:t xml:space="preserve"> </w:t>
      </w:r>
      <w:proofErr w:type="spellStart"/>
      <w:r>
        <w:t>zukunfftiglich</w:t>
      </w:r>
      <w:proofErr w:type="spellEnd"/>
      <w:r>
        <w:t xml:space="preserve"> auch </w:t>
      </w:r>
      <w:proofErr w:type="spellStart"/>
      <w:r>
        <w:t>wurt</w:t>
      </w:r>
      <w:proofErr w:type="spellEnd"/>
      <w:r>
        <w:t xml:space="preserve"> lebendig machen. </w:t>
      </w:r>
    </w:p>
    <w:p w14:paraId="73DB331A" w14:textId="77777777" w:rsidR="001F27E8" w:rsidRDefault="001F27E8" w:rsidP="001F27E8">
      <w:pPr>
        <w:pStyle w:val="StandardWeb"/>
      </w:pPr>
      <w:r>
        <w:t xml:space="preserve">Dem nach </w:t>
      </w:r>
      <w:proofErr w:type="spellStart"/>
      <w:r>
        <w:t>seynd</w:t>
      </w:r>
      <w:proofErr w:type="spellEnd"/>
      <w:r>
        <w:t xml:space="preserve"> die verstorben durch Christum/ in </w:t>
      </w:r>
      <w:proofErr w:type="spellStart"/>
      <w:r>
        <w:t>warhafftigem</w:t>
      </w:r>
      <w:proofErr w:type="spellEnd"/>
      <w:r>
        <w:t xml:space="preserve"> leben/ wesen </w:t>
      </w:r>
      <w:proofErr w:type="spellStart"/>
      <w:r>
        <w:t>vnd</w:t>
      </w:r>
      <w:proofErr w:type="spellEnd"/>
      <w:r>
        <w:t xml:space="preserve"> in der </w:t>
      </w:r>
      <w:proofErr w:type="spellStart"/>
      <w:r>
        <w:t>art</w:t>
      </w:r>
      <w:proofErr w:type="spellEnd"/>
      <w:r>
        <w:t xml:space="preserve"> Christi/ doch </w:t>
      </w:r>
      <w:proofErr w:type="spellStart"/>
      <w:r>
        <w:t>eyner</w:t>
      </w:r>
      <w:proofErr w:type="spellEnd"/>
      <w:r>
        <w:t xml:space="preserve"> mehr </w:t>
      </w:r>
      <w:proofErr w:type="spellStart"/>
      <w:r>
        <w:t>dan</w:t>
      </w:r>
      <w:proofErr w:type="spellEnd"/>
      <w:r>
        <w:t xml:space="preserve"> der ander/ darnach </w:t>
      </w:r>
      <w:proofErr w:type="spellStart"/>
      <w:r>
        <w:t>eyner</w:t>
      </w:r>
      <w:proofErr w:type="spellEnd"/>
      <w:r>
        <w:t xml:space="preserve"> mit </w:t>
      </w:r>
      <w:proofErr w:type="spellStart"/>
      <w:r>
        <w:t>seynem</w:t>
      </w:r>
      <w:proofErr w:type="spellEnd"/>
      <w:r>
        <w:t xml:space="preserve"> </w:t>
      </w:r>
      <w:proofErr w:type="spellStart"/>
      <w:r>
        <w:t>pfundt</w:t>
      </w:r>
      <w:proofErr w:type="spellEnd"/>
      <w:r>
        <w:t xml:space="preserve"> oder gaben von </w:t>
      </w:r>
      <w:proofErr w:type="spellStart"/>
      <w:r>
        <w:t>got</w:t>
      </w:r>
      <w:proofErr w:type="spellEnd"/>
      <w:r>
        <w:t xml:space="preserve"> </w:t>
      </w:r>
      <w:proofErr w:type="spellStart"/>
      <w:r>
        <w:t>entpfangen</w:t>
      </w:r>
      <w:proofErr w:type="spellEnd"/>
      <w:r>
        <w:t xml:space="preserve"> </w:t>
      </w:r>
      <w:proofErr w:type="spellStart"/>
      <w:r>
        <w:t>seer</w:t>
      </w:r>
      <w:proofErr w:type="spellEnd"/>
      <w:r>
        <w:t xml:space="preserve"> </w:t>
      </w:r>
      <w:proofErr w:type="spellStart"/>
      <w:r>
        <w:t>arbeyt</w:t>
      </w:r>
      <w:proofErr w:type="spellEnd"/>
      <w:r>
        <w:t xml:space="preserve">/ darnach </w:t>
      </w:r>
      <w:proofErr w:type="spellStart"/>
      <w:r>
        <w:t>kömpt</w:t>
      </w:r>
      <w:proofErr w:type="spellEnd"/>
      <w:r>
        <w:t xml:space="preserve"> </w:t>
      </w:r>
      <w:proofErr w:type="spellStart"/>
      <w:r>
        <w:t>eyner</w:t>
      </w:r>
      <w:proofErr w:type="spellEnd"/>
      <w:r>
        <w:t xml:space="preserve"> in die </w:t>
      </w:r>
      <w:proofErr w:type="spellStart"/>
      <w:r>
        <w:t>tieff</w:t>
      </w:r>
      <w:proofErr w:type="spellEnd"/>
      <w:r>
        <w:t xml:space="preserve"> oder höhe Christi/ zu den </w:t>
      </w:r>
      <w:proofErr w:type="spellStart"/>
      <w:r>
        <w:t>Ephe</w:t>
      </w:r>
      <w:proofErr w:type="spellEnd"/>
      <w:r>
        <w:t xml:space="preserve">. am </w:t>
      </w:r>
      <w:proofErr w:type="spellStart"/>
      <w:r>
        <w:t>iii.</w:t>
      </w:r>
      <w:proofErr w:type="spellEnd"/>
      <w:r>
        <w:t xml:space="preserve"> </w:t>
      </w:r>
    </w:p>
    <w:p w14:paraId="3B445379" w14:textId="77777777" w:rsidR="001F27E8" w:rsidRDefault="001F27E8" w:rsidP="001F27E8">
      <w:pPr>
        <w:pStyle w:val="StandardWeb"/>
      </w:pPr>
      <w:r>
        <w:t xml:space="preserve">Allhie die Christum essen/ das ist/ die seyn </w:t>
      </w:r>
      <w:proofErr w:type="spellStart"/>
      <w:r>
        <w:t>krafft</w:t>
      </w:r>
      <w:proofErr w:type="spellEnd"/>
      <w:r>
        <w:t xml:space="preserve"> </w:t>
      </w:r>
      <w:proofErr w:type="spellStart"/>
      <w:r>
        <w:t>vnd</w:t>
      </w:r>
      <w:proofErr w:type="spellEnd"/>
      <w:r>
        <w:t xml:space="preserve"> schätz erlangen/ die haben das leben/ </w:t>
      </w:r>
      <w:proofErr w:type="spellStart"/>
      <w:r>
        <w:t>vnd</w:t>
      </w:r>
      <w:proofErr w:type="spellEnd"/>
      <w:r>
        <w:t xml:space="preserve"> werden </w:t>
      </w:r>
      <w:proofErr w:type="spellStart"/>
      <w:r>
        <w:t>aüfferweckt</w:t>
      </w:r>
      <w:proofErr w:type="spellEnd"/>
      <w:r>
        <w:t xml:space="preserve"> von Christo. Jan. </w:t>
      </w:r>
      <w:proofErr w:type="spellStart"/>
      <w:r>
        <w:t>vj</w:t>
      </w:r>
      <w:proofErr w:type="spellEnd"/>
      <w:r>
        <w:t xml:space="preserve">. Welche aber Christum </w:t>
      </w:r>
      <w:proofErr w:type="spellStart"/>
      <w:r>
        <w:t>nit</w:t>
      </w:r>
      <w:proofErr w:type="spellEnd"/>
      <w:r>
        <w:t xml:space="preserve"> essen/ die haben </w:t>
      </w:r>
      <w:proofErr w:type="spellStart"/>
      <w:r>
        <w:t>keyn</w:t>
      </w:r>
      <w:proofErr w:type="spellEnd"/>
      <w:r>
        <w:t xml:space="preserve"> leben in </w:t>
      </w:r>
      <w:proofErr w:type="spellStart"/>
      <w:r>
        <w:t>jnn</w:t>
      </w:r>
      <w:proofErr w:type="spellEnd"/>
      <w:r>
        <w:t xml:space="preserve">/ Sie haben </w:t>
      </w:r>
      <w:proofErr w:type="spellStart"/>
      <w:r>
        <w:t>wol</w:t>
      </w:r>
      <w:proofErr w:type="spellEnd"/>
      <w:r>
        <w:t xml:space="preserve"> </w:t>
      </w:r>
      <w:proofErr w:type="spellStart"/>
      <w:r>
        <w:t>eyn</w:t>
      </w:r>
      <w:proofErr w:type="spellEnd"/>
      <w:r>
        <w:t xml:space="preserve"> </w:t>
      </w:r>
      <w:proofErr w:type="spellStart"/>
      <w:r>
        <w:t>fleyschlich</w:t>
      </w:r>
      <w:proofErr w:type="spellEnd"/>
      <w:r>
        <w:t xml:space="preserve">/ </w:t>
      </w:r>
      <w:proofErr w:type="spellStart"/>
      <w:r>
        <w:t>betriglich</w:t>
      </w:r>
      <w:proofErr w:type="spellEnd"/>
      <w:r>
        <w:t xml:space="preserve">/ </w:t>
      </w:r>
      <w:proofErr w:type="spellStart"/>
      <w:r>
        <w:t>vergenglich</w:t>
      </w:r>
      <w:proofErr w:type="spellEnd"/>
      <w:r>
        <w:t xml:space="preserve"> leben/ aber das </w:t>
      </w:r>
      <w:proofErr w:type="spellStart"/>
      <w:r>
        <w:t>geystlich</w:t>
      </w:r>
      <w:proofErr w:type="spellEnd"/>
      <w:r>
        <w:t xml:space="preserve">/ </w:t>
      </w:r>
      <w:proofErr w:type="spellStart"/>
      <w:r>
        <w:t>warhafftig</w:t>
      </w:r>
      <w:proofErr w:type="spellEnd"/>
      <w:r>
        <w:t xml:space="preserve">/ </w:t>
      </w:r>
      <w:proofErr w:type="spellStart"/>
      <w:r>
        <w:t>vnd</w:t>
      </w:r>
      <w:proofErr w:type="spellEnd"/>
      <w:r>
        <w:t xml:space="preserve"> ewig leben haben </w:t>
      </w:r>
      <w:proofErr w:type="spellStart"/>
      <w:r>
        <w:t>sye</w:t>
      </w:r>
      <w:proofErr w:type="spellEnd"/>
      <w:r>
        <w:t xml:space="preserve"> nicht/ </w:t>
      </w:r>
      <w:proofErr w:type="spellStart"/>
      <w:r>
        <w:t>darumb</w:t>
      </w:r>
      <w:proofErr w:type="spellEnd"/>
      <w:r>
        <w:t xml:space="preserve"> das </w:t>
      </w:r>
      <w:proofErr w:type="spellStart"/>
      <w:r>
        <w:t>sye</w:t>
      </w:r>
      <w:proofErr w:type="spellEnd"/>
      <w:r>
        <w:t xml:space="preserve"> Christum </w:t>
      </w:r>
      <w:proofErr w:type="spellStart"/>
      <w:r>
        <w:t>nit</w:t>
      </w:r>
      <w:proofErr w:type="spellEnd"/>
      <w:r>
        <w:t xml:space="preserve"> essen/ das ist/ </w:t>
      </w:r>
      <w:proofErr w:type="spellStart"/>
      <w:r>
        <w:t>darumb</w:t>
      </w:r>
      <w:proofErr w:type="spellEnd"/>
      <w:r>
        <w:t xml:space="preserve"> das </w:t>
      </w:r>
      <w:proofErr w:type="spellStart"/>
      <w:r>
        <w:t>sye</w:t>
      </w:r>
      <w:proofErr w:type="spellEnd"/>
      <w:r>
        <w:t xml:space="preserve"> Christus </w:t>
      </w:r>
      <w:proofErr w:type="spellStart"/>
      <w:r>
        <w:t>nit</w:t>
      </w:r>
      <w:proofErr w:type="spellEnd"/>
      <w:r>
        <w:t xml:space="preserve"> </w:t>
      </w:r>
      <w:proofErr w:type="spellStart"/>
      <w:r>
        <w:t>ym</w:t>
      </w:r>
      <w:proofErr w:type="spellEnd"/>
      <w:r>
        <w:t xml:space="preserve"> </w:t>
      </w:r>
      <w:proofErr w:type="spellStart"/>
      <w:r>
        <w:t>grund</w:t>
      </w:r>
      <w:proofErr w:type="spellEnd"/>
      <w:r>
        <w:t xml:space="preserve"> </w:t>
      </w:r>
      <w:proofErr w:type="spellStart"/>
      <w:r>
        <w:t>yrer</w:t>
      </w:r>
      <w:proofErr w:type="spellEnd"/>
      <w:r>
        <w:t xml:space="preserve"> </w:t>
      </w:r>
      <w:proofErr w:type="spellStart"/>
      <w:r>
        <w:t>selen</w:t>
      </w:r>
      <w:proofErr w:type="spellEnd"/>
      <w:r>
        <w:t xml:space="preserve"> </w:t>
      </w:r>
      <w:proofErr w:type="spellStart"/>
      <w:r>
        <w:t>speyset</w:t>
      </w:r>
      <w:proofErr w:type="spellEnd"/>
      <w:r>
        <w:t xml:space="preserve"> </w:t>
      </w:r>
      <w:proofErr w:type="spellStart"/>
      <w:r>
        <w:t>vnd</w:t>
      </w:r>
      <w:proofErr w:type="spellEnd"/>
      <w:r>
        <w:t xml:space="preserve"> </w:t>
      </w:r>
      <w:proofErr w:type="spellStart"/>
      <w:r>
        <w:t>erneret</w:t>
      </w:r>
      <w:proofErr w:type="spellEnd"/>
      <w:r>
        <w:t xml:space="preserve">. </w:t>
      </w:r>
    </w:p>
    <w:p w14:paraId="47431981" w14:textId="77777777" w:rsidR="001F27E8" w:rsidRDefault="001F27E8" w:rsidP="001F27E8">
      <w:pPr>
        <w:pStyle w:val="StandardWeb"/>
      </w:pPr>
      <w:r>
        <w:t xml:space="preserve">So aber </w:t>
      </w:r>
      <w:proofErr w:type="spellStart"/>
      <w:r>
        <w:t>ymand</w:t>
      </w:r>
      <w:proofErr w:type="spellEnd"/>
      <w:r>
        <w:t xml:space="preserve"> Christum in </w:t>
      </w:r>
      <w:proofErr w:type="spellStart"/>
      <w:r>
        <w:t>warhafftigem</w:t>
      </w:r>
      <w:proofErr w:type="spellEnd"/>
      <w:r>
        <w:t xml:space="preserve"> </w:t>
      </w:r>
      <w:proofErr w:type="spellStart"/>
      <w:r>
        <w:t>lebenn</w:t>
      </w:r>
      <w:proofErr w:type="spellEnd"/>
      <w:r>
        <w:t xml:space="preserve"> </w:t>
      </w:r>
      <w:proofErr w:type="spellStart"/>
      <w:r>
        <w:t>annimbt</w:t>
      </w:r>
      <w:proofErr w:type="spellEnd"/>
      <w:r>
        <w:t xml:space="preserve"> der hat das ewig leben/ derhalben </w:t>
      </w:r>
      <w:proofErr w:type="spellStart"/>
      <w:r>
        <w:t>wyrt</w:t>
      </w:r>
      <w:proofErr w:type="spellEnd"/>
      <w:r>
        <w:t xml:space="preserve"> er in </w:t>
      </w:r>
      <w:proofErr w:type="spellStart"/>
      <w:r>
        <w:t>ewigkeyt</w:t>
      </w:r>
      <w:proofErr w:type="spellEnd"/>
      <w:r>
        <w:t xml:space="preserve"> </w:t>
      </w:r>
      <w:proofErr w:type="spellStart"/>
      <w:r>
        <w:t>nit</w:t>
      </w:r>
      <w:proofErr w:type="spellEnd"/>
      <w:r>
        <w:t xml:space="preserve"> sterben/ welcher in dem </w:t>
      </w:r>
      <w:proofErr w:type="spellStart"/>
      <w:r>
        <w:t>herren</w:t>
      </w:r>
      <w:proofErr w:type="spellEnd"/>
      <w:r>
        <w:t xml:space="preserve"> Christo lebt </w:t>
      </w:r>
      <w:proofErr w:type="spellStart"/>
      <w:r>
        <w:t>vnd</w:t>
      </w:r>
      <w:proofErr w:type="spellEnd"/>
      <w:r>
        <w:t xml:space="preserve"> </w:t>
      </w:r>
      <w:proofErr w:type="spellStart"/>
      <w:r>
        <w:t>gleübt</w:t>
      </w:r>
      <w:proofErr w:type="spellEnd"/>
      <w:r>
        <w:t xml:space="preserve"> der </w:t>
      </w:r>
      <w:proofErr w:type="spellStart"/>
      <w:r>
        <w:t>wyrt</w:t>
      </w:r>
      <w:proofErr w:type="spellEnd"/>
      <w:r>
        <w:t xml:space="preserve"> </w:t>
      </w:r>
      <w:proofErr w:type="spellStart"/>
      <w:r>
        <w:t>nit</w:t>
      </w:r>
      <w:proofErr w:type="spellEnd"/>
      <w:r>
        <w:t xml:space="preserve"> sterben in </w:t>
      </w:r>
      <w:proofErr w:type="spellStart"/>
      <w:r>
        <w:t>ewigkeit</w:t>
      </w:r>
      <w:proofErr w:type="spellEnd"/>
      <w:r>
        <w:t xml:space="preserve">/ als </w:t>
      </w:r>
      <w:proofErr w:type="spellStart"/>
      <w:r>
        <w:t>geschriben</w:t>
      </w:r>
      <w:proofErr w:type="spellEnd"/>
      <w:r>
        <w:t xml:space="preserve"> </w:t>
      </w:r>
      <w:proofErr w:type="spellStart"/>
      <w:r>
        <w:t>sthet</w:t>
      </w:r>
      <w:proofErr w:type="spellEnd"/>
      <w:r>
        <w:t xml:space="preserve"> Joan. am </w:t>
      </w:r>
      <w:proofErr w:type="spellStart"/>
      <w:r>
        <w:t>vj</w:t>
      </w:r>
      <w:proofErr w:type="spellEnd"/>
      <w:r>
        <w:t xml:space="preserve">. </w:t>
      </w:r>
      <w:proofErr w:type="spellStart"/>
      <w:r>
        <w:t>vnd</w:t>
      </w:r>
      <w:proofErr w:type="spellEnd"/>
      <w:r>
        <w:t xml:space="preserve"> am xi. Ich bin die </w:t>
      </w:r>
      <w:proofErr w:type="spellStart"/>
      <w:r>
        <w:t>vfferstehung</w:t>
      </w:r>
      <w:proofErr w:type="spellEnd"/>
      <w:r>
        <w:t xml:space="preserve"> </w:t>
      </w:r>
      <w:proofErr w:type="spellStart"/>
      <w:r>
        <w:t>vnd</w:t>
      </w:r>
      <w:proofErr w:type="spellEnd"/>
      <w:r>
        <w:t xml:space="preserve"> das leben/ wer in </w:t>
      </w:r>
      <w:proofErr w:type="spellStart"/>
      <w:r>
        <w:t>mych</w:t>
      </w:r>
      <w:proofErr w:type="spellEnd"/>
      <w:r>
        <w:t xml:space="preserve"> </w:t>
      </w:r>
      <w:proofErr w:type="spellStart"/>
      <w:r>
        <w:t>gleubt</w:t>
      </w:r>
      <w:proofErr w:type="spellEnd"/>
      <w:r>
        <w:t xml:space="preserve"> der </w:t>
      </w:r>
      <w:proofErr w:type="spellStart"/>
      <w:r>
        <w:t>wirt</w:t>
      </w:r>
      <w:proofErr w:type="spellEnd"/>
      <w:r>
        <w:t xml:space="preserve"> leben ob er </w:t>
      </w:r>
      <w:proofErr w:type="spellStart"/>
      <w:r>
        <w:t>gleych</w:t>
      </w:r>
      <w:proofErr w:type="spellEnd"/>
      <w:r>
        <w:t xml:space="preserve"> </w:t>
      </w:r>
      <w:proofErr w:type="spellStart"/>
      <w:r>
        <w:t>stürb</w:t>
      </w:r>
      <w:proofErr w:type="spellEnd"/>
      <w:r>
        <w:t xml:space="preserve">/ </w:t>
      </w:r>
      <w:proofErr w:type="spellStart"/>
      <w:r>
        <w:t>vnd</w:t>
      </w:r>
      <w:proofErr w:type="spellEnd"/>
      <w:r>
        <w:t xml:space="preserve"> wer da lebt </w:t>
      </w:r>
      <w:proofErr w:type="spellStart"/>
      <w:r>
        <w:t>vnd</w:t>
      </w:r>
      <w:proofErr w:type="spellEnd"/>
      <w:r>
        <w:t xml:space="preserve"> </w:t>
      </w:r>
      <w:proofErr w:type="spellStart"/>
      <w:r>
        <w:t>gleubt</w:t>
      </w:r>
      <w:proofErr w:type="spellEnd"/>
      <w:r>
        <w:t xml:space="preserve"> in </w:t>
      </w:r>
      <w:proofErr w:type="spellStart"/>
      <w:r>
        <w:t>mych</w:t>
      </w:r>
      <w:proofErr w:type="spellEnd"/>
      <w:r>
        <w:t xml:space="preserve"> der </w:t>
      </w:r>
      <w:proofErr w:type="spellStart"/>
      <w:r>
        <w:t>wyrt</w:t>
      </w:r>
      <w:proofErr w:type="spellEnd"/>
      <w:r>
        <w:t xml:space="preserve"> </w:t>
      </w:r>
      <w:proofErr w:type="spellStart"/>
      <w:r>
        <w:t>nit</w:t>
      </w:r>
      <w:proofErr w:type="spellEnd"/>
      <w:r>
        <w:t xml:space="preserve"> sterben ewiglich. </w:t>
      </w:r>
    </w:p>
    <w:p w14:paraId="74364DD1" w14:textId="77777777" w:rsidR="001F27E8" w:rsidRDefault="001F27E8" w:rsidP="001F27E8">
      <w:pPr>
        <w:pStyle w:val="StandardWeb"/>
      </w:pPr>
      <w:r>
        <w:t xml:space="preserve">Das edel </w:t>
      </w:r>
      <w:proofErr w:type="spellStart"/>
      <w:r>
        <w:t>vnd</w:t>
      </w:r>
      <w:proofErr w:type="spellEnd"/>
      <w:r>
        <w:t xml:space="preserve"> ewig leben </w:t>
      </w:r>
      <w:proofErr w:type="spellStart"/>
      <w:r>
        <w:t>faht</w:t>
      </w:r>
      <w:proofErr w:type="spellEnd"/>
      <w:r>
        <w:t xml:space="preserve"> hie an/ </w:t>
      </w:r>
      <w:proofErr w:type="spellStart"/>
      <w:r>
        <w:t>dan</w:t>
      </w:r>
      <w:proofErr w:type="spellEnd"/>
      <w:r>
        <w:t xml:space="preserve"> </w:t>
      </w:r>
      <w:proofErr w:type="spellStart"/>
      <w:r>
        <w:t>eyn</w:t>
      </w:r>
      <w:proofErr w:type="spellEnd"/>
      <w:r>
        <w:t xml:space="preserve"> </w:t>
      </w:r>
      <w:proofErr w:type="spellStart"/>
      <w:r>
        <w:t>yglicher</w:t>
      </w:r>
      <w:proofErr w:type="spellEnd"/>
      <w:r>
        <w:t xml:space="preserve"> der in Christum </w:t>
      </w:r>
      <w:proofErr w:type="spellStart"/>
      <w:r>
        <w:t>gleubt</w:t>
      </w:r>
      <w:proofErr w:type="spellEnd"/>
      <w:r>
        <w:t xml:space="preserve"> der hat </w:t>
      </w:r>
      <w:proofErr w:type="spellStart"/>
      <w:r>
        <w:t>bereidt</w:t>
      </w:r>
      <w:proofErr w:type="spellEnd"/>
      <w:r>
        <w:t xml:space="preserve"> das ewig </w:t>
      </w:r>
      <w:proofErr w:type="spellStart"/>
      <w:r>
        <w:t>hymelisch</w:t>
      </w:r>
      <w:proofErr w:type="spellEnd"/>
      <w:r>
        <w:t xml:space="preserve"> leben/ stirbt er also leiblich in dem selben leben/ das ist/ geht er </w:t>
      </w:r>
      <w:proofErr w:type="spellStart"/>
      <w:r>
        <w:t>leyblich</w:t>
      </w:r>
      <w:proofErr w:type="spellEnd"/>
      <w:r>
        <w:t xml:space="preserve"> ab/ so mag er doch ewiglich </w:t>
      </w:r>
      <w:proofErr w:type="spellStart"/>
      <w:r>
        <w:t>nit</w:t>
      </w:r>
      <w:proofErr w:type="spellEnd"/>
      <w:r>
        <w:t xml:space="preserve"> verderben/ </w:t>
      </w:r>
      <w:proofErr w:type="spellStart"/>
      <w:r>
        <w:t>sunder</w:t>
      </w:r>
      <w:proofErr w:type="spellEnd"/>
      <w:r>
        <w:t xml:space="preserve"> er rastet </w:t>
      </w:r>
      <w:proofErr w:type="spellStart"/>
      <w:r>
        <w:t>vnd</w:t>
      </w:r>
      <w:proofErr w:type="spellEnd"/>
      <w:r>
        <w:t xml:space="preserve"> </w:t>
      </w:r>
      <w:proofErr w:type="spellStart"/>
      <w:r>
        <w:t>ruwet</w:t>
      </w:r>
      <w:proofErr w:type="spellEnd"/>
      <w:r>
        <w:t xml:space="preserve"> in Christo/ </w:t>
      </w:r>
      <w:proofErr w:type="spellStart"/>
      <w:r>
        <w:t>vnd</w:t>
      </w:r>
      <w:proofErr w:type="spellEnd"/>
      <w:r>
        <w:t xml:space="preserve"> </w:t>
      </w:r>
      <w:proofErr w:type="spellStart"/>
      <w:r>
        <w:t>wirt</w:t>
      </w:r>
      <w:proofErr w:type="spellEnd"/>
      <w:r>
        <w:t xml:space="preserve"> im der </w:t>
      </w:r>
      <w:proofErr w:type="spellStart"/>
      <w:r>
        <w:t>tod</w:t>
      </w:r>
      <w:proofErr w:type="spellEnd"/>
      <w:r>
        <w:t xml:space="preserve"> </w:t>
      </w:r>
      <w:proofErr w:type="spellStart"/>
      <w:r>
        <w:t>eyn</w:t>
      </w:r>
      <w:proofErr w:type="spellEnd"/>
      <w:r>
        <w:t xml:space="preserve"> </w:t>
      </w:r>
      <w:proofErr w:type="spellStart"/>
      <w:r>
        <w:t>süsser</w:t>
      </w:r>
      <w:proofErr w:type="spellEnd"/>
      <w:r>
        <w:t xml:space="preserve"> schlaff/ </w:t>
      </w:r>
      <w:proofErr w:type="spellStart"/>
      <w:r>
        <w:t>darumb</w:t>
      </w:r>
      <w:proofErr w:type="spellEnd"/>
      <w:r>
        <w:t xml:space="preserve"> spricht Paulus/ </w:t>
      </w:r>
      <w:proofErr w:type="spellStart"/>
      <w:r>
        <w:t>ir</w:t>
      </w:r>
      <w:proofErr w:type="spellEnd"/>
      <w:r>
        <w:t xml:space="preserve"> </w:t>
      </w:r>
      <w:proofErr w:type="spellStart"/>
      <w:r>
        <w:t>tod</w:t>
      </w:r>
      <w:proofErr w:type="spellEnd"/>
      <w:r>
        <w:t xml:space="preserve"> ist </w:t>
      </w:r>
      <w:proofErr w:type="spellStart"/>
      <w:r>
        <w:t>kostbarlich</w:t>
      </w:r>
      <w:proofErr w:type="spellEnd"/>
      <w:r>
        <w:t xml:space="preserve"> in den </w:t>
      </w:r>
      <w:proofErr w:type="spellStart"/>
      <w:r>
        <w:t>aügen</w:t>
      </w:r>
      <w:proofErr w:type="spellEnd"/>
      <w:r>
        <w:t xml:space="preserve"> </w:t>
      </w:r>
      <w:proofErr w:type="spellStart"/>
      <w:r>
        <w:t>gottes</w:t>
      </w:r>
      <w:proofErr w:type="spellEnd"/>
      <w:r>
        <w:t xml:space="preserve">/ die </w:t>
      </w:r>
      <w:proofErr w:type="spellStart"/>
      <w:r>
        <w:t>weyl</w:t>
      </w:r>
      <w:proofErr w:type="spellEnd"/>
      <w:r>
        <w:t xml:space="preserve"> </w:t>
      </w:r>
      <w:proofErr w:type="spellStart"/>
      <w:r>
        <w:t>yr</w:t>
      </w:r>
      <w:proofErr w:type="spellEnd"/>
      <w:r>
        <w:t xml:space="preserve"> leben trefflich </w:t>
      </w:r>
      <w:proofErr w:type="spellStart"/>
      <w:r>
        <w:t>vnd</w:t>
      </w:r>
      <w:proofErr w:type="spellEnd"/>
      <w:r>
        <w:t xml:space="preserve"> köstlich worden ist durch </w:t>
      </w:r>
      <w:proofErr w:type="spellStart"/>
      <w:r>
        <w:t>abkleydung</w:t>
      </w:r>
      <w:proofErr w:type="spellEnd"/>
      <w:r>
        <w:t xml:space="preserve"> </w:t>
      </w:r>
      <w:proofErr w:type="spellStart"/>
      <w:r>
        <w:t>yrer</w:t>
      </w:r>
      <w:proofErr w:type="spellEnd"/>
      <w:r>
        <w:t xml:space="preserve"> beschwerlicher </w:t>
      </w:r>
      <w:proofErr w:type="spellStart"/>
      <w:r>
        <w:t>leychnamen</w:t>
      </w:r>
      <w:proofErr w:type="spellEnd"/>
      <w:r>
        <w:t xml:space="preserve">. </w:t>
      </w:r>
    </w:p>
    <w:p w14:paraId="6254309A" w14:textId="77777777" w:rsidR="001F27E8" w:rsidRDefault="001F27E8" w:rsidP="001F27E8">
      <w:pPr>
        <w:pStyle w:val="StandardWeb"/>
      </w:pPr>
      <w:r>
        <w:t xml:space="preserve">Zum dritten spricht auch Christus/ das ist das ewig leben/ das </w:t>
      </w:r>
      <w:proofErr w:type="spellStart"/>
      <w:r>
        <w:t>sye</w:t>
      </w:r>
      <w:proofErr w:type="spellEnd"/>
      <w:r>
        <w:t xml:space="preserve"> </w:t>
      </w:r>
      <w:proofErr w:type="spellStart"/>
      <w:r>
        <w:t>dych</w:t>
      </w:r>
      <w:proofErr w:type="spellEnd"/>
      <w:r>
        <w:t xml:space="preserve"> erkennen/ das du </w:t>
      </w:r>
      <w:proofErr w:type="spellStart"/>
      <w:r>
        <w:t>alleyn</w:t>
      </w:r>
      <w:proofErr w:type="spellEnd"/>
      <w:r>
        <w:t xml:space="preserve"> </w:t>
      </w:r>
      <w:proofErr w:type="spellStart"/>
      <w:r>
        <w:t>warer</w:t>
      </w:r>
      <w:proofErr w:type="spellEnd"/>
      <w:r>
        <w:t xml:space="preserve"> </w:t>
      </w:r>
      <w:proofErr w:type="spellStart"/>
      <w:r>
        <w:t>got</w:t>
      </w:r>
      <w:proofErr w:type="spellEnd"/>
      <w:r>
        <w:t xml:space="preserve"> bist/ </w:t>
      </w:r>
      <w:proofErr w:type="spellStart"/>
      <w:r>
        <w:t>vnd</w:t>
      </w:r>
      <w:proofErr w:type="spellEnd"/>
      <w:r>
        <w:t xml:space="preserve"> den du gesandt hast Jesum Christ Jo. am xvii. </w:t>
      </w:r>
      <w:proofErr w:type="spellStart"/>
      <w:r>
        <w:t>Dyss</w:t>
      </w:r>
      <w:proofErr w:type="spellEnd"/>
      <w:r>
        <w:t xml:space="preserve"> </w:t>
      </w:r>
      <w:proofErr w:type="spellStart"/>
      <w:r>
        <w:t>erkantnus</w:t>
      </w:r>
      <w:proofErr w:type="spellEnd"/>
      <w:r>
        <w:t xml:space="preserve"> </w:t>
      </w:r>
      <w:proofErr w:type="spellStart"/>
      <w:r>
        <w:t>gottes</w:t>
      </w:r>
      <w:proofErr w:type="spellEnd"/>
      <w:r>
        <w:t xml:space="preserve"> geschicht nicht in der </w:t>
      </w:r>
      <w:proofErr w:type="spellStart"/>
      <w:r>
        <w:t>vernunfft</w:t>
      </w:r>
      <w:proofErr w:type="spellEnd"/>
      <w:r>
        <w:t xml:space="preserve"> oder im </w:t>
      </w:r>
      <w:proofErr w:type="spellStart"/>
      <w:r>
        <w:t>naturlichem</w:t>
      </w:r>
      <w:proofErr w:type="spellEnd"/>
      <w:r>
        <w:t xml:space="preserve"> licht/ </w:t>
      </w:r>
      <w:proofErr w:type="spellStart"/>
      <w:r>
        <w:t>sunder</w:t>
      </w:r>
      <w:proofErr w:type="spellEnd"/>
      <w:r>
        <w:t xml:space="preserve"> im </w:t>
      </w:r>
      <w:proofErr w:type="spellStart"/>
      <w:r>
        <w:t>grund</w:t>
      </w:r>
      <w:proofErr w:type="spellEnd"/>
      <w:r>
        <w:t xml:space="preserve"> der </w:t>
      </w:r>
      <w:proofErr w:type="spellStart"/>
      <w:r>
        <w:t>selen</w:t>
      </w:r>
      <w:proofErr w:type="spellEnd"/>
      <w:r>
        <w:t xml:space="preserve"> </w:t>
      </w:r>
      <w:proofErr w:type="spellStart"/>
      <w:r>
        <w:t>jm</w:t>
      </w:r>
      <w:proofErr w:type="spellEnd"/>
      <w:r>
        <w:t xml:space="preserve"> </w:t>
      </w:r>
      <w:proofErr w:type="spellStart"/>
      <w:r>
        <w:t>gotlichen</w:t>
      </w:r>
      <w:proofErr w:type="spellEnd"/>
      <w:r>
        <w:t xml:space="preserve"> </w:t>
      </w:r>
      <w:proofErr w:type="spellStart"/>
      <w:r>
        <w:t>vnbetrichligem</w:t>
      </w:r>
      <w:proofErr w:type="spellEnd"/>
      <w:r>
        <w:t xml:space="preserve"> licht/ </w:t>
      </w:r>
      <w:proofErr w:type="spellStart"/>
      <w:r>
        <w:t>vnnd</w:t>
      </w:r>
      <w:proofErr w:type="spellEnd"/>
      <w:r>
        <w:t xml:space="preserve"> macht den </w:t>
      </w:r>
      <w:proofErr w:type="spellStart"/>
      <w:r>
        <w:t>menschen</w:t>
      </w:r>
      <w:proofErr w:type="spellEnd"/>
      <w:r>
        <w:t xml:space="preserve"> </w:t>
      </w:r>
      <w:proofErr w:type="spellStart"/>
      <w:r>
        <w:t>eynen</w:t>
      </w:r>
      <w:proofErr w:type="spellEnd"/>
      <w:r>
        <w:t xml:space="preserve"> </w:t>
      </w:r>
      <w:proofErr w:type="spellStart"/>
      <w:r>
        <w:t>freünd</w:t>
      </w:r>
      <w:proofErr w:type="spellEnd"/>
      <w:r>
        <w:t xml:space="preserve"> </w:t>
      </w:r>
      <w:proofErr w:type="spellStart"/>
      <w:r>
        <w:t>gottes</w:t>
      </w:r>
      <w:proofErr w:type="spellEnd"/>
      <w:r>
        <w:t xml:space="preserve">/ </w:t>
      </w:r>
      <w:proofErr w:type="spellStart"/>
      <w:r>
        <w:t>vnnd</w:t>
      </w:r>
      <w:proofErr w:type="spellEnd"/>
      <w:r>
        <w:t xml:space="preserve"> </w:t>
      </w:r>
      <w:proofErr w:type="spellStart"/>
      <w:r>
        <w:t>vereynt</w:t>
      </w:r>
      <w:proofErr w:type="spellEnd"/>
      <w:r>
        <w:t xml:space="preserve"> die </w:t>
      </w:r>
      <w:proofErr w:type="spellStart"/>
      <w:r>
        <w:t>selen</w:t>
      </w:r>
      <w:proofErr w:type="spellEnd"/>
      <w:r>
        <w:t xml:space="preserve"> </w:t>
      </w:r>
      <w:proofErr w:type="spellStart"/>
      <w:r>
        <w:t>got</w:t>
      </w:r>
      <w:proofErr w:type="spellEnd"/>
      <w:r>
        <w:t xml:space="preserve"> dem </w:t>
      </w:r>
      <w:proofErr w:type="spellStart"/>
      <w:r>
        <w:t>herren</w:t>
      </w:r>
      <w:proofErr w:type="spellEnd"/>
      <w:r>
        <w:t xml:space="preserve"> als Christus sagt. Nun </w:t>
      </w:r>
      <w:proofErr w:type="spellStart"/>
      <w:r>
        <w:t>heyß</w:t>
      </w:r>
      <w:proofErr w:type="spellEnd"/>
      <w:r>
        <w:t xml:space="preserve"> ich </w:t>
      </w:r>
      <w:proofErr w:type="spellStart"/>
      <w:r>
        <w:t>eüch</w:t>
      </w:r>
      <w:proofErr w:type="spellEnd"/>
      <w:r>
        <w:t xml:space="preserve"> </w:t>
      </w:r>
      <w:proofErr w:type="spellStart"/>
      <w:r>
        <w:t>nit</w:t>
      </w:r>
      <w:proofErr w:type="spellEnd"/>
      <w:r>
        <w:t xml:space="preserve"> mehr </w:t>
      </w:r>
      <w:proofErr w:type="spellStart"/>
      <w:r>
        <w:t>knecht</w:t>
      </w:r>
      <w:proofErr w:type="spellEnd"/>
      <w:r>
        <w:t xml:space="preserve">/ </w:t>
      </w:r>
      <w:proofErr w:type="spellStart"/>
      <w:r>
        <w:t>sunder</w:t>
      </w:r>
      <w:proofErr w:type="spellEnd"/>
      <w:r>
        <w:t xml:space="preserve"> </w:t>
      </w:r>
      <w:proofErr w:type="spellStart"/>
      <w:r>
        <w:t>fründ</w:t>
      </w:r>
      <w:proofErr w:type="spellEnd"/>
      <w:r>
        <w:t xml:space="preserve">/ </w:t>
      </w:r>
      <w:proofErr w:type="spellStart"/>
      <w:r>
        <w:t>darumb</w:t>
      </w:r>
      <w:proofErr w:type="spellEnd"/>
      <w:r>
        <w:t xml:space="preserve"> das ich </w:t>
      </w:r>
      <w:proofErr w:type="spellStart"/>
      <w:r>
        <w:t>eüch</w:t>
      </w:r>
      <w:proofErr w:type="spellEnd"/>
      <w:r>
        <w:t xml:space="preserve"> </w:t>
      </w:r>
      <w:proofErr w:type="spellStart"/>
      <w:r>
        <w:t>alhie</w:t>
      </w:r>
      <w:proofErr w:type="spellEnd"/>
      <w:r>
        <w:t xml:space="preserve"> geoffenbart hab was ich vom </w:t>
      </w:r>
      <w:proofErr w:type="spellStart"/>
      <w:r>
        <w:t>vatter</w:t>
      </w:r>
      <w:proofErr w:type="spellEnd"/>
      <w:r>
        <w:t xml:space="preserve"> </w:t>
      </w:r>
      <w:proofErr w:type="spellStart"/>
      <w:r>
        <w:t>gehort</w:t>
      </w:r>
      <w:proofErr w:type="spellEnd"/>
      <w:r>
        <w:t xml:space="preserve"> hab. Joan. am xv. Der halben </w:t>
      </w:r>
      <w:proofErr w:type="spellStart"/>
      <w:r>
        <w:t>byt</w:t>
      </w:r>
      <w:proofErr w:type="spellEnd"/>
      <w:r>
        <w:t xml:space="preserve"> </w:t>
      </w:r>
      <w:proofErr w:type="spellStart"/>
      <w:r>
        <w:t>aüch</w:t>
      </w:r>
      <w:proofErr w:type="spellEnd"/>
      <w:r>
        <w:t xml:space="preserve"> Christus </w:t>
      </w:r>
      <w:proofErr w:type="spellStart"/>
      <w:r>
        <w:t>alleyn</w:t>
      </w:r>
      <w:proofErr w:type="spellEnd"/>
      <w:r>
        <w:t xml:space="preserve"> vor die/ die seyn </w:t>
      </w:r>
      <w:proofErr w:type="spellStart"/>
      <w:r>
        <w:t>wort</w:t>
      </w:r>
      <w:proofErr w:type="spellEnd"/>
      <w:r>
        <w:t xml:space="preserve"> </w:t>
      </w:r>
      <w:proofErr w:type="spellStart"/>
      <w:r>
        <w:t>annemen</w:t>
      </w:r>
      <w:proofErr w:type="spellEnd"/>
      <w:r>
        <w:t xml:space="preserve"> </w:t>
      </w:r>
      <w:proofErr w:type="spellStart"/>
      <w:r>
        <w:t>vnnd</w:t>
      </w:r>
      <w:proofErr w:type="spellEnd"/>
      <w:r>
        <w:t xml:space="preserve"> </w:t>
      </w:r>
      <w:proofErr w:type="spellStart"/>
      <w:r>
        <w:t>warlich</w:t>
      </w:r>
      <w:proofErr w:type="spellEnd"/>
      <w:r>
        <w:t xml:space="preserve"> erkennen das er vom </w:t>
      </w:r>
      <w:proofErr w:type="spellStart"/>
      <w:r>
        <w:t>vatter</w:t>
      </w:r>
      <w:proofErr w:type="spellEnd"/>
      <w:r>
        <w:t xml:space="preserve"> </w:t>
      </w:r>
      <w:proofErr w:type="spellStart"/>
      <w:r>
        <w:t>außgangen</w:t>
      </w:r>
      <w:proofErr w:type="spellEnd"/>
      <w:r>
        <w:t xml:space="preserve"> ist Joannis. am xvii. </w:t>
      </w:r>
    </w:p>
    <w:p w14:paraId="52D97084" w14:textId="77777777" w:rsidR="001F27E8" w:rsidRDefault="001F27E8" w:rsidP="001F27E8">
      <w:pPr>
        <w:pStyle w:val="StandardWeb"/>
      </w:pPr>
      <w:r>
        <w:t xml:space="preserve">Nun ist </w:t>
      </w:r>
      <w:proofErr w:type="spellStart"/>
      <w:r>
        <w:t>tzu</w:t>
      </w:r>
      <w:proofErr w:type="spellEnd"/>
      <w:r>
        <w:t xml:space="preserve"> wissen das das ewig leben hat </w:t>
      </w:r>
      <w:proofErr w:type="spellStart"/>
      <w:r>
        <w:t>drey</w:t>
      </w:r>
      <w:proofErr w:type="spellEnd"/>
      <w:r>
        <w:t xml:space="preserve"> grad Den ersten in diesem leben anfänglich. Den anderen in </w:t>
      </w:r>
      <w:proofErr w:type="spellStart"/>
      <w:r>
        <w:t>abscheydüng</w:t>
      </w:r>
      <w:proofErr w:type="spellEnd"/>
      <w:r>
        <w:t xml:space="preserve"> der </w:t>
      </w:r>
      <w:proofErr w:type="spellStart"/>
      <w:r>
        <w:t>selen</w:t>
      </w:r>
      <w:proofErr w:type="spellEnd"/>
      <w:r>
        <w:t xml:space="preserve"> vom </w:t>
      </w:r>
      <w:proofErr w:type="spellStart"/>
      <w:r>
        <w:t>leychnam</w:t>
      </w:r>
      <w:proofErr w:type="spellEnd"/>
      <w:r>
        <w:t xml:space="preserve"> vor dem </w:t>
      </w:r>
      <w:proofErr w:type="spellStart"/>
      <w:r>
        <w:t>ingang</w:t>
      </w:r>
      <w:proofErr w:type="spellEnd"/>
      <w:r>
        <w:t xml:space="preserve"> des </w:t>
      </w:r>
      <w:proofErr w:type="spellStart"/>
      <w:r>
        <w:t>hymels</w:t>
      </w:r>
      <w:proofErr w:type="spellEnd"/>
      <w:r>
        <w:t xml:space="preserve">. Den dritten </w:t>
      </w:r>
      <w:proofErr w:type="spellStart"/>
      <w:r>
        <w:t>ym</w:t>
      </w:r>
      <w:proofErr w:type="spellEnd"/>
      <w:r>
        <w:t xml:space="preserve"> </w:t>
      </w:r>
      <w:proofErr w:type="spellStart"/>
      <w:r>
        <w:t>hymel</w:t>
      </w:r>
      <w:proofErr w:type="spellEnd"/>
      <w:r>
        <w:t xml:space="preserve">. </w:t>
      </w:r>
    </w:p>
    <w:p w14:paraId="7ABE595B" w14:textId="77777777" w:rsidR="001F27E8" w:rsidRDefault="001F27E8" w:rsidP="001F27E8">
      <w:pPr>
        <w:pStyle w:val="StandardWeb"/>
      </w:pPr>
      <w:r>
        <w:t xml:space="preserve">Zum ersten erkennen </w:t>
      </w:r>
      <w:proofErr w:type="spellStart"/>
      <w:r>
        <w:t>wyr</w:t>
      </w:r>
      <w:proofErr w:type="spellEnd"/>
      <w:r>
        <w:t xml:space="preserve"> hie </w:t>
      </w:r>
      <w:proofErr w:type="spellStart"/>
      <w:r>
        <w:t>got</w:t>
      </w:r>
      <w:proofErr w:type="spellEnd"/>
      <w:r>
        <w:t xml:space="preserve"> in der </w:t>
      </w:r>
      <w:proofErr w:type="spellStart"/>
      <w:r>
        <w:t>vinsternis</w:t>
      </w:r>
      <w:proofErr w:type="spellEnd"/>
      <w:r>
        <w:t xml:space="preserve"> </w:t>
      </w:r>
      <w:proofErr w:type="spellStart"/>
      <w:r>
        <w:t>vnd</w:t>
      </w:r>
      <w:proofErr w:type="spellEnd"/>
      <w:r>
        <w:t xml:space="preserve"> </w:t>
      </w:r>
      <w:proofErr w:type="spellStart"/>
      <w:r>
        <w:t>verwunderen</w:t>
      </w:r>
      <w:proofErr w:type="spellEnd"/>
      <w:r>
        <w:t xml:space="preserve"> </w:t>
      </w:r>
      <w:proofErr w:type="spellStart"/>
      <w:r>
        <w:t>vns</w:t>
      </w:r>
      <w:proofErr w:type="spellEnd"/>
      <w:r>
        <w:t xml:space="preserve"> vom </w:t>
      </w:r>
      <w:proofErr w:type="spellStart"/>
      <w:r>
        <w:t>herren</w:t>
      </w:r>
      <w:proofErr w:type="spellEnd"/>
      <w:r>
        <w:t xml:space="preserve"> </w:t>
      </w:r>
      <w:proofErr w:type="spellStart"/>
      <w:r>
        <w:t>vnd</w:t>
      </w:r>
      <w:proofErr w:type="spellEnd"/>
      <w:r>
        <w:t xml:space="preserve"> von </w:t>
      </w:r>
      <w:proofErr w:type="spellStart"/>
      <w:r>
        <w:t>seynen</w:t>
      </w:r>
      <w:proofErr w:type="spellEnd"/>
      <w:r>
        <w:t xml:space="preserve"> reden/ Im anderen erkennen wir </w:t>
      </w:r>
      <w:proofErr w:type="spellStart"/>
      <w:r>
        <w:t>got</w:t>
      </w:r>
      <w:proofErr w:type="spellEnd"/>
      <w:r>
        <w:t xml:space="preserve"> gleich als die sonne in der </w:t>
      </w:r>
      <w:proofErr w:type="spellStart"/>
      <w:r>
        <w:t>morgenröt</w:t>
      </w:r>
      <w:proofErr w:type="spellEnd"/>
      <w:r>
        <w:t xml:space="preserve">. Im dritten sehen </w:t>
      </w:r>
      <w:proofErr w:type="spellStart"/>
      <w:r>
        <w:t>wyr</w:t>
      </w:r>
      <w:proofErr w:type="spellEnd"/>
      <w:r>
        <w:t xml:space="preserve"> </w:t>
      </w:r>
      <w:proofErr w:type="spellStart"/>
      <w:r>
        <w:t>got</w:t>
      </w:r>
      <w:proofErr w:type="spellEnd"/>
      <w:r>
        <w:t xml:space="preserve"> gleich wie die sonne </w:t>
      </w:r>
      <w:proofErr w:type="spellStart"/>
      <w:r>
        <w:t>ym</w:t>
      </w:r>
      <w:proofErr w:type="spellEnd"/>
      <w:r>
        <w:t xml:space="preserve"> klaren </w:t>
      </w:r>
      <w:proofErr w:type="spellStart"/>
      <w:r>
        <w:t>mittag</w:t>
      </w:r>
      <w:proofErr w:type="spellEnd"/>
      <w:r>
        <w:t xml:space="preserve">. </w:t>
      </w:r>
    </w:p>
    <w:p w14:paraId="7376FD5A" w14:textId="77777777" w:rsidR="001F27E8" w:rsidRDefault="001F27E8" w:rsidP="001F27E8">
      <w:pPr>
        <w:pStyle w:val="StandardWeb"/>
      </w:pPr>
      <w:r>
        <w:t xml:space="preserve">Die </w:t>
      </w:r>
      <w:proofErr w:type="spellStart"/>
      <w:r>
        <w:t>weyl</w:t>
      </w:r>
      <w:proofErr w:type="spellEnd"/>
      <w:r>
        <w:t xml:space="preserve"> nun also ist/ das </w:t>
      </w:r>
      <w:proofErr w:type="spellStart"/>
      <w:r>
        <w:t>wyr</w:t>
      </w:r>
      <w:proofErr w:type="spellEnd"/>
      <w:r>
        <w:t xml:space="preserve"> hie groß </w:t>
      </w:r>
      <w:proofErr w:type="spellStart"/>
      <w:r>
        <w:t>verhyndernüs</w:t>
      </w:r>
      <w:proofErr w:type="spellEnd"/>
      <w:r>
        <w:t xml:space="preserve"> haben in diesem </w:t>
      </w:r>
      <w:proofErr w:type="spellStart"/>
      <w:r>
        <w:t>vergenglichem</w:t>
      </w:r>
      <w:proofErr w:type="spellEnd"/>
      <w:r>
        <w:t xml:space="preserve"> leben des sterblichen </w:t>
      </w:r>
      <w:proofErr w:type="spellStart"/>
      <w:r>
        <w:t>leychnams</w:t>
      </w:r>
      <w:proofErr w:type="spellEnd"/>
      <w:r>
        <w:t xml:space="preserve"> halben/ ist </w:t>
      </w:r>
      <w:proofErr w:type="spellStart"/>
      <w:r>
        <w:t>darumb</w:t>
      </w:r>
      <w:proofErr w:type="spellEnd"/>
      <w:r>
        <w:t xml:space="preserve"> mehr </w:t>
      </w:r>
      <w:proofErr w:type="spellStart"/>
      <w:r>
        <w:t>tzu</w:t>
      </w:r>
      <w:proofErr w:type="spellEnd"/>
      <w:r>
        <w:t xml:space="preserve"> </w:t>
      </w:r>
      <w:proofErr w:type="spellStart"/>
      <w:r>
        <w:t>frewen</w:t>
      </w:r>
      <w:proofErr w:type="spellEnd"/>
      <w:r>
        <w:t xml:space="preserve"> </w:t>
      </w:r>
      <w:proofErr w:type="spellStart"/>
      <w:r>
        <w:t>dan</w:t>
      </w:r>
      <w:proofErr w:type="spellEnd"/>
      <w:r>
        <w:t xml:space="preserve"> zu </w:t>
      </w:r>
      <w:proofErr w:type="spellStart"/>
      <w:r>
        <w:t>trawren</w:t>
      </w:r>
      <w:proofErr w:type="spellEnd"/>
      <w:r>
        <w:t xml:space="preserve"> vor die/ welche der </w:t>
      </w:r>
      <w:proofErr w:type="spellStart"/>
      <w:r>
        <w:t>manichfeltigkeyt</w:t>
      </w:r>
      <w:proofErr w:type="spellEnd"/>
      <w:r>
        <w:t xml:space="preserve"> </w:t>
      </w:r>
      <w:proofErr w:type="spellStart"/>
      <w:r>
        <w:t>vnd</w:t>
      </w:r>
      <w:proofErr w:type="spellEnd"/>
      <w:r>
        <w:t xml:space="preserve"> hinderlichen </w:t>
      </w:r>
      <w:proofErr w:type="spellStart"/>
      <w:r>
        <w:t>burd</w:t>
      </w:r>
      <w:proofErr w:type="spellEnd"/>
      <w:r>
        <w:t xml:space="preserve"> </w:t>
      </w:r>
      <w:proofErr w:type="spellStart"/>
      <w:r>
        <w:t>vnd</w:t>
      </w:r>
      <w:proofErr w:type="spellEnd"/>
      <w:r>
        <w:t xml:space="preserve"> </w:t>
      </w:r>
      <w:proofErr w:type="spellStart"/>
      <w:r>
        <w:t>arbeyt</w:t>
      </w:r>
      <w:proofErr w:type="spellEnd"/>
      <w:r>
        <w:t xml:space="preserve"> </w:t>
      </w:r>
      <w:proofErr w:type="spellStart"/>
      <w:r>
        <w:t>enzogen</w:t>
      </w:r>
      <w:proofErr w:type="spellEnd"/>
      <w:r>
        <w:t xml:space="preserve"> seyn. </w:t>
      </w:r>
      <w:proofErr w:type="spellStart"/>
      <w:r>
        <w:t>Ir</w:t>
      </w:r>
      <w:proofErr w:type="spellEnd"/>
      <w:r>
        <w:t xml:space="preserve"> stand </w:t>
      </w:r>
      <w:proofErr w:type="spellStart"/>
      <w:r>
        <w:t>vnd</w:t>
      </w:r>
      <w:proofErr w:type="spellEnd"/>
      <w:r>
        <w:t xml:space="preserve"> wesen ist besser </w:t>
      </w:r>
      <w:proofErr w:type="spellStart"/>
      <w:r>
        <w:t>dan</w:t>
      </w:r>
      <w:proofErr w:type="spellEnd"/>
      <w:r>
        <w:t xml:space="preserve"> </w:t>
      </w:r>
      <w:proofErr w:type="spellStart"/>
      <w:r>
        <w:t>vnser</w:t>
      </w:r>
      <w:proofErr w:type="spellEnd"/>
      <w:r>
        <w:t xml:space="preserve">/ </w:t>
      </w:r>
      <w:proofErr w:type="spellStart"/>
      <w:r>
        <w:t>vnd</w:t>
      </w:r>
      <w:proofErr w:type="spellEnd"/>
      <w:r>
        <w:t xml:space="preserve"> wie </w:t>
      </w:r>
      <w:proofErr w:type="spellStart"/>
      <w:r>
        <w:t>wol</w:t>
      </w:r>
      <w:proofErr w:type="spellEnd"/>
      <w:r>
        <w:t xml:space="preserve"> ich sie aller </w:t>
      </w:r>
      <w:proofErr w:type="spellStart"/>
      <w:r>
        <w:t>sunden</w:t>
      </w:r>
      <w:proofErr w:type="spellEnd"/>
      <w:r>
        <w:t xml:space="preserve"> </w:t>
      </w:r>
      <w:proofErr w:type="spellStart"/>
      <w:r>
        <w:t>nit</w:t>
      </w:r>
      <w:proofErr w:type="spellEnd"/>
      <w:r>
        <w:t xml:space="preserve"> ledig </w:t>
      </w:r>
      <w:proofErr w:type="spellStart"/>
      <w:r>
        <w:t>zele</w:t>
      </w:r>
      <w:proofErr w:type="spellEnd"/>
      <w:r>
        <w:t xml:space="preserve">/ doch </w:t>
      </w:r>
      <w:proofErr w:type="spellStart"/>
      <w:r>
        <w:t>seynd</w:t>
      </w:r>
      <w:proofErr w:type="spellEnd"/>
      <w:r>
        <w:t xml:space="preserve"> sie in </w:t>
      </w:r>
      <w:proofErr w:type="spellStart"/>
      <w:r>
        <w:t>starcker</w:t>
      </w:r>
      <w:proofErr w:type="spellEnd"/>
      <w:r>
        <w:t xml:space="preserve"> hitziger </w:t>
      </w:r>
      <w:proofErr w:type="spellStart"/>
      <w:r>
        <w:t>geystlicher</w:t>
      </w:r>
      <w:proofErr w:type="spellEnd"/>
      <w:r>
        <w:t xml:space="preserve"> </w:t>
      </w:r>
      <w:proofErr w:type="spellStart"/>
      <w:r>
        <w:t>begird</w:t>
      </w:r>
      <w:proofErr w:type="spellEnd"/>
      <w:r>
        <w:t xml:space="preserve"> </w:t>
      </w:r>
      <w:proofErr w:type="spellStart"/>
      <w:r>
        <w:t>tzu</w:t>
      </w:r>
      <w:proofErr w:type="spellEnd"/>
      <w:r>
        <w:t xml:space="preserve"> </w:t>
      </w:r>
      <w:proofErr w:type="spellStart"/>
      <w:r>
        <w:t>got</w:t>
      </w:r>
      <w:proofErr w:type="spellEnd"/>
      <w:r>
        <w:t xml:space="preserve">/ </w:t>
      </w:r>
      <w:proofErr w:type="spellStart"/>
      <w:r>
        <w:t>vnd</w:t>
      </w:r>
      <w:proofErr w:type="spellEnd"/>
      <w:r>
        <w:t xml:space="preserve"> </w:t>
      </w:r>
      <w:proofErr w:type="spellStart"/>
      <w:r>
        <w:t>seynd</w:t>
      </w:r>
      <w:proofErr w:type="spellEnd"/>
      <w:r>
        <w:t xml:space="preserve"> gern darinne/ </w:t>
      </w:r>
      <w:proofErr w:type="spellStart"/>
      <w:r>
        <w:t>warumb</w:t>
      </w:r>
      <w:proofErr w:type="spellEnd"/>
      <w:r>
        <w:t xml:space="preserve"> wollen wir sie </w:t>
      </w:r>
      <w:proofErr w:type="spellStart"/>
      <w:r>
        <w:t>dan</w:t>
      </w:r>
      <w:proofErr w:type="spellEnd"/>
      <w:r>
        <w:t xml:space="preserve"> </w:t>
      </w:r>
      <w:proofErr w:type="spellStart"/>
      <w:r>
        <w:t>külen</w:t>
      </w:r>
      <w:proofErr w:type="spellEnd"/>
      <w:r>
        <w:t xml:space="preserve"> mit </w:t>
      </w:r>
      <w:proofErr w:type="spellStart"/>
      <w:r>
        <w:t>vigilien</w:t>
      </w:r>
      <w:proofErr w:type="spellEnd"/>
      <w:r>
        <w:t xml:space="preserve">/ </w:t>
      </w:r>
      <w:proofErr w:type="spellStart"/>
      <w:r>
        <w:t>opfer</w:t>
      </w:r>
      <w:proofErr w:type="spellEnd"/>
      <w:r>
        <w:t xml:space="preserve"> oder </w:t>
      </w:r>
      <w:proofErr w:type="spellStart"/>
      <w:r>
        <w:t>messenn</w:t>
      </w:r>
      <w:proofErr w:type="spellEnd"/>
      <w:r>
        <w:t xml:space="preserve">? </w:t>
      </w:r>
      <w:proofErr w:type="spellStart"/>
      <w:r>
        <w:t>ye</w:t>
      </w:r>
      <w:proofErr w:type="spellEnd"/>
      <w:r>
        <w:t xml:space="preserve"> hitziger </w:t>
      </w:r>
      <w:proofErr w:type="spellStart"/>
      <w:r>
        <w:t>vnd</w:t>
      </w:r>
      <w:proofErr w:type="spellEnd"/>
      <w:r>
        <w:t xml:space="preserve"> </w:t>
      </w:r>
      <w:proofErr w:type="spellStart"/>
      <w:r>
        <w:t>häfftiger</w:t>
      </w:r>
      <w:proofErr w:type="spellEnd"/>
      <w:r>
        <w:t xml:space="preserve"> </w:t>
      </w:r>
      <w:proofErr w:type="spellStart"/>
      <w:r>
        <w:t>yre</w:t>
      </w:r>
      <w:proofErr w:type="spellEnd"/>
      <w:r>
        <w:t xml:space="preserve"> liebe ist/ </w:t>
      </w:r>
      <w:proofErr w:type="spellStart"/>
      <w:r>
        <w:t>ye</w:t>
      </w:r>
      <w:proofErr w:type="spellEnd"/>
      <w:r>
        <w:t xml:space="preserve"> mehr sie zu dem aller </w:t>
      </w:r>
      <w:proofErr w:type="spellStart"/>
      <w:r>
        <w:t>laütersten</w:t>
      </w:r>
      <w:proofErr w:type="spellEnd"/>
      <w:r>
        <w:t xml:space="preserve"> </w:t>
      </w:r>
      <w:proofErr w:type="spellStart"/>
      <w:r>
        <w:t>ewigenn</w:t>
      </w:r>
      <w:proofErr w:type="spellEnd"/>
      <w:r>
        <w:t xml:space="preserve"> leben nahen/ gleich als das licht des </w:t>
      </w:r>
      <w:proofErr w:type="spellStart"/>
      <w:r>
        <w:t>vffgangs</w:t>
      </w:r>
      <w:proofErr w:type="spellEnd"/>
      <w:r>
        <w:t xml:space="preserve"> </w:t>
      </w:r>
      <w:proofErr w:type="spellStart"/>
      <w:r>
        <w:t>züm</w:t>
      </w:r>
      <w:proofErr w:type="spellEnd"/>
      <w:r>
        <w:t xml:space="preserve"> klaren </w:t>
      </w:r>
      <w:proofErr w:type="spellStart"/>
      <w:r>
        <w:t>mittag</w:t>
      </w:r>
      <w:proofErr w:type="spellEnd"/>
      <w:r>
        <w:t xml:space="preserve">. </w:t>
      </w:r>
    </w:p>
    <w:p w14:paraId="36E26B4B" w14:textId="77777777" w:rsidR="001F27E8" w:rsidRDefault="001F27E8" w:rsidP="001F27E8">
      <w:pPr>
        <w:pStyle w:val="berschrift2"/>
      </w:pPr>
      <w:r>
        <w:t xml:space="preserve">Vom </w:t>
      </w:r>
      <w:proofErr w:type="spellStart"/>
      <w:r>
        <w:t>fegfewer</w:t>
      </w:r>
      <w:proofErr w:type="spellEnd"/>
      <w:r>
        <w:t>.</w:t>
      </w:r>
    </w:p>
    <w:p w14:paraId="273AF0FE" w14:textId="77777777" w:rsidR="001F27E8" w:rsidRDefault="001F27E8" w:rsidP="001F27E8">
      <w:pPr>
        <w:pStyle w:val="StandardWeb"/>
      </w:pPr>
      <w:r>
        <w:t xml:space="preserve">Man pflegt </w:t>
      </w:r>
      <w:proofErr w:type="spellStart"/>
      <w:r>
        <w:t>tzu</w:t>
      </w:r>
      <w:proofErr w:type="spellEnd"/>
      <w:r>
        <w:t xml:space="preserve"> sagen das die </w:t>
      </w:r>
      <w:proofErr w:type="spellStart"/>
      <w:r>
        <w:t>selen</w:t>
      </w:r>
      <w:proofErr w:type="spellEnd"/>
      <w:r>
        <w:t xml:space="preserve"> so in Christo </w:t>
      </w:r>
      <w:proofErr w:type="spellStart"/>
      <w:r>
        <w:t>abscheyden</w:t>
      </w:r>
      <w:proofErr w:type="spellEnd"/>
      <w:r>
        <w:t xml:space="preserve"> im </w:t>
      </w:r>
      <w:proofErr w:type="spellStart"/>
      <w:r>
        <w:t>grösem</w:t>
      </w:r>
      <w:proofErr w:type="spellEnd"/>
      <w:r>
        <w:t xml:space="preserve"> </w:t>
      </w:r>
      <w:proofErr w:type="spellStart"/>
      <w:r>
        <w:t>fewer</w:t>
      </w:r>
      <w:proofErr w:type="spellEnd"/>
      <w:r>
        <w:t xml:space="preserve"> </w:t>
      </w:r>
      <w:proofErr w:type="spellStart"/>
      <w:r>
        <w:t>ligen</w:t>
      </w:r>
      <w:proofErr w:type="spellEnd"/>
      <w:r>
        <w:t xml:space="preserve">/ aber man </w:t>
      </w:r>
      <w:proofErr w:type="spellStart"/>
      <w:r>
        <w:t>brengt</w:t>
      </w:r>
      <w:proofErr w:type="spellEnd"/>
      <w:r>
        <w:t xml:space="preserve"> </w:t>
      </w:r>
      <w:proofErr w:type="spellStart"/>
      <w:r>
        <w:t>keynen</w:t>
      </w:r>
      <w:proofErr w:type="spellEnd"/>
      <w:r>
        <w:t xml:space="preserve"> </w:t>
      </w:r>
      <w:proofErr w:type="spellStart"/>
      <w:r>
        <w:t>grundt</w:t>
      </w:r>
      <w:proofErr w:type="spellEnd"/>
      <w:r>
        <w:t xml:space="preserve"> der </w:t>
      </w:r>
      <w:proofErr w:type="spellStart"/>
      <w:r>
        <w:t>schrifft</w:t>
      </w:r>
      <w:proofErr w:type="spellEnd"/>
      <w:r>
        <w:t xml:space="preserve"> das also sey/ so ist </w:t>
      </w:r>
      <w:proofErr w:type="spellStart"/>
      <w:r>
        <w:t>jnn</w:t>
      </w:r>
      <w:proofErr w:type="spellEnd"/>
      <w:r>
        <w:t xml:space="preserve"> die </w:t>
      </w:r>
      <w:proofErr w:type="spellStart"/>
      <w:r>
        <w:t>historien</w:t>
      </w:r>
      <w:proofErr w:type="spellEnd"/>
      <w:r>
        <w:t xml:space="preserve"> von Lazaro </w:t>
      </w:r>
      <w:proofErr w:type="spellStart"/>
      <w:r>
        <w:t>aüch</w:t>
      </w:r>
      <w:proofErr w:type="spellEnd"/>
      <w:r>
        <w:t xml:space="preserve"> entgegen/ dieweil die </w:t>
      </w:r>
      <w:proofErr w:type="spellStart"/>
      <w:r>
        <w:t>geleubigen</w:t>
      </w:r>
      <w:proofErr w:type="spellEnd"/>
      <w:r>
        <w:t xml:space="preserve"> in die </w:t>
      </w:r>
      <w:proofErr w:type="spellStart"/>
      <w:r>
        <w:t>stat</w:t>
      </w:r>
      <w:proofErr w:type="spellEnd"/>
      <w:r>
        <w:t xml:space="preserve"> des </w:t>
      </w:r>
      <w:proofErr w:type="spellStart"/>
      <w:r>
        <w:t>tröstes</w:t>
      </w:r>
      <w:proofErr w:type="spellEnd"/>
      <w:r>
        <w:t xml:space="preserve"> </w:t>
      </w:r>
      <w:proofErr w:type="spellStart"/>
      <w:r>
        <w:t>faren</w:t>
      </w:r>
      <w:proofErr w:type="spellEnd"/>
      <w:r>
        <w:t xml:space="preserve">. </w:t>
      </w:r>
      <w:proofErr w:type="spellStart"/>
      <w:r>
        <w:t>Aüch</w:t>
      </w:r>
      <w:proofErr w:type="spellEnd"/>
      <w:r>
        <w:t xml:space="preserve"> die </w:t>
      </w:r>
      <w:proofErr w:type="spellStart"/>
      <w:r>
        <w:t>schrifft</w:t>
      </w:r>
      <w:proofErr w:type="spellEnd"/>
      <w:r>
        <w:t xml:space="preserve"> nicht anzeigt </w:t>
      </w:r>
      <w:proofErr w:type="spellStart"/>
      <w:r>
        <w:t>eyn</w:t>
      </w:r>
      <w:proofErr w:type="spellEnd"/>
      <w:r>
        <w:t xml:space="preserve"> </w:t>
      </w:r>
      <w:proofErr w:type="spellStart"/>
      <w:r>
        <w:t>naturlich</w:t>
      </w:r>
      <w:proofErr w:type="spellEnd"/>
      <w:r>
        <w:t xml:space="preserve"> </w:t>
      </w:r>
      <w:proofErr w:type="spellStart"/>
      <w:r>
        <w:t>fewer</w:t>
      </w:r>
      <w:proofErr w:type="spellEnd"/>
      <w:r>
        <w:t xml:space="preserve"> in dem schoß </w:t>
      </w:r>
      <w:proofErr w:type="spellStart"/>
      <w:r>
        <w:t>Abrahe</w:t>
      </w:r>
      <w:proofErr w:type="spellEnd"/>
      <w:r>
        <w:t xml:space="preserve">/ ist auch nicht </w:t>
      </w:r>
      <w:proofErr w:type="spellStart"/>
      <w:r>
        <w:t>gleublich</w:t>
      </w:r>
      <w:proofErr w:type="spellEnd"/>
      <w:r>
        <w:t xml:space="preserve">/ das </w:t>
      </w:r>
      <w:proofErr w:type="spellStart"/>
      <w:r>
        <w:t>yrgent</w:t>
      </w:r>
      <w:proofErr w:type="spellEnd"/>
      <w:r>
        <w:t xml:space="preserve"> </w:t>
      </w:r>
      <w:proofErr w:type="spellStart"/>
      <w:r>
        <w:t>eyn</w:t>
      </w:r>
      <w:proofErr w:type="spellEnd"/>
      <w:r>
        <w:t xml:space="preserve"> </w:t>
      </w:r>
      <w:proofErr w:type="spellStart"/>
      <w:r>
        <w:t>elementisch</w:t>
      </w:r>
      <w:proofErr w:type="spellEnd"/>
      <w:r>
        <w:t xml:space="preserve"> </w:t>
      </w:r>
      <w:proofErr w:type="spellStart"/>
      <w:r>
        <w:t>fewer</w:t>
      </w:r>
      <w:proofErr w:type="spellEnd"/>
      <w:r>
        <w:t xml:space="preserve"> die </w:t>
      </w:r>
      <w:proofErr w:type="spellStart"/>
      <w:r>
        <w:t>selen</w:t>
      </w:r>
      <w:proofErr w:type="spellEnd"/>
      <w:r>
        <w:t xml:space="preserve"> </w:t>
      </w:r>
      <w:proofErr w:type="spellStart"/>
      <w:r>
        <w:t>solt</w:t>
      </w:r>
      <w:proofErr w:type="spellEnd"/>
      <w:r>
        <w:t xml:space="preserve"> ängsten wie </w:t>
      </w:r>
      <w:proofErr w:type="spellStart"/>
      <w:r>
        <w:t>wol</w:t>
      </w:r>
      <w:proofErr w:type="spellEnd"/>
      <w:r>
        <w:t xml:space="preserve"> das nicht mag </w:t>
      </w:r>
      <w:proofErr w:type="spellStart"/>
      <w:r>
        <w:t>geleügnet</w:t>
      </w:r>
      <w:proofErr w:type="spellEnd"/>
      <w:r>
        <w:t xml:space="preserve"> werden/ das der </w:t>
      </w:r>
      <w:proofErr w:type="spellStart"/>
      <w:r>
        <w:t>heylig</w:t>
      </w:r>
      <w:proofErr w:type="spellEnd"/>
      <w:r>
        <w:t xml:space="preserve"> </w:t>
      </w:r>
      <w:proofErr w:type="spellStart"/>
      <w:r>
        <w:t>geyst</w:t>
      </w:r>
      <w:proofErr w:type="spellEnd"/>
      <w:r>
        <w:t xml:space="preserve"> das </w:t>
      </w:r>
      <w:proofErr w:type="spellStart"/>
      <w:r>
        <w:t>böß</w:t>
      </w:r>
      <w:proofErr w:type="spellEnd"/>
      <w:r>
        <w:t xml:space="preserve"> </w:t>
      </w:r>
      <w:proofErr w:type="spellStart"/>
      <w:r>
        <w:t>vnnd</w:t>
      </w:r>
      <w:proofErr w:type="spellEnd"/>
      <w:r>
        <w:t xml:space="preserve"> gut </w:t>
      </w:r>
      <w:proofErr w:type="spellStart"/>
      <w:r>
        <w:t>volck</w:t>
      </w:r>
      <w:proofErr w:type="spellEnd"/>
      <w:r>
        <w:t xml:space="preserve"> </w:t>
      </w:r>
      <w:proofErr w:type="spellStart"/>
      <w:r>
        <w:t>zeyten</w:t>
      </w:r>
      <w:proofErr w:type="spellEnd"/>
      <w:r>
        <w:t xml:space="preserve"> </w:t>
      </w:r>
      <w:proofErr w:type="spellStart"/>
      <w:r>
        <w:t>eym</w:t>
      </w:r>
      <w:proofErr w:type="spellEnd"/>
      <w:r>
        <w:t xml:space="preserve"> </w:t>
      </w:r>
      <w:proofErr w:type="spellStart"/>
      <w:r>
        <w:t>holtz</w:t>
      </w:r>
      <w:proofErr w:type="spellEnd"/>
      <w:r>
        <w:t xml:space="preserve">/ </w:t>
      </w:r>
      <w:proofErr w:type="spellStart"/>
      <w:r>
        <w:t>vnd</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eynem</w:t>
      </w:r>
      <w:proofErr w:type="spellEnd"/>
      <w:r>
        <w:t xml:space="preserve"> </w:t>
      </w:r>
      <w:proofErr w:type="spellStart"/>
      <w:r>
        <w:t>fewer</w:t>
      </w:r>
      <w:proofErr w:type="spellEnd"/>
      <w:r>
        <w:t xml:space="preserve"> vergleicht/ nach dem </w:t>
      </w:r>
      <w:proofErr w:type="spellStart"/>
      <w:r>
        <w:t>Hieremias</w:t>
      </w:r>
      <w:proofErr w:type="spellEnd"/>
      <w:r>
        <w:t xml:space="preserve"> spricht. </w:t>
      </w:r>
      <w:proofErr w:type="spellStart"/>
      <w:r>
        <w:t>Nym</w:t>
      </w:r>
      <w:proofErr w:type="spellEnd"/>
      <w:r>
        <w:t xml:space="preserve"> war ich gebe </w:t>
      </w:r>
      <w:proofErr w:type="spellStart"/>
      <w:r>
        <w:t>meyne</w:t>
      </w:r>
      <w:proofErr w:type="spellEnd"/>
      <w:r>
        <w:t xml:space="preserve"> </w:t>
      </w:r>
      <w:proofErr w:type="spellStart"/>
      <w:r>
        <w:t>wort</w:t>
      </w:r>
      <w:proofErr w:type="spellEnd"/>
      <w:r>
        <w:t xml:space="preserve"> in </w:t>
      </w:r>
      <w:proofErr w:type="spellStart"/>
      <w:r>
        <w:t>deynen</w:t>
      </w:r>
      <w:proofErr w:type="spellEnd"/>
      <w:r>
        <w:t xml:space="preserve"> </w:t>
      </w:r>
      <w:proofErr w:type="spellStart"/>
      <w:r>
        <w:t>mündt</w:t>
      </w:r>
      <w:proofErr w:type="spellEnd"/>
      <w:r>
        <w:t xml:space="preserve"> zu </w:t>
      </w:r>
      <w:proofErr w:type="spellStart"/>
      <w:r>
        <w:t>eynem</w:t>
      </w:r>
      <w:proofErr w:type="spellEnd"/>
      <w:r>
        <w:t xml:space="preserve"> </w:t>
      </w:r>
      <w:proofErr w:type="spellStart"/>
      <w:r>
        <w:t>fewer</w:t>
      </w:r>
      <w:proofErr w:type="spellEnd"/>
      <w:r>
        <w:t xml:space="preserve">/ </w:t>
      </w:r>
      <w:proofErr w:type="spellStart"/>
      <w:r>
        <w:t>vnd</w:t>
      </w:r>
      <w:proofErr w:type="spellEnd"/>
      <w:r>
        <w:t xml:space="preserve"> das </w:t>
      </w:r>
      <w:proofErr w:type="spellStart"/>
      <w:r>
        <w:t>volck</w:t>
      </w:r>
      <w:proofErr w:type="spellEnd"/>
      <w:r>
        <w:t xml:space="preserve"> zu </w:t>
      </w:r>
      <w:proofErr w:type="spellStart"/>
      <w:r>
        <w:t>holtz</w:t>
      </w:r>
      <w:proofErr w:type="spellEnd"/>
      <w:r>
        <w:t xml:space="preserve"> </w:t>
      </w:r>
      <w:proofErr w:type="spellStart"/>
      <w:r>
        <w:t>vnd</w:t>
      </w:r>
      <w:proofErr w:type="spellEnd"/>
      <w:r>
        <w:t xml:space="preserve"> es </w:t>
      </w:r>
      <w:proofErr w:type="spellStart"/>
      <w:r>
        <w:t>wirt</w:t>
      </w:r>
      <w:proofErr w:type="spellEnd"/>
      <w:r>
        <w:t xml:space="preserve"> </w:t>
      </w:r>
      <w:proofErr w:type="spellStart"/>
      <w:r>
        <w:t>sye</w:t>
      </w:r>
      <w:proofErr w:type="spellEnd"/>
      <w:r>
        <w:t xml:space="preserve"> </w:t>
      </w:r>
      <w:proofErr w:type="spellStart"/>
      <w:r>
        <w:t>verzeren</w:t>
      </w:r>
      <w:proofErr w:type="spellEnd"/>
      <w:r>
        <w:t xml:space="preserve"> </w:t>
      </w:r>
      <w:proofErr w:type="spellStart"/>
      <w:r>
        <w:t>Hieremi</w:t>
      </w:r>
      <w:proofErr w:type="spellEnd"/>
      <w:r>
        <w:t xml:space="preserve">. am. v. </w:t>
      </w:r>
      <w:proofErr w:type="spellStart"/>
      <w:r>
        <w:t>vnd</w:t>
      </w:r>
      <w:proofErr w:type="spellEnd"/>
      <w:r>
        <w:t xml:space="preserve"> an </w:t>
      </w:r>
      <w:proofErr w:type="spellStart"/>
      <w:r>
        <w:t>eym</w:t>
      </w:r>
      <w:proofErr w:type="spellEnd"/>
      <w:r>
        <w:t xml:space="preserve"> anderen </w:t>
      </w:r>
      <w:proofErr w:type="spellStart"/>
      <w:r>
        <w:t>ort</w:t>
      </w:r>
      <w:proofErr w:type="spellEnd"/>
      <w:r>
        <w:t xml:space="preserve"> Das </w:t>
      </w:r>
      <w:proofErr w:type="spellStart"/>
      <w:r>
        <w:t>wort</w:t>
      </w:r>
      <w:proofErr w:type="spellEnd"/>
      <w:r>
        <w:t xml:space="preserve"> </w:t>
      </w:r>
      <w:proofErr w:type="spellStart"/>
      <w:r>
        <w:t>gottes</w:t>
      </w:r>
      <w:proofErr w:type="spellEnd"/>
      <w:r>
        <w:t xml:space="preserve"> ist worden in </w:t>
      </w:r>
      <w:proofErr w:type="spellStart"/>
      <w:r>
        <w:t>meynem</w:t>
      </w:r>
      <w:proofErr w:type="spellEnd"/>
      <w:r>
        <w:t xml:space="preserve"> </w:t>
      </w:r>
      <w:proofErr w:type="spellStart"/>
      <w:r>
        <w:t>hertzen</w:t>
      </w:r>
      <w:proofErr w:type="spellEnd"/>
      <w:r>
        <w:t xml:space="preserve"> </w:t>
      </w:r>
      <w:proofErr w:type="spellStart"/>
      <w:r>
        <w:t>eyn</w:t>
      </w:r>
      <w:proofErr w:type="spellEnd"/>
      <w:r>
        <w:t xml:space="preserve"> </w:t>
      </w:r>
      <w:proofErr w:type="spellStart"/>
      <w:r>
        <w:t>brinnend</w:t>
      </w:r>
      <w:proofErr w:type="spellEnd"/>
      <w:r>
        <w:t xml:space="preserve"> </w:t>
      </w:r>
      <w:proofErr w:type="spellStart"/>
      <w:r>
        <w:t>fewer</w:t>
      </w:r>
      <w:proofErr w:type="spellEnd"/>
      <w:r>
        <w:t xml:space="preserve">/ </w:t>
      </w:r>
      <w:proofErr w:type="spellStart"/>
      <w:r>
        <w:t>vnd</w:t>
      </w:r>
      <w:proofErr w:type="spellEnd"/>
      <w:r>
        <w:t xml:space="preserve"> ist beschlossen in </w:t>
      </w:r>
      <w:proofErr w:type="spellStart"/>
      <w:r>
        <w:t>meynem</w:t>
      </w:r>
      <w:proofErr w:type="spellEnd"/>
      <w:r>
        <w:t xml:space="preserve"> </w:t>
      </w:r>
      <w:proofErr w:type="spellStart"/>
      <w:r>
        <w:t>gebeyn</w:t>
      </w:r>
      <w:proofErr w:type="spellEnd"/>
      <w:r>
        <w:t xml:space="preserve">/ </w:t>
      </w:r>
      <w:proofErr w:type="spellStart"/>
      <w:r>
        <w:t>vnd</w:t>
      </w:r>
      <w:proofErr w:type="spellEnd"/>
      <w:r>
        <w:t xml:space="preserve"> ich </w:t>
      </w:r>
      <w:proofErr w:type="spellStart"/>
      <w:r>
        <w:t>byn</w:t>
      </w:r>
      <w:proofErr w:type="spellEnd"/>
      <w:r>
        <w:t xml:space="preserve"> schwach </w:t>
      </w:r>
      <w:proofErr w:type="spellStart"/>
      <w:r>
        <w:t>wordenn</w:t>
      </w:r>
      <w:proofErr w:type="spellEnd"/>
      <w:r>
        <w:t xml:space="preserve"> so ich es nicht </w:t>
      </w:r>
      <w:proofErr w:type="spellStart"/>
      <w:r>
        <w:t>mocht</w:t>
      </w:r>
      <w:proofErr w:type="spellEnd"/>
      <w:r>
        <w:t xml:space="preserve"> </w:t>
      </w:r>
      <w:proofErr w:type="spellStart"/>
      <w:r>
        <w:t>leyden</w:t>
      </w:r>
      <w:proofErr w:type="spellEnd"/>
      <w:r>
        <w:t xml:space="preserve"> Hier. am xx. Desselben </w:t>
      </w:r>
      <w:proofErr w:type="spellStart"/>
      <w:r>
        <w:t>gleychen</w:t>
      </w:r>
      <w:proofErr w:type="spellEnd"/>
      <w:r>
        <w:t xml:space="preserve"> sagt der </w:t>
      </w:r>
      <w:proofErr w:type="spellStart"/>
      <w:r>
        <w:t>selb</w:t>
      </w:r>
      <w:proofErr w:type="spellEnd"/>
      <w:r>
        <w:t xml:space="preserve"> </w:t>
      </w:r>
      <w:proofErr w:type="spellStart"/>
      <w:r>
        <w:t>prophet</w:t>
      </w:r>
      <w:proofErr w:type="spellEnd"/>
      <w:r>
        <w:t xml:space="preserve">. Ist es </w:t>
      </w:r>
      <w:proofErr w:type="spellStart"/>
      <w:r>
        <w:t>nit</w:t>
      </w:r>
      <w:proofErr w:type="spellEnd"/>
      <w:r>
        <w:t xml:space="preserve"> also/ das </w:t>
      </w:r>
      <w:proofErr w:type="spellStart"/>
      <w:r>
        <w:t>meynn</w:t>
      </w:r>
      <w:proofErr w:type="spellEnd"/>
      <w:r>
        <w:t xml:space="preserve"> </w:t>
      </w:r>
      <w:proofErr w:type="spellStart"/>
      <w:r>
        <w:t>wort</w:t>
      </w:r>
      <w:proofErr w:type="spellEnd"/>
      <w:r>
        <w:t xml:space="preserve"> </w:t>
      </w:r>
      <w:proofErr w:type="spellStart"/>
      <w:r>
        <w:t>seynd</w:t>
      </w:r>
      <w:proofErr w:type="spellEnd"/>
      <w:r>
        <w:t xml:space="preserve"> </w:t>
      </w:r>
      <w:proofErr w:type="spellStart"/>
      <w:r>
        <w:t>gleych</w:t>
      </w:r>
      <w:proofErr w:type="spellEnd"/>
      <w:r>
        <w:t xml:space="preserve"> als </w:t>
      </w:r>
      <w:proofErr w:type="spellStart"/>
      <w:r>
        <w:t>eyn</w:t>
      </w:r>
      <w:proofErr w:type="spellEnd"/>
      <w:r>
        <w:t xml:space="preserve"> </w:t>
      </w:r>
      <w:proofErr w:type="spellStart"/>
      <w:r>
        <w:t>fewer</w:t>
      </w:r>
      <w:proofErr w:type="spellEnd"/>
      <w:r>
        <w:t xml:space="preserve"> </w:t>
      </w:r>
      <w:proofErr w:type="spellStart"/>
      <w:r>
        <w:t>Hieremi</w:t>
      </w:r>
      <w:proofErr w:type="spellEnd"/>
      <w:r>
        <w:t xml:space="preserve">. am xxiii. </w:t>
      </w:r>
    </w:p>
    <w:p w14:paraId="1B3C0476" w14:textId="77777777" w:rsidR="001F27E8" w:rsidRDefault="001F27E8" w:rsidP="001F27E8">
      <w:pPr>
        <w:pStyle w:val="StandardWeb"/>
      </w:pPr>
      <w:r>
        <w:t xml:space="preserve">Nun ist das </w:t>
      </w:r>
      <w:proofErr w:type="spellStart"/>
      <w:r>
        <w:t>wort</w:t>
      </w:r>
      <w:proofErr w:type="spellEnd"/>
      <w:r>
        <w:t xml:space="preserve"> </w:t>
      </w:r>
      <w:proofErr w:type="spellStart"/>
      <w:r>
        <w:t>gottes</w:t>
      </w:r>
      <w:proofErr w:type="spellEnd"/>
      <w:r>
        <w:t xml:space="preserve"> </w:t>
      </w:r>
      <w:proofErr w:type="spellStart"/>
      <w:r>
        <w:t>dermassen</w:t>
      </w:r>
      <w:proofErr w:type="spellEnd"/>
      <w:r>
        <w:t xml:space="preserve"> brennend/ </w:t>
      </w:r>
      <w:proofErr w:type="spellStart"/>
      <w:r>
        <w:t>vnnd</w:t>
      </w:r>
      <w:proofErr w:type="spellEnd"/>
      <w:r>
        <w:t xml:space="preserve"> durchgeht </w:t>
      </w:r>
      <w:proofErr w:type="spellStart"/>
      <w:r>
        <w:t>gebeyn</w:t>
      </w:r>
      <w:proofErr w:type="spellEnd"/>
      <w:r>
        <w:t xml:space="preserve"> </w:t>
      </w:r>
      <w:proofErr w:type="spellStart"/>
      <w:r>
        <w:t>vnd</w:t>
      </w:r>
      <w:proofErr w:type="spellEnd"/>
      <w:r>
        <w:t xml:space="preserve"> </w:t>
      </w:r>
      <w:proofErr w:type="spellStart"/>
      <w:r>
        <w:t>marck</w:t>
      </w:r>
      <w:proofErr w:type="spellEnd"/>
      <w:r>
        <w:t xml:space="preserve">/ </w:t>
      </w:r>
      <w:proofErr w:type="spellStart"/>
      <w:r>
        <w:t>vnd</w:t>
      </w:r>
      <w:proofErr w:type="spellEnd"/>
      <w:r>
        <w:t xml:space="preserve"> </w:t>
      </w:r>
      <w:proofErr w:type="spellStart"/>
      <w:r>
        <w:t>teylt</w:t>
      </w:r>
      <w:proofErr w:type="spellEnd"/>
      <w:r>
        <w:t xml:space="preserve"> den </w:t>
      </w:r>
      <w:proofErr w:type="spellStart"/>
      <w:r>
        <w:t>geyst</w:t>
      </w:r>
      <w:proofErr w:type="spellEnd"/>
      <w:r>
        <w:t xml:space="preserve"> von der </w:t>
      </w:r>
      <w:proofErr w:type="spellStart"/>
      <w:r>
        <w:t>selen</w:t>
      </w:r>
      <w:proofErr w:type="spellEnd"/>
      <w:r>
        <w:t xml:space="preserve">/ </w:t>
      </w:r>
      <w:proofErr w:type="spellStart"/>
      <w:r>
        <w:t>wan</w:t>
      </w:r>
      <w:proofErr w:type="spellEnd"/>
      <w:r>
        <w:t xml:space="preserve"> es von </w:t>
      </w:r>
      <w:proofErr w:type="spellStart"/>
      <w:r>
        <w:t>got</w:t>
      </w:r>
      <w:proofErr w:type="spellEnd"/>
      <w:r>
        <w:t xml:space="preserve"> im </w:t>
      </w:r>
      <w:proofErr w:type="spellStart"/>
      <w:r>
        <w:t>grund</w:t>
      </w:r>
      <w:proofErr w:type="spellEnd"/>
      <w:r>
        <w:t xml:space="preserve"> der </w:t>
      </w:r>
      <w:proofErr w:type="spellStart"/>
      <w:r>
        <w:t>selen</w:t>
      </w:r>
      <w:proofErr w:type="spellEnd"/>
      <w:r>
        <w:t xml:space="preserve"> </w:t>
      </w:r>
      <w:proofErr w:type="spellStart"/>
      <w:r>
        <w:t>vnd</w:t>
      </w:r>
      <w:proofErr w:type="spellEnd"/>
      <w:r>
        <w:t xml:space="preserve"> gutem </w:t>
      </w:r>
      <w:proofErr w:type="spellStart"/>
      <w:r>
        <w:t>acker</w:t>
      </w:r>
      <w:proofErr w:type="spellEnd"/>
      <w:r>
        <w:t xml:space="preserve"> </w:t>
      </w:r>
      <w:proofErr w:type="spellStart"/>
      <w:r>
        <w:t>vffgeht</w:t>
      </w:r>
      <w:proofErr w:type="spellEnd"/>
      <w:r>
        <w:t xml:space="preserve">/ </w:t>
      </w:r>
      <w:proofErr w:type="spellStart"/>
      <w:r>
        <w:t>dan</w:t>
      </w:r>
      <w:proofErr w:type="spellEnd"/>
      <w:r>
        <w:t xml:space="preserve"> so es im glauben ist </w:t>
      </w:r>
      <w:proofErr w:type="spellStart"/>
      <w:r>
        <w:t>angenomen</w:t>
      </w:r>
      <w:proofErr w:type="spellEnd"/>
      <w:r>
        <w:t xml:space="preserve">/ was ist es anders </w:t>
      </w:r>
      <w:proofErr w:type="spellStart"/>
      <w:r>
        <w:t>dan</w:t>
      </w:r>
      <w:proofErr w:type="spellEnd"/>
      <w:r>
        <w:t xml:space="preserve"> das </w:t>
      </w:r>
      <w:proofErr w:type="spellStart"/>
      <w:r>
        <w:t>fewer</w:t>
      </w:r>
      <w:proofErr w:type="spellEnd"/>
      <w:r>
        <w:t xml:space="preserve"> das Christus geschickt hat das brennen </w:t>
      </w:r>
      <w:proofErr w:type="spellStart"/>
      <w:r>
        <w:t>sal</w:t>
      </w:r>
      <w:proofErr w:type="spellEnd"/>
      <w:r>
        <w:t xml:space="preserve">. Luce am. </w:t>
      </w:r>
      <w:proofErr w:type="spellStart"/>
      <w:r>
        <w:t>vij</w:t>
      </w:r>
      <w:proofErr w:type="spellEnd"/>
      <w:r>
        <w:t xml:space="preserve">. Es </w:t>
      </w:r>
      <w:proofErr w:type="spellStart"/>
      <w:r>
        <w:t>gebert</w:t>
      </w:r>
      <w:proofErr w:type="spellEnd"/>
      <w:r>
        <w:t xml:space="preserve"> lieb/ </w:t>
      </w:r>
      <w:proofErr w:type="spellStart"/>
      <w:r>
        <w:t>gerechtigkeit</w:t>
      </w:r>
      <w:proofErr w:type="spellEnd"/>
      <w:r>
        <w:t xml:space="preserve">/ </w:t>
      </w:r>
      <w:proofErr w:type="spellStart"/>
      <w:r>
        <w:t>weyßheit</w:t>
      </w:r>
      <w:proofErr w:type="spellEnd"/>
      <w:r>
        <w:t xml:space="preserve">/ </w:t>
      </w:r>
      <w:proofErr w:type="spellStart"/>
      <w:r>
        <w:t>vnd</w:t>
      </w:r>
      <w:proofErr w:type="spellEnd"/>
      <w:r>
        <w:t xml:space="preserve"> </w:t>
      </w:r>
      <w:proofErr w:type="spellStart"/>
      <w:r>
        <w:t>newheit</w:t>
      </w:r>
      <w:proofErr w:type="spellEnd"/>
      <w:r>
        <w:t xml:space="preserve"> des </w:t>
      </w:r>
      <w:proofErr w:type="spellStart"/>
      <w:r>
        <w:t>menschen</w:t>
      </w:r>
      <w:proofErr w:type="spellEnd"/>
      <w:r>
        <w:t xml:space="preserve">/ </w:t>
      </w:r>
      <w:proofErr w:type="spellStart"/>
      <w:r>
        <w:t>sol</w:t>
      </w:r>
      <w:proofErr w:type="spellEnd"/>
      <w:r>
        <w:t xml:space="preserve"> es </w:t>
      </w:r>
      <w:proofErr w:type="spellStart"/>
      <w:r>
        <w:t>dan</w:t>
      </w:r>
      <w:proofErr w:type="spellEnd"/>
      <w:r>
        <w:t xml:space="preserve"> </w:t>
      </w:r>
      <w:proofErr w:type="spellStart"/>
      <w:r>
        <w:t>nit</w:t>
      </w:r>
      <w:proofErr w:type="spellEnd"/>
      <w:r>
        <w:t xml:space="preserve"> brennen/ fegen/ </w:t>
      </w:r>
      <w:proofErr w:type="spellStart"/>
      <w:r>
        <w:t>vnd</w:t>
      </w:r>
      <w:proofErr w:type="spellEnd"/>
      <w:r>
        <w:t xml:space="preserve"> </w:t>
      </w:r>
      <w:proofErr w:type="spellStart"/>
      <w:r>
        <w:t>reynigen</w:t>
      </w:r>
      <w:proofErr w:type="spellEnd"/>
      <w:r>
        <w:t xml:space="preserve">. Demnach mag man sagen/ </w:t>
      </w:r>
      <w:proofErr w:type="spellStart"/>
      <w:r>
        <w:t>dz</w:t>
      </w:r>
      <w:proofErr w:type="spellEnd"/>
      <w:r>
        <w:t xml:space="preserve"> die brennende </w:t>
      </w:r>
      <w:proofErr w:type="spellStart"/>
      <w:r>
        <w:t>vnd</w:t>
      </w:r>
      <w:proofErr w:type="spellEnd"/>
      <w:r>
        <w:t xml:space="preserve"> hitzige </w:t>
      </w:r>
      <w:proofErr w:type="spellStart"/>
      <w:r>
        <w:t>begerung</w:t>
      </w:r>
      <w:proofErr w:type="spellEnd"/>
      <w:r>
        <w:t xml:space="preserve"> noch </w:t>
      </w:r>
      <w:proofErr w:type="spellStart"/>
      <w:r>
        <w:t>got</w:t>
      </w:r>
      <w:proofErr w:type="spellEnd"/>
      <w:r>
        <w:t xml:space="preserve">/ alles </w:t>
      </w:r>
      <w:proofErr w:type="spellStart"/>
      <w:r>
        <w:t>holtz</w:t>
      </w:r>
      <w:proofErr w:type="spellEnd"/>
      <w:r>
        <w:t xml:space="preserve"> </w:t>
      </w:r>
      <w:proofErr w:type="spellStart"/>
      <w:r>
        <w:t>hew</w:t>
      </w:r>
      <w:proofErr w:type="spellEnd"/>
      <w:r>
        <w:t xml:space="preserve">/ </w:t>
      </w:r>
      <w:proofErr w:type="spellStart"/>
      <w:r>
        <w:t>vnd</w:t>
      </w:r>
      <w:proofErr w:type="spellEnd"/>
      <w:r>
        <w:t xml:space="preserve"> </w:t>
      </w:r>
      <w:proofErr w:type="spellStart"/>
      <w:r>
        <w:t>stoppelen</w:t>
      </w:r>
      <w:proofErr w:type="spellEnd"/>
      <w:r>
        <w:t xml:space="preserve"> in den </w:t>
      </w:r>
      <w:proofErr w:type="spellStart"/>
      <w:r>
        <w:t>selen</w:t>
      </w:r>
      <w:proofErr w:type="spellEnd"/>
      <w:r>
        <w:t xml:space="preserve"> brennet/ </w:t>
      </w:r>
      <w:proofErr w:type="spellStart"/>
      <w:r>
        <w:t>vnd</w:t>
      </w:r>
      <w:proofErr w:type="spellEnd"/>
      <w:r>
        <w:t xml:space="preserve"> allen </w:t>
      </w:r>
      <w:proofErr w:type="spellStart"/>
      <w:r>
        <w:t>mangel</w:t>
      </w:r>
      <w:proofErr w:type="spellEnd"/>
      <w:r>
        <w:t xml:space="preserve">/ </w:t>
      </w:r>
      <w:proofErr w:type="spellStart"/>
      <w:r>
        <w:t>rost</w:t>
      </w:r>
      <w:proofErr w:type="spellEnd"/>
      <w:r>
        <w:t xml:space="preserve"> </w:t>
      </w:r>
      <w:proofErr w:type="spellStart"/>
      <w:r>
        <w:t>vnd</w:t>
      </w:r>
      <w:proofErr w:type="spellEnd"/>
      <w:r>
        <w:t xml:space="preserve"> </w:t>
      </w:r>
      <w:proofErr w:type="spellStart"/>
      <w:r>
        <w:t>gebresten</w:t>
      </w:r>
      <w:proofErr w:type="spellEnd"/>
      <w:r>
        <w:t xml:space="preserve"> abfeget. </w:t>
      </w:r>
    </w:p>
    <w:p w14:paraId="6883E194" w14:textId="77777777" w:rsidR="001F27E8" w:rsidRDefault="001F27E8" w:rsidP="001F27E8">
      <w:pPr>
        <w:pStyle w:val="StandardWeb"/>
      </w:pPr>
      <w:r>
        <w:t xml:space="preserve">Darzu gehört auch das </w:t>
      </w:r>
      <w:proofErr w:type="spellStart"/>
      <w:r>
        <w:t>Esaias</w:t>
      </w:r>
      <w:proofErr w:type="spellEnd"/>
      <w:r>
        <w:t xml:space="preserve"> spricht. Das alles </w:t>
      </w:r>
      <w:proofErr w:type="spellStart"/>
      <w:r>
        <w:t>fleysch</w:t>
      </w:r>
      <w:proofErr w:type="spellEnd"/>
      <w:r>
        <w:t xml:space="preserve"> ist gleich als </w:t>
      </w:r>
      <w:proofErr w:type="spellStart"/>
      <w:r>
        <w:t>hew</w:t>
      </w:r>
      <w:proofErr w:type="spellEnd"/>
      <w:r>
        <w:t xml:space="preserve">/ </w:t>
      </w:r>
      <w:proofErr w:type="spellStart"/>
      <w:r>
        <w:t>vnd</w:t>
      </w:r>
      <w:proofErr w:type="spellEnd"/>
      <w:r>
        <w:t xml:space="preserve"> sein </w:t>
      </w:r>
      <w:proofErr w:type="spellStart"/>
      <w:r>
        <w:t>glorien</w:t>
      </w:r>
      <w:proofErr w:type="spellEnd"/>
      <w:r>
        <w:t xml:space="preserve"> gleich als die </w:t>
      </w:r>
      <w:proofErr w:type="spellStart"/>
      <w:r>
        <w:t>blumen</w:t>
      </w:r>
      <w:proofErr w:type="spellEnd"/>
      <w:r>
        <w:t xml:space="preserve"> </w:t>
      </w:r>
      <w:proofErr w:type="spellStart"/>
      <w:r>
        <w:t>vff</w:t>
      </w:r>
      <w:proofErr w:type="spellEnd"/>
      <w:r>
        <w:t xml:space="preserve"> dem </w:t>
      </w:r>
      <w:proofErr w:type="spellStart"/>
      <w:r>
        <w:t>acker</w:t>
      </w:r>
      <w:proofErr w:type="spellEnd"/>
      <w:r>
        <w:t xml:space="preserve">/ das </w:t>
      </w:r>
      <w:proofErr w:type="spellStart"/>
      <w:r>
        <w:t>hew</w:t>
      </w:r>
      <w:proofErr w:type="spellEnd"/>
      <w:r>
        <w:t xml:space="preserve"> ist </w:t>
      </w:r>
      <w:proofErr w:type="spellStart"/>
      <w:r>
        <w:t>verdörret</w:t>
      </w:r>
      <w:proofErr w:type="spellEnd"/>
      <w:r>
        <w:t xml:space="preserve">/ </w:t>
      </w:r>
      <w:proofErr w:type="spellStart"/>
      <w:r>
        <w:t>vnnd</w:t>
      </w:r>
      <w:proofErr w:type="spellEnd"/>
      <w:r>
        <w:t xml:space="preserve"> die </w:t>
      </w:r>
      <w:proofErr w:type="spellStart"/>
      <w:r>
        <w:t>blume</w:t>
      </w:r>
      <w:proofErr w:type="spellEnd"/>
      <w:r>
        <w:t xml:space="preserve"> ist abgefallen/ </w:t>
      </w:r>
      <w:proofErr w:type="spellStart"/>
      <w:r>
        <w:t>wan</w:t>
      </w:r>
      <w:proofErr w:type="spellEnd"/>
      <w:r>
        <w:t xml:space="preserve"> der </w:t>
      </w:r>
      <w:proofErr w:type="spellStart"/>
      <w:r>
        <w:t>geyst</w:t>
      </w:r>
      <w:proofErr w:type="spellEnd"/>
      <w:r>
        <w:t xml:space="preserve"> des </w:t>
      </w:r>
      <w:proofErr w:type="spellStart"/>
      <w:r>
        <w:t>herren</w:t>
      </w:r>
      <w:proofErr w:type="spellEnd"/>
      <w:r>
        <w:t xml:space="preserve"> hat </w:t>
      </w:r>
      <w:proofErr w:type="spellStart"/>
      <w:r>
        <w:t>darynne</w:t>
      </w:r>
      <w:proofErr w:type="spellEnd"/>
      <w:r>
        <w:t xml:space="preserve"> </w:t>
      </w:r>
      <w:proofErr w:type="spellStart"/>
      <w:r>
        <w:t>gewehet</w:t>
      </w:r>
      <w:proofErr w:type="spellEnd"/>
      <w:r>
        <w:t xml:space="preserve">/ das </w:t>
      </w:r>
      <w:proofErr w:type="spellStart"/>
      <w:r>
        <w:t>volck</w:t>
      </w:r>
      <w:proofErr w:type="spellEnd"/>
      <w:r>
        <w:t xml:space="preserve"> ist </w:t>
      </w:r>
      <w:proofErr w:type="spellStart"/>
      <w:r>
        <w:t>warhafftig</w:t>
      </w:r>
      <w:proofErr w:type="spellEnd"/>
      <w:r>
        <w:t xml:space="preserve"> </w:t>
      </w:r>
      <w:proofErr w:type="spellStart"/>
      <w:r>
        <w:t>hew</w:t>
      </w:r>
      <w:proofErr w:type="spellEnd"/>
      <w:r>
        <w:t xml:space="preserve">/ es ist </w:t>
      </w:r>
      <w:proofErr w:type="spellStart"/>
      <w:r>
        <w:t>verdörret</w:t>
      </w:r>
      <w:proofErr w:type="spellEnd"/>
      <w:r>
        <w:t xml:space="preserve">/ </w:t>
      </w:r>
      <w:proofErr w:type="spellStart"/>
      <w:r>
        <w:t>vnd</w:t>
      </w:r>
      <w:proofErr w:type="spellEnd"/>
      <w:r>
        <w:t xml:space="preserve"> seyn </w:t>
      </w:r>
      <w:proofErr w:type="spellStart"/>
      <w:r>
        <w:t>blume</w:t>
      </w:r>
      <w:proofErr w:type="spellEnd"/>
      <w:r>
        <w:t xml:space="preserve"> ist abgefallen/ </w:t>
      </w:r>
      <w:proofErr w:type="spellStart"/>
      <w:r>
        <w:t>wan</w:t>
      </w:r>
      <w:proofErr w:type="spellEnd"/>
      <w:r>
        <w:t xml:space="preserve"> das </w:t>
      </w:r>
      <w:proofErr w:type="spellStart"/>
      <w:r>
        <w:t>wort</w:t>
      </w:r>
      <w:proofErr w:type="spellEnd"/>
      <w:r>
        <w:t xml:space="preserve"> des </w:t>
      </w:r>
      <w:proofErr w:type="spellStart"/>
      <w:r>
        <w:t>herren</w:t>
      </w:r>
      <w:proofErr w:type="spellEnd"/>
      <w:r>
        <w:t xml:space="preserve"> hat </w:t>
      </w:r>
      <w:proofErr w:type="spellStart"/>
      <w:r>
        <w:t>gewirckt</w:t>
      </w:r>
      <w:proofErr w:type="spellEnd"/>
      <w:r>
        <w:t xml:space="preserve"> </w:t>
      </w:r>
      <w:proofErr w:type="spellStart"/>
      <w:r>
        <w:t>jm</w:t>
      </w:r>
      <w:proofErr w:type="spellEnd"/>
      <w:r>
        <w:t xml:space="preserve"> </w:t>
      </w:r>
      <w:proofErr w:type="spellStart"/>
      <w:r>
        <w:t>volck</w:t>
      </w:r>
      <w:proofErr w:type="spellEnd"/>
      <w:r>
        <w:t xml:space="preserve">. </w:t>
      </w:r>
      <w:proofErr w:type="spellStart"/>
      <w:r>
        <w:t>Esaie</w:t>
      </w:r>
      <w:proofErr w:type="spellEnd"/>
      <w:r>
        <w:t xml:space="preserve"> am xl. </w:t>
      </w:r>
      <w:proofErr w:type="spellStart"/>
      <w:r>
        <w:t>cap</w:t>
      </w:r>
      <w:proofErr w:type="spellEnd"/>
      <w:r>
        <w:t xml:space="preserve">. Als </w:t>
      </w:r>
      <w:proofErr w:type="spellStart"/>
      <w:r>
        <w:t>solt</w:t>
      </w:r>
      <w:proofErr w:type="spellEnd"/>
      <w:r>
        <w:t xml:space="preserve"> er sagen/ das </w:t>
      </w:r>
      <w:proofErr w:type="spellStart"/>
      <w:r>
        <w:t>wort</w:t>
      </w:r>
      <w:proofErr w:type="spellEnd"/>
      <w:r>
        <w:t xml:space="preserve"> des </w:t>
      </w:r>
      <w:proofErr w:type="spellStart"/>
      <w:r>
        <w:t>herren</w:t>
      </w:r>
      <w:proofErr w:type="spellEnd"/>
      <w:r>
        <w:t xml:space="preserve"> das da ewiglich </w:t>
      </w:r>
      <w:proofErr w:type="spellStart"/>
      <w:r>
        <w:t>bleybt</w:t>
      </w:r>
      <w:proofErr w:type="spellEnd"/>
      <w:r>
        <w:t xml:space="preserve"> das ist </w:t>
      </w:r>
      <w:proofErr w:type="spellStart"/>
      <w:r>
        <w:t>eyn</w:t>
      </w:r>
      <w:proofErr w:type="spellEnd"/>
      <w:r>
        <w:t xml:space="preserve"> </w:t>
      </w:r>
      <w:proofErr w:type="spellStart"/>
      <w:r>
        <w:t>fewer</w:t>
      </w:r>
      <w:proofErr w:type="spellEnd"/>
      <w:r>
        <w:t xml:space="preserve">/ welches in das </w:t>
      </w:r>
      <w:proofErr w:type="spellStart"/>
      <w:r>
        <w:t>hertz</w:t>
      </w:r>
      <w:proofErr w:type="spellEnd"/>
      <w:r>
        <w:t xml:space="preserve"> geht/ </w:t>
      </w:r>
      <w:proofErr w:type="spellStart"/>
      <w:r>
        <w:t>vnd</w:t>
      </w:r>
      <w:proofErr w:type="spellEnd"/>
      <w:r>
        <w:t xml:space="preserve"> </w:t>
      </w:r>
      <w:proofErr w:type="spellStart"/>
      <w:r>
        <w:t>wan</w:t>
      </w:r>
      <w:proofErr w:type="spellEnd"/>
      <w:r>
        <w:t xml:space="preserve"> es </w:t>
      </w:r>
      <w:proofErr w:type="spellStart"/>
      <w:r>
        <w:t>begirlich</w:t>
      </w:r>
      <w:proofErr w:type="spellEnd"/>
      <w:r>
        <w:t xml:space="preserve"> </w:t>
      </w:r>
      <w:proofErr w:type="spellStart"/>
      <w:r>
        <w:t>entfangen</w:t>
      </w:r>
      <w:proofErr w:type="spellEnd"/>
      <w:r>
        <w:t xml:space="preserve"> ist/ so </w:t>
      </w:r>
      <w:proofErr w:type="spellStart"/>
      <w:r>
        <w:t>vnderdruckt</w:t>
      </w:r>
      <w:proofErr w:type="spellEnd"/>
      <w:r>
        <w:t xml:space="preserve"> </w:t>
      </w:r>
      <w:proofErr w:type="spellStart"/>
      <w:r>
        <w:t>vnnd</w:t>
      </w:r>
      <w:proofErr w:type="spellEnd"/>
      <w:r>
        <w:t xml:space="preserve"> </w:t>
      </w:r>
      <w:proofErr w:type="spellStart"/>
      <w:r>
        <w:t>tödet</w:t>
      </w:r>
      <w:proofErr w:type="spellEnd"/>
      <w:r>
        <w:t xml:space="preserve"> das </w:t>
      </w:r>
      <w:proofErr w:type="spellStart"/>
      <w:r>
        <w:t>fleysch</w:t>
      </w:r>
      <w:proofErr w:type="spellEnd"/>
      <w:r>
        <w:t xml:space="preserve">/ </w:t>
      </w:r>
      <w:proofErr w:type="spellStart"/>
      <w:r>
        <w:t>vnd</w:t>
      </w:r>
      <w:proofErr w:type="spellEnd"/>
      <w:r>
        <w:t xml:space="preserve"> alles das </w:t>
      </w:r>
      <w:proofErr w:type="spellStart"/>
      <w:r>
        <w:t>vff</w:t>
      </w:r>
      <w:proofErr w:type="spellEnd"/>
      <w:r>
        <w:t xml:space="preserve"> das </w:t>
      </w:r>
      <w:proofErr w:type="spellStart"/>
      <w:r>
        <w:t>fundament</w:t>
      </w:r>
      <w:proofErr w:type="spellEnd"/>
      <w:r>
        <w:t xml:space="preserve"> (welches Jesus Christus ist) </w:t>
      </w:r>
      <w:proofErr w:type="spellStart"/>
      <w:r>
        <w:t>wirt</w:t>
      </w:r>
      <w:proofErr w:type="spellEnd"/>
      <w:r>
        <w:t xml:space="preserve"> </w:t>
      </w:r>
      <w:proofErr w:type="spellStart"/>
      <w:r>
        <w:t>gebawet</w:t>
      </w:r>
      <w:proofErr w:type="spellEnd"/>
      <w:r>
        <w:t xml:space="preserve">/ das ist es </w:t>
      </w:r>
      <w:proofErr w:type="spellStart"/>
      <w:r>
        <w:t>vnderscheyden</w:t>
      </w:r>
      <w:proofErr w:type="spellEnd"/>
      <w:r>
        <w:t xml:space="preserve">/ </w:t>
      </w:r>
      <w:proofErr w:type="spellStart"/>
      <w:r>
        <w:t>vnd</w:t>
      </w:r>
      <w:proofErr w:type="spellEnd"/>
      <w:r>
        <w:t xml:space="preserve"> darnach </w:t>
      </w:r>
      <w:proofErr w:type="spellStart"/>
      <w:r>
        <w:t>wyrt</w:t>
      </w:r>
      <w:proofErr w:type="spellEnd"/>
      <w:r>
        <w:t xml:space="preserve"> es behalten oder </w:t>
      </w:r>
      <w:proofErr w:type="spellStart"/>
      <w:r>
        <w:t>verworffen</w:t>
      </w:r>
      <w:proofErr w:type="spellEnd"/>
      <w:r>
        <w:t xml:space="preserve">. Also saget Paulus zu den Corinthiren am dritten. Cap. so </w:t>
      </w:r>
      <w:proofErr w:type="spellStart"/>
      <w:r>
        <w:t>eyner</w:t>
      </w:r>
      <w:proofErr w:type="spellEnd"/>
      <w:r>
        <w:t xml:space="preserve"> </w:t>
      </w:r>
      <w:proofErr w:type="spellStart"/>
      <w:r>
        <w:t>bawet</w:t>
      </w:r>
      <w:proofErr w:type="spellEnd"/>
      <w:r>
        <w:t xml:space="preserve"> </w:t>
      </w:r>
      <w:proofErr w:type="spellStart"/>
      <w:r>
        <w:t>vff</w:t>
      </w:r>
      <w:proofErr w:type="spellEnd"/>
      <w:r>
        <w:t xml:space="preserve"> das </w:t>
      </w:r>
      <w:proofErr w:type="spellStart"/>
      <w:r>
        <w:t>fundament</w:t>
      </w:r>
      <w:proofErr w:type="spellEnd"/>
      <w:r>
        <w:t xml:space="preserve"> das Christus ist/ </w:t>
      </w:r>
      <w:proofErr w:type="spellStart"/>
      <w:r>
        <w:t>golt</w:t>
      </w:r>
      <w:proofErr w:type="spellEnd"/>
      <w:r>
        <w:t xml:space="preserve">/ </w:t>
      </w:r>
      <w:proofErr w:type="spellStart"/>
      <w:r>
        <w:t>silber</w:t>
      </w:r>
      <w:proofErr w:type="spellEnd"/>
      <w:r>
        <w:t xml:space="preserve">/ edel </w:t>
      </w:r>
      <w:proofErr w:type="spellStart"/>
      <w:r>
        <w:t>gesteynn</w:t>
      </w:r>
      <w:proofErr w:type="spellEnd"/>
      <w:r>
        <w:t xml:space="preserve">/ </w:t>
      </w:r>
      <w:proofErr w:type="spellStart"/>
      <w:r>
        <w:t>jtem</w:t>
      </w:r>
      <w:proofErr w:type="spellEnd"/>
      <w:r>
        <w:t xml:space="preserve"> </w:t>
      </w:r>
      <w:proofErr w:type="spellStart"/>
      <w:r>
        <w:t>holtz</w:t>
      </w:r>
      <w:proofErr w:type="spellEnd"/>
      <w:r>
        <w:t xml:space="preserve">/ </w:t>
      </w:r>
      <w:proofErr w:type="spellStart"/>
      <w:r>
        <w:t>hew</w:t>
      </w:r>
      <w:proofErr w:type="spellEnd"/>
      <w:r>
        <w:t xml:space="preserve">/ </w:t>
      </w:r>
      <w:proofErr w:type="spellStart"/>
      <w:r>
        <w:t>stoppelen</w:t>
      </w:r>
      <w:proofErr w:type="spellEnd"/>
      <w:r>
        <w:t xml:space="preserve">/ </w:t>
      </w:r>
      <w:proofErr w:type="spellStart"/>
      <w:r>
        <w:t>eynes</w:t>
      </w:r>
      <w:proofErr w:type="spellEnd"/>
      <w:r>
        <w:t xml:space="preserve"> </w:t>
      </w:r>
      <w:proofErr w:type="spellStart"/>
      <w:r>
        <w:t>yglichen</w:t>
      </w:r>
      <w:proofErr w:type="spellEnd"/>
      <w:r>
        <w:t xml:space="preserve"> </w:t>
      </w:r>
      <w:proofErr w:type="spellStart"/>
      <w:r>
        <w:t>werck</w:t>
      </w:r>
      <w:proofErr w:type="spellEnd"/>
      <w:r>
        <w:t xml:space="preserve"> </w:t>
      </w:r>
      <w:proofErr w:type="spellStart"/>
      <w:r>
        <w:t>sal</w:t>
      </w:r>
      <w:proofErr w:type="spellEnd"/>
      <w:r>
        <w:t xml:space="preserve"> offenbar werden/ </w:t>
      </w:r>
      <w:proofErr w:type="spellStart"/>
      <w:r>
        <w:t>vnd</w:t>
      </w:r>
      <w:proofErr w:type="spellEnd"/>
      <w:r>
        <w:t xml:space="preserve"> </w:t>
      </w:r>
      <w:proofErr w:type="spellStart"/>
      <w:r>
        <w:t>welcherley</w:t>
      </w:r>
      <w:proofErr w:type="spellEnd"/>
      <w:r>
        <w:t xml:space="preserve"> </w:t>
      </w:r>
      <w:proofErr w:type="spellStart"/>
      <w:r>
        <w:t>eynes</w:t>
      </w:r>
      <w:proofErr w:type="spellEnd"/>
      <w:r>
        <w:t xml:space="preserve"> </w:t>
      </w:r>
      <w:proofErr w:type="spellStart"/>
      <w:r>
        <w:t>yglichen</w:t>
      </w:r>
      <w:proofErr w:type="spellEnd"/>
      <w:r>
        <w:t xml:space="preserve"> </w:t>
      </w:r>
      <w:proofErr w:type="spellStart"/>
      <w:r>
        <w:t>werck</w:t>
      </w:r>
      <w:proofErr w:type="spellEnd"/>
      <w:r>
        <w:t xml:space="preserve"> seyn/ </w:t>
      </w:r>
      <w:proofErr w:type="spellStart"/>
      <w:r>
        <w:t>wirt</w:t>
      </w:r>
      <w:proofErr w:type="spellEnd"/>
      <w:r>
        <w:t xml:space="preserve"> das </w:t>
      </w:r>
      <w:proofErr w:type="spellStart"/>
      <w:r>
        <w:t>fewer</w:t>
      </w:r>
      <w:proofErr w:type="spellEnd"/>
      <w:r>
        <w:t xml:space="preserve"> </w:t>
      </w:r>
      <w:proofErr w:type="spellStart"/>
      <w:r>
        <w:t>bewerenn</w:t>
      </w:r>
      <w:proofErr w:type="spellEnd"/>
      <w:r>
        <w:t xml:space="preserve">/ das ist. Alle </w:t>
      </w:r>
      <w:proofErr w:type="spellStart"/>
      <w:r>
        <w:t>werck</w:t>
      </w:r>
      <w:proofErr w:type="spellEnd"/>
      <w:r>
        <w:t xml:space="preserve"> die </w:t>
      </w:r>
      <w:proofErr w:type="spellStart"/>
      <w:r>
        <w:t>nit</w:t>
      </w:r>
      <w:proofErr w:type="spellEnd"/>
      <w:r>
        <w:t xml:space="preserve"> </w:t>
      </w:r>
      <w:proofErr w:type="spellStart"/>
      <w:r>
        <w:t>jm</w:t>
      </w:r>
      <w:proofErr w:type="spellEnd"/>
      <w:r>
        <w:t xml:space="preserve"> rechten lebendigen glauben </w:t>
      </w:r>
      <w:proofErr w:type="spellStart"/>
      <w:r>
        <w:t>vnd</w:t>
      </w:r>
      <w:proofErr w:type="spellEnd"/>
      <w:r>
        <w:t xml:space="preserve"> gut </w:t>
      </w:r>
      <w:proofErr w:type="spellStart"/>
      <w:r>
        <w:t>zuversycht</w:t>
      </w:r>
      <w:proofErr w:type="spellEnd"/>
      <w:r>
        <w:t xml:space="preserve"> gegen </w:t>
      </w:r>
      <w:proofErr w:type="spellStart"/>
      <w:r>
        <w:t>got</w:t>
      </w:r>
      <w:proofErr w:type="spellEnd"/>
      <w:r>
        <w:t xml:space="preserve"> durch denn </w:t>
      </w:r>
      <w:proofErr w:type="spellStart"/>
      <w:r>
        <w:t>geyst</w:t>
      </w:r>
      <w:proofErr w:type="spellEnd"/>
      <w:r>
        <w:t xml:space="preserve"> Christi geschehen/ </w:t>
      </w:r>
      <w:proofErr w:type="spellStart"/>
      <w:r>
        <w:t>seynd</w:t>
      </w:r>
      <w:proofErr w:type="spellEnd"/>
      <w:r>
        <w:t xml:space="preserve"> </w:t>
      </w:r>
      <w:proofErr w:type="spellStart"/>
      <w:r>
        <w:t>böß</w:t>
      </w:r>
      <w:proofErr w:type="spellEnd"/>
      <w:r>
        <w:t xml:space="preserve"> </w:t>
      </w:r>
      <w:proofErr w:type="spellStart"/>
      <w:r>
        <w:t>vnd</w:t>
      </w:r>
      <w:proofErr w:type="spellEnd"/>
      <w:r>
        <w:t xml:space="preserve"> </w:t>
      </w:r>
      <w:proofErr w:type="spellStart"/>
      <w:r>
        <w:t>sundtlich</w:t>
      </w:r>
      <w:proofErr w:type="spellEnd"/>
      <w:r>
        <w:t xml:space="preserve">/ </w:t>
      </w:r>
      <w:proofErr w:type="spellStart"/>
      <w:r>
        <w:t>vnd</w:t>
      </w:r>
      <w:proofErr w:type="spellEnd"/>
      <w:r>
        <w:t xml:space="preserve"> müssen alle durchs </w:t>
      </w:r>
      <w:proofErr w:type="spellStart"/>
      <w:r>
        <w:t>fewer</w:t>
      </w:r>
      <w:proofErr w:type="spellEnd"/>
      <w:r>
        <w:t xml:space="preserve"> in </w:t>
      </w:r>
      <w:proofErr w:type="spellStart"/>
      <w:r>
        <w:t>bewegung</w:t>
      </w:r>
      <w:proofErr w:type="spellEnd"/>
      <w:r>
        <w:t xml:space="preserve"> der </w:t>
      </w:r>
      <w:proofErr w:type="spellStart"/>
      <w:r>
        <w:t>krefften</w:t>
      </w:r>
      <w:proofErr w:type="spellEnd"/>
      <w:r>
        <w:t xml:space="preserve"> der </w:t>
      </w:r>
      <w:proofErr w:type="spellStart"/>
      <w:r>
        <w:t>selen</w:t>
      </w:r>
      <w:proofErr w:type="spellEnd"/>
      <w:r>
        <w:t xml:space="preserve"> </w:t>
      </w:r>
      <w:proofErr w:type="spellStart"/>
      <w:r>
        <w:t>bewert</w:t>
      </w:r>
      <w:proofErr w:type="spellEnd"/>
      <w:r>
        <w:t xml:space="preserve"> werden. </w:t>
      </w:r>
      <w:proofErr w:type="spellStart"/>
      <w:r>
        <w:t>Vnd</w:t>
      </w:r>
      <w:proofErr w:type="spellEnd"/>
      <w:r>
        <w:t xml:space="preserve"> also muß </w:t>
      </w:r>
      <w:proofErr w:type="spellStart"/>
      <w:r>
        <w:t>dye</w:t>
      </w:r>
      <w:proofErr w:type="spellEnd"/>
      <w:r>
        <w:t xml:space="preserve"> </w:t>
      </w:r>
      <w:proofErr w:type="spellStart"/>
      <w:r>
        <w:t>sele</w:t>
      </w:r>
      <w:proofErr w:type="spellEnd"/>
      <w:r>
        <w:t xml:space="preserve"> von aller </w:t>
      </w:r>
      <w:proofErr w:type="spellStart"/>
      <w:r>
        <w:t>vngeordenter</w:t>
      </w:r>
      <w:proofErr w:type="spellEnd"/>
      <w:r>
        <w:t xml:space="preserve"> </w:t>
      </w:r>
      <w:proofErr w:type="spellStart"/>
      <w:r>
        <w:t>creaturischer</w:t>
      </w:r>
      <w:proofErr w:type="spellEnd"/>
      <w:r>
        <w:t xml:space="preserve"> </w:t>
      </w:r>
      <w:proofErr w:type="spellStart"/>
      <w:r>
        <w:t>begerung</w:t>
      </w:r>
      <w:proofErr w:type="spellEnd"/>
      <w:r>
        <w:t xml:space="preserve"> </w:t>
      </w:r>
      <w:proofErr w:type="spellStart"/>
      <w:r>
        <w:t>vnd</w:t>
      </w:r>
      <w:proofErr w:type="spellEnd"/>
      <w:r>
        <w:t xml:space="preserve"> </w:t>
      </w:r>
      <w:proofErr w:type="spellStart"/>
      <w:r>
        <w:t>vnuol</w:t>
      </w:r>
      <w:proofErr w:type="spellEnd"/>
      <w:r>
        <w:t xml:space="preserve"> </w:t>
      </w:r>
      <w:proofErr w:type="spellStart"/>
      <w:r>
        <w:t>kümerheit</w:t>
      </w:r>
      <w:proofErr w:type="spellEnd"/>
      <w:r>
        <w:t xml:space="preserve"> </w:t>
      </w:r>
      <w:proofErr w:type="spellStart"/>
      <w:r>
        <w:t>gereyniget</w:t>
      </w:r>
      <w:proofErr w:type="spellEnd"/>
      <w:r>
        <w:t xml:space="preserve">/ </w:t>
      </w:r>
      <w:proofErr w:type="spellStart"/>
      <w:r>
        <w:t>vnd</w:t>
      </w:r>
      <w:proofErr w:type="spellEnd"/>
      <w:r>
        <w:t xml:space="preserve"> zu einer </w:t>
      </w:r>
      <w:proofErr w:type="spellStart"/>
      <w:r>
        <w:t>stat</w:t>
      </w:r>
      <w:proofErr w:type="spellEnd"/>
      <w:r>
        <w:t xml:space="preserve"> oder </w:t>
      </w:r>
      <w:proofErr w:type="spellStart"/>
      <w:r>
        <w:t>tempel</w:t>
      </w:r>
      <w:proofErr w:type="spellEnd"/>
      <w:r>
        <w:t xml:space="preserve"> </w:t>
      </w:r>
      <w:proofErr w:type="spellStart"/>
      <w:r>
        <w:t>gottes</w:t>
      </w:r>
      <w:proofErr w:type="spellEnd"/>
      <w:r>
        <w:t xml:space="preserve"> </w:t>
      </w:r>
      <w:proofErr w:type="spellStart"/>
      <w:r>
        <w:t>bereydt</w:t>
      </w:r>
      <w:proofErr w:type="spellEnd"/>
      <w:r>
        <w:t xml:space="preserve"> werden. Er </w:t>
      </w:r>
      <w:proofErr w:type="spellStart"/>
      <w:r>
        <w:t>wirt</w:t>
      </w:r>
      <w:proofErr w:type="spellEnd"/>
      <w:r>
        <w:t xml:space="preserve"> aber </w:t>
      </w:r>
      <w:proofErr w:type="spellStart"/>
      <w:r>
        <w:t>eyn</w:t>
      </w:r>
      <w:proofErr w:type="spellEnd"/>
      <w:r>
        <w:t xml:space="preserve"> </w:t>
      </w:r>
      <w:proofErr w:type="spellStart"/>
      <w:r>
        <w:t>abbruch</w:t>
      </w:r>
      <w:proofErr w:type="spellEnd"/>
      <w:r>
        <w:t xml:space="preserve"> </w:t>
      </w:r>
      <w:proofErr w:type="spellStart"/>
      <w:r>
        <w:t>leyden</w:t>
      </w:r>
      <w:proofErr w:type="spellEnd"/>
      <w:r>
        <w:t xml:space="preserve">/ das ist/ er </w:t>
      </w:r>
      <w:proofErr w:type="spellStart"/>
      <w:r>
        <w:t>wirt</w:t>
      </w:r>
      <w:proofErr w:type="spellEnd"/>
      <w:r>
        <w:t xml:space="preserve"> verhindert werden von dem </w:t>
      </w:r>
      <w:proofErr w:type="spellStart"/>
      <w:r>
        <w:t>jngang</w:t>
      </w:r>
      <w:proofErr w:type="spellEnd"/>
      <w:r>
        <w:t xml:space="preserve"> des </w:t>
      </w:r>
      <w:proofErr w:type="spellStart"/>
      <w:r>
        <w:t>reychs</w:t>
      </w:r>
      <w:proofErr w:type="spellEnd"/>
      <w:r>
        <w:t xml:space="preserve"> </w:t>
      </w:r>
      <w:proofErr w:type="spellStart"/>
      <w:r>
        <w:t>gottes</w:t>
      </w:r>
      <w:proofErr w:type="spellEnd"/>
      <w:r>
        <w:t xml:space="preserve">/ </w:t>
      </w:r>
      <w:proofErr w:type="spellStart"/>
      <w:r>
        <w:t>vnd</w:t>
      </w:r>
      <w:proofErr w:type="spellEnd"/>
      <w:r>
        <w:t xml:space="preserve"> Christus </w:t>
      </w:r>
      <w:proofErr w:type="spellStart"/>
      <w:r>
        <w:t>wirt</w:t>
      </w:r>
      <w:proofErr w:type="spellEnd"/>
      <w:r>
        <w:t xml:space="preserve"> im </w:t>
      </w:r>
      <w:proofErr w:type="spellStart"/>
      <w:r>
        <w:t>nit</w:t>
      </w:r>
      <w:proofErr w:type="spellEnd"/>
      <w:r>
        <w:t xml:space="preserve"> am klaren tag </w:t>
      </w:r>
      <w:proofErr w:type="spellStart"/>
      <w:r>
        <w:t>erscheynen</w:t>
      </w:r>
      <w:proofErr w:type="spellEnd"/>
      <w:r>
        <w:t xml:space="preserve"> als lang er in er lieb/ damit er das seyn sucht/ </w:t>
      </w:r>
      <w:proofErr w:type="spellStart"/>
      <w:r>
        <w:t>kranck</w:t>
      </w:r>
      <w:proofErr w:type="spellEnd"/>
      <w:r>
        <w:t xml:space="preserve"> </w:t>
      </w:r>
      <w:proofErr w:type="spellStart"/>
      <w:r>
        <w:t>ligt</w:t>
      </w:r>
      <w:proofErr w:type="spellEnd"/>
      <w:r>
        <w:t xml:space="preserve">. Ja er </w:t>
      </w:r>
      <w:proofErr w:type="spellStart"/>
      <w:r>
        <w:t>wirt</w:t>
      </w:r>
      <w:proofErr w:type="spellEnd"/>
      <w:r>
        <w:t xml:space="preserve"> auch </w:t>
      </w:r>
      <w:proofErr w:type="spellStart"/>
      <w:r>
        <w:t>nit</w:t>
      </w:r>
      <w:proofErr w:type="spellEnd"/>
      <w:r>
        <w:t xml:space="preserve"> </w:t>
      </w:r>
      <w:proofErr w:type="spellStart"/>
      <w:r>
        <w:t>sälig</w:t>
      </w:r>
      <w:proofErr w:type="spellEnd"/>
      <w:r>
        <w:t xml:space="preserve"> so lang im die </w:t>
      </w:r>
      <w:proofErr w:type="spellStart"/>
      <w:r>
        <w:t>gebrestenn</w:t>
      </w:r>
      <w:proofErr w:type="spellEnd"/>
      <w:r>
        <w:t xml:space="preserve"> anhangen/ das ist das Paulus sagt/ er </w:t>
      </w:r>
      <w:proofErr w:type="spellStart"/>
      <w:r>
        <w:t>wirt</w:t>
      </w:r>
      <w:proofErr w:type="spellEnd"/>
      <w:r>
        <w:t xml:space="preserve"> </w:t>
      </w:r>
      <w:proofErr w:type="spellStart"/>
      <w:r>
        <w:t>schadenn</w:t>
      </w:r>
      <w:proofErr w:type="spellEnd"/>
      <w:r>
        <w:t xml:space="preserve"> </w:t>
      </w:r>
      <w:proofErr w:type="spellStart"/>
      <w:r>
        <w:t>leyden</w:t>
      </w:r>
      <w:proofErr w:type="spellEnd"/>
      <w:r>
        <w:t xml:space="preserve">/ aber er </w:t>
      </w:r>
      <w:proofErr w:type="spellStart"/>
      <w:r>
        <w:t>wyrt</w:t>
      </w:r>
      <w:proofErr w:type="spellEnd"/>
      <w:r>
        <w:t xml:space="preserve"> </w:t>
      </w:r>
      <w:proofErr w:type="spellStart"/>
      <w:r>
        <w:t>sälig</w:t>
      </w:r>
      <w:proofErr w:type="spellEnd"/>
      <w:r>
        <w:t xml:space="preserve"> werden/ doch also gleich als durchs </w:t>
      </w:r>
      <w:proofErr w:type="spellStart"/>
      <w:r>
        <w:t>fewer</w:t>
      </w:r>
      <w:proofErr w:type="spellEnd"/>
      <w:r>
        <w:t xml:space="preserve">/ das ist durch </w:t>
      </w:r>
      <w:proofErr w:type="spellStart"/>
      <w:r>
        <w:t>eyn</w:t>
      </w:r>
      <w:proofErr w:type="spellEnd"/>
      <w:r>
        <w:t xml:space="preserve"> hitzige brennende </w:t>
      </w:r>
      <w:proofErr w:type="spellStart"/>
      <w:r>
        <w:t>begird</w:t>
      </w:r>
      <w:proofErr w:type="spellEnd"/>
      <w:r>
        <w:t xml:space="preserve">/ das er </w:t>
      </w:r>
      <w:proofErr w:type="spellStart"/>
      <w:r>
        <w:t>got</w:t>
      </w:r>
      <w:proofErr w:type="spellEnd"/>
      <w:r>
        <w:t xml:space="preserve"> lieb hab </w:t>
      </w:r>
      <w:proofErr w:type="spellStart"/>
      <w:r>
        <w:t>auß</w:t>
      </w:r>
      <w:proofErr w:type="spellEnd"/>
      <w:r>
        <w:t xml:space="preserve"> </w:t>
      </w:r>
      <w:proofErr w:type="spellStart"/>
      <w:r>
        <w:t>gantzem</w:t>
      </w:r>
      <w:proofErr w:type="spellEnd"/>
      <w:r>
        <w:t xml:space="preserve"> </w:t>
      </w:r>
      <w:proofErr w:type="spellStart"/>
      <w:r>
        <w:t>hertzenn</w:t>
      </w:r>
      <w:proofErr w:type="spellEnd"/>
      <w:r>
        <w:t xml:space="preserve"> </w:t>
      </w:r>
      <w:proofErr w:type="spellStart"/>
      <w:r>
        <w:t>vnd</w:t>
      </w:r>
      <w:proofErr w:type="spellEnd"/>
      <w:r>
        <w:t xml:space="preserve"> durch </w:t>
      </w:r>
      <w:proofErr w:type="spellStart"/>
      <w:r>
        <w:t>haß</w:t>
      </w:r>
      <w:proofErr w:type="spellEnd"/>
      <w:r>
        <w:t xml:space="preserve"> </w:t>
      </w:r>
      <w:proofErr w:type="spellStart"/>
      <w:r>
        <w:t>seyner</w:t>
      </w:r>
      <w:proofErr w:type="spellEnd"/>
      <w:r>
        <w:t xml:space="preserve"> </w:t>
      </w:r>
      <w:proofErr w:type="spellStart"/>
      <w:r>
        <w:t>eygen</w:t>
      </w:r>
      <w:proofErr w:type="spellEnd"/>
      <w:r>
        <w:t xml:space="preserve"> </w:t>
      </w:r>
      <w:proofErr w:type="spellStart"/>
      <w:r>
        <w:t>selen</w:t>
      </w:r>
      <w:proofErr w:type="spellEnd"/>
      <w:r>
        <w:t xml:space="preserve">/ </w:t>
      </w:r>
      <w:proofErr w:type="spellStart"/>
      <w:r>
        <w:t>dan</w:t>
      </w:r>
      <w:proofErr w:type="spellEnd"/>
      <w:r>
        <w:t xml:space="preserve"> die </w:t>
      </w:r>
      <w:proofErr w:type="spellStart"/>
      <w:r>
        <w:t>warheit</w:t>
      </w:r>
      <w:proofErr w:type="spellEnd"/>
      <w:r>
        <w:t xml:space="preserve"> </w:t>
      </w:r>
      <w:proofErr w:type="spellStart"/>
      <w:r>
        <w:t>kan</w:t>
      </w:r>
      <w:proofErr w:type="spellEnd"/>
      <w:r>
        <w:t xml:space="preserve"> </w:t>
      </w:r>
      <w:proofErr w:type="spellStart"/>
      <w:r>
        <w:t>nit</w:t>
      </w:r>
      <w:proofErr w:type="spellEnd"/>
      <w:r>
        <w:t xml:space="preserve"> </w:t>
      </w:r>
      <w:proofErr w:type="spellStart"/>
      <w:r>
        <w:t>liegenn</w:t>
      </w:r>
      <w:proofErr w:type="spellEnd"/>
      <w:r>
        <w:t xml:space="preserve"> die da saget/ der seyn </w:t>
      </w:r>
      <w:proofErr w:type="spellStart"/>
      <w:r>
        <w:t>sele</w:t>
      </w:r>
      <w:proofErr w:type="spellEnd"/>
      <w:r>
        <w:t xml:space="preserve"> sucht der </w:t>
      </w:r>
      <w:proofErr w:type="spellStart"/>
      <w:r>
        <w:t>wirt</w:t>
      </w:r>
      <w:proofErr w:type="spellEnd"/>
      <w:r>
        <w:t xml:space="preserve"> sie </w:t>
      </w:r>
      <w:proofErr w:type="spellStart"/>
      <w:r>
        <w:t>verliesen</w:t>
      </w:r>
      <w:proofErr w:type="spellEnd"/>
      <w:r>
        <w:t xml:space="preserve">. Mat. am xvi. </w:t>
      </w:r>
      <w:proofErr w:type="spellStart"/>
      <w:r>
        <w:t>vnd</w:t>
      </w:r>
      <w:proofErr w:type="spellEnd"/>
      <w:r>
        <w:t xml:space="preserve"> am x. </w:t>
      </w:r>
    </w:p>
    <w:p w14:paraId="2671EC3E" w14:textId="77777777" w:rsidR="001F27E8" w:rsidRDefault="001F27E8" w:rsidP="001F27E8">
      <w:pPr>
        <w:pStyle w:val="StandardWeb"/>
      </w:pPr>
      <w:proofErr w:type="spellStart"/>
      <w:r>
        <w:t>Weyter</w:t>
      </w:r>
      <w:proofErr w:type="spellEnd"/>
      <w:r>
        <w:t xml:space="preserve"> ist es auch zu besorgen das etliche </w:t>
      </w:r>
      <w:proofErr w:type="spellStart"/>
      <w:r>
        <w:t>selen</w:t>
      </w:r>
      <w:proofErr w:type="spellEnd"/>
      <w:r>
        <w:t xml:space="preserve"> nach dem </w:t>
      </w:r>
      <w:proofErr w:type="spellStart"/>
      <w:r>
        <w:t>tod</w:t>
      </w:r>
      <w:proofErr w:type="spellEnd"/>
      <w:r>
        <w:t xml:space="preserve"> </w:t>
      </w:r>
      <w:proofErr w:type="spellStart"/>
      <w:r>
        <w:t>mangel</w:t>
      </w:r>
      <w:proofErr w:type="spellEnd"/>
      <w:r>
        <w:t xml:space="preserve"> und gebrechen haben in der lieb </w:t>
      </w:r>
      <w:proofErr w:type="spellStart"/>
      <w:r>
        <w:t>gottes</w:t>
      </w:r>
      <w:proofErr w:type="spellEnd"/>
      <w:r>
        <w:t xml:space="preserve">/ in </w:t>
      </w:r>
      <w:proofErr w:type="spellStart"/>
      <w:r>
        <w:t>jrer</w:t>
      </w:r>
      <w:proofErr w:type="spellEnd"/>
      <w:r>
        <w:t xml:space="preserve"> </w:t>
      </w:r>
      <w:proofErr w:type="spellStart"/>
      <w:r>
        <w:t>gerechtigkeyt</w:t>
      </w:r>
      <w:proofErr w:type="spellEnd"/>
      <w:r>
        <w:t xml:space="preserve">/ in </w:t>
      </w:r>
      <w:proofErr w:type="spellStart"/>
      <w:r>
        <w:t>jrer</w:t>
      </w:r>
      <w:proofErr w:type="spellEnd"/>
      <w:r>
        <w:t xml:space="preserve"> </w:t>
      </w:r>
      <w:proofErr w:type="spellStart"/>
      <w:r>
        <w:t>weyßheyt</w:t>
      </w:r>
      <w:proofErr w:type="spellEnd"/>
      <w:r>
        <w:t xml:space="preserve"> das sie </w:t>
      </w:r>
      <w:proofErr w:type="spellStart"/>
      <w:r>
        <w:t>got</w:t>
      </w:r>
      <w:proofErr w:type="spellEnd"/>
      <w:r>
        <w:t xml:space="preserve"> </w:t>
      </w:r>
      <w:proofErr w:type="spellStart"/>
      <w:r>
        <w:t>nit</w:t>
      </w:r>
      <w:proofErr w:type="spellEnd"/>
      <w:r>
        <w:t xml:space="preserve"> mit </w:t>
      </w:r>
      <w:proofErr w:type="spellStart"/>
      <w:r>
        <w:t>gantzen</w:t>
      </w:r>
      <w:proofErr w:type="spellEnd"/>
      <w:r>
        <w:t xml:space="preserve"> </w:t>
      </w:r>
      <w:proofErr w:type="spellStart"/>
      <w:r>
        <w:t>vnd</w:t>
      </w:r>
      <w:proofErr w:type="spellEnd"/>
      <w:r>
        <w:t xml:space="preserve"> vollen herzen lieben/ </w:t>
      </w:r>
      <w:proofErr w:type="spellStart"/>
      <w:r>
        <w:t>vnd</w:t>
      </w:r>
      <w:proofErr w:type="spellEnd"/>
      <w:r>
        <w:t xml:space="preserve"> </w:t>
      </w:r>
      <w:proofErr w:type="spellStart"/>
      <w:r>
        <w:t>ir</w:t>
      </w:r>
      <w:proofErr w:type="spellEnd"/>
      <w:r>
        <w:t xml:space="preserve"> </w:t>
      </w:r>
      <w:proofErr w:type="spellStart"/>
      <w:r>
        <w:t>gerechtigkeyt</w:t>
      </w:r>
      <w:proofErr w:type="spellEnd"/>
      <w:r>
        <w:t xml:space="preserve"> noch zu </w:t>
      </w:r>
      <w:proofErr w:type="spellStart"/>
      <w:r>
        <w:t>kleyn</w:t>
      </w:r>
      <w:proofErr w:type="spellEnd"/>
      <w:r>
        <w:t xml:space="preserve"> sey/ die dann durch Christum ist/ auch </w:t>
      </w:r>
      <w:proofErr w:type="spellStart"/>
      <w:r>
        <w:t>ir</w:t>
      </w:r>
      <w:proofErr w:type="spellEnd"/>
      <w:r>
        <w:t xml:space="preserve"> </w:t>
      </w:r>
      <w:proofErr w:type="spellStart"/>
      <w:r>
        <w:t>erkentnus</w:t>
      </w:r>
      <w:proofErr w:type="spellEnd"/>
      <w:r>
        <w:t xml:space="preserve"> noch zu </w:t>
      </w:r>
      <w:proofErr w:type="spellStart"/>
      <w:r>
        <w:t>dünckel</w:t>
      </w:r>
      <w:proofErr w:type="spellEnd"/>
      <w:r>
        <w:t xml:space="preserve">/ </w:t>
      </w:r>
      <w:proofErr w:type="spellStart"/>
      <w:r>
        <w:t>vnnd</w:t>
      </w:r>
      <w:proofErr w:type="spellEnd"/>
      <w:r>
        <w:t xml:space="preserve"> so lang </w:t>
      </w:r>
      <w:proofErr w:type="spellStart"/>
      <w:r>
        <w:t>dunckel</w:t>
      </w:r>
      <w:proofErr w:type="spellEnd"/>
      <w:r>
        <w:t xml:space="preserve"> bleibt/ als </w:t>
      </w:r>
      <w:proofErr w:type="spellStart"/>
      <w:r>
        <w:t>sye</w:t>
      </w:r>
      <w:proofErr w:type="spellEnd"/>
      <w:r>
        <w:t xml:space="preserve"> </w:t>
      </w:r>
      <w:proofErr w:type="spellStart"/>
      <w:r>
        <w:t>got</w:t>
      </w:r>
      <w:proofErr w:type="spellEnd"/>
      <w:r>
        <w:t xml:space="preserve"> </w:t>
      </w:r>
      <w:proofErr w:type="spellStart"/>
      <w:r>
        <w:t>nit</w:t>
      </w:r>
      <w:proofErr w:type="spellEnd"/>
      <w:r>
        <w:t xml:space="preserve"> </w:t>
      </w:r>
      <w:proofErr w:type="spellStart"/>
      <w:r>
        <w:t>jm</w:t>
      </w:r>
      <w:proofErr w:type="spellEnd"/>
      <w:r>
        <w:t xml:space="preserve"> hellen </w:t>
      </w:r>
      <w:proofErr w:type="spellStart"/>
      <w:r>
        <w:t>liechten</w:t>
      </w:r>
      <w:proofErr w:type="spellEnd"/>
      <w:r>
        <w:t xml:space="preserve"> </w:t>
      </w:r>
      <w:proofErr w:type="spellStart"/>
      <w:r>
        <w:t>mittag</w:t>
      </w:r>
      <w:proofErr w:type="spellEnd"/>
      <w:r>
        <w:t xml:space="preserve"> erkennen. </w:t>
      </w:r>
      <w:proofErr w:type="spellStart"/>
      <w:r>
        <w:t>Ir</w:t>
      </w:r>
      <w:proofErr w:type="spellEnd"/>
      <w:r>
        <w:t xml:space="preserve"> </w:t>
      </w:r>
      <w:proofErr w:type="spellStart"/>
      <w:r>
        <w:t>hertz</w:t>
      </w:r>
      <w:proofErr w:type="spellEnd"/>
      <w:r>
        <w:t xml:space="preserve"> ist </w:t>
      </w:r>
      <w:proofErr w:type="spellStart"/>
      <w:r>
        <w:t>villeicht</w:t>
      </w:r>
      <w:proofErr w:type="spellEnd"/>
      <w:r>
        <w:t xml:space="preserve"> </w:t>
      </w:r>
      <w:proofErr w:type="spellStart"/>
      <w:r>
        <w:t>nit</w:t>
      </w:r>
      <w:proofErr w:type="spellEnd"/>
      <w:r>
        <w:t xml:space="preserve"> </w:t>
      </w:r>
      <w:proofErr w:type="spellStart"/>
      <w:r>
        <w:t>gäntzlich</w:t>
      </w:r>
      <w:proofErr w:type="spellEnd"/>
      <w:r>
        <w:t xml:space="preserve"> beschnitten/ </w:t>
      </w:r>
      <w:proofErr w:type="spellStart"/>
      <w:r>
        <w:t>vnd</w:t>
      </w:r>
      <w:proofErr w:type="spellEnd"/>
      <w:r>
        <w:t xml:space="preserve"> hat etwa noch </w:t>
      </w:r>
      <w:proofErr w:type="spellStart"/>
      <w:r>
        <w:t>eyn</w:t>
      </w:r>
      <w:proofErr w:type="spellEnd"/>
      <w:r>
        <w:t xml:space="preserve"> </w:t>
      </w:r>
      <w:proofErr w:type="spellStart"/>
      <w:r>
        <w:t>vnerfarenheyt</w:t>
      </w:r>
      <w:proofErr w:type="spellEnd"/>
      <w:r>
        <w:t xml:space="preserve"> des </w:t>
      </w:r>
      <w:proofErr w:type="spellStart"/>
      <w:r>
        <w:t>glaubens</w:t>
      </w:r>
      <w:proofErr w:type="spellEnd"/>
      <w:r>
        <w:t xml:space="preserve">/ </w:t>
      </w:r>
      <w:proofErr w:type="spellStart"/>
      <w:r>
        <w:t>vnd</w:t>
      </w:r>
      <w:proofErr w:type="spellEnd"/>
      <w:r>
        <w:t xml:space="preserve"> ist </w:t>
      </w:r>
      <w:proofErr w:type="spellStart"/>
      <w:r>
        <w:t>yr</w:t>
      </w:r>
      <w:proofErr w:type="spellEnd"/>
      <w:r>
        <w:t xml:space="preserve"> </w:t>
      </w:r>
      <w:proofErr w:type="spellStart"/>
      <w:r>
        <w:t>aug</w:t>
      </w:r>
      <w:proofErr w:type="spellEnd"/>
      <w:r>
        <w:t xml:space="preserve"> noch </w:t>
      </w:r>
      <w:proofErr w:type="spellStart"/>
      <w:r>
        <w:t>nit</w:t>
      </w:r>
      <w:proofErr w:type="spellEnd"/>
      <w:r>
        <w:t xml:space="preserve"> allenthalben </w:t>
      </w:r>
      <w:proofErr w:type="spellStart"/>
      <w:r>
        <w:t>gereyniget</w:t>
      </w:r>
      <w:proofErr w:type="spellEnd"/>
      <w:r>
        <w:t xml:space="preserve">/ dar </w:t>
      </w:r>
      <w:proofErr w:type="spellStart"/>
      <w:r>
        <w:t>vmb</w:t>
      </w:r>
      <w:proofErr w:type="spellEnd"/>
      <w:r>
        <w:t xml:space="preserve"> mögen </w:t>
      </w:r>
      <w:proofErr w:type="spellStart"/>
      <w:r>
        <w:t>sye</w:t>
      </w:r>
      <w:proofErr w:type="spellEnd"/>
      <w:r>
        <w:t xml:space="preserve"> </w:t>
      </w:r>
      <w:proofErr w:type="spellStart"/>
      <w:r>
        <w:t>got</w:t>
      </w:r>
      <w:proofErr w:type="spellEnd"/>
      <w:r>
        <w:t xml:space="preserve"> </w:t>
      </w:r>
      <w:proofErr w:type="spellStart"/>
      <w:r>
        <w:t>nit</w:t>
      </w:r>
      <w:proofErr w:type="spellEnd"/>
      <w:r>
        <w:t xml:space="preserve"> sehen </w:t>
      </w:r>
      <w:proofErr w:type="spellStart"/>
      <w:r>
        <w:t>vonn</w:t>
      </w:r>
      <w:proofErr w:type="spellEnd"/>
      <w:r>
        <w:t xml:space="preserve"> </w:t>
      </w:r>
      <w:proofErr w:type="spellStart"/>
      <w:r>
        <w:t>angesycht</w:t>
      </w:r>
      <w:proofErr w:type="spellEnd"/>
      <w:r>
        <w:t xml:space="preserve"> zu </w:t>
      </w:r>
      <w:proofErr w:type="spellStart"/>
      <w:r>
        <w:t>angesycht</w:t>
      </w:r>
      <w:proofErr w:type="spellEnd"/>
      <w:r>
        <w:t xml:space="preserve">/ die </w:t>
      </w:r>
      <w:proofErr w:type="spellStart"/>
      <w:r>
        <w:t>weyl</w:t>
      </w:r>
      <w:proofErr w:type="spellEnd"/>
      <w:r>
        <w:t xml:space="preserve"> </w:t>
      </w:r>
      <w:proofErr w:type="spellStart"/>
      <w:r>
        <w:t>sye</w:t>
      </w:r>
      <w:proofErr w:type="spellEnd"/>
      <w:r>
        <w:t xml:space="preserve"> </w:t>
      </w:r>
      <w:proofErr w:type="spellStart"/>
      <w:r>
        <w:t>vnreynigkeyt</w:t>
      </w:r>
      <w:proofErr w:type="spellEnd"/>
      <w:r>
        <w:t xml:space="preserve"> in </w:t>
      </w:r>
      <w:proofErr w:type="spellStart"/>
      <w:r>
        <w:t>iren</w:t>
      </w:r>
      <w:proofErr w:type="spellEnd"/>
      <w:r>
        <w:t xml:space="preserve"> </w:t>
      </w:r>
      <w:proofErr w:type="spellStart"/>
      <w:r>
        <w:t>augen</w:t>
      </w:r>
      <w:proofErr w:type="spellEnd"/>
      <w:r>
        <w:t xml:space="preserve"> </w:t>
      </w:r>
      <w:proofErr w:type="spellStart"/>
      <w:r>
        <w:t>habenn</w:t>
      </w:r>
      <w:proofErr w:type="spellEnd"/>
      <w:r>
        <w:t xml:space="preserve">/ das ist in </w:t>
      </w:r>
      <w:proofErr w:type="spellStart"/>
      <w:r>
        <w:t>irem</w:t>
      </w:r>
      <w:proofErr w:type="spellEnd"/>
      <w:r>
        <w:t xml:space="preserve"> </w:t>
      </w:r>
      <w:proofErr w:type="spellStart"/>
      <w:r>
        <w:t>erkentnus</w:t>
      </w:r>
      <w:proofErr w:type="spellEnd"/>
      <w:r>
        <w:t xml:space="preserve">/ dar </w:t>
      </w:r>
      <w:proofErr w:type="spellStart"/>
      <w:r>
        <w:t>vmb</w:t>
      </w:r>
      <w:proofErr w:type="spellEnd"/>
      <w:r>
        <w:t xml:space="preserve"> </w:t>
      </w:r>
      <w:proofErr w:type="spellStart"/>
      <w:r>
        <w:t>sye</w:t>
      </w:r>
      <w:proofErr w:type="spellEnd"/>
      <w:r>
        <w:t xml:space="preserve"> noch </w:t>
      </w:r>
      <w:proofErr w:type="spellStart"/>
      <w:r>
        <w:t>mussen</w:t>
      </w:r>
      <w:proofErr w:type="spellEnd"/>
      <w:r>
        <w:t xml:space="preserve"> mit dem </w:t>
      </w:r>
      <w:proofErr w:type="spellStart"/>
      <w:r>
        <w:t>fewer</w:t>
      </w:r>
      <w:proofErr w:type="spellEnd"/>
      <w:r>
        <w:t xml:space="preserve"> (das da </w:t>
      </w:r>
      <w:proofErr w:type="spellStart"/>
      <w:r>
        <w:t>geystlich</w:t>
      </w:r>
      <w:proofErr w:type="spellEnd"/>
      <w:r>
        <w:t xml:space="preserve"> ist) in </w:t>
      </w:r>
      <w:proofErr w:type="spellStart"/>
      <w:r>
        <w:t>langweyligkeyt</w:t>
      </w:r>
      <w:proofErr w:type="spellEnd"/>
      <w:r>
        <w:t xml:space="preserve"> gefegt werden wie da . Hier. am xxiii spricht. das ist/ sie </w:t>
      </w:r>
      <w:proofErr w:type="spellStart"/>
      <w:r>
        <w:t>mussen</w:t>
      </w:r>
      <w:proofErr w:type="spellEnd"/>
      <w:r>
        <w:t xml:space="preserve"> </w:t>
      </w:r>
      <w:proofErr w:type="spellStart"/>
      <w:r>
        <w:t>gereyniget</w:t>
      </w:r>
      <w:proofErr w:type="spellEnd"/>
      <w:r>
        <w:t xml:space="preserve"> werden von aller </w:t>
      </w:r>
      <w:proofErr w:type="spellStart"/>
      <w:r>
        <w:t>creaturischer</w:t>
      </w:r>
      <w:proofErr w:type="spellEnd"/>
      <w:r>
        <w:t xml:space="preserve"> lieb </w:t>
      </w:r>
      <w:proofErr w:type="spellStart"/>
      <w:r>
        <w:t>vnd</w:t>
      </w:r>
      <w:proofErr w:type="spellEnd"/>
      <w:r>
        <w:t xml:space="preserve"> </w:t>
      </w:r>
      <w:proofErr w:type="spellStart"/>
      <w:r>
        <w:t>vmbständiger</w:t>
      </w:r>
      <w:proofErr w:type="spellEnd"/>
      <w:r>
        <w:t xml:space="preserve"> </w:t>
      </w:r>
      <w:proofErr w:type="spellStart"/>
      <w:r>
        <w:t>vinsternis</w:t>
      </w:r>
      <w:proofErr w:type="spellEnd"/>
      <w:r>
        <w:t xml:space="preserve">/ </w:t>
      </w:r>
      <w:proofErr w:type="spellStart"/>
      <w:r>
        <w:t>dan</w:t>
      </w:r>
      <w:proofErr w:type="spellEnd"/>
      <w:r>
        <w:t xml:space="preserve"> man muß </w:t>
      </w:r>
      <w:proofErr w:type="spellStart"/>
      <w:r>
        <w:t>got</w:t>
      </w:r>
      <w:proofErr w:type="spellEnd"/>
      <w:r>
        <w:t xml:space="preserve"> lieben mit vollem </w:t>
      </w:r>
      <w:proofErr w:type="spellStart"/>
      <w:r>
        <w:t>gantzem</w:t>
      </w:r>
      <w:proofErr w:type="spellEnd"/>
      <w:r>
        <w:t xml:space="preserve"> </w:t>
      </w:r>
      <w:proofErr w:type="spellStart"/>
      <w:r>
        <w:t>hertzen</w:t>
      </w:r>
      <w:proofErr w:type="spellEnd"/>
      <w:r>
        <w:t xml:space="preserve">/ </w:t>
      </w:r>
      <w:proofErr w:type="spellStart"/>
      <w:r>
        <w:t>sele</w:t>
      </w:r>
      <w:proofErr w:type="spellEnd"/>
      <w:r>
        <w:t xml:space="preserve">/ </w:t>
      </w:r>
      <w:proofErr w:type="spellStart"/>
      <w:r>
        <w:t>krefften</w:t>
      </w:r>
      <w:proofErr w:type="spellEnd"/>
      <w:r>
        <w:t xml:space="preserve"> etc. So </w:t>
      </w:r>
      <w:proofErr w:type="spellStart"/>
      <w:r>
        <w:t>kan</w:t>
      </w:r>
      <w:proofErr w:type="spellEnd"/>
      <w:r>
        <w:t xml:space="preserve"> das </w:t>
      </w:r>
      <w:proofErr w:type="spellStart"/>
      <w:r>
        <w:t>nit</w:t>
      </w:r>
      <w:proofErr w:type="spellEnd"/>
      <w:r>
        <w:t xml:space="preserve"> geschehen die </w:t>
      </w:r>
      <w:proofErr w:type="spellStart"/>
      <w:r>
        <w:t>weyl</w:t>
      </w:r>
      <w:proofErr w:type="spellEnd"/>
      <w:r>
        <w:t xml:space="preserve"> </w:t>
      </w:r>
      <w:proofErr w:type="spellStart"/>
      <w:r>
        <w:t>irgent</w:t>
      </w:r>
      <w:proofErr w:type="spellEnd"/>
      <w:r>
        <w:t xml:space="preserve"> </w:t>
      </w:r>
      <w:proofErr w:type="spellStart"/>
      <w:r>
        <w:t>eyn</w:t>
      </w:r>
      <w:proofErr w:type="spellEnd"/>
      <w:r>
        <w:t xml:space="preserve"> </w:t>
      </w:r>
      <w:proofErr w:type="spellStart"/>
      <w:r>
        <w:t>geschepfte</w:t>
      </w:r>
      <w:proofErr w:type="spellEnd"/>
      <w:r>
        <w:t xml:space="preserve"> </w:t>
      </w:r>
      <w:proofErr w:type="spellStart"/>
      <w:r>
        <w:t>creaturische</w:t>
      </w:r>
      <w:proofErr w:type="spellEnd"/>
      <w:r>
        <w:t xml:space="preserve"> lieb da ist. </w:t>
      </w:r>
    </w:p>
    <w:p w14:paraId="7B80DB90" w14:textId="77777777" w:rsidR="001F27E8" w:rsidRDefault="001F27E8" w:rsidP="001F27E8">
      <w:pPr>
        <w:pStyle w:val="StandardWeb"/>
      </w:pPr>
      <w:r>
        <w:t xml:space="preserve">Dar nach nahen </w:t>
      </w:r>
      <w:proofErr w:type="spellStart"/>
      <w:r>
        <w:t>sych</w:t>
      </w:r>
      <w:proofErr w:type="spellEnd"/>
      <w:r>
        <w:t xml:space="preserve"> </w:t>
      </w:r>
      <w:proofErr w:type="spellStart"/>
      <w:r>
        <w:t>nün</w:t>
      </w:r>
      <w:proofErr w:type="spellEnd"/>
      <w:r>
        <w:t xml:space="preserve"> die </w:t>
      </w:r>
      <w:proofErr w:type="spellStart"/>
      <w:r>
        <w:t>selen</w:t>
      </w:r>
      <w:proofErr w:type="spellEnd"/>
      <w:r>
        <w:t xml:space="preserve"> in Christo </w:t>
      </w:r>
      <w:proofErr w:type="spellStart"/>
      <w:r>
        <w:t>abgescheiden</w:t>
      </w:r>
      <w:proofErr w:type="spellEnd"/>
      <w:r>
        <w:t xml:space="preserve">/ zu solchem </w:t>
      </w:r>
      <w:proofErr w:type="spellStart"/>
      <w:r>
        <w:t>erkentnüs</w:t>
      </w:r>
      <w:proofErr w:type="spellEnd"/>
      <w:r>
        <w:t xml:space="preserve"> </w:t>
      </w:r>
      <w:proofErr w:type="spellStart"/>
      <w:r>
        <w:t>vnd</w:t>
      </w:r>
      <w:proofErr w:type="spellEnd"/>
      <w:r>
        <w:t xml:space="preserve"> lieb </w:t>
      </w:r>
      <w:proofErr w:type="spellStart"/>
      <w:r>
        <w:t>gottes</w:t>
      </w:r>
      <w:proofErr w:type="spellEnd"/>
      <w:r>
        <w:t xml:space="preserve">/ </w:t>
      </w:r>
      <w:proofErr w:type="spellStart"/>
      <w:r>
        <w:t>vnd</w:t>
      </w:r>
      <w:proofErr w:type="spellEnd"/>
      <w:r>
        <w:t xml:space="preserve"> haben </w:t>
      </w:r>
      <w:proofErr w:type="spellStart"/>
      <w:r>
        <w:t>schmertzlich</w:t>
      </w:r>
      <w:proofErr w:type="spellEnd"/>
      <w:r>
        <w:t xml:space="preserve"> verlangen dar nach/ </w:t>
      </w:r>
      <w:proofErr w:type="spellStart"/>
      <w:r>
        <w:t>vnd</w:t>
      </w:r>
      <w:proofErr w:type="spellEnd"/>
      <w:r>
        <w:t xml:space="preserve"> stehen so in </w:t>
      </w:r>
      <w:proofErr w:type="spellStart"/>
      <w:r>
        <w:t>langweyligkeyt</w:t>
      </w:r>
      <w:proofErr w:type="spellEnd"/>
      <w:r>
        <w:t xml:space="preserve"> oder lang </w:t>
      </w:r>
      <w:proofErr w:type="spellStart"/>
      <w:r>
        <w:t>zeyt</w:t>
      </w:r>
      <w:proofErr w:type="spellEnd"/>
      <w:r>
        <w:t xml:space="preserve">/ </w:t>
      </w:r>
      <w:proofErr w:type="spellStart"/>
      <w:r>
        <w:t>vnd</w:t>
      </w:r>
      <w:proofErr w:type="spellEnd"/>
      <w:r>
        <w:t xml:space="preserve"> werden als die </w:t>
      </w:r>
      <w:proofErr w:type="spellStart"/>
      <w:r>
        <w:t>versängten</w:t>
      </w:r>
      <w:proofErr w:type="spellEnd"/>
      <w:r>
        <w:t xml:space="preserve"> oder die </w:t>
      </w:r>
      <w:proofErr w:type="spellStart"/>
      <w:r>
        <w:t>verbrandten</w:t>
      </w:r>
      <w:proofErr w:type="spellEnd"/>
      <w:r>
        <w:t xml:space="preserve"> baume/ von welchen die </w:t>
      </w:r>
      <w:proofErr w:type="spellStart"/>
      <w:r>
        <w:t>bletter</w:t>
      </w:r>
      <w:proofErr w:type="spellEnd"/>
      <w:r>
        <w:t xml:space="preserve"> </w:t>
      </w:r>
      <w:proofErr w:type="spellStart"/>
      <w:r>
        <w:t>most</w:t>
      </w:r>
      <w:proofErr w:type="spellEnd"/>
      <w:r>
        <w:t xml:space="preserve"> </w:t>
      </w:r>
      <w:proofErr w:type="spellStart"/>
      <w:r>
        <w:t>vnd</w:t>
      </w:r>
      <w:proofErr w:type="spellEnd"/>
      <w:r>
        <w:t xml:space="preserve"> rinden abfallen </w:t>
      </w:r>
      <w:proofErr w:type="spellStart"/>
      <w:r>
        <w:t>vnd</w:t>
      </w:r>
      <w:proofErr w:type="spellEnd"/>
      <w:r>
        <w:t xml:space="preserve"> </w:t>
      </w:r>
      <w:proofErr w:type="spellStart"/>
      <w:r>
        <w:t>sych</w:t>
      </w:r>
      <w:proofErr w:type="spellEnd"/>
      <w:r>
        <w:t xml:space="preserve"> </w:t>
      </w:r>
      <w:proofErr w:type="spellStart"/>
      <w:r>
        <w:t>abschelen</w:t>
      </w:r>
      <w:proofErr w:type="spellEnd"/>
      <w:r>
        <w:t xml:space="preserve">/ das </w:t>
      </w:r>
      <w:proofErr w:type="spellStart"/>
      <w:r>
        <w:t>sye</w:t>
      </w:r>
      <w:proofErr w:type="spellEnd"/>
      <w:r>
        <w:t xml:space="preserve"> </w:t>
      </w:r>
      <w:proofErr w:type="spellStart"/>
      <w:r>
        <w:t>ire</w:t>
      </w:r>
      <w:proofErr w:type="spellEnd"/>
      <w:r>
        <w:t xml:space="preserve"> klare/ </w:t>
      </w:r>
      <w:proofErr w:type="spellStart"/>
      <w:r>
        <w:t>weysse</w:t>
      </w:r>
      <w:proofErr w:type="spellEnd"/>
      <w:r>
        <w:t xml:space="preserve"> </w:t>
      </w:r>
      <w:proofErr w:type="spellStart"/>
      <w:r>
        <w:t>stäme</w:t>
      </w:r>
      <w:proofErr w:type="spellEnd"/>
      <w:r>
        <w:t xml:space="preserve"> zu licht </w:t>
      </w:r>
      <w:proofErr w:type="spellStart"/>
      <w:r>
        <w:t>brengen</w:t>
      </w:r>
      <w:proofErr w:type="spellEnd"/>
      <w:r>
        <w:t xml:space="preserve">/ solch hitzig vorlangen </w:t>
      </w:r>
      <w:proofErr w:type="spellStart"/>
      <w:r>
        <w:t>brengt</w:t>
      </w:r>
      <w:proofErr w:type="spellEnd"/>
      <w:r>
        <w:t xml:space="preserve"> die </w:t>
      </w:r>
      <w:proofErr w:type="spellStart"/>
      <w:r>
        <w:t>selen</w:t>
      </w:r>
      <w:proofErr w:type="spellEnd"/>
      <w:r>
        <w:t xml:space="preserve"> in </w:t>
      </w:r>
      <w:proofErr w:type="spellStart"/>
      <w:r>
        <w:t>eynen</w:t>
      </w:r>
      <w:proofErr w:type="spellEnd"/>
      <w:r>
        <w:t xml:space="preserve"> gestrengen </w:t>
      </w:r>
      <w:proofErr w:type="spellStart"/>
      <w:r>
        <w:t>haßs</w:t>
      </w:r>
      <w:proofErr w:type="spellEnd"/>
      <w:r>
        <w:t xml:space="preserve"> </w:t>
      </w:r>
      <w:proofErr w:type="spellStart"/>
      <w:r>
        <w:t>vnd</w:t>
      </w:r>
      <w:proofErr w:type="spellEnd"/>
      <w:r>
        <w:t xml:space="preserve"> </w:t>
      </w:r>
      <w:proofErr w:type="spellStart"/>
      <w:r>
        <w:t>grymmigen</w:t>
      </w:r>
      <w:proofErr w:type="spellEnd"/>
      <w:r>
        <w:t xml:space="preserve"> </w:t>
      </w:r>
      <w:proofErr w:type="spellStart"/>
      <w:r>
        <w:t>neydt</w:t>
      </w:r>
      <w:proofErr w:type="spellEnd"/>
      <w:r>
        <w:t xml:space="preserve"> der </w:t>
      </w:r>
      <w:proofErr w:type="spellStart"/>
      <w:r>
        <w:t>creaturischen</w:t>
      </w:r>
      <w:proofErr w:type="spellEnd"/>
      <w:r>
        <w:t xml:space="preserve"> </w:t>
      </w:r>
      <w:proofErr w:type="spellStart"/>
      <w:r>
        <w:t>verhyndernüs</w:t>
      </w:r>
      <w:proofErr w:type="spellEnd"/>
      <w:r>
        <w:t xml:space="preserve"> </w:t>
      </w:r>
      <w:proofErr w:type="spellStart"/>
      <w:r>
        <w:t>dz</w:t>
      </w:r>
      <w:proofErr w:type="spellEnd"/>
      <w:r>
        <w:t xml:space="preserve"> </w:t>
      </w:r>
      <w:proofErr w:type="spellStart"/>
      <w:r>
        <w:t>sye</w:t>
      </w:r>
      <w:proofErr w:type="spellEnd"/>
      <w:r>
        <w:t xml:space="preserve"> zu </w:t>
      </w:r>
      <w:proofErr w:type="spellStart"/>
      <w:r>
        <w:t>gotlichem</w:t>
      </w:r>
      <w:proofErr w:type="spellEnd"/>
      <w:r>
        <w:t xml:space="preserve"> </w:t>
      </w:r>
      <w:proofErr w:type="spellStart"/>
      <w:r>
        <w:t>erkentnüs</w:t>
      </w:r>
      <w:proofErr w:type="spellEnd"/>
      <w:r>
        <w:t xml:space="preserve"> gern fliegen </w:t>
      </w:r>
      <w:proofErr w:type="spellStart"/>
      <w:r>
        <w:t>wolten</w:t>
      </w:r>
      <w:proofErr w:type="spellEnd"/>
      <w:r>
        <w:t xml:space="preserve">/ das ist in </w:t>
      </w:r>
      <w:proofErr w:type="spellStart"/>
      <w:r>
        <w:t>vns</w:t>
      </w:r>
      <w:proofErr w:type="spellEnd"/>
      <w:r>
        <w:t xml:space="preserve"> </w:t>
      </w:r>
      <w:proofErr w:type="spellStart"/>
      <w:r>
        <w:t>eyn</w:t>
      </w:r>
      <w:proofErr w:type="spellEnd"/>
      <w:r>
        <w:t xml:space="preserve"> </w:t>
      </w:r>
      <w:proofErr w:type="spellStart"/>
      <w:r>
        <w:t>fegfewer</w:t>
      </w:r>
      <w:proofErr w:type="spellEnd"/>
      <w:r>
        <w:t xml:space="preserve"> welches </w:t>
      </w:r>
      <w:proofErr w:type="spellStart"/>
      <w:r>
        <w:t>vns</w:t>
      </w:r>
      <w:proofErr w:type="spellEnd"/>
      <w:r>
        <w:t xml:space="preserve"> </w:t>
      </w:r>
      <w:proofErr w:type="spellStart"/>
      <w:r>
        <w:t>eygen</w:t>
      </w:r>
      <w:proofErr w:type="spellEnd"/>
      <w:r>
        <w:t xml:space="preserve"> </w:t>
      </w:r>
      <w:proofErr w:type="spellStart"/>
      <w:r>
        <w:t>sele</w:t>
      </w:r>
      <w:proofErr w:type="spellEnd"/>
      <w:r>
        <w:t xml:space="preserve"> </w:t>
      </w:r>
      <w:proofErr w:type="spellStart"/>
      <w:r>
        <w:t>eyn</w:t>
      </w:r>
      <w:proofErr w:type="spellEnd"/>
      <w:r>
        <w:t xml:space="preserve"> </w:t>
      </w:r>
      <w:proofErr w:type="spellStart"/>
      <w:r>
        <w:t>neydt</w:t>
      </w:r>
      <w:proofErr w:type="spellEnd"/>
      <w:r>
        <w:t xml:space="preserve"> macht/ </w:t>
      </w:r>
      <w:proofErr w:type="spellStart"/>
      <w:r>
        <w:t>vnd</w:t>
      </w:r>
      <w:proofErr w:type="spellEnd"/>
      <w:r>
        <w:t xml:space="preserve"> alles das </w:t>
      </w:r>
      <w:proofErr w:type="spellStart"/>
      <w:r>
        <w:t>yr</w:t>
      </w:r>
      <w:proofErr w:type="spellEnd"/>
      <w:r>
        <w:t xml:space="preserve"> </w:t>
      </w:r>
      <w:proofErr w:type="spellStart"/>
      <w:r>
        <w:t>anleygt</w:t>
      </w:r>
      <w:proofErr w:type="spellEnd"/>
      <w:r>
        <w:t xml:space="preserve">/ </w:t>
      </w:r>
      <w:proofErr w:type="spellStart"/>
      <w:r>
        <w:t>verdörret</w:t>
      </w:r>
      <w:proofErr w:type="spellEnd"/>
      <w:r>
        <w:t xml:space="preserve"> </w:t>
      </w:r>
      <w:proofErr w:type="spellStart"/>
      <w:r>
        <w:t>vnd</w:t>
      </w:r>
      <w:proofErr w:type="spellEnd"/>
      <w:r>
        <w:t xml:space="preserve"> zu nicht macht. </w:t>
      </w:r>
    </w:p>
    <w:p w14:paraId="197429BD" w14:textId="77777777" w:rsidR="001F27E8" w:rsidRDefault="001F27E8" w:rsidP="001F27E8">
      <w:pPr>
        <w:pStyle w:val="StandardWeb"/>
      </w:pPr>
      <w:r>
        <w:t xml:space="preserve">Aber solch </w:t>
      </w:r>
      <w:proofErr w:type="spellStart"/>
      <w:r>
        <w:t>fewer</w:t>
      </w:r>
      <w:proofErr w:type="spellEnd"/>
      <w:r>
        <w:t xml:space="preserve"> </w:t>
      </w:r>
      <w:proofErr w:type="spellStart"/>
      <w:r>
        <w:t>wyrt</w:t>
      </w:r>
      <w:proofErr w:type="spellEnd"/>
      <w:r>
        <w:t xml:space="preserve"> in diesem betrübten leben </w:t>
      </w:r>
      <w:proofErr w:type="spellStart"/>
      <w:r>
        <w:t>vilmals</w:t>
      </w:r>
      <w:proofErr w:type="spellEnd"/>
      <w:r>
        <w:t xml:space="preserve"> </w:t>
      </w:r>
      <w:proofErr w:type="spellStart"/>
      <w:r>
        <w:t>verdämpfft</w:t>
      </w:r>
      <w:proofErr w:type="spellEnd"/>
      <w:r>
        <w:t xml:space="preserve">/ </w:t>
      </w:r>
      <w:proofErr w:type="spellStart"/>
      <w:r>
        <w:t>vnd</w:t>
      </w:r>
      <w:proofErr w:type="spellEnd"/>
      <w:r>
        <w:t xml:space="preserve"> ist in stetem </w:t>
      </w:r>
      <w:proofErr w:type="spellStart"/>
      <w:r>
        <w:t>kampff</w:t>
      </w:r>
      <w:proofErr w:type="spellEnd"/>
      <w:r>
        <w:t xml:space="preserve"> mit </w:t>
      </w:r>
      <w:proofErr w:type="spellStart"/>
      <w:r>
        <w:t>vnserm</w:t>
      </w:r>
      <w:proofErr w:type="spellEnd"/>
      <w:r>
        <w:t xml:space="preserve"> </w:t>
      </w:r>
      <w:proofErr w:type="spellStart"/>
      <w:r>
        <w:t>fleysch</w:t>
      </w:r>
      <w:proofErr w:type="spellEnd"/>
      <w:r>
        <w:t xml:space="preserve">/ </w:t>
      </w:r>
      <w:proofErr w:type="spellStart"/>
      <w:r>
        <w:t>darumb</w:t>
      </w:r>
      <w:proofErr w:type="spellEnd"/>
      <w:r>
        <w:t xml:space="preserve"> </w:t>
      </w:r>
      <w:proofErr w:type="spellStart"/>
      <w:r>
        <w:t>kans</w:t>
      </w:r>
      <w:proofErr w:type="spellEnd"/>
      <w:r>
        <w:t xml:space="preserve"> hie </w:t>
      </w:r>
      <w:proofErr w:type="spellStart"/>
      <w:r>
        <w:t>nit</w:t>
      </w:r>
      <w:proofErr w:type="spellEnd"/>
      <w:r>
        <w:t xml:space="preserve"> so hitzig seyn als in den </w:t>
      </w:r>
      <w:proofErr w:type="spellStart"/>
      <w:r>
        <w:t>abgescheyden</w:t>
      </w:r>
      <w:proofErr w:type="spellEnd"/>
      <w:r>
        <w:t xml:space="preserve"> </w:t>
      </w:r>
      <w:proofErr w:type="spellStart"/>
      <w:r>
        <w:t>selen</w:t>
      </w:r>
      <w:proofErr w:type="spellEnd"/>
      <w:r>
        <w:t xml:space="preserve">/ die da on alle </w:t>
      </w:r>
      <w:proofErr w:type="spellStart"/>
      <w:r>
        <w:t>hyndernüs</w:t>
      </w:r>
      <w:proofErr w:type="spellEnd"/>
      <w:r>
        <w:t xml:space="preserve"> </w:t>
      </w:r>
      <w:proofErr w:type="spellStart"/>
      <w:r>
        <w:t>kunnen</w:t>
      </w:r>
      <w:proofErr w:type="spellEnd"/>
      <w:r>
        <w:t xml:space="preserve"> hören was </w:t>
      </w:r>
      <w:proofErr w:type="spellStart"/>
      <w:r>
        <w:t>jnn</w:t>
      </w:r>
      <w:proofErr w:type="spellEnd"/>
      <w:r>
        <w:t xml:space="preserve"> </w:t>
      </w:r>
      <w:proofErr w:type="spellStart"/>
      <w:r>
        <w:t>got</w:t>
      </w:r>
      <w:proofErr w:type="spellEnd"/>
      <w:r>
        <w:t xml:space="preserve"> </w:t>
      </w:r>
      <w:proofErr w:type="spellStart"/>
      <w:r>
        <w:t>ym</w:t>
      </w:r>
      <w:proofErr w:type="spellEnd"/>
      <w:r>
        <w:t xml:space="preserve"> </w:t>
      </w:r>
      <w:proofErr w:type="spellStart"/>
      <w:r>
        <w:t>gründ</w:t>
      </w:r>
      <w:proofErr w:type="spellEnd"/>
      <w:r>
        <w:t xml:space="preserve"> der </w:t>
      </w:r>
      <w:proofErr w:type="spellStart"/>
      <w:r>
        <w:t>selen</w:t>
      </w:r>
      <w:proofErr w:type="spellEnd"/>
      <w:r>
        <w:t xml:space="preserve"> zuspricht Den selbigen </w:t>
      </w:r>
      <w:proofErr w:type="spellStart"/>
      <w:r>
        <w:t>selen</w:t>
      </w:r>
      <w:proofErr w:type="spellEnd"/>
      <w:r>
        <w:t xml:space="preserve"> </w:t>
      </w:r>
      <w:proofErr w:type="spellStart"/>
      <w:r>
        <w:t>wyrt</w:t>
      </w:r>
      <w:proofErr w:type="spellEnd"/>
      <w:r>
        <w:t xml:space="preserve"> </w:t>
      </w:r>
      <w:proofErr w:type="spellStart"/>
      <w:r>
        <w:t>aüch</w:t>
      </w:r>
      <w:proofErr w:type="spellEnd"/>
      <w:r>
        <w:t xml:space="preserve"> </w:t>
      </w:r>
      <w:proofErr w:type="spellStart"/>
      <w:r>
        <w:t>nit</w:t>
      </w:r>
      <w:proofErr w:type="spellEnd"/>
      <w:r>
        <w:t xml:space="preserve"> </w:t>
      </w:r>
      <w:proofErr w:type="spellStart"/>
      <w:r>
        <w:t>geholffen</w:t>
      </w:r>
      <w:proofErr w:type="spellEnd"/>
      <w:r>
        <w:t xml:space="preserve"> </w:t>
      </w:r>
      <w:proofErr w:type="spellStart"/>
      <w:r>
        <w:t>dan</w:t>
      </w:r>
      <w:proofErr w:type="spellEnd"/>
      <w:r>
        <w:t xml:space="preserve"> durch solch </w:t>
      </w:r>
      <w:proofErr w:type="spellStart"/>
      <w:r>
        <w:t>fewer</w:t>
      </w:r>
      <w:proofErr w:type="spellEnd"/>
      <w:r>
        <w:t xml:space="preserve">/ </w:t>
      </w:r>
      <w:proofErr w:type="spellStart"/>
      <w:r>
        <w:t>darumb</w:t>
      </w:r>
      <w:proofErr w:type="spellEnd"/>
      <w:r>
        <w:t xml:space="preserve"> sollen </w:t>
      </w:r>
      <w:proofErr w:type="spellStart"/>
      <w:r>
        <w:t>wyr</w:t>
      </w:r>
      <w:proofErr w:type="spellEnd"/>
      <w:r>
        <w:t xml:space="preserve"> </w:t>
      </w:r>
      <w:proofErr w:type="spellStart"/>
      <w:r>
        <w:t>sye</w:t>
      </w:r>
      <w:proofErr w:type="spellEnd"/>
      <w:r>
        <w:t xml:space="preserve"> </w:t>
      </w:r>
      <w:proofErr w:type="spellStart"/>
      <w:r>
        <w:t>nit</w:t>
      </w:r>
      <w:proofErr w:type="spellEnd"/>
      <w:r>
        <w:t xml:space="preserve"> </w:t>
      </w:r>
      <w:proofErr w:type="spellStart"/>
      <w:r>
        <w:t>daruß</w:t>
      </w:r>
      <w:proofErr w:type="spellEnd"/>
      <w:r>
        <w:t xml:space="preserve"> </w:t>
      </w:r>
      <w:proofErr w:type="spellStart"/>
      <w:r>
        <w:t>brengen</w:t>
      </w:r>
      <w:proofErr w:type="spellEnd"/>
      <w:r>
        <w:t xml:space="preserve">/ also wenig als </w:t>
      </w:r>
      <w:proofErr w:type="spellStart"/>
      <w:r>
        <w:t>wyr</w:t>
      </w:r>
      <w:proofErr w:type="spellEnd"/>
      <w:r>
        <w:t xml:space="preserve"> </w:t>
      </w:r>
      <w:proofErr w:type="spellStart"/>
      <w:r>
        <w:t>wölten</w:t>
      </w:r>
      <w:proofErr w:type="spellEnd"/>
      <w:r>
        <w:t xml:space="preserve"> </w:t>
      </w:r>
      <w:proofErr w:type="spellStart"/>
      <w:r>
        <w:t>begeren</w:t>
      </w:r>
      <w:proofErr w:type="spellEnd"/>
      <w:r>
        <w:t xml:space="preserve"> </w:t>
      </w:r>
      <w:proofErr w:type="spellStart"/>
      <w:r>
        <w:t>vnd</w:t>
      </w:r>
      <w:proofErr w:type="spellEnd"/>
      <w:r>
        <w:t xml:space="preserve"> betten das </w:t>
      </w:r>
      <w:proofErr w:type="spellStart"/>
      <w:r>
        <w:t>vnser</w:t>
      </w:r>
      <w:proofErr w:type="spellEnd"/>
      <w:r>
        <w:t xml:space="preserve"> </w:t>
      </w:r>
      <w:proofErr w:type="spellStart"/>
      <w:r>
        <w:t>glaüb</w:t>
      </w:r>
      <w:proofErr w:type="spellEnd"/>
      <w:r>
        <w:t xml:space="preserve">/ lieb/ </w:t>
      </w:r>
      <w:proofErr w:type="spellStart"/>
      <w:r>
        <w:t>vnnd</w:t>
      </w:r>
      <w:proofErr w:type="spellEnd"/>
      <w:r>
        <w:t xml:space="preserve"> </w:t>
      </w:r>
      <w:proofErr w:type="spellStart"/>
      <w:r>
        <w:t>hoffnüng</w:t>
      </w:r>
      <w:proofErr w:type="spellEnd"/>
      <w:r>
        <w:t xml:space="preserve"> </w:t>
      </w:r>
      <w:proofErr w:type="spellStart"/>
      <w:r>
        <w:t>solt</w:t>
      </w:r>
      <w:proofErr w:type="spellEnd"/>
      <w:r>
        <w:t xml:space="preserve"> kalt werden. </w:t>
      </w:r>
    </w:p>
    <w:p w14:paraId="1871E60B" w14:textId="77777777" w:rsidR="001F27E8" w:rsidRDefault="001F27E8" w:rsidP="001F27E8">
      <w:pPr>
        <w:pStyle w:val="StandardWeb"/>
      </w:pPr>
      <w:r>
        <w:t xml:space="preserve">Das ist von den </w:t>
      </w:r>
      <w:proofErr w:type="spellStart"/>
      <w:r>
        <w:t>selen</w:t>
      </w:r>
      <w:proofErr w:type="spellEnd"/>
      <w:r>
        <w:t xml:space="preserve"> gesagt/ die hie Christum haben gelernet </w:t>
      </w:r>
      <w:proofErr w:type="spellStart"/>
      <w:r>
        <w:t>vnnd</w:t>
      </w:r>
      <w:proofErr w:type="spellEnd"/>
      <w:r>
        <w:t xml:space="preserve"> angefangen zu erkennen/ </w:t>
      </w:r>
      <w:proofErr w:type="spellStart"/>
      <w:r>
        <w:t>vnd</w:t>
      </w:r>
      <w:proofErr w:type="spellEnd"/>
      <w:r>
        <w:t xml:space="preserve"> </w:t>
      </w:r>
      <w:proofErr w:type="spellStart"/>
      <w:r>
        <w:t>seynd</w:t>
      </w:r>
      <w:proofErr w:type="spellEnd"/>
      <w:r>
        <w:t xml:space="preserve"> also durch Christum </w:t>
      </w:r>
      <w:proofErr w:type="spellStart"/>
      <w:r>
        <w:t>entschlaffen</w:t>
      </w:r>
      <w:proofErr w:type="spellEnd"/>
      <w:r>
        <w:t xml:space="preserve">. Aber von den </w:t>
      </w:r>
      <w:proofErr w:type="spellStart"/>
      <w:r>
        <w:t>selen</w:t>
      </w:r>
      <w:proofErr w:type="spellEnd"/>
      <w:r>
        <w:t xml:space="preserve"> die wenig </w:t>
      </w:r>
      <w:proofErr w:type="spellStart"/>
      <w:r>
        <w:t>vrteyl</w:t>
      </w:r>
      <w:proofErr w:type="spellEnd"/>
      <w:r>
        <w:t xml:space="preserve"> </w:t>
      </w:r>
      <w:proofErr w:type="spellStart"/>
      <w:r>
        <w:t>gottes</w:t>
      </w:r>
      <w:proofErr w:type="spellEnd"/>
      <w:r>
        <w:t xml:space="preserve"> </w:t>
      </w:r>
      <w:proofErr w:type="spellStart"/>
      <w:r>
        <w:t>alhie</w:t>
      </w:r>
      <w:proofErr w:type="spellEnd"/>
      <w:r>
        <w:t xml:space="preserve"> haben lernen erkennen/ </w:t>
      </w:r>
      <w:proofErr w:type="spellStart"/>
      <w:r>
        <w:t>vnd</w:t>
      </w:r>
      <w:proofErr w:type="spellEnd"/>
      <w:r>
        <w:t xml:space="preserve"> </w:t>
      </w:r>
      <w:proofErr w:type="spellStart"/>
      <w:r>
        <w:t>scheyden</w:t>
      </w:r>
      <w:proofErr w:type="spellEnd"/>
      <w:r>
        <w:t xml:space="preserve"> also von </w:t>
      </w:r>
      <w:proofErr w:type="spellStart"/>
      <w:r>
        <w:t>hynnen</w:t>
      </w:r>
      <w:proofErr w:type="spellEnd"/>
      <w:r>
        <w:t xml:space="preserve">/ sollen </w:t>
      </w:r>
      <w:proofErr w:type="spellStart"/>
      <w:r>
        <w:t>sye</w:t>
      </w:r>
      <w:proofErr w:type="spellEnd"/>
      <w:r>
        <w:t xml:space="preserve"> </w:t>
      </w:r>
      <w:proofErr w:type="spellStart"/>
      <w:r>
        <w:t>sälig</w:t>
      </w:r>
      <w:proofErr w:type="spellEnd"/>
      <w:r>
        <w:t xml:space="preserve"> </w:t>
      </w:r>
      <w:proofErr w:type="spellStart"/>
      <w:r>
        <w:t>werdenn</w:t>
      </w:r>
      <w:proofErr w:type="spellEnd"/>
      <w:r>
        <w:t xml:space="preserve">/ so muß </w:t>
      </w:r>
      <w:proofErr w:type="spellStart"/>
      <w:r>
        <w:t>sye</w:t>
      </w:r>
      <w:proofErr w:type="spellEnd"/>
      <w:r>
        <w:t xml:space="preserve"> </w:t>
      </w:r>
      <w:proofErr w:type="spellStart"/>
      <w:r>
        <w:t>sollich</w:t>
      </w:r>
      <w:proofErr w:type="spellEnd"/>
      <w:r>
        <w:t xml:space="preserve"> </w:t>
      </w:r>
      <w:proofErr w:type="spellStart"/>
      <w:r>
        <w:t>fewer</w:t>
      </w:r>
      <w:proofErr w:type="spellEnd"/>
      <w:r>
        <w:t xml:space="preserve"> auch </w:t>
      </w:r>
      <w:proofErr w:type="spellStart"/>
      <w:r>
        <w:t>angreyffen</w:t>
      </w:r>
      <w:proofErr w:type="spellEnd"/>
      <w:r>
        <w:t xml:space="preserve">/ </w:t>
      </w:r>
      <w:proofErr w:type="spellStart"/>
      <w:r>
        <w:t>vnd</w:t>
      </w:r>
      <w:proofErr w:type="spellEnd"/>
      <w:r>
        <w:t xml:space="preserve"> </w:t>
      </w:r>
      <w:proofErr w:type="spellStart"/>
      <w:r>
        <w:t>langzeyt</w:t>
      </w:r>
      <w:proofErr w:type="spellEnd"/>
      <w:r>
        <w:t xml:space="preserve">/ </w:t>
      </w:r>
      <w:proofErr w:type="spellStart"/>
      <w:r>
        <w:t>vil</w:t>
      </w:r>
      <w:proofErr w:type="spellEnd"/>
      <w:r>
        <w:t xml:space="preserve"> </w:t>
      </w:r>
      <w:proofErr w:type="spellStart"/>
      <w:r>
        <w:t>jar</w:t>
      </w:r>
      <w:proofErr w:type="spellEnd"/>
      <w:r>
        <w:t xml:space="preserve"> </w:t>
      </w:r>
      <w:proofErr w:type="spellStart"/>
      <w:r>
        <w:t>reynigen</w:t>
      </w:r>
      <w:proofErr w:type="spellEnd"/>
      <w:r>
        <w:t xml:space="preserve"> </w:t>
      </w:r>
      <w:proofErr w:type="spellStart"/>
      <w:r>
        <w:t>vnd</w:t>
      </w:r>
      <w:proofErr w:type="spellEnd"/>
      <w:r>
        <w:t xml:space="preserve"> fegen/ deshalben </w:t>
      </w:r>
      <w:proofErr w:type="spellStart"/>
      <w:r>
        <w:t>sye</w:t>
      </w:r>
      <w:proofErr w:type="spellEnd"/>
      <w:r>
        <w:t xml:space="preserve"> </w:t>
      </w:r>
      <w:proofErr w:type="spellStart"/>
      <w:r>
        <w:t>sollychs</w:t>
      </w:r>
      <w:proofErr w:type="spellEnd"/>
      <w:r>
        <w:t xml:space="preserve"> </w:t>
      </w:r>
      <w:proofErr w:type="spellStart"/>
      <w:r>
        <w:t>leyden</w:t>
      </w:r>
      <w:proofErr w:type="spellEnd"/>
      <w:r>
        <w:t xml:space="preserve"> </w:t>
      </w:r>
      <w:proofErr w:type="spellStart"/>
      <w:r>
        <w:t>nit</w:t>
      </w:r>
      <w:proofErr w:type="spellEnd"/>
      <w:r>
        <w:t xml:space="preserve"> </w:t>
      </w:r>
      <w:proofErr w:type="spellStart"/>
      <w:r>
        <w:t>gewont</w:t>
      </w:r>
      <w:proofErr w:type="spellEnd"/>
      <w:r>
        <w:t xml:space="preserve"> fallen in angst, meinen </w:t>
      </w:r>
      <w:proofErr w:type="spellStart"/>
      <w:r>
        <w:t>got</w:t>
      </w:r>
      <w:proofErr w:type="spellEnd"/>
      <w:r>
        <w:t xml:space="preserve"> hab </w:t>
      </w:r>
      <w:proofErr w:type="spellStart"/>
      <w:r>
        <w:t>sye</w:t>
      </w:r>
      <w:proofErr w:type="spellEnd"/>
      <w:r>
        <w:t xml:space="preserve"> </w:t>
      </w:r>
      <w:proofErr w:type="spellStart"/>
      <w:r>
        <w:t>gantz</w:t>
      </w:r>
      <w:proofErr w:type="spellEnd"/>
      <w:r>
        <w:t xml:space="preserve"> verlassen </w:t>
      </w:r>
      <w:proofErr w:type="spellStart"/>
      <w:r>
        <w:t>vnd</w:t>
      </w:r>
      <w:proofErr w:type="spellEnd"/>
      <w:r>
        <w:t xml:space="preserve"> </w:t>
      </w:r>
      <w:proofErr w:type="spellStart"/>
      <w:r>
        <w:t>verdampt</w:t>
      </w:r>
      <w:proofErr w:type="spellEnd"/>
      <w:r>
        <w:t xml:space="preserve">/ kommen </w:t>
      </w:r>
      <w:proofErr w:type="spellStart"/>
      <w:r>
        <w:t>etwan</w:t>
      </w:r>
      <w:proofErr w:type="spellEnd"/>
      <w:r>
        <w:t xml:space="preserve"> durch </w:t>
      </w:r>
      <w:proofErr w:type="spellStart"/>
      <w:r>
        <w:t>verhengnüs</w:t>
      </w:r>
      <w:proofErr w:type="spellEnd"/>
      <w:r>
        <w:t xml:space="preserve"> </w:t>
      </w:r>
      <w:proofErr w:type="spellStart"/>
      <w:r>
        <w:t>gottes</w:t>
      </w:r>
      <w:proofErr w:type="spellEnd"/>
      <w:r>
        <w:t xml:space="preserve"> zu </w:t>
      </w:r>
      <w:proofErr w:type="spellStart"/>
      <w:r>
        <w:t>yren</w:t>
      </w:r>
      <w:proofErr w:type="spellEnd"/>
      <w:r>
        <w:t xml:space="preserve"> freunden/ meinen </w:t>
      </w:r>
      <w:proofErr w:type="spellStart"/>
      <w:r>
        <w:t>jn</w:t>
      </w:r>
      <w:proofErr w:type="spellEnd"/>
      <w:r>
        <w:t xml:space="preserve"> sey zu </w:t>
      </w:r>
      <w:proofErr w:type="spellStart"/>
      <w:r>
        <w:t>helffen</w:t>
      </w:r>
      <w:proofErr w:type="spellEnd"/>
      <w:r>
        <w:t xml:space="preserve"> mit messen/ </w:t>
      </w:r>
      <w:proofErr w:type="spellStart"/>
      <w:r>
        <w:t>vigilien</w:t>
      </w:r>
      <w:proofErr w:type="spellEnd"/>
      <w:r>
        <w:t xml:space="preserve">/ </w:t>
      </w:r>
      <w:proofErr w:type="spellStart"/>
      <w:r>
        <w:t>walfarten</w:t>
      </w:r>
      <w:proofErr w:type="spellEnd"/>
      <w:r>
        <w:t xml:space="preserve">/ wie </w:t>
      </w:r>
      <w:proofErr w:type="spellStart"/>
      <w:r>
        <w:t>sye</w:t>
      </w:r>
      <w:proofErr w:type="spellEnd"/>
      <w:r>
        <w:t xml:space="preserve"> </w:t>
      </w:r>
      <w:proofErr w:type="spellStart"/>
      <w:r>
        <w:t>dan</w:t>
      </w:r>
      <w:proofErr w:type="spellEnd"/>
      <w:r>
        <w:t xml:space="preserve"> hie gelernt haben/ </w:t>
      </w:r>
      <w:proofErr w:type="spellStart"/>
      <w:r>
        <w:t>vnd</w:t>
      </w:r>
      <w:proofErr w:type="spellEnd"/>
      <w:r>
        <w:t xml:space="preserve"> wen nun </w:t>
      </w:r>
      <w:proofErr w:type="spellStart"/>
      <w:r>
        <w:t>dyse</w:t>
      </w:r>
      <w:proofErr w:type="spellEnd"/>
      <w:r>
        <w:t xml:space="preserve"> </w:t>
      </w:r>
      <w:proofErr w:type="spellStart"/>
      <w:r>
        <w:t>genandten</w:t>
      </w:r>
      <w:proofErr w:type="spellEnd"/>
      <w:r>
        <w:t xml:space="preserve"> messen </w:t>
      </w:r>
      <w:proofErr w:type="spellStart"/>
      <w:r>
        <w:t>vigilien</w:t>
      </w:r>
      <w:proofErr w:type="spellEnd"/>
      <w:r>
        <w:t xml:space="preserve"> oder </w:t>
      </w:r>
      <w:proofErr w:type="spellStart"/>
      <w:r>
        <w:t>walfarten</w:t>
      </w:r>
      <w:proofErr w:type="spellEnd"/>
      <w:r>
        <w:t xml:space="preserve"> von den freunden geschehen/ </w:t>
      </w:r>
      <w:proofErr w:type="spellStart"/>
      <w:r>
        <w:t>vnd</w:t>
      </w:r>
      <w:proofErr w:type="spellEnd"/>
      <w:r>
        <w:t xml:space="preserve"> </w:t>
      </w:r>
      <w:proofErr w:type="spellStart"/>
      <w:r>
        <w:t>sye</w:t>
      </w:r>
      <w:proofErr w:type="spellEnd"/>
      <w:r>
        <w:t xml:space="preserve"> </w:t>
      </w:r>
      <w:proofErr w:type="spellStart"/>
      <w:r>
        <w:t>mercken</w:t>
      </w:r>
      <w:proofErr w:type="spellEnd"/>
      <w:r>
        <w:t xml:space="preserve"> das solch </w:t>
      </w:r>
      <w:proofErr w:type="spellStart"/>
      <w:r>
        <w:t>eusserlich</w:t>
      </w:r>
      <w:proofErr w:type="spellEnd"/>
      <w:r>
        <w:t xml:space="preserve"> </w:t>
      </w:r>
      <w:proofErr w:type="spellStart"/>
      <w:r>
        <w:t>werck</w:t>
      </w:r>
      <w:proofErr w:type="spellEnd"/>
      <w:r>
        <w:t xml:space="preserve"> </w:t>
      </w:r>
      <w:proofErr w:type="spellStart"/>
      <w:r>
        <w:t>jnn</w:t>
      </w:r>
      <w:proofErr w:type="spellEnd"/>
      <w:r>
        <w:t xml:space="preserve"> </w:t>
      </w:r>
      <w:proofErr w:type="spellStart"/>
      <w:r>
        <w:t>nit</w:t>
      </w:r>
      <w:proofErr w:type="spellEnd"/>
      <w:r>
        <w:t xml:space="preserve"> mögen </w:t>
      </w:r>
      <w:proofErr w:type="spellStart"/>
      <w:r>
        <w:t>helffen</w:t>
      </w:r>
      <w:proofErr w:type="spellEnd"/>
      <w:r>
        <w:t xml:space="preserve">/ suchen </w:t>
      </w:r>
      <w:proofErr w:type="spellStart"/>
      <w:r>
        <w:t>sye</w:t>
      </w:r>
      <w:proofErr w:type="spellEnd"/>
      <w:r>
        <w:t xml:space="preserve"> </w:t>
      </w:r>
      <w:proofErr w:type="spellStart"/>
      <w:r>
        <w:t>dan</w:t>
      </w:r>
      <w:proofErr w:type="spellEnd"/>
      <w:r>
        <w:t xml:space="preserve"> den rechten weg&amp; nemlich Christum/ durch welches </w:t>
      </w:r>
      <w:proofErr w:type="spellStart"/>
      <w:r>
        <w:t>geyst</w:t>
      </w:r>
      <w:proofErr w:type="spellEnd"/>
      <w:r>
        <w:t xml:space="preserve"> </w:t>
      </w:r>
      <w:proofErr w:type="spellStart"/>
      <w:r>
        <w:t>yr</w:t>
      </w:r>
      <w:proofErr w:type="spellEnd"/>
      <w:r>
        <w:t xml:space="preserve"> </w:t>
      </w:r>
      <w:proofErr w:type="spellStart"/>
      <w:r>
        <w:t>begirliche</w:t>
      </w:r>
      <w:proofErr w:type="spellEnd"/>
      <w:r>
        <w:t xml:space="preserve"> </w:t>
      </w:r>
      <w:proofErr w:type="spellStart"/>
      <w:r>
        <w:t>stat</w:t>
      </w:r>
      <w:proofErr w:type="spellEnd"/>
      <w:r>
        <w:t xml:space="preserve"> oder </w:t>
      </w:r>
      <w:proofErr w:type="spellStart"/>
      <w:r>
        <w:t>grundt</w:t>
      </w:r>
      <w:proofErr w:type="spellEnd"/>
      <w:r>
        <w:t xml:space="preserve"> der </w:t>
      </w:r>
      <w:proofErr w:type="spellStart"/>
      <w:r>
        <w:t>selen</w:t>
      </w:r>
      <w:proofErr w:type="spellEnd"/>
      <w:r>
        <w:t xml:space="preserve"> </w:t>
      </w:r>
      <w:proofErr w:type="spellStart"/>
      <w:r>
        <w:t>wirt</w:t>
      </w:r>
      <w:proofErr w:type="spellEnd"/>
      <w:r>
        <w:t xml:space="preserve"> </w:t>
      </w:r>
      <w:proofErr w:type="spellStart"/>
      <w:r>
        <w:t>gereyniget</w:t>
      </w:r>
      <w:proofErr w:type="spellEnd"/>
      <w:r>
        <w:t xml:space="preserve"> so lang biß das </w:t>
      </w:r>
      <w:proofErr w:type="spellStart"/>
      <w:r>
        <w:t>sye</w:t>
      </w:r>
      <w:proofErr w:type="spellEnd"/>
      <w:r>
        <w:t xml:space="preserve"> </w:t>
      </w:r>
      <w:proofErr w:type="spellStart"/>
      <w:r>
        <w:t>kömen</w:t>
      </w:r>
      <w:proofErr w:type="spellEnd"/>
      <w:r>
        <w:t xml:space="preserve"> in die </w:t>
      </w:r>
      <w:proofErr w:type="spellStart"/>
      <w:r>
        <w:t>volkomenheyt</w:t>
      </w:r>
      <w:proofErr w:type="spellEnd"/>
      <w:r>
        <w:t xml:space="preserve"> der </w:t>
      </w:r>
      <w:proofErr w:type="spellStart"/>
      <w:r>
        <w:t>erkantnus</w:t>
      </w:r>
      <w:proofErr w:type="spellEnd"/>
      <w:r>
        <w:t xml:space="preserve"> Christi </w:t>
      </w:r>
      <w:proofErr w:type="spellStart"/>
      <w:r>
        <w:t>vnd</w:t>
      </w:r>
      <w:proofErr w:type="spellEnd"/>
      <w:r>
        <w:t xml:space="preserve"> </w:t>
      </w:r>
      <w:proofErr w:type="spellStart"/>
      <w:r>
        <w:t>seynes</w:t>
      </w:r>
      <w:proofErr w:type="spellEnd"/>
      <w:r>
        <w:t xml:space="preserve"> </w:t>
      </w:r>
      <w:proofErr w:type="spellStart"/>
      <w:r>
        <w:t>hymelschen</w:t>
      </w:r>
      <w:proofErr w:type="spellEnd"/>
      <w:r>
        <w:t xml:space="preserve"> </w:t>
      </w:r>
      <w:proofErr w:type="spellStart"/>
      <w:r>
        <w:t>vatters</w:t>
      </w:r>
      <w:proofErr w:type="spellEnd"/>
      <w:r>
        <w:t xml:space="preserve">/ das ist </w:t>
      </w:r>
      <w:proofErr w:type="spellStart"/>
      <w:r>
        <w:t>dan</w:t>
      </w:r>
      <w:proofErr w:type="spellEnd"/>
      <w:r>
        <w:t xml:space="preserve"> </w:t>
      </w:r>
      <w:proofErr w:type="spellStart"/>
      <w:r>
        <w:t>yr</w:t>
      </w:r>
      <w:proofErr w:type="spellEnd"/>
      <w:r>
        <w:t xml:space="preserve"> </w:t>
      </w:r>
      <w:proofErr w:type="spellStart"/>
      <w:r>
        <w:t>säligkeyt</w:t>
      </w:r>
      <w:proofErr w:type="spellEnd"/>
      <w:r>
        <w:t xml:space="preserve">. </w:t>
      </w:r>
      <w:proofErr w:type="spellStart"/>
      <w:r>
        <w:t>Joannie</w:t>
      </w:r>
      <w:proofErr w:type="spellEnd"/>
      <w:r>
        <w:t xml:space="preserve">. am xvii. </w:t>
      </w:r>
      <w:proofErr w:type="spellStart"/>
      <w:r>
        <w:t>Capittel</w:t>
      </w:r>
      <w:proofErr w:type="spellEnd"/>
      <w:r>
        <w:t xml:space="preserve">. </w:t>
      </w:r>
    </w:p>
    <w:p w14:paraId="6492F82E" w14:textId="77777777" w:rsidR="001F27E8" w:rsidRDefault="001F27E8" w:rsidP="001F27E8">
      <w:pPr>
        <w:pStyle w:val="StandardWeb"/>
      </w:pPr>
      <w:r>
        <w:t xml:space="preserve">Die freund aber/ so </w:t>
      </w:r>
      <w:proofErr w:type="spellStart"/>
      <w:r>
        <w:t>sye</w:t>
      </w:r>
      <w:proofErr w:type="spellEnd"/>
      <w:r>
        <w:t xml:space="preserve"> </w:t>
      </w:r>
      <w:proofErr w:type="spellStart"/>
      <w:r>
        <w:t>mercken</w:t>
      </w:r>
      <w:proofErr w:type="spellEnd"/>
      <w:r>
        <w:t xml:space="preserve"> </w:t>
      </w:r>
      <w:proofErr w:type="spellStart"/>
      <w:r>
        <w:t>dz</w:t>
      </w:r>
      <w:proofErr w:type="spellEnd"/>
      <w:r>
        <w:t xml:space="preserve"> </w:t>
      </w:r>
      <w:proofErr w:type="spellStart"/>
      <w:r>
        <w:t>soliche</w:t>
      </w:r>
      <w:proofErr w:type="spellEnd"/>
      <w:r>
        <w:t xml:space="preserve"> </w:t>
      </w:r>
      <w:proofErr w:type="spellStart"/>
      <w:r>
        <w:t>geyster</w:t>
      </w:r>
      <w:proofErr w:type="spellEnd"/>
      <w:r>
        <w:t xml:space="preserve"> nach den </w:t>
      </w:r>
      <w:proofErr w:type="spellStart"/>
      <w:r>
        <w:t>gethanden</w:t>
      </w:r>
      <w:proofErr w:type="spellEnd"/>
      <w:r>
        <w:t xml:space="preserve"> messen </w:t>
      </w:r>
      <w:proofErr w:type="spellStart"/>
      <w:r>
        <w:t>walfarten</w:t>
      </w:r>
      <w:proofErr w:type="spellEnd"/>
      <w:r>
        <w:t xml:space="preserve"> etc. </w:t>
      </w:r>
      <w:proofErr w:type="spellStart"/>
      <w:r>
        <w:t>außbleyben</w:t>
      </w:r>
      <w:proofErr w:type="spellEnd"/>
      <w:r>
        <w:t xml:space="preserve">/ meinen </w:t>
      </w:r>
      <w:proofErr w:type="spellStart"/>
      <w:r>
        <w:t>inn</w:t>
      </w:r>
      <w:proofErr w:type="spellEnd"/>
      <w:r>
        <w:t xml:space="preserve"> sey da mit </w:t>
      </w:r>
      <w:proofErr w:type="spellStart"/>
      <w:r>
        <w:t>beholffen</w:t>
      </w:r>
      <w:proofErr w:type="spellEnd"/>
      <w:r>
        <w:t xml:space="preserve">/ das doch </w:t>
      </w:r>
      <w:proofErr w:type="spellStart"/>
      <w:r>
        <w:t>nit</w:t>
      </w:r>
      <w:proofErr w:type="spellEnd"/>
      <w:r>
        <w:t xml:space="preserve"> seyn mag die </w:t>
      </w:r>
      <w:proofErr w:type="spellStart"/>
      <w:r>
        <w:t>weyl</w:t>
      </w:r>
      <w:proofErr w:type="spellEnd"/>
      <w:r>
        <w:t xml:space="preserve"> </w:t>
      </w:r>
      <w:proofErr w:type="spellStart"/>
      <w:r>
        <w:t>keyn</w:t>
      </w:r>
      <w:proofErr w:type="spellEnd"/>
      <w:r>
        <w:t xml:space="preserve"> </w:t>
      </w:r>
      <w:proofErr w:type="spellStart"/>
      <w:r>
        <w:t>euserlich</w:t>
      </w:r>
      <w:proofErr w:type="spellEnd"/>
      <w:r>
        <w:t xml:space="preserve"> </w:t>
      </w:r>
      <w:proofErr w:type="spellStart"/>
      <w:r>
        <w:t>werck</w:t>
      </w:r>
      <w:proofErr w:type="spellEnd"/>
      <w:r>
        <w:t xml:space="preserve"> mag in die </w:t>
      </w:r>
      <w:proofErr w:type="spellStart"/>
      <w:r>
        <w:t>sele</w:t>
      </w:r>
      <w:proofErr w:type="spellEnd"/>
      <w:r>
        <w:t xml:space="preserve"> </w:t>
      </w:r>
      <w:proofErr w:type="spellStart"/>
      <w:r>
        <w:t>gain</w:t>
      </w:r>
      <w:proofErr w:type="spellEnd"/>
      <w:r>
        <w:t xml:space="preserve"> schweig </w:t>
      </w:r>
      <w:proofErr w:type="spellStart"/>
      <w:r>
        <w:t>dan</w:t>
      </w:r>
      <w:proofErr w:type="spellEnd"/>
      <w:r>
        <w:t xml:space="preserve"> </w:t>
      </w:r>
      <w:proofErr w:type="spellStart"/>
      <w:r>
        <w:t>reynigen</w:t>
      </w:r>
      <w:proofErr w:type="spellEnd"/>
      <w:r>
        <w:t xml:space="preserve">/ Es ist das </w:t>
      </w:r>
      <w:proofErr w:type="spellStart"/>
      <w:r>
        <w:t>eynige</w:t>
      </w:r>
      <w:proofErr w:type="spellEnd"/>
      <w:r>
        <w:t xml:space="preserve"> </w:t>
      </w:r>
      <w:proofErr w:type="spellStart"/>
      <w:r>
        <w:t>zunemen</w:t>
      </w:r>
      <w:proofErr w:type="spellEnd"/>
      <w:r>
        <w:t xml:space="preserve"> des </w:t>
      </w:r>
      <w:proofErr w:type="spellStart"/>
      <w:r>
        <w:t>glaubens</w:t>
      </w:r>
      <w:proofErr w:type="spellEnd"/>
      <w:r>
        <w:t xml:space="preserve"> </w:t>
      </w:r>
      <w:proofErr w:type="spellStart"/>
      <w:r>
        <w:t>vnd</w:t>
      </w:r>
      <w:proofErr w:type="spellEnd"/>
      <w:r>
        <w:t xml:space="preserve"> </w:t>
      </w:r>
      <w:proofErr w:type="spellStart"/>
      <w:r>
        <w:t>vertrawens</w:t>
      </w:r>
      <w:proofErr w:type="spellEnd"/>
      <w:r>
        <w:t xml:space="preserve"> zu der </w:t>
      </w:r>
      <w:proofErr w:type="spellStart"/>
      <w:r>
        <w:t>gütikeyt</w:t>
      </w:r>
      <w:proofErr w:type="spellEnd"/>
      <w:r>
        <w:t xml:space="preserve"> </w:t>
      </w:r>
      <w:proofErr w:type="spellStart"/>
      <w:r>
        <w:t>gottes</w:t>
      </w:r>
      <w:proofErr w:type="spellEnd"/>
      <w:r>
        <w:t xml:space="preserve"> durch Christum </w:t>
      </w:r>
      <w:proofErr w:type="spellStart"/>
      <w:r>
        <w:t>vnns</w:t>
      </w:r>
      <w:proofErr w:type="spellEnd"/>
      <w:r>
        <w:t xml:space="preserve"> </w:t>
      </w:r>
      <w:proofErr w:type="spellStart"/>
      <w:r>
        <w:t>bewysen</w:t>
      </w:r>
      <w:proofErr w:type="spellEnd"/>
      <w:r>
        <w:t xml:space="preserve">/ welches die </w:t>
      </w:r>
      <w:proofErr w:type="spellStart"/>
      <w:r>
        <w:t>sele</w:t>
      </w:r>
      <w:proofErr w:type="spellEnd"/>
      <w:r>
        <w:t xml:space="preserve"> dem </w:t>
      </w:r>
      <w:proofErr w:type="spellStart"/>
      <w:r>
        <w:t>geyst</w:t>
      </w:r>
      <w:proofErr w:type="spellEnd"/>
      <w:r>
        <w:t xml:space="preserve"> </w:t>
      </w:r>
      <w:proofErr w:type="spellStart"/>
      <w:r>
        <w:t>gottes</w:t>
      </w:r>
      <w:proofErr w:type="spellEnd"/>
      <w:r>
        <w:t xml:space="preserve"> </w:t>
      </w:r>
      <w:proofErr w:type="spellStart"/>
      <w:r>
        <w:t>vereyniget</w:t>
      </w:r>
      <w:proofErr w:type="spellEnd"/>
      <w:r>
        <w:t xml:space="preserve">. Auch ist solchen </w:t>
      </w:r>
      <w:proofErr w:type="spellStart"/>
      <w:r>
        <w:t>rumplen</w:t>
      </w:r>
      <w:proofErr w:type="spellEnd"/>
      <w:r>
        <w:t xml:space="preserve"> </w:t>
      </w:r>
      <w:proofErr w:type="spellStart"/>
      <w:r>
        <w:t>geysten</w:t>
      </w:r>
      <w:proofErr w:type="spellEnd"/>
      <w:r>
        <w:t xml:space="preserve"> schwerlich zu glauben/ die </w:t>
      </w:r>
      <w:proofErr w:type="spellStart"/>
      <w:r>
        <w:t>weyl</w:t>
      </w:r>
      <w:proofErr w:type="spellEnd"/>
      <w:r>
        <w:t xml:space="preserve"> da </w:t>
      </w:r>
      <w:proofErr w:type="spellStart"/>
      <w:r>
        <w:t>gemeynlich</w:t>
      </w:r>
      <w:proofErr w:type="spellEnd"/>
      <w:r>
        <w:t xml:space="preserve"> des </w:t>
      </w:r>
      <w:proofErr w:type="spellStart"/>
      <w:r>
        <w:t>teufels</w:t>
      </w:r>
      <w:proofErr w:type="spellEnd"/>
      <w:r>
        <w:t xml:space="preserve"> </w:t>
      </w:r>
      <w:proofErr w:type="spellStart"/>
      <w:r>
        <w:t>gesphens</w:t>
      </w:r>
      <w:proofErr w:type="spellEnd"/>
      <w:r>
        <w:t xml:space="preserve"> </w:t>
      </w:r>
      <w:proofErr w:type="spellStart"/>
      <w:r>
        <w:t>wyrt</w:t>
      </w:r>
      <w:proofErr w:type="spellEnd"/>
      <w:r>
        <w:t xml:space="preserve"> erfunden. </w:t>
      </w:r>
    </w:p>
    <w:p w14:paraId="7547E1C9" w14:textId="77777777" w:rsidR="001F27E8" w:rsidRDefault="001F27E8" w:rsidP="001F27E8">
      <w:pPr>
        <w:pStyle w:val="StandardWeb"/>
      </w:pPr>
      <w:r>
        <w:t xml:space="preserve">Zum </w:t>
      </w:r>
      <w:proofErr w:type="spellStart"/>
      <w:r>
        <w:t>letsten</w:t>
      </w:r>
      <w:proofErr w:type="spellEnd"/>
      <w:r>
        <w:t xml:space="preserve"> das man </w:t>
      </w:r>
      <w:proofErr w:type="spellStart"/>
      <w:r>
        <w:t>anzeucht</w:t>
      </w:r>
      <w:proofErr w:type="spellEnd"/>
      <w:r>
        <w:t xml:space="preserve"> das geschicht Jude </w:t>
      </w:r>
      <w:proofErr w:type="spellStart"/>
      <w:r>
        <w:t>Machabei</w:t>
      </w:r>
      <w:proofErr w:type="spellEnd"/>
      <w:r>
        <w:t xml:space="preserve"> so </w:t>
      </w:r>
      <w:proofErr w:type="spellStart"/>
      <w:r>
        <w:t>geschriben</w:t>
      </w:r>
      <w:proofErr w:type="spellEnd"/>
      <w:r>
        <w:t xml:space="preserve"> steht </w:t>
      </w:r>
      <w:proofErr w:type="spellStart"/>
      <w:r>
        <w:t>jm</w:t>
      </w:r>
      <w:proofErr w:type="spellEnd"/>
      <w:r>
        <w:t xml:space="preserve"> </w:t>
      </w:r>
      <w:proofErr w:type="spellStart"/>
      <w:r>
        <w:t>zweyten</w:t>
      </w:r>
      <w:proofErr w:type="spellEnd"/>
      <w:r>
        <w:t xml:space="preserve"> buch am .vii. </w:t>
      </w:r>
      <w:proofErr w:type="spellStart"/>
      <w:r>
        <w:t>Capit</w:t>
      </w:r>
      <w:proofErr w:type="spellEnd"/>
      <w:r>
        <w:t xml:space="preserve">. Wie das Judas </w:t>
      </w:r>
      <w:proofErr w:type="spellStart"/>
      <w:r>
        <w:t>eyn</w:t>
      </w:r>
      <w:proofErr w:type="spellEnd"/>
      <w:r>
        <w:t xml:space="preserve"> summ gelts gen Jerusalem </w:t>
      </w:r>
      <w:proofErr w:type="spellStart"/>
      <w:r>
        <w:t>sandt</w:t>
      </w:r>
      <w:proofErr w:type="spellEnd"/>
      <w:r>
        <w:t xml:space="preserve">/ </w:t>
      </w:r>
      <w:proofErr w:type="spellStart"/>
      <w:r>
        <w:t>vnd</w:t>
      </w:r>
      <w:proofErr w:type="spellEnd"/>
      <w:r>
        <w:t xml:space="preserve"> das </w:t>
      </w:r>
      <w:proofErr w:type="spellStart"/>
      <w:r>
        <w:t>selb</w:t>
      </w:r>
      <w:proofErr w:type="spellEnd"/>
      <w:r>
        <w:t xml:space="preserve"> vor die </w:t>
      </w:r>
      <w:proofErr w:type="spellStart"/>
      <w:r>
        <w:t>jm</w:t>
      </w:r>
      <w:proofErr w:type="spellEnd"/>
      <w:r>
        <w:t xml:space="preserve"> krieg gestorben waren hat lassen </w:t>
      </w:r>
      <w:proofErr w:type="spellStart"/>
      <w:r>
        <w:t>opferen</w:t>
      </w:r>
      <w:proofErr w:type="spellEnd"/>
      <w:r>
        <w:t xml:space="preserve">/ ist </w:t>
      </w:r>
      <w:proofErr w:type="spellStart"/>
      <w:r>
        <w:t>meyn</w:t>
      </w:r>
      <w:proofErr w:type="spellEnd"/>
      <w:r>
        <w:t xml:space="preserve"> </w:t>
      </w:r>
      <w:proofErr w:type="spellStart"/>
      <w:r>
        <w:t>antwurt</w:t>
      </w:r>
      <w:proofErr w:type="spellEnd"/>
      <w:r>
        <w:t xml:space="preserve">/ so diese </w:t>
      </w:r>
      <w:proofErr w:type="spellStart"/>
      <w:r>
        <w:t>bucher</w:t>
      </w:r>
      <w:proofErr w:type="spellEnd"/>
      <w:r>
        <w:t xml:space="preserve"> sonn </w:t>
      </w:r>
      <w:proofErr w:type="spellStart"/>
      <w:r>
        <w:t>sant</w:t>
      </w:r>
      <w:proofErr w:type="spellEnd"/>
      <w:r>
        <w:t xml:space="preserve"> </w:t>
      </w:r>
      <w:proofErr w:type="spellStart"/>
      <w:r>
        <w:t>Augustino</w:t>
      </w:r>
      <w:proofErr w:type="spellEnd"/>
      <w:r>
        <w:t xml:space="preserve"> </w:t>
      </w:r>
      <w:proofErr w:type="spellStart"/>
      <w:r>
        <w:t>vnnd</w:t>
      </w:r>
      <w:proofErr w:type="spellEnd"/>
      <w:r>
        <w:t xml:space="preserve"> </w:t>
      </w:r>
      <w:proofErr w:type="spellStart"/>
      <w:r>
        <w:t>Hieronimo</w:t>
      </w:r>
      <w:proofErr w:type="spellEnd"/>
      <w:r>
        <w:t xml:space="preserve">/ auch anderen </w:t>
      </w:r>
      <w:proofErr w:type="spellStart"/>
      <w:r>
        <w:t>gelerten</w:t>
      </w:r>
      <w:proofErr w:type="spellEnd"/>
      <w:r>
        <w:t xml:space="preserve"> zu der </w:t>
      </w:r>
      <w:proofErr w:type="spellStart"/>
      <w:r>
        <w:t>zall</w:t>
      </w:r>
      <w:proofErr w:type="spellEnd"/>
      <w:r>
        <w:t xml:space="preserve"> der </w:t>
      </w:r>
      <w:proofErr w:type="spellStart"/>
      <w:r>
        <w:t>warhafftigen</w:t>
      </w:r>
      <w:proofErr w:type="spellEnd"/>
      <w:r>
        <w:t xml:space="preserve"> </w:t>
      </w:r>
      <w:proofErr w:type="spellStart"/>
      <w:r>
        <w:t>bücher</w:t>
      </w:r>
      <w:proofErr w:type="spellEnd"/>
      <w:r>
        <w:t xml:space="preserve"> der </w:t>
      </w:r>
      <w:proofErr w:type="spellStart"/>
      <w:r>
        <w:t>heyliger</w:t>
      </w:r>
      <w:proofErr w:type="spellEnd"/>
      <w:r>
        <w:t xml:space="preserve"> </w:t>
      </w:r>
      <w:proofErr w:type="spellStart"/>
      <w:r>
        <w:t>schrifft</w:t>
      </w:r>
      <w:proofErr w:type="spellEnd"/>
      <w:r>
        <w:t xml:space="preserve"> </w:t>
      </w:r>
      <w:proofErr w:type="spellStart"/>
      <w:r>
        <w:t>nit</w:t>
      </w:r>
      <w:proofErr w:type="spellEnd"/>
      <w:r>
        <w:t xml:space="preserve"> angezeigt </w:t>
      </w:r>
      <w:proofErr w:type="spellStart"/>
      <w:r>
        <w:t>syndt</w:t>
      </w:r>
      <w:proofErr w:type="spellEnd"/>
      <w:r>
        <w:t xml:space="preserve">/ sollen </w:t>
      </w:r>
      <w:proofErr w:type="spellStart"/>
      <w:r>
        <w:t>darumb</w:t>
      </w:r>
      <w:proofErr w:type="spellEnd"/>
      <w:r>
        <w:t xml:space="preserve"> in diesem fall gen mir auch </w:t>
      </w:r>
      <w:proofErr w:type="spellStart"/>
      <w:r>
        <w:t>keyn</w:t>
      </w:r>
      <w:proofErr w:type="spellEnd"/>
      <w:r>
        <w:t xml:space="preserve"> macht haben. </w:t>
      </w:r>
    </w:p>
    <w:p w14:paraId="61ADDD7E" w14:textId="77777777" w:rsidR="001F27E8" w:rsidRDefault="001F27E8" w:rsidP="001F27E8">
      <w:pPr>
        <w:pStyle w:val="StandardWeb"/>
      </w:pPr>
      <w:r>
        <w:t xml:space="preserve">Das aber die </w:t>
      </w:r>
      <w:proofErr w:type="spellStart"/>
      <w:r>
        <w:t>kyrch</w:t>
      </w:r>
      <w:proofErr w:type="spellEnd"/>
      <w:r>
        <w:t xml:space="preserve"> </w:t>
      </w:r>
      <w:proofErr w:type="spellStart"/>
      <w:r>
        <w:t>nit</w:t>
      </w:r>
      <w:proofErr w:type="spellEnd"/>
      <w:r>
        <w:t xml:space="preserve"> </w:t>
      </w:r>
      <w:proofErr w:type="spellStart"/>
      <w:r>
        <w:t>gäntzlich</w:t>
      </w:r>
      <w:proofErr w:type="spellEnd"/>
      <w:r>
        <w:t xml:space="preserve"> </w:t>
      </w:r>
      <w:proofErr w:type="spellStart"/>
      <w:r>
        <w:t>sye</w:t>
      </w:r>
      <w:proofErr w:type="spellEnd"/>
      <w:r>
        <w:t xml:space="preserve"> </w:t>
      </w:r>
      <w:proofErr w:type="spellStart"/>
      <w:r>
        <w:t>verworffenn</w:t>
      </w:r>
      <w:proofErr w:type="spellEnd"/>
      <w:r>
        <w:t xml:space="preserve"> hat/ ist der </w:t>
      </w:r>
      <w:proofErr w:type="spellStart"/>
      <w:r>
        <w:t>historien</w:t>
      </w:r>
      <w:proofErr w:type="spellEnd"/>
      <w:r>
        <w:t xml:space="preserve"> halben geschehen/ welche </w:t>
      </w:r>
      <w:proofErr w:type="spellStart"/>
      <w:r>
        <w:t>vns</w:t>
      </w:r>
      <w:proofErr w:type="spellEnd"/>
      <w:r>
        <w:t xml:space="preserve"> </w:t>
      </w:r>
      <w:proofErr w:type="spellStart"/>
      <w:r>
        <w:t>anzeygung</w:t>
      </w:r>
      <w:proofErr w:type="spellEnd"/>
      <w:r>
        <w:t xml:space="preserve"> gibt wie </w:t>
      </w:r>
      <w:proofErr w:type="spellStart"/>
      <w:r>
        <w:t>mänlich</w:t>
      </w:r>
      <w:proofErr w:type="spellEnd"/>
      <w:r>
        <w:t xml:space="preserve">/ etliche freund </w:t>
      </w:r>
      <w:proofErr w:type="spellStart"/>
      <w:r>
        <w:t>gottes</w:t>
      </w:r>
      <w:proofErr w:type="spellEnd"/>
      <w:r>
        <w:t xml:space="preserve"> vor Christi </w:t>
      </w:r>
      <w:proofErr w:type="spellStart"/>
      <w:r>
        <w:t>zukunfft</w:t>
      </w:r>
      <w:proofErr w:type="spellEnd"/>
      <w:r>
        <w:t xml:space="preserve"> in </w:t>
      </w:r>
      <w:proofErr w:type="spellStart"/>
      <w:r>
        <w:t>erhaltung</w:t>
      </w:r>
      <w:proofErr w:type="spellEnd"/>
      <w:r>
        <w:t xml:space="preserve"> </w:t>
      </w:r>
      <w:proofErr w:type="spellStart"/>
      <w:r>
        <w:t>gottes</w:t>
      </w:r>
      <w:proofErr w:type="spellEnd"/>
      <w:r>
        <w:t xml:space="preserve"> </w:t>
      </w:r>
      <w:proofErr w:type="spellStart"/>
      <w:r>
        <w:t>gesatz</w:t>
      </w:r>
      <w:proofErr w:type="spellEnd"/>
      <w:r>
        <w:t xml:space="preserve">/ auch in grossem </w:t>
      </w:r>
      <w:proofErr w:type="spellStart"/>
      <w:r>
        <w:t>leyden</w:t>
      </w:r>
      <w:proofErr w:type="spellEnd"/>
      <w:r>
        <w:t xml:space="preserve"> bestanden </w:t>
      </w:r>
      <w:proofErr w:type="spellStart"/>
      <w:r>
        <w:t>seyndt</w:t>
      </w:r>
      <w:proofErr w:type="spellEnd"/>
      <w:r>
        <w:t xml:space="preserve">. </w:t>
      </w:r>
      <w:proofErr w:type="spellStart"/>
      <w:r>
        <w:t>Disse</w:t>
      </w:r>
      <w:proofErr w:type="spellEnd"/>
      <w:r>
        <w:t xml:space="preserve"> </w:t>
      </w:r>
      <w:proofErr w:type="spellStart"/>
      <w:r>
        <w:t>eynige</w:t>
      </w:r>
      <w:proofErr w:type="spellEnd"/>
      <w:r>
        <w:t xml:space="preserve"> </w:t>
      </w:r>
      <w:proofErr w:type="spellStart"/>
      <w:r>
        <w:t>vrsach</w:t>
      </w:r>
      <w:proofErr w:type="spellEnd"/>
      <w:r>
        <w:t xml:space="preserve"> ist </w:t>
      </w:r>
      <w:proofErr w:type="spellStart"/>
      <w:r>
        <w:t>vns</w:t>
      </w:r>
      <w:proofErr w:type="spellEnd"/>
      <w:r>
        <w:t xml:space="preserve"> </w:t>
      </w:r>
      <w:proofErr w:type="spellStart"/>
      <w:r>
        <w:t>sant</w:t>
      </w:r>
      <w:proofErr w:type="spellEnd"/>
      <w:r>
        <w:t xml:space="preserve"> Augustinus </w:t>
      </w:r>
      <w:proofErr w:type="spellStart"/>
      <w:r>
        <w:t>anzeygen</w:t>
      </w:r>
      <w:proofErr w:type="spellEnd"/>
      <w:r>
        <w:t xml:space="preserve">/ so er </w:t>
      </w:r>
      <w:proofErr w:type="spellStart"/>
      <w:r>
        <w:t>schribt</w:t>
      </w:r>
      <w:proofErr w:type="spellEnd"/>
      <w:r>
        <w:t xml:space="preserve"> </w:t>
      </w:r>
      <w:proofErr w:type="spellStart"/>
      <w:r>
        <w:t>wyder</w:t>
      </w:r>
      <w:proofErr w:type="spellEnd"/>
      <w:r>
        <w:t xml:space="preserve"> die ander </w:t>
      </w:r>
      <w:proofErr w:type="spellStart"/>
      <w:r>
        <w:t>epistel</w:t>
      </w:r>
      <w:proofErr w:type="spellEnd"/>
      <w:r>
        <w:t xml:space="preserve"> </w:t>
      </w:r>
      <w:proofErr w:type="spellStart"/>
      <w:r>
        <w:t>Gaudencij</w:t>
      </w:r>
      <w:proofErr w:type="spellEnd"/>
      <w:r>
        <w:t xml:space="preserve"> im </w:t>
      </w:r>
      <w:proofErr w:type="spellStart"/>
      <w:r>
        <w:t>zweydten</w:t>
      </w:r>
      <w:proofErr w:type="spellEnd"/>
      <w:r>
        <w:t xml:space="preserve"> buch am .xxiii. </w:t>
      </w:r>
      <w:proofErr w:type="spellStart"/>
      <w:r>
        <w:t>Capit</w:t>
      </w:r>
      <w:proofErr w:type="spellEnd"/>
      <w:r>
        <w:t xml:space="preserve">. Item Von der </w:t>
      </w:r>
      <w:proofErr w:type="spellStart"/>
      <w:r>
        <w:t>stadt</w:t>
      </w:r>
      <w:proofErr w:type="spellEnd"/>
      <w:r>
        <w:t xml:space="preserve"> </w:t>
      </w:r>
      <w:proofErr w:type="spellStart"/>
      <w:r>
        <w:t>gottes</w:t>
      </w:r>
      <w:proofErr w:type="spellEnd"/>
      <w:r>
        <w:t xml:space="preserve"> am .xviii. buch. xxxvi. </w:t>
      </w:r>
      <w:proofErr w:type="spellStart"/>
      <w:r>
        <w:t>cap</w:t>
      </w:r>
      <w:proofErr w:type="spellEnd"/>
      <w:r>
        <w:t xml:space="preserve">. Was aber </w:t>
      </w:r>
      <w:proofErr w:type="spellStart"/>
      <w:r>
        <w:t>daruber</w:t>
      </w:r>
      <w:proofErr w:type="spellEnd"/>
      <w:r>
        <w:t xml:space="preserve"> in den selbigen oder der gleichen </w:t>
      </w:r>
      <w:proofErr w:type="spellStart"/>
      <w:r>
        <w:t>bücheren</w:t>
      </w:r>
      <w:proofErr w:type="spellEnd"/>
      <w:r>
        <w:t xml:space="preserve"> </w:t>
      </w:r>
      <w:proofErr w:type="spellStart"/>
      <w:r>
        <w:t>geschriben</w:t>
      </w:r>
      <w:proofErr w:type="spellEnd"/>
      <w:r>
        <w:t xml:space="preserve"> steht/ das </w:t>
      </w:r>
      <w:proofErr w:type="spellStart"/>
      <w:r>
        <w:t>wil</w:t>
      </w:r>
      <w:proofErr w:type="spellEnd"/>
      <w:r>
        <w:t xml:space="preserve"> der </w:t>
      </w:r>
      <w:proofErr w:type="spellStart"/>
      <w:r>
        <w:t>genante</w:t>
      </w:r>
      <w:proofErr w:type="spellEnd"/>
      <w:r>
        <w:t xml:space="preserve"> </w:t>
      </w:r>
      <w:proofErr w:type="spellStart"/>
      <w:r>
        <w:t>doctor</w:t>
      </w:r>
      <w:proofErr w:type="spellEnd"/>
      <w:r>
        <w:t xml:space="preserve"> an </w:t>
      </w:r>
      <w:proofErr w:type="spellStart"/>
      <w:r>
        <w:t>radt</w:t>
      </w:r>
      <w:proofErr w:type="spellEnd"/>
      <w:r>
        <w:t xml:space="preserve"> </w:t>
      </w:r>
      <w:proofErr w:type="spellStart"/>
      <w:r>
        <w:t>vnd</w:t>
      </w:r>
      <w:proofErr w:type="spellEnd"/>
      <w:r>
        <w:t xml:space="preserve"> </w:t>
      </w:r>
      <w:proofErr w:type="spellStart"/>
      <w:r>
        <w:t>vrteyl</w:t>
      </w:r>
      <w:proofErr w:type="spellEnd"/>
      <w:r>
        <w:t xml:space="preserve"> der </w:t>
      </w:r>
      <w:proofErr w:type="spellStart"/>
      <w:r>
        <w:t>heyliger</w:t>
      </w:r>
      <w:proofErr w:type="spellEnd"/>
      <w:r>
        <w:t xml:space="preserve"> </w:t>
      </w:r>
      <w:proofErr w:type="spellStart"/>
      <w:r>
        <w:t>schrifft</w:t>
      </w:r>
      <w:proofErr w:type="spellEnd"/>
      <w:r>
        <w:t xml:space="preserve"> </w:t>
      </w:r>
      <w:proofErr w:type="spellStart"/>
      <w:r>
        <w:t>nit</w:t>
      </w:r>
      <w:proofErr w:type="spellEnd"/>
      <w:r>
        <w:t xml:space="preserve"> </w:t>
      </w:r>
      <w:proofErr w:type="spellStart"/>
      <w:r>
        <w:t>annemen</w:t>
      </w:r>
      <w:proofErr w:type="spellEnd"/>
      <w:r>
        <w:t xml:space="preserve">/ dazu </w:t>
      </w:r>
      <w:proofErr w:type="spellStart"/>
      <w:r>
        <w:t>füret</w:t>
      </w:r>
      <w:proofErr w:type="spellEnd"/>
      <w:r>
        <w:t xml:space="preserve"> er </w:t>
      </w:r>
      <w:proofErr w:type="spellStart"/>
      <w:r>
        <w:t>vff</w:t>
      </w:r>
      <w:proofErr w:type="spellEnd"/>
      <w:r>
        <w:t xml:space="preserve"> </w:t>
      </w:r>
      <w:proofErr w:type="spellStart"/>
      <w:r>
        <w:t>disse</w:t>
      </w:r>
      <w:proofErr w:type="spellEnd"/>
      <w:r>
        <w:t xml:space="preserve"> </w:t>
      </w:r>
      <w:proofErr w:type="spellStart"/>
      <w:r>
        <w:t>bücher</w:t>
      </w:r>
      <w:proofErr w:type="spellEnd"/>
      <w:r>
        <w:t xml:space="preserve"> den </w:t>
      </w:r>
      <w:proofErr w:type="spellStart"/>
      <w:r>
        <w:t>spruch</w:t>
      </w:r>
      <w:proofErr w:type="spellEnd"/>
      <w:r>
        <w:t xml:space="preserve"> Pauli .i. </w:t>
      </w:r>
      <w:proofErr w:type="spellStart"/>
      <w:r>
        <w:t>tessalo</w:t>
      </w:r>
      <w:proofErr w:type="spellEnd"/>
      <w:r>
        <w:t xml:space="preserve">. v. </w:t>
      </w:r>
      <w:proofErr w:type="spellStart"/>
      <w:r>
        <w:t>capit</w:t>
      </w:r>
      <w:proofErr w:type="spellEnd"/>
      <w:r>
        <w:t xml:space="preserve">. </w:t>
      </w:r>
      <w:proofErr w:type="spellStart"/>
      <w:r>
        <w:t>Geforschet</w:t>
      </w:r>
      <w:proofErr w:type="spellEnd"/>
      <w:r>
        <w:t xml:space="preserve"> oder prüfet </w:t>
      </w:r>
      <w:proofErr w:type="spellStart"/>
      <w:r>
        <w:t>allels</w:t>
      </w:r>
      <w:proofErr w:type="spellEnd"/>
      <w:r>
        <w:t xml:space="preserve">/ </w:t>
      </w:r>
      <w:proofErr w:type="spellStart"/>
      <w:r>
        <w:t>vnd</w:t>
      </w:r>
      <w:proofErr w:type="spellEnd"/>
      <w:r>
        <w:t xml:space="preserve"> </w:t>
      </w:r>
      <w:proofErr w:type="spellStart"/>
      <w:r>
        <w:t>bedhaltet</w:t>
      </w:r>
      <w:proofErr w:type="spellEnd"/>
      <w:r>
        <w:t xml:space="preserve"> das da gut ist Dar </w:t>
      </w:r>
      <w:proofErr w:type="spellStart"/>
      <w:r>
        <w:t>vyß</w:t>
      </w:r>
      <w:proofErr w:type="spellEnd"/>
      <w:r>
        <w:t xml:space="preserve"> man </w:t>
      </w:r>
      <w:proofErr w:type="spellStart"/>
      <w:r>
        <w:t>wol</w:t>
      </w:r>
      <w:proofErr w:type="spellEnd"/>
      <w:r>
        <w:t xml:space="preserve"> verstehen </w:t>
      </w:r>
      <w:proofErr w:type="spellStart"/>
      <w:r>
        <w:t>kan</w:t>
      </w:r>
      <w:proofErr w:type="spellEnd"/>
      <w:r>
        <w:t xml:space="preserve">/ </w:t>
      </w:r>
      <w:proofErr w:type="spellStart"/>
      <w:r>
        <w:t>dz</w:t>
      </w:r>
      <w:proofErr w:type="spellEnd"/>
      <w:r>
        <w:t xml:space="preserve"> </w:t>
      </w:r>
      <w:proofErr w:type="spellStart"/>
      <w:r>
        <w:t>diesse</w:t>
      </w:r>
      <w:proofErr w:type="spellEnd"/>
      <w:r>
        <w:t xml:space="preserve"> </w:t>
      </w:r>
      <w:proofErr w:type="spellStart"/>
      <w:r>
        <w:t>vnd</w:t>
      </w:r>
      <w:proofErr w:type="spellEnd"/>
      <w:r>
        <w:t xml:space="preserve"> der </w:t>
      </w:r>
      <w:proofErr w:type="spellStart"/>
      <w:r>
        <w:t>gelichen</w:t>
      </w:r>
      <w:proofErr w:type="spellEnd"/>
      <w:r>
        <w:t xml:space="preserve"> </w:t>
      </w:r>
      <w:proofErr w:type="spellStart"/>
      <w:r>
        <w:t>bücher</w:t>
      </w:r>
      <w:proofErr w:type="spellEnd"/>
      <w:r>
        <w:t xml:space="preserve"> </w:t>
      </w:r>
      <w:proofErr w:type="spellStart"/>
      <w:r>
        <w:t>nit</w:t>
      </w:r>
      <w:proofErr w:type="spellEnd"/>
      <w:r>
        <w:t xml:space="preserve"> in allen stucken </w:t>
      </w:r>
      <w:proofErr w:type="spellStart"/>
      <w:r>
        <w:t>seynt</w:t>
      </w:r>
      <w:proofErr w:type="spellEnd"/>
      <w:r>
        <w:t xml:space="preserve"> </w:t>
      </w:r>
      <w:proofErr w:type="spellStart"/>
      <w:r>
        <w:t>anzunemen</w:t>
      </w:r>
      <w:proofErr w:type="spellEnd"/>
      <w:r>
        <w:t xml:space="preserve">/ wie er </w:t>
      </w:r>
      <w:proofErr w:type="spellStart"/>
      <w:r>
        <w:t>dan</w:t>
      </w:r>
      <w:proofErr w:type="spellEnd"/>
      <w:r>
        <w:t xml:space="preserve"> </w:t>
      </w:r>
      <w:proofErr w:type="spellStart"/>
      <w:r>
        <w:t>weyter</w:t>
      </w:r>
      <w:proofErr w:type="spellEnd"/>
      <w:r>
        <w:t xml:space="preserve"> </w:t>
      </w:r>
      <w:proofErr w:type="spellStart"/>
      <w:r>
        <w:t>vnnd</w:t>
      </w:r>
      <w:proofErr w:type="spellEnd"/>
      <w:r>
        <w:t xml:space="preserve"> klärlich </w:t>
      </w:r>
      <w:proofErr w:type="spellStart"/>
      <w:r>
        <w:t>wyder</w:t>
      </w:r>
      <w:proofErr w:type="spellEnd"/>
      <w:r>
        <w:t xml:space="preserve"> die </w:t>
      </w:r>
      <w:proofErr w:type="spellStart"/>
      <w:r>
        <w:t>genandte</w:t>
      </w:r>
      <w:proofErr w:type="spellEnd"/>
      <w:r>
        <w:t xml:space="preserve"> </w:t>
      </w:r>
      <w:proofErr w:type="spellStart"/>
      <w:r>
        <w:t>epistel</w:t>
      </w:r>
      <w:proofErr w:type="spellEnd"/>
      <w:r>
        <w:t xml:space="preserve"> anzeigt. </w:t>
      </w:r>
      <w:proofErr w:type="spellStart"/>
      <w:r>
        <w:t>Dise</w:t>
      </w:r>
      <w:proofErr w:type="spellEnd"/>
      <w:r>
        <w:t xml:space="preserve"> </w:t>
      </w:r>
      <w:proofErr w:type="spellStart"/>
      <w:r>
        <w:t>zwen</w:t>
      </w:r>
      <w:proofErr w:type="spellEnd"/>
      <w:r>
        <w:t xml:space="preserve"> </w:t>
      </w:r>
      <w:proofErr w:type="spellStart"/>
      <w:r>
        <w:t>teyl</w:t>
      </w:r>
      <w:proofErr w:type="spellEnd"/>
      <w:r>
        <w:t xml:space="preserve"> </w:t>
      </w:r>
      <w:proofErr w:type="spellStart"/>
      <w:r>
        <w:t>Augustini</w:t>
      </w:r>
      <w:proofErr w:type="spellEnd"/>
      <w:r>
        <w:t xml:space="preserve"> werden auch von </w:t>
      </w:r>
      <w:proofErr w:type="spellStart"/>
      <w:r>
        <w:t>eynem</w:t>
      </w:r>
      <w:proofErr w:type="spellEnd"/>
      <w:r>
        <w:t xml:space="preserve"> </w:t>
      </w:r>
      <w:proofErr w:type="spellStart"/>
      <w:r>
        <w:t>wolberedten</w:t>
      </w:r>
      <w:proofErr w:type="spellEnd"/>
      <w:r>
        <w:t xml:space="preserve">/ subtilen/ </w:t>
      </w:r>
      <w:proofErr w:type="spellStart"/>
      <w:r>
        <w:t>höch</w:t>
      </w:r>
      <w:proofErr w:type="spellEnd"/>
      <w:r>
        <w:t xml:space="preserve"> </w:t>
      </w:r>
      <w:proofErr w:type="spellStart"/>
      <w:r>
        <w:t>schrifftgelerten</w:t>
      </w:r>
      <w:proofErr w:type="spellEnd"/>
      <w:r>
        <w:t xml:space="preserve"> </w:t>
      </w:r>
      <w:proofErr w:type="spellStart"/>
      <w:r>
        <w:t>Byschoff</w:t>
      </w:r>
      <w:proofErr w:type="spellEnd"/>
      <w:r>
        <w:t xml:space="preserve"> </w:t>
      </w:r>
      <w:proofErr w:type="spellStart"/>
      <w:r>
        <w:t>auß</w:t>
      </w:r>
      <w:proofErr w:type="spellEnd"/>
      <w:r>
        <w:t xml:space="preserve"> Engelland </w:t>
      </w:r>
      <w:proofErr w:type="spellStart"/>
      <w:r>
        <w:t>herfur</w:t>
      </w:r>
      <w:proofErr w:type="spellEnd"/>
      <w:r>
        <w:t xml:space="preserve"> gebracht/ da mit er </w:t>
      </w:r>
      <w:proofErr w:type="spellStart"/>
      <w:r>
        <w:t>dan</w:t>
      </w:r>
      <w:proofErr w:type="spellEnd"/>
      <w:r>
        <w:t xml:space="preserve"> vermeinet die </w:t>
      </w:r>
      <w:proofErr w:type="spellStart"/>
      <w:r>
        <w:t>mißbruchung</w:t>
      </w:r>
      <w:proofErr w:type="spellEnd"/>
      <w:r>
        <w:t xml:space="preserve"> des </w:t>
      </w:r>
      <w:proofErr w:type="spellStart"/>
      <w:r>
        <w:t>fegfewers</w:t>
      </w:r>
      <w:proofErr w:type="spellEnd"/>
      <w:r>
        <w:t xml:space="preserve"> </w:t>
      </w:r>
      <w:proofErr w:type="spellStart"/>
      <w:r>
        <w:t>zuerhalten</w:t>
      </w:r>
      <w:proofErr w:type="spellEnd"/>
      <w:r>
        <w:t xml:space="preserve">/ die </w:t>
      </w:r>
      <w:proofErr w:type="spellStart"/>
      <w:r>
        <w:t>weyl</w:t>
      </w:r>
      <w:proofErr w:type="spellEnd"/>
      <w:r>
        <w:t xml:space="preserve"> er aber </w:t>
      </w:r>
      <w:proofErr w:type="spellStart"/>
      <w:r>
        <w:t>merckt</w:t>
      </w:r>
      <w:proofErr w:type="spellEnd"/>
      <w:r>
        <w:t xml:space="preserve">/ das </w:t>
      </w:r>
      <w:proofErr w:type="spellStart"/>
      <w:r>
        <w:t>disse</w:t>
      </w:r>
      <w:proofErr w:type="spellEnd"/>
      <w:r>
        <w:t xml:space="preserve"> </w:t>
      </w:r>
      <w:proofErr w:type="spellStart"/>
      <w:r>
        <w:t>eynige</w:t>
      </w:r>
      <w:proofErr w:type="spellEnd"/>
      <w:r>
        <w:t xml:space="preserve"> </w:t>
      </w:r>
      <w:proofErr w:type="spellStart"/>
      <w:r>
        <w:t>vrsach</w:t>
      </w:r>
      <w:proofErr w:type="spellEnd"/>
      <w:r>
        <w:t xml:space="preserve"> (welche Augustinus an beyden orten </w:t>
      </w:r>
      <w:proofErr w:type="spellStart"/>
      <w:r>
        <w:t>anzegt</w:t>
      </w:r>
      <w:proofErr w:type="spellEnd"/>
      <w:r>
        <w:t xml:space="preserve">) </w:t>
      </w:r>
      <w:proofErr w:type="spellStart"/>
      <w:r>
        <w:t>jm</w:t>
      </w:r>
      <w:proofErr w:type="spellEnd"/>
      <w:r>
        <w:t xml:space="preserve"> </w:t>
      </w:r>
      <w:proofErr w:type="spellStart"/>
      <w:r>
        <w:t>nit</w:t>
      </w:r>
      <w:proofErr w:type="spellEnd"/>
      <w:r>
        <w:t xml:space="preserve"> </w:t>
      </w:r>
      <w:proofErr w:type="spellStart"/>
      <w:r>
        <w:t>dyenet</w:t>
      </w:r>
      <w:proofErr w:type="spellEnd"/>
      <w:r>
        <w:t xml:space="preserve"> </w:t>
      </w:r>
      <w:proofErr w:type="spellStart"/>
      <w:r>
        <w:t>ya</w:t>
      </w:r>
      <w:proofErr w:type="spellEnd"/>
      <w:r>
        <w:t xml:space="preserve"> auch </w:t>
      </w:r>
      <w:proofErr w:type="spellStart"/>
      <w:r>
        <w:t>wyder</w:t>
      </w:r>
      <w:proofErr w:type="spellEnd"/>
      <w:r>
        <w:t xml:space="preserve"> ist/ derhalben </w:t>
      </w:r>
      <w:proofErr w:type="spellStart"/>
      <w:r>
        <w:t>kan</w:t>
      </w:r>
      <w:proofErr w:type="spellEnd"/>
      <w:r>
        <w:t xml:space="preserve"> er </w:t>
      </w:r>
      <w:proofErr w:type="spellStart"/>
      <w:r>
        <w:t>sye</w:t>
      </w:r>
      <w:proofErr w:type="spellEnd"/>
      <w:r>
        <w:t xml:space="preserve"> </w:t>
      </w:r>
      <w:proofErr w:type="spellStart"/>
      <w:r>
        <w:t>meysterlich</w:t>
      </w:r>
      <w:proofErr w:type="spellEnd"/>
      <w:r>
        <w:t xml:space="preserve"> </w:t>
      </w:r>
      <w:proofErr w:type="spellStart"/>
      <w:r>
        <w:t>vnberurt</w:t>
      </w:r>
      <w:proofErr w:type="spellEnd"/>
      <w:r>
        <w:t xml:space="preserve"> </w:t>
      </w:r>
      <w:proofErr w:type="spellStart"/>
      <w:r>
        <w:t>leygen</w:t>
      </w:r>
      <w:proofErr w:type="spellEnd"/>
      <w:r>
        <w:t xml:space="preserve"> lassen. </w:t>
      </w:r>
    </w:p>
    <w:p w14:paraId="6617262E" w14:textId="77777777" w:rsidR="001F27E8" w:rsidRDefault="001F27E8" w:rsidP="001F27E8">
      <w:pPr>
        <w:pStyle w:val="StandardWeb"/>
      </w:pPr>
      <w:r>
        <w:t xml:space="preserve">Zum anderen </w:t>
      </w:r>
      <w:proofErr w:type="spellStart"/>
      <w:r>
        <w:t>sant</w:t>
      </w:r>
      <w:proofErr w:type="spellEnd"/>
      <w:r>
        <w:t xml:space="preserve"> Hieronymus in </w:t>
      </w:r>
      <w:proofErr w:type="spellStart"/>
      <w:r>
        <w:t>seyner</w:t>
      </w:r>
      <w:proofErr w:type="spellEnd"/>
      <w:r>
        <w:t xml:space="preserve"> </w:t>
      </w:r>
      <w:proofErr w:type="spellStart"/>
      <w:r>
        <w:t>epistel</w:t>
      </w:r>
      <w:proofErr w:type="spellEnd"/>
      <w:r>
        <w:t xml:space="preserve"> als zu </w:t>
      </w:r>
      <w:proofErr w:type="spellStart"/>
      <w:r>
        <w:t>Paulino</w:t>
      </w:r>
      <w:proofErr w:type="spellEnd"/>
      <w:r>
        <w:t xml:space="preserve"> </w:t>
      </w:r>
      <w:proofErr w:type="spellStart"/>
      <w:r>
        <w:t>geschriben</w:t>
      </w:r>
      <w:proofErr w:type="spellEnd"/>
      <w:r>
        <w:t xml:space="preserve">/ da er alle </w:t>
      </w:r>
      <w:proofErr w:type="spellStart"/>
      <w:r>
        <w:t>bücher</w:t>
      </w:r>
      <w:proofErr w:type="spellEnd"/>
      <w:r>
        <w:t xml:space="preserve"> der </w:t>
      </w:r>
      <w:proofErr w:type="spellStart"/>
      <w:r>
        <w:t>heyliger</w:t>
      </w:r>
      <w:proofErr w:type="spellEnd"/>
      <w:r>
        <w:t xml:space="preserve"> </w:t>
      </w:r>
      <w:proofErr w:type="spellStart"/>
      <w:r>
        <w:t>schrifft</w:t>
      </w:r>
      <w:proofErr w:type="spellEnd"/>
      <w:r>
        <w:t xml:space="preserve"> des alten </w:t>
      </w:r>
      <w:proofErr w:type="spellStart"/>
      <w:r>
        <w:t>vnnd</w:t>
      </w:r>
      <w:proofErr w:type="spellEnd"/>
      <w:r>
        <w:t xml:space="preserve"> </w:t>
      </w:r>
      <w:proofErr w:type="spellStart"/>
      <w:r>
        <w:t>nuwen</w:t>
      </w:r>
      <w:proofErr w:type="spellEnd"/>
      <w:r>
        <w:t xml:space="preserve"> </w:t>
      </w:r>
      <w:proofErr w:type="spellStart"/>
      <w:r>
        <w:t>testaments</w:t>
      </w:r>
      <w:proofErr w:type="spellEnd"/>
      <w:r>
        <w:t xml:space="preserve"> </w:t>
      </w:r>
      <w:proofErr w:type="spellStart"/>
      <w:r>
        <w:t>erzelet</w:t>
      </w:r>
      <w:proofErr w:type="spellEnd"/>
      <w:r>
        <w:t xml:space="preserve">/ ist nie </w:t>
      </w:r>
      <w:proofErr w:type="spellStart"/>
      <w:r>
        <w:t>dyesser</w:t>
      </w:r>
      <w:proofErr w:type="spellEnd"/>
      <w:r>
        <w:t xml:space="preserve"> </w:t>
      </w:r>
      <w:proofErr w:type="spellStart"/>
      <w:r>
        <w:t>gedächtig</w:t>
      </w:r>
      <w:proofErr w:type="spellEnd"/>
      <w:r>
        <w:t xml:space="preserve"> worden/ schweig </w:t>
      </w:r>
      <w:proofErr w:type="spellStart"/>
      <w:r>
        <w:t>dan</w:t>
      </w:r>
      <w:proofErr w:type="spellEnd"/>
      <w:r>
        <w:t xml:space="preserve"> das er </w:t>
      </w:r>
      <w:proofErr w:type="spellStart"/>
      <w:r>
        <w:t>vil</w:t>
      </w:r>
      <w:proofErr w:type="spellEnd"/>
      <w:r>
        <w:t xml:space="preserve"> </w:t>
      </w:r>
      <w:proofErr w:type="spellStart"/>
      <w:r>
        <w:t>solt</w:t>
      </w:r>
      <w:proofErr w:type="spellEnd"/>
      <w:r>
        <w:t xml:space="preserve"> dar von halten. </w:t>
      </w:r>
      <w:proofErr w:type="spellStart"/>
      <w:r>
        <w:t>Vnnd</w:t>
      </w:r>
      <w:proofErr w:type="spellEnd"/>
      <w:r>
        <w:t xml:space="preserve"> an </w:t>
      </w:r>
      <w:proofErr w:type="spellStart"/>
      <w:r>
        <w:t>eym</w:t>
      </w:r>
      <w:proofErr w:type="spellEnd"/>
      <w:r>
        <w:t xml:space="preserve"> anderen </w:t>
      </w:r>
      <w:proofErr w:type="spellStart"/>
      <w:r>
        <w:t>ort</w:t>
      </w:r>
      <w:proofErr w:type="spellEnd"/>
      <w:r>
        <w:t xml:space="preserve"> meinet er/ das Josephus der </w:t>
      </w:r>
      <w:proofErr w:type="spellStart"/>
      <w:r>
        <w:t>eyn</w:t>
      </w:r>
      <w:proofErr w:type="spellEnd"/>
      <w:r>
        <w:t xml:space="preserve"> Jud gewesen ist/ diß </w:t>
      </w:r>
      <w:proofErr w:type="spellStart"/>
      <w:r>
        <w:t>zweydte</w:t>
      </w:r>
      <w:proofErr w:type="spellEnd"/>
      <w:r>
        <w:t xml:space="preserve"> buch mit </w:t>
      </w:r>
      <w:proofErr w:type="spellStart"/>
      <w:r>
        <w:t>grekischer</w:t>
      </w:r>
      <w:proofErr w:type="spellEnd"/>
      <w:r>
        <w:t xml:space="preserve"> sprach hab </w:t>
      </w:r>
      <w:proofErr w:type="spellStart"/>
      <w:r>
        <w:t>außgebracht</w:t>
      </w:r>
      <w:proofErr w:type="spellEnd"/>
      <w:r>
        <w:t xml:space="preserve">. Nun ist </w:t>
      </w:r>
      <w:proofErr w:type="spellStart"/>
      <w:r>
        <w:t>dyesem</w:t>
      </w:r>
      <w:proofErr w:type="spellEnd"/>
      <w:r>
        <w:t xml:space="preserve"> </w:t>
      </w:r>
      <w:proofErr w:type="spellStart"/>
      <w:r>
        <w:t>juden</w:t>
      </w:r>
      <w:proofErr w:type="spellEnd"/>
      <w:r>
        <w:t xml:space="preserve"> </w:t>
      </w:r>
      <w:proofErr w:type="spellStart"/>
      <w:r>
        <w:t>Josepho</w:t>
      </w:r>
      <w:proofErr w:type="spellEnd"/>
      <w:r>
        <w:t xml:space="preserve"> </w:t>
      </w:r>
      <w:proofErr w:type="spellStart"/>
      <w:r>
        <w:t>alleyn</w:t>
      </w:r>
      <w:proofErr w:type="spellEnd"/>
      <w:r>
        <w:t xml:space="preserve"> in </w:t>
      </w:r>
      <w:proofErr w:type="spellStart"/>
      <w:r>
        <w:t>historien</w:t>
      </w:r>
      <w:proofErr w:type="spellEnd"/>
      <w:r>
        <w:t xml:space="preserve"> </w:t>
      </w:r>
      <w:proofErr w:type="spellStart"/>
      <w:r>
        <w:t>vnd</w:t>
      </w:r>
      <w:proofErr w:type="spellEnd"/>
      <w:r>
        <w:t xml:space="preserve"> </w:t>
      </w:r>
      <w:proofErr w:type="spellStart"/>
      <w:r>
        <w:t>geschichten</w:t>
      </w:r>
      <w:proofErr w:type="spellEnd"/>
      <w:r>
        <w:t xml:space="preserve"> (</w:t>
      </w:r>
      <w:proofErr w:type="spellStart"/>
      <w:r>
        <w:t>sso</w:t>
      </w:r>
      <w:proofErr w:type="spellEnd"/>
      <w:r>
        <w:t xml:space="preserve"> er von den </w:t>
      </w:r>
      <w:proofErr w:type="spellStart"/>
      <w:r>
        <w:t>juden</w:t>
      </w:r>
      <w:proofErr w:type="spellEnd"/>
      <w:r>
        <w:t xml:space="preserve"> schreibt) zu glauben/ was er </w:t>
      </w:r>
      <w:proofErr w:type="spellStart"/>
      <w:r>
        <w:t>weyter</w:t>
      </w:r>
      <w:proofErr w:type="spellEnd"/>
      <w:r>
        <w:t xml:space="preserve"> schreibt </w:t>
      </w:r>
      <w:proofErr w:type="spellStart"/>
      <w:r>
        <w:t>dz</w:t>
      </w:r>
      <w:proofErr w:type="spellEnd"/>
      <w:r>
        <w:t xml:space="preserve"> </w:t>
      </w:r>
      <w:proofErr w:type="spellStart"/>
      <w:r>
        <w:t>vnsern</w:t>
      </w:r>
      <w:proofErr w:type="spellEnd"/>
      <w:r>
        <w:t xml:space="preserve"> glauben antrifft/ dar von ist im von </w:t>
      </w:r>
      <w:proofErr w:type="spellStart"/>
      <w:r>
        <w:t>got</w:t>
      </w:r>
      <w:proofErr w:type="spellEnd"/>
      <w:r>
        <w:t xml:space="preserve"> nichts </w:t>
      </w:r>
      <w:proofErr w:type="spellStart"/>
      <w:r>
        <w:t>befollen</w:t>
      </w:r>
      <w:proofErr w:type="spellEnd"/>
      <w:r>
        <w:t xml:space="preserve"> </w:t>
      </w:r>
      <w:proofErr w:type="spellStart"/>
      <w:r>
        <w:t>darumb</w:t>
      </w:r>
      <w:proofErr w:type="spellEnd"/>
      <w:r>
        <w:t xml:space="preserve"> auch on </w:t>
      </w:r>
      <w:proofErr w:type="spellStart"/>
      <w:r>
        <w:t>grundt</w:t>
      </w:r>
      <w:proofErr w:type="spellEnd"/>
      <w:r>
        <w:t xml:space="preserve"> der </w:t>
      </w:r>
      <w:proofErr w:type="spellStart"/>
      <w:r>
        <w:t>eyliiger</w:t>
      </w:r>
      <w:proofErr w:type="spellEnd"/>
      <w:r>
        <w:t xml:space="preserve"> </w:t>
      </w:r>
      <w:proofErr w:type="spellStart"/>
      <w:r>
        <w:t>schrifft</w:t>
      </w:r>
      <w:proofErr w:type="spellEnd"/>
      <w:r>
        <w:t xml:space="preserve"> </w:t>
      </w:r>
      <w:proofErr w:type="spellStart"/>
      <w:r>
        <w:t>nit</w:t>
      </w:r>
      <w:proofErr w:type="spellEnd"/>
      <w:r>
        <w:t xml:space="preserve"> zu glauben. </w:t>
      </w:r>
      <w:proofErr w:type="spellStart"/>
      <w:r>
        <w:t>Derhalbenn</w:t>
      </w:r>
      <w:proofErr w:type="spellEnd"/>
      <w:r>
        <w:t xml:space="preserve"> hat auch </w:t>
      </w:r>
      <w:proofErr w:type="spellStart"/>
      <w:r>
        <w:t>Augsutinus</w:t>
      </w:r>
      <w:proofErr w:type="spellEnd"/>
      <w:r>
        <w:t xml:space="preserve"> das geschicht </w:t>
      </w:r>
      <w:proofErr w:type="spellStart"/>
      <w:r>
        <w:t>Razij</w:t>
      </w:r>
      <w:proofErr w:type="spellEnd"/>
      <w:r>
        <w:t xml:space="preserve"> </w:t>
      </w:r>
      <w:proofErr w:type="spellStart"/>
      <w:r>
        <w:t>aynes</w:t>
      </w:r>
      <w:proofErr w:type="spellEnd"/>
      <w:r>
        <w:t xml:space="preserve"> </w:t>
      </w:r>
      <w:proofErr w:type="spellStart"/>
      <w:r>
        <w:t>namhafftigen</w:t>
      </w:r>
      <w:proofErr w:type="spellEnd"/>
      <w:r>
        <w:t xml:space="preserve"> alters/ welches </w:t>
      </w:r>
      <w:proofErr w:type="spellStart"/>
      <w:r>
        <w:t>jm</w:t>
      </w:r>
      <w:proofErr w:type="spellEnd"/>
      <w:r>
        <w:t xml:space="preserve"> selbigen buch hoch gelobt </w:t>
      </w:r>
      <w:proofErr w:type="spellStart"/>
      <w:r>
        <w:t>vnd</w:t>
      </w:r>
      <w:proofErr w:type="spellEnd"/>
      <w:r>
        <w:t xml:space="preserve"> erhaben </w:t>
      </w:r>
      <w:proofErr w:type="spellStart"/>
      <w:r>
        <w:t>wirt</w:t>
      </w:r>
      <w:proofErr w:type="spellEnd"/>
      <w:r>
        <w:t xml:space="preserve">/ als </w:t>
      </w:r>
      <w:proofErr w:type="spellStart"/>
      <w:r>
        <w:t>vnchristlich</w:t>
      </w:r>
      <w:proofErr w:type="spellEnd"/>
      <w:r>
        <w:t xml:space="preserve"> </w:t>
      </w:r>
      <w:proofErr w:type="spellStart"/>
      <w:r>
        <w:t>verworffen</w:t>
      </w:r>
      <w:proofErr w:type="spellEnd"/>
      <w:r>
        <w:t xml:space="preserve"> die </w:t>
      </w:r>
      <w:proofErr w:type="spellStart"/>
      <w:r>
        <w:t>weyl</w:t>
      </w:r>
      <w:proofErr w:type="spellEnd"/>
      <w:r>
        <w:t xml:space="preserve"> es mit </w:t>
      </w:r>
      <w:proofErr w:type="spellStart"/>
      <w:r>
        <w:t>keyner</w:t>
      </w:r>
      <w:proofErr w:type="spellEnd"/>
      <w:r>
        <w:t xml:space="preserve"> </w:t>
      </w:r>
      <w:proofErr w:type="spellStart"/>
      <w:r>
        <w:t>schrifft</w:t>
      </w:r>
      <w:proofErr w:type="spellEnd"/>
      <w:r>
        <w:t xml:space="preserve"> mag vergleicht werden. Sol nun der </w:t>
      </w:r>
      <w:proofErr w:type="spellStart"/>
      <w:r>
        <w:t>grundt</w:t>
      </w:r>
      <w:proofErr w:type="spellEnd"/>
      <w:r>
        <w:t xml:space="preserve"> dieser </w:t>
      </w:r>
      <w:proofErr w:type="spellStart"/>
      <w:r>
        <w:t>sachen</w:t>
      </w:r>
      <w:proofErr w:type="spellEnd"/>
      <w:r>
        <w:t xml:space="preserve"> </w:t>
      </w:r>
      <w:proofErr w:type="spellStart"/>
      <w:r>
        <w:t>starck</w:t>
      </w:r>
      <w:proofErr w:type="spellEnd"/>
      <w:r>
        <w:t xml:space="preserve"> </w:t>
      </w:r>
      <w:proofErr w:type="spellStart"/>
      <w:r>
        <w:t>vnd</w:t>
      </w:r>
      <w:proofErr w:type="spellEnd"/>
      <w:r>
        <w:t xml:space="preserve"> </w:t>
      </w:r>
      <w:proofErr w:type="spellStart"/>
      <w:r>
        <w:t>vest</w:t>
      </w:r>
      <w:proofErr w:type="spellEnd"/>
      <w:r>
        <w:t xml:space="preserve"> seyn/ so muß er mit bewerten </w:t>
      </w:r>
      <w:proofErr w:type="spellStart"/>
      <w:r>
        <w:t>vnd</w:t>
      </w:r>
      <w:proofErr w:type="spellEnd"/>
      <w:r>
        <w:t xml:space="preserve"> </w:t>
      </w:r>
      <w:proofErr w:type="spellStart"/>
      <w:r>
        <w:t>vnuerdechtlichen</w:t>
      </w:r>
      <w:proofErr w:type="spellEnd"/>
      <w:r>
        <w:t xml:space="preserve"> </w:t>
      </w:r>
      <w:proofErr w:type="spellStart"/>
      <w:r>
        <w:t>schrifften</w:t>
      </w:r>
      <w:proofErr w:type="spellEnd"/>
      <w:r>
        <w:t xml:space="preserve"> </w:t>
      </w:r>
      <w:proofErr w:type="spellStart"/>
      <w:r>
        <w:t>gebawet</w:t>
      </w:r>
      <w:proofErr w:type="spellEnd"/>
      <w:r>
        <w:t xml:space="preserve"> werden. Es ist auch zu </w:t>
      </w:r>
      <w:proofErr w:type="spellStart"/>
      <w:r>
        <w:t>clagen</w:t>
      </w:r>
      <w:proofErr w:type="spellEnd"/>
      <w:r>
        <w:t xml:space="preserve"> das diß </w:t>
      </w:r>
      <w:proofErr w:type="spellStart"/>
      <w:r>
        <w:t>verdechtlich</w:t>
      </w:r>
      <w:proofErr w:type="spellEnd"/>
      <w:r>
        <w:t xml:space="preserve"> buch so schwere </w:t>
      </w:r>
      <w:proofErr w:type="spellStart"/>
      <w:r>
        <w:t>vnd</w:t>
      </w:r>
      <w:proofErr w:type="spellEnd"/>
      <w:r>
        <w:t xml:space="preserve"> grosse </w:t>
      </w:r>
      <w:proofErr w:type="spellStart"/>
      <w:r>
        <w:t>sachen</w:t>
      </w:r>
      <w:proofErr w:type="spellEnd"/>
      <w:r>
        <w:t xml:space="preserve"> </w:t>
      </w:r>
      <w:proofErr w:type="spellStart"/>
      <w:r>
        <w:t>sunder</w:t>
      </w:r>
      <w:proofErr w:type="spellEnd"/>
      <w:r>
        <w:t xml:space="preserve"> </w:t>
      </w:r>
      <w:proofErr w:type="spellStart"/>
      <w:r>
        <w:t>hulff</w:t>
      </w:r>
      <w:proofErr w:type="spellEnd"/>
      <w:r>
        <w:t xml:space="preserve"> der anderen </w:t>
      </w:r>
      <w:proofErr w:type="spellStart"/>
      <w:r>
        <w:t>warhafftigen</w:t>
      </w:r>
      <w:proofErr w:type="spellEnd"/>
      <w:r>
        <w:t xml:space="preserve"> </w:t>
      </w:r>
      <w:proofErr w:type="spellStart"/>
      <w:r>
        <w:t>schrifften</w:t>
      </w:r>
      <w:proofErr w:type="spellEnd"/>
      <w:r>
        <w:t xml:space="preserve">/ </w:t>
      </w:r>
      <w:proofErr w:type="spellStart"/>
      <w:r>
        <w:t>alleyn</w:t>
      </w:r>
      <w:proofErr w:type="spellEnd"/>
      <w:r>
        <w:t xml:space="preserve"> muß </w:t>
      </w:r>
      <w:proofErr w:type="spellStart"/>
      <w:r>
        <w:t>außrychten</w:t>
      </w:r>
      <w:proofErr w:type="spellEnd"/>
      <w:r>
        <w:t xml:space="preserve"> </w:t>
      </w:r>
      <w:proofErr w:type="spellStart"/>
      <w:r>
        <w:t>vnd</w:t>
      </w:r>
      <w:proofErr w:type="spellEnd"/>
      <w:r>
        <w:t xml:space="preserve"> vorfechten. </w:t>
      </w:r>
    </w:p>
    <w:p w14:paraId="212092C5" w14:textId="77777777" w:rsidR="001F27E8" w:rsidRDefault="001F27E8" w:rsidP="001F27E8">
      <w:pPr>
        <w:pStyle w:val="StandardWeb"/>
      </w:pPr>
      <w:r>
        <w:t xml:space="preserve">Hie mit </w:t>
      </w:r>
      <w:proofErr w:type="spellStart"/>
      <w:r>
        <w:t>wyly</w:t>
      </w:r>
      <w:proofErr w:type="spellEnd"/>
      <w:r>
        <w:t xml:space="preserve"> ich meynen </w:t>
      </w:r>
      <w:proofErr w:type="spellStart"/>
      <w:r>
        <w:t>dynst</w:t>
      </w:r>
      <w:proofErr w:type="spellEnd"/>
      <w:r>
        <w:t xml:space="preserve"> allen </w:t>
      </w:r>
      <w:proofErr w:type="spellStart"/>
      <w:r>
        <w:t>glaubigenn</w:t>
      </w:r>
      <w:proofErr w:type="spellEnd"/>
      <w:r>
        <w:t xml:space="preserve"> </w:t>
      </w:r>
      <w:proofErr w:type="spellStart"/>
      <w:r>
        <w:t>christen</w:t>
      </w:r>
      <w:proofErr w:type="spellEnd"/>
      <w:r>
        <w:t xml:space="preserve">/ in </w:t>
      </w:r>
      <w:proofErr w:type="spellStart"/>
      <w:r>
        <w:t>besunderheyt</w:t>
      </w:r>
      <w:proofErr w:type="spellEnd"/>
      <w:r>
        <w:t xml:space="preserve"> meynen </w:t>
      </w:r>
      <w:proofErr w:type="spellStart"/>
      <w:r>
        <w:t>mitbergeren</w:t>
      </w:r>
      <w:proofErr w:type="spellEnd"/>
      <w:r>
        <w:t xml:space="preserve"> (als ich schuldig bin) angezeigt haben. </w:t>
      </w:r>
      <w:proofErr w:type="spellStart"/>
      <w:r>
        <w:t>Byt</w:t>
      </w:r>
      <w:proofErr w:type="spellEnd"/>
      <w:r>
        <w:t xml:space="preserve"> </w:t>
      </w:r>
      <w:proofErr w:type="spellStart"/>
      <w:r>
        <w:t>darnebenn</w:t>
      </w:r>
      <w:proofErr w:type="spellEnd"/>
      <w:r>
        <w:t xml:space="preserve">/ das </w:t>
      </w:r>
      <w:proofErr w:type="spellStart"/>
      <w:r>
        <w:t>eyn</w:t>
      </w:r>
      <w:proofErr w:type="spellEnd"/>
      <w:r>
        <w:t xml:space="preserve"> </w:t>
      </w:r>
      <w:proofErr w:type="spellStart"/>
      <w:r>
        <w:t>ieder</w:t>
      </w:r>
      <w:proofErr w:type="spellEnd"/>
      <w:r>
        <w:t xml:space="preserve"> </w:t>
      </w:r>
      <w:proofErr w:type="spellStart"/>
      <w:r>
        <w:t>eynmals</w:t>
      </w:r>
      <w:proofErr w:type="spellEnd"/>
      <w:r>
        <w:t xml:space="preserve"> die </w:t>
      </w:r>
      <w:proofErr w:type="spellStart"/>
      <w:r>
        <w:t>augen</w:t>
      </w:r>
      <w:proofErr w:type="spellEnd"/>
      <w:r>
        <w:t xml:space="preserve"> </w:t>
      </w:r>
      <w:proofErr w:type="spellStart"/>
      <w:r>
        <w:t>vffthu</w:t>
      </w:r>
      <w:proofErr w:type="spellEnd"/>
      <w:r>
        <w:t xml:space="preserve">/ </w:t>
      </w:r>
      <w:proofErr w:type="spellStart"/>
      <w:r>
        <w:t>vnd</w:t>
      </w:r>
      <w:proofErr w:type="spellEnd"/>
      <w:r>
        <w:t xml:space="preserve"> die </w:t>
      </w:r>
      <w:proofErr w:type="spellStart"/>
      <w:r>
        <w:t>warheit</w:t>
      </w:r>
      <w:proofErr w:type="spellEnd"/>
      <w:r>
        <w:t xml:space="preserve"> durch das </w:t>
      </w:r>
      <w:proofErr w:type="spellStart"/>
      <w:r>
        <w:t>warhafftig</w:t>
      </w:r>
      <w:proofErr w:type="spellEnd"/>
      <w:r>
        <w:t xml:space="preserve"> </w:t>
      </w:r>
      <w:proofErr w:type="spellStart"/>
      <w:r>
        <w:t>euangelium</w:t>
      </w:r>
      <w:proofErr w:type="spellEnd"/>
      <w:r>
        <w:t xml:space="preserve"> Christi oder </w:t>
      </w:r>
      <w:proofErr w:type="spellStart"/>
      <w:r>
        <w:t>gottes</w:t>
      </w:r>
      <w:proofErr w:type="spellEnd"/>
      <w:r>
        <w:t xml:space="preserve"> </w:t>
      </w:r>
      <w:proofErr w:type="spellStart"/>
      <w:r>
        <w:t>wort</w:t>
      </w:r>
      <w:proofErr w:type="spellEnd"/>
      <w:r>
        <w:t xml:space="preserve"> erkenne/ dar von </w:t>
      </w:r>
      <w:proofErr w:type="spellStart"/>
      <w:r>
        <w:t>nit</w:t>
      </w:r>
      <w:proofErr w:type="spellEnd"/>
      <w:r>
        <w:t xml:space="preserve"> </w:t>
      </w:r>
      <w:proofErr w:type="spellStart"/>
      <w:r>
        <w:t>abweyche</w:t>
      </w:r>
      <w:proofErr w:type="spellEnd"/>
      <w:r>
        <w:t xml:space="preserve">. Auch die grossen </w:t>
      </w:r>
      <w:proofErr w:type="spellStart"/>
      <w:r>
        <w:t>vnkost</w:t>
      </w:r>
      <w:proofErr w:type="spellEnd"/>
      <w:r>
        <w:t xml:space="preserve"> an </w:t>
      </w:r>
      <w:proofErr w:type="spellStart"/>
      <w:r>
        <w:t>begrebnus</w:t>
      </w:r>
      <w:proofErr w:type="spellEnd"/>
      <w:r>
        <w:t xml:space="preserve">/ </w:t>
      </w:r>
      <w:proofErr w:type="spellStart"/>
      <w:r>
        <w:t>begengnuß</w:t>
      </w:r>
      <w:proofErr w:type="spellEnd"/>
      <w:r>
        <w:t xml:space="preserve">/ </w:t>
      </w:r>
      <w:proofErr w:type="spellStart"/>
      <w:r>
        <w:t>vigilien</w:t>
      </w:r>
      <w:proofErr w:type="spellEnd"/>
      <w:r>
        <w:t xml:space="preserve">/ </w:t>
      </w:r>
      <w:proofErr w:type="spellStart"/>
      <w:r>
        <w:t>commendatzien</w:t>
      </w:r>
      <w:proofErr w:type="spellEnd"/>
      <w:r>
        <w:t xml:space="preserve">/ </w:t>
      </w:r>
      <w:proofErr w:type="spellStart"/>
      <w:r>
        <w:t>seelmessen</w:t>
      </w:r>
      <w:proofErr w:type="spellEnd"/>
      <w:r>
        <w:t xml:space="preserve">/ </w:t>
      </w:r>
      <w:proofErr w:type="spellStart"/>
      <w:r>
        <w:t>jarmessen</w:t>
      </w:r>
      <w:proofErr w:type="spellEnd"/>
      <w:r>
        <w:t xml:space="preserve">/ </w:t>
      </w:r>
      <w:proofErr w:type="spellStart"/>
      <w:r>
        <w:t>jargezeyten</w:t>
      </w:r>
      <w:proofErr w:type="spellEnd"/>
      <w:r>
        <w:t xml:space="preserve">/ </w:t>
      </w:r>
      <w:proofErr w:type="spellStart"/>
      <w:r>
        <w:t>mönstunden</w:t>
      </w:r>
      <w:proofErr w:type="spellEnd"/>
      <w:r>
        <w:t xml:space="preserve">/ </w:t>
      </w:r>
      <w:proofErr w:type="spellStart"/>
      <w:r>
        <w:t>hochgyfferen</w:t>
      </w:r>
      <w:proofErr w:type="spellEnd"/>
      <w:r>
        <w:t xml:space="preserve">/ </w:t>
      </w:r>
      <w:proofErr w:type="spellStart"/>
      <w:r>
        <w:t>wachssen</w:t>
      </w:r>
      <w:proofErr w:type="spellEnd"/>
      <w:r>
        <w:t xml:space="preserve"> </w:t>
      </w:r>
      <w:proofErr w:type="spellStart"/>
      <w:r>
        <w:t>kertzen</w:t>
      </w:r>
      <w:proofErr w:type="spellEnd"/>
      <w:r>
        <w:t xml:space="preserve">/ </w:t>
      </w:r>
      <w:proofErr w:type="spellStart"/>
      <w:r>
        <w:t>seyden</w:t>
      </w:r>
      <w:proofErr w:type="spellEnd"/>
      <w:r>
        <w:t xml:space="preserve"> </w:t>
      </w:r>
      <w:proofErr w:type="spellStart"/>
      <w:r>
        <w:t>balcken</w:t>
      </w:r>
      <w:proofErr w:type="spellEnd"/>
      <w:r>
        <w:t xml:space="preserve">/ </w:t>
      </w:r>
      <w:proofErr w:type="spellStart"/>
      <w:r>
        <w:t>glocken</w:t>
      </w:r>
      <w:proofErr w:type="spellEnd"/>
      <w:r>
        <w:t xml:space="preserve"> </w:t>
      </w:r>
      <w:proofErr w:type="spellStart"/>
      <w:r>
        <w:t>leuten</w:t>
      </w:r>
      <w:proofErr w:type="spellEnd"/>
      <w:r>
        <w:t xml:space="preserve">/ </w:t>
      </w:r>
      <w:proofErr w:type="spellStart"/>
      <w:r>
        <w:t>gräber</w:t>
      </w:r>
      <w:proofErr w:type="spellEnd"/>
      <w:r>
        <w:t xml:space="preserve"> </w:t>
      </w:r>
      <w:proofErr w:type="spellStart"/>
      <w:r>
        <w:t>weyhen</w:t>
      </w:r>
      <w:proofErr w:type="spellEnd"/>
      <w:r>
        <w:t xml:space="preserve">/ </w:t>
      </w:r>
      <w:proofErr w:type="spellStart"/>
      <w:r>
        <w:t>vnd</w:t>
      </w:r>
      <w:proofErr w:type="spellEnd"/>
      <w:r>
        <w:t xml:space="preserve"> der </w:t>
      </w:r>
      <w:proofErr w:type="spellStart"/>
      <w:r>
        <w:t>gleychen</w:t>
      </w:r>
      <w:proofErr w:type="spellEnd"/>
      <w:r>
        <w:t xml:space="preserve"> </w:t>
      </w:r>
      <w:proofErr w:type="spellStart"/>
      <w:r>
        <w:t>vngegrundes</w:t>
      </w:r>
      <w:proofErr w:type="spellEnd"/>
      <w:r>
        <w:t xml:space="preserve"> erdichten </w:t>
      </w:r>
      <w:proofErr w:type="spellStart"/>
      <w:r>
        <w:t>ceremonien</w:t>
      </w:r>
      <w:proofErr w:type="spellEnd"/>
      <w:r>
        <w:t xml:space="preserve"> </w:t>
      </w:r>
      <w:proofErr w:type="spellStart"/>
      <w:r>
        <w:t>vnnd</w:t>
      </w:r>
      <w:proofErr w:type="spellEnd"/>
      <w:r>
        <w:t xml:space="preserve"> </w:t>
      </w:r>
      <w:proofErr w:type="spellStart"/>
      <w:r>
        <w:t>weysen</w:t>
      </w:r>
      <w:proofErr w:type="spellEnd"/>
      <w:r>
        <w:t xml:space="preserve">/ anlagen/ </w:t>
      </w:r>
      <w:proofErr w:type="spellStart"/>
      <w:r>
        <w:t>wyl</w:t>
      </w:r>
      <w:proofErr w:type="spellEnd"/>
      <w:r>
        <w:t xml:space="preserve"> ich </w:t>
      </w:r>
      <w:proofErr w:type="spellStart"/>
      <w:r>
        <w:t>trewlich</w:t>
      </w:r>
      <w:proofErr w:type="spellEnd"/>
      <w:r>
        <w:t xml:space="preserve"> vor </w:t>
      </w:r>
      <w:proofErr w:type="spellStart"/>
      <w:r>
        <w:t>jrem</w:t>
      </w:r>
      <w:proofErr w:type="spellEnd"/>
      <w:r>
        <w:t xml:space="preserve"> schaden warnen/ auch </w:t>
      </w:r>
      <w:proofErr w:type="spellStart"/>
      <w:r>
        <w:t>auß</w:t>
      </w:r>
      <w:proofErr w:type="spellEnd"/>
      <w:r>
        <w:t xml:space="preserve"> </w:t>
      </w:r>
      <w:proofErr w:type="spellStart"/>
      <w:r>
        <w:t>berurten</w:t>
      </w:r>
      <w:proofErr w:type="spellEnd"/>
      <w:r>
        <w:t xml:space="preserve"> </w:t>
      </w:r>
      <w:proofErr w:type="spellStart"/>
      <w:r>
        <w:t>beschlussenn</w:t>
      </w:r>
      <w:proofErr w:type="spellEnd"/>
      <w:r>
        <w:t xml:space="preserve"> erkennen </w:t>
      </w:r>
      <w:proofErr w:type="spellStart"/>
      <w:r>
        <w:t>kunnen</w:t>
      </w:r>
      <w:proofErr w:type="spellEnd"/>
      <w:r>
        <w:t xml:space="preserve">/ das solche </w:t>
      </w:r>
      <w:proofErr w:type="spellStart"/>
      <w:r>
        <w:t>weyse</w:t>
      </w:r>
      <w:proofErr w:type="spellEnd"/>
      <w:r>
        <w:t xml:space="preserve"> </w:t>
      </w:r>
      <w:proofErr w:type="spellStart"/>
      <w:r>
        <w:t>vnd</w:t>
      </w:r>
      <w:proofErr w:type="spellEnd"/>
      <w:r>
        <w:t xml:space="preserve"> </w:t>
      </w:r>
      <w:proofErr w:type="spellStart"/>
      <w:r>
        <w:t>werck</w:t>
      </w:r>
      <w:proofErr w:type="spellEnd"/>
      <w:r>
        <w:t xml:space="preserve">/ die noch </w:t>
      </w:r>
      <w:proofErr w:type="spellStart"/>
      <w:r>
        <w:t>grund</w:t>
      </w:r>
      <w:proofErr w:type="spellEnd"/>
      <w:r>
        <w:t xml:space="preserve"> noch </w:t>
      </w:r>
      <w:proofErr w:type="spellStart"/>
      <w:r>
        <w:t>boden</w:t>
      </w:r>
      <w:proofErr w:type="spellEnd"/>
      <w:r>
        <w:t xml:space="preserve"> in der </w:t>
      </w:r>
      <w:proofErr w:type="spellStart"/>
      <w:r>
        <w:t>heyliger</w:t>
      </w:r>
      <w:proofErr w:type="spellEnd"/>
      <w:r>
        <w:t xml:space="preserve"> </w:t>
      </w:r>
      <w:proofErr w:type="spellStart"/>
      <w:r>
        <w:t>schrifft</w:t>
      </w:r>
      <w:proofErr w:type="spellEnd"/>
      <w:r>
        <w:t xml:space="preserve"> haben/ den </w:t>
      </w:r>
      <w:proofErr w:type="spellStart"/>
      <w:r>
        <w:t>verscheyden</w:t>
      </w:r>
      <w:proofErr w:type="spellEnd"/>
      <w:r>
        <w:t xml:space="preserve"> </w:t>
      </w:r>
      <w:proofErr w:type="spellStart"/>
      <w:r>
        <w:t>selen</w:t>
      </w:r>
      <w:proofErr w:type="spellEnd"/>
      <w:r>
        <w:t xml:space="preserve"> wenig </w:t>
      </w:r>
      <w:proofErr w:type="spellStart"/>
      <w:r>
        <w:t>behulfflich</w:t>
      </w:r>
      <w:proofErr w:type="spellEnd"/>
      <w:r>
        <w:t xml:space="preserve"> seyn mögen/ nach dem </w:t>
      </w:r>
      <w:proofErr w:type="spellStart"/>
      <w:r>
        <w:t>got</w:t>
      </w:r>
      <w:proofErr w:type="spellEnd"/>
      <w:r>
        <w:t xml:space="preserve"> </w:t>
      </w:r>
      <w:proofErr w:type="spellStart"/>
      <w:r>
        <w:t>wol</w:t>
      </w:r>
      <w:proofErr w:type="spellEnd"/>
      <w:r>
        <w:t xml:space="preserve"> </w:t>
      </w:r>
      <w:proofErr w:type="spellStart"/>
      <w:r>
        <w:t>weyß</w:t>
      </w:r>
      <w:proofErr w:type="spellEnd"/>
      <w:r>
        <w:t xml:space="preserve"> was innen </w:t>
      </w:r>
      <w:proofErr w:type="spellStart"/>
      <w:r>
        <w:t>vonn</w:t>
      </w:r>
      <w:proofErr w:type="spellEnd"/>
      <w:r>
        <w:t xml:space="preserve"> </w:t>
      </w:r>
      <w:proofErr w:type="spellStart"/>
      <w:r>
        <w:t>nöten</w:t>
      </w:r>
      <w:proofErr w:type="spellEnd"/>
      <w:r>
        <w:t xml:space="preserve"> ist/ er </w:t>
      </w:r>
      <w:proofErr w:type="spellStart"/>
      <w:r>
        <w:t>wirts</w:t>
      </w:r>
      <w:proofErr w:type="spellEnd"/>
      <w:r>
        <w:t xml:space="preserve"> </w:t>
      </w:r>
      <w:proofErr w:type="spellStart"/>
      <w:r>
        <w:t>jnn</w:t>
      </w:r>
      <w:proofErr w:type="spellEnd"/>
      <w:r>
        <w:t xml:space="preserve"> auch </w:t>
      </w:r>
      <w:proofErr w:type="spellStart"/>
      <w:r>
        <w:t>wol</w:t>
      </w:r>
      <w:proofErr w:type="spellEnd"/>
      <w:r>
        <w:t xml:space="preserve"> geben/ </w:t>
      </w:r>
      <w:proofErr w:type="spellStart"/>
      <w:r>
        <w:t>wan</w:t>
      </w:r>
      <w:proofErr w:type="spellEnd"/>
      <w:r>
        <w:t xml:space="preserve"> </w:t>
      </w:r>
      <w:proofErr w:type="spellStart"/>
      <w:r>
        <w:t>sye</w:t>
      </w:r>
      <w:proofErr w:type="spellEnd"/>
      <w:r>
        <w:t xml:space="preserve"> nun geschickt werden das </w:t>
      </w:r>
      <w:proofErr w:type="spellStart"/>
      <w:r>
        <w:t>sye</w:t>
      </w:r>
      <w:proofErr w:type="spellEnd"/>
      <w:r>
        <w:t xml:space="preserve"> mögen/ die gaben </w:t>
      </w:r>
      <w:proofErr w:type="spellStart"/>
      <w:r>
        <w:t>entpfahen</w:t>
      </w:r>
      <w:proofErr w:type="spellEnd"/>
      <w:r>
        <w:t xml:space="preserve"> </w:t>
      </w:r>
      <w:proofErr w:type="spellStart"/>
      <w:r>
        <w:t>vnd</w:t>
      </w:r>
      <w:proofErr w:type="spellEnd"/>
      <w:r>
        <w:t xml:space="preserve"> </w:t>
      </w:r>
      <w:proofErr w:type="spellStart"/>
      <w:r>
        <w:t>annemen</w:t>
      </w:r>
      <w:proofErr w:type="spellEnd"/>
      <w:r>
        <w:t xml:space="preserve">. Wer </w:t>
      </w:r>
      <w:proofErr w:type="spellStart"/>
      <w:r>
        <w:t>weyther</w:t>
      </w:r>
      <w:proofErr w:type="spellEnd"/>
      <w:r>
        <w:t xml:space="preserve"> </w:t>
      </w:r>
      <w:proofErr w:type="spellStart"/>
      <w:r>
        <w:t>fur</w:t>
      </w:r>
      <w:proofErr w:type="spellEnd"/>
      <w:r>
        <w:t xml:space="preserve"> die </w:t>
      </w:r>
      <w:proofErr w:type="spellStart"/>
      <w:r>
        <w:t>selen</w:t>
      </w:r>
      <w:proofErr w:type="spellEnd"/>
      <w:r>
        <w:t xml:space="preserve"> betten </w:t>
      </w:r>
      <w:proofErr w:type="spellStart"/>
      <w:r>
        <w:t>wil</w:t>
      </w:r>
      <w:proofErr w:type="spellEnd"/>
      <w:r>
        <w:t xml:space="preserve">/ dem laß ich seyn gute </w:t>
      </w:r>
      <w:proofErr w:type="spellStart"/>
      <w:r>
        <w:t>meynung</w:t>
      </w:r>
      <w:proofErr w:type="spellEnd"/>
      <w:r>
        <w:t xml:space="preserve"> </w:t>
      </w:r>
      <w:proofErr w:type="spellStart"/>
      <w:r>
        <w:t>alleyn</w:t>
      </w:r>
      <w:proofErr w:type="spellEnd"/>
      <w:r>
        <w:t xml:space="preserve"> das er sehe </w:t>
      </w:r>
      <w:proofErr w:type="spellStart"/>
      <w:r>
        <w:t>vnnd</w:t>
      </w:r>
      <w:proofErr w:type="spellEnd"/>
      <w:r>
        <w:t xml:space="preserve"> bette nach dem willen </w:t>
      </w:r>
      <w:proofErr w:type="spellStart"/>
      <w:r>
        <w:t>gottes</w:t>
      </w:r>
      <w:proofErr w:type="spellEnd"/>
      <w:r>
        <w:t xml:space="preserve">. Auch mag </w:t>
      </w:r>
      <w:proofErr w:type="spellStart"/>
      <w:r>
        <w:t>eyn</w:t>
      </w:r>
      <w:proofErr w:type="spellEnd"/>
      <w:r>
        <w:t xml:space="preserve"> </w:t>
      </w:r>
      <w:proofErr w:type="spellStart"/>
      <w:r>
        <w:t>yeder</w:t>
      </w:r>
      <w:proofErr w:type="spellEnd"/>
      <w:r>
        <w:t xml:space="preserve"> </w:t>
      </w:r>
      <w:proofErr w:type="spellStart"/>
      <w:r>
        <w:t>vff</w:t>
      </w:r>
      <w:proofErr w:type="spellEnd"/>
      <w:r>
        <w:t xml:space="preserve"> </w:t>
      </w:r>
      <w:proofErr w:type="spellStart"/>
      <w:r>
        <w:t>seyne</w:t>
      </w:r>
      <w:proofErr w:type="spellEnd"/>
      <w:r>
        <w:t xml:space="preserve"> sprach </w:t>
      </w:r>
      <w:proofErr w:type="spellStart"/>
      <w:r>
        <w:t>got</w:t>
      </w:r>
      <w:proofErr w:type="spellEnd"/>
      <w:r>
        <w:t xml:space="preserve"> </w:t>
      </w:r>
      <w:proofErr w:type="spellStart"/>
      <w:r>
        <w:t>anruffen</w:t>
      </w:r>
      <w:proofErr w:type="spellEnd"/>
      <w:r>
        <w:t xml:space="preserve">/ das er </w:t>
      </w:r>
      <w:proofErr w:type="spellStart"/>
      <w:r>
        <w:t>wiß</w:t>
      </w:r>
      <w:proofErr w:type="spellEnd"/>
      <w:r>
        <w:t xml:space="preserve"> </w:t>
      </w:r>
      <w:proofErr w:type="spellStart"/>
      <w:r>
        <w:t>vnd</w:t>
      </w:r>
      <w:proofErr w:type="spellEnd"/>
      <w:r>
        <w:t xml:space="preserve"> verstehe was er bette/ als </w:t>
      </w:r>
      <w:proofErr w:type="spellStart"/>
      <w:r>
        <w:t>geschriben</w:t>
      </w:r>
      <w:proofErr w:type="spellEnd"/>
      <w:r>
        <w:t xml:space="preserve"> steht. </w:t>
      </w:r>
      <w:proofErr w:type="spellStart"/>
      <w:r>
        <w:t>Got</w:t>
      </w:r>
      <w:proofErr w:type="spellEnd"/>
      <w:r>
        <w:t xml:space="preserve"> ist </w:t>
      </w:r>
      <w:proofErr w:type="spellStart"/>
      <w:r>
        <w:t>eyn</w:t>
      </w:r>
      <w:proofErr w:type="spellEnd"/>
      <w:r>
        <w:t xml:space="preserve"> </w:t>
      </w:r>
      <w:proofErr w:type="spellStart"/>
      <w:r>
        <w:t>geyst</w:t>
      </w:r>
      <w:proofErr w:type="spellEnd"/>
      <w:r>
        <w:t xml:space="preserve"> </w:t>
      </w:r>
      <w:proofErr w:type="spellStart"/>
      <w:r>
        <w:t>vnnd</w:t>
      </w:r>
      <w:proofErr w:type="spellEnd"/>
      <w:r>
        <w:t xml:space="preserve"> wer in </w:t>
      </w:r>
      <w:proofErr w:type="spellStart"/>
      <w:r>
        <w:t>anbetten</w:t>
      </w:r>
      <w:proofErr w:type="spellEnd"/>
      <w:r>
        <w:t xml:space="preserve"> </w:t>
      </w:r>
      <w:proofErr w:type="spellStart"/>
      <w:r>
        <w:t>wil</w:t>
      </w:r>
      <w:proofErr w:type="spellEnd"/>
      <w:r>
        <w:t xml:space="preserve"> der muß in im </w:t>
      </w:r>
      <w:proofErr w:type="spellStart"/>
      <w:r>
        <w:t>geyst</w:t>
      </w:r>
      <w:proofErr w:type="spellEnd"/>
      <w:r>
        <w:t xml:space="preserve"> </w:t>
      </w:r>
      <w:proofErr w:type="spellStart"/>
      <w:r>
        <w:t>vnd</w:t>
      </w:r>
      <w:proofErr w:type="spellEnd"/>
      <w:r>
        <w:t xml:space="preserve"> </w:t>
      </w:r>
      <w:proofErr w:type="spellStart"/>
      <w:r>
        <w:t>warheyt</w:t>
      </w:r>
      <w:proofErr w:type="spellEnd"/>
      <w:r>
        <w:t xml:space="preserve"> </w:t>
      </w:r>
      <w:proofErr w:type="spellStart"/>
      <w:r>
        <w:t>anbetten</w:t>
      </w:r>
      <w:proofErr w:type="spellEnd"/>
      <w:r>
        <w:t xml:space="preserve">. Joannes. am </w:t>
      </w:r>
      <w:proofErr w:type="spellStart"/>
      <w:r>
        <w:t>iiij</w:t>
      </w:r>
      <w:proofErr w:type="spellEnd"/>
      <w:r>
        <w:t xml:space="preserve">. </w:t>
      </w:r>
      <w:proofErr w:type="spellStart"/>
      <w:r>
        <w:t>Capit</w:t>
      </w:r>
      <w:proofErr w:type="spellEnd"/>
      <w:r>
        <w:t xml:space="preserve">. </w:t>
      </w:r>
    </w:p>
    <w:p w14:paraId="79AB6428" w14:textId="77777777" w:rsidR="001F27E8" w:rsidRDefault="001F27E8" w:rsidP="001F27E8">
      <w:pPr>
        <w:pStyle w:val="StandardWeb"/>
      </w:pPr>
      <w:r>
        <w:t xml:space="preserve">Von der </w:t>
      </w:r>
      <w:proofErr w:type="spellStart"/>
      <w:r>
        <w:t>vnkost</w:t>
      </w:r>
      <w:proofErr w:type="spellEnd"/>
      <w:r>
        <w:t>/ wer besser (</w:t>
      </w:r>
      <w:proofErr w:type="spellStart"/>
      <w:r>
        <w:t>meynes</w:t>
      </w:r>
      <w:proofErr w:type="spellEnd"/>
      <w:r>
        <w:t xml:space="preserve"> </w:t>
      </w:r>
      <w:proofErr w:type="spellStart"/>
      <w:r>
        <w:t>bedunckens</w:t>
      </w:r>
      <w:proofErr w:type="spellEnd"/>
      <w:r>
        <w:t xml:space="preserve">) </w:t>
      </w:r>
      <w:proofErr w:type="spellStart"/>
      <w:r>
        <w:t>dz</w:t>
      </w:r>
      <w:proofErr w:type="spellEnd"/>
      <w:r>
        <w:t xml:space="preserve"> </w:t>
      </w:r>
      <w:proofErr w:type="spellStart"/>
      <w:r>
        <w:t>ma</w:t>
      </w:r>
      <w:proofErr w:type="spellEnd"/>
      <w:r>
        <w:t xml:space="preserve"> </w:t>
      </w:r>
      <w:proofErr w:type="spellStart"/>
      <w:r>
        <w:t>sölch</w:t>
      </w:r>
      <w:proofErr w:type="spellEnd"/>
      <w:r>
        <w:t xml:space="preserve"> gelt/ so </w:t>
      </w:r>
      <w:proofErr w:type="spellStart"/>
      <w:r>
        <w:t>fur</w:t>
      </w:r>
      <w:proofErr w:type="spellEnd"/>
      <w:r>
        <w:t xml:space="preserve"> die </w:t>
      </w:r>
      <w:proofErr w:type="spellStart"/>
      <w:r>
        <w:t>toden</w:t>
      </w:r>
      <w:proofErr w:type="spellEnd"/>
      <w:r>
        <w:t xml:space="preserve"> </w:t>
      </w:r>
      <w:proofErr w:type="spellStart"/>
      <w:r>
        <w:t>vnbarmhertzlich</w:t>
      </w:r>
      <w:proofErr w:type="spellEnd"/>
      <w:r>
        <w:t xml:space="preserve"> </w:t>
      </w:r>
      <w:proofErr w:type="spellStart"/>
      <w:r>
        <w:t>vnd</w:t>
      </w:r>
      <w:proofErr w:type="spellEnd"/>
      <w:r>
        <w:t xml:space="preserve"> </w:t>
      </w:r>
      <w:proofErr w:type="spellStart"/>
      <w:r>
        <w:t>geweltlich</w:t>
      </w:r>
      <w:proofErr w:type="spellEnd"/>
      <w:r>
        <w:t xml:space="preserve"> von den armen gedrungen </w:t>
      </w:r>
      <w:proofErr w:type="spellStart"/>
      <w:r>
        <w:t>vnd</w:t>
      </w:r>
      <w:proofErr w:type="spellEnd"/>
      <w:r>
        <w:t xml:space="preserve"> </w:t>
      </w:r>
      <w:proofErr w:type="spellStart"/>
      <w:r>
        <w:t>abgeschetzet</w:t>
      </w:r>
      <w:proofErr w:type="spellEnd"/>
      <w:r>
        <w:t xml:space="preserve">/ </w:t>
      </w:r>
      <w:proofErr w:type="spellStart"/>
      <w:r>
        <w:t>sunst</w:t>
      </w:r>
      <w:proofErr w:type="spellEnd"/>
      <w:r>
        <w:t xml:space="preserve"> </w:t>
      </w:r>
      <w:proofErr w:type="spellStart"/>
      <w:r>
        <w:t>vnnutzlich</w:t>
      </w:r>
      <w:proofErr w:type="spellEnd"/>
      <w:r>
        <w:t xml:space="preserve"> </w:t>
      </w:r>
      <w:proofErr w:type="spellStart"/>
      <w:r>
        <w:t>außgeben</w:t>
      </w:r>
      <w:proofErr w:type="spellEnd"/>
      <w:r>
        <w:t xml:space="preserve"> </w:t>
      </w:r>
      <w:proofErr w:type="spellStart"/>
      <w:r>
        <w:t>wyrt</w:t>
      </w:r>
      <w:proofErr w:type="spellEnd"/>
      <w:r>
        <w:t xml:space="preserve">/ den lebendigen armen </w:t>
      </w:r>
      <w:proofErr w:type="spellStart"/>
      <w:r>
        <w:t>nodturftigen</w:t>
      </w:r>
      <w:proofErr w:type="spellEnd"/>
      <w:r>
        <w:t xml:space="preserve">/ das ist/ </w:t>
      </w:r>
      <w:proofErr w:type="spellStart"/>
      <w:r>
        <w:t>vnseren</w:t>
      </w:r>
      <w:proofErr w:type="spellEnd"/>
      <w:r>
        <w:t xml:space="preserve"> </w:t>
      </w:r>
      <w:proofErr w:type="spellStart"/>
      <w:r>
        <w:t>brüderen</w:t>
      </w:r>
      <w:proofErr w:type="spellEnd"/>
      <w:r>
        <w:t xml:space="preserve"> nach Christus leer/ </w:t>
      </w:r>
      <w:proofErr w:type="spellStart"/>
      <w:r>
        <w:t>mitteylte</w:t>
      </w:r>
      <w:proofErr w:type="spellEnd"/>
      <w:r>
        <w:t xml:space="preserve">/ </w:t>
      </w:r>
      <w:proofErr w:type="spellStart"/>
      <w:r>
        <w:t>vnd</w:t>
      </w:r>
      <w:proofErr w:type="spellEnd"/>
      <w:r>
        <w:t xml:space="preserve"> </w:t>
      </w:r>
      <w:proofErr w:type="spellStart"/>
      <w:r>
        <w:t>lyeß</w:t>
      </w:r>
      <w:proofErr w:type="spellEnd"/>
      <w:r>
        <w:t xml:space="preserve"> </w:t>
      </w:r>
      <w:proofErr w:type="spellStart"/>
      <w:r>
        <w:t>sye</w:t>
      </w:r>
      <w:proofErr w:type="spellEnd"/>
      <w:r>
        <w:t xml:space="preserve"> </w:t>
      </w:r>
      <w:proofErr w:type="spellStart"/>
      <w:r>
        <w:t>keynen</w:t>
      </w:r>
      <w:proofErr w:type="spellEnd"/>
      <w:r>
        <w:t xml:space="preserve"> </w:t>
      </w:r>
      <w:proofErr w:type="spellStart"/>
      <w:r>
        <w:t>mangel</w:t>
      </w:r>
      <w:proofErr w:type="spellEnd"/>
      <w:r>
        <w:t xml:space="preserve"> </w:t>
      </w:r>
      <w:proofErr w:type="spellStart"/>
      <w:r>
        <w:t>lyden</w:t>
      </w:r>
      <w:proofErr w:type="spellEnd"/>
      <w:r>
        <w:t xml:space="preserve">/ da </w:t>
      </w:r>
      <w:proofErr w:type="spellStart"/>
      <w:r>
        <w:t>wurdt</w:t>
      </w:r>
      <w:proofErr w:type="spellEnd"/>
      <w:r>
        <w:t xml:space="preserve"> es an </w:t>
      </w:r>
      <w:proofErr w:type="spellStart"/>
      <w:r>
        <w:t>zweyfell</w:t>
      </w:r>
      <w:proofErr w:type="spellEnd"/>
      <w:r>
        <w:t xml:space="preserve"> </w:t>
      </w:r>
      <w:proofErr w:type="spellStart"/>
      <w:r>
        <w:t>wol</w:t>
      </w:r>
      <w:proofErr w:type="spellEnd"/>
      <w:r>
        <w:t xml:space="preserve"> </w:t>
      </w:r>
      <w:proofErr w:type="spellStart"/>
      <w:r>
        <w:t>vnnd</w:t>
      </w:r>
      <w:proofErr w:type="spellEnd"/>
      <w:r>
        <w:t xml:space="preserve"> </w:t>
      </w:r>
      <w:proofErr w:type="spellStart"/>
      <w:r>
        <w:t>nutzlich</w:t>
      </w:r>
      <w:proofErr w:type="spellEnd"/>
      <w:r>
        <w:t xml:space="preserve"> </w:t>
      </w:r>
      <w:proofErr w:type="spellStart"/>
      <w:r>
        <w:t>außgegeben</w:t>
      </w:r>
      <w:proofErr w:type="spellEnd"/>
      <w:r>
        <w:t xml:space="preserve"> seyn/ </w:t>
      </w:r>
      <w:proofErr w:type="spellStart"/>
      <w:r>
        <w:t>vnd</w:t>
      </w:r>
      <w:proofErr w:type="spellEnd"/>
      <w:r>
        <w:t xml:space="preserve"> </w:t>
      </w:r>
      <w:proofErr w:type="spellStart"/>
      <w:r>
        <w:t>dyß</w:t>
      </w:r>
      <w:proofErr w:type="spellEnd"/>
      <w:r>
        <w:t xml:space="preserve"> sey dem </w:t>
      </w:r>
      <w:proofErr w:type="spellStart"/>
      <w:r>
        <w:t>gemeynen</w:t>
      </w:r>
      <w:proofErr w:type="spellEnd"/>
      <w:r>
        <w:t xml:space="preserve"> man gesagt. </w:t>
      </w:r>
    </w:p>
    <w:p w14:paraId="431582DA" w14:textId="51085A55" w:rsidR="0022039F" w:rsidRDefault="001F27E8" w:rsidP="001F27E8">
      <w:pPr>
        <w:pStyle w:val="StandardWeb"/>
      </w:pPr>
      <w:r>
        <w:t xml:space="preserve">Den anderen aber die mit alten </w:t>
      </w:r>
      <w:proofErr w:type="spellStart"/>
      <w:r>
        <w:t>gewonheyten</w:t>
      </w:r>
      <w:proofErr w:type="spellEnd"/>
      <w:r>
        <w:t xml:space="preserve">/ alt </w:t>
      </w:r>
      <w:proofErr w:type="spellStart"/>
      <w:r>
        <w:t>herkomen</w:t>
      </w:r>
      <w:proofErr w:type="spellEnd"/>
      <w:r>
        <w:t xml:space="preserve">/ </w:t>
      </w:r>
      <w:proofErr w:type="spellStart"/>
      <w:r>
        <w:t>vnd</w:t>
      </w:r>
      <w:proofErr w:type="spellEnd"/>
      <w:r>
        <w:t xml:space="preserve"> (als </w:t>
      </w:r>
      <w:proofErr w:type="spellStart"/>
      <w:r>
        <w:t>sye</w:t>
      </w:r>
      <w:proofErr w:type="spellEnd"/>
      <w:r>
        <w:t xml:space="preserve"> sagen) löblichen gebrauch </w:t>
      </w:r>
      <w:proofErr w:type="spellStart"/>
      <w:r>
        <w:t>vnder</w:t>
      </w:r>
      <w:proofErr w:type="spellEnd"/>
      <w:r>
        <w:t xml:space="preserve"> dem </w:t>
      </w:r>
      <w:proofErr w:type="spellStart"/>
      <w:r>
        <w:t>heyligen</w:t>
      </w:r>
      <w:proofErr w:type="spellEnd"/>
      <w:r>
        <w:t xml:space="preserve"> </w:t>
      </w:r>
      <w:proofErr w:type="spellStart"/>
      <w:r>
        <w:t>namen</w:t>
      </w:r>
      <w:proofErr w:type="spellEnd"/>
      <w:r>
        <w:t xml:space="preserve"> der </w:t>
      </w:r>
      <w:proofErr w:type="spellStart"/>
      <w:r>
        <w:t>kyrchen</w:t>
      </w:r>
      <w:proofErr w:type="spellEnd"/>
      <w:r>
        <w:t xml:space="preserve">/ on </w:t>
      </w:r>
      <w:proofErr w:type="spellStart"/>
      <w:r>
        <w:t>grundt</w:t>
      </w:r>
      <w:proofErr w:type="spellEnd"/>
      <w:r>
        <w:t xml:space="preserve"> der </w:t>
      </w:r>
      <w:proofErr w:type="spellStart"/>
      <w:r>
        <w:t>schrifft</w:t>
      </w:r>
      <w:proofErr w:type="spellEnd"/>
      <w:r>
        <w:t xml:space="preserve">/ in </w:t>
      </w:r>
      <w:proofErr w:type="spellStart"/>
      <w:r>
        <w:t>nachteyl</w:t>
      </w:r>
      <w:proofErr w:type="spellEnd"/>
      <w:r>
        <w:t xml:space="preserve"> der christlicher </w:t>
      </w:r>
      <w:proofErr w:type="spellStart"/>
      <w:r>
        <w:t>warheyt</w:t>
      </w:r>
      <w:proofErr w:type="spellEnd"/>
      <w:r>
        <w:t xml:space="preserve">/ </w:t>
      </w:r>
      <w:proofErr w:type="spellStart"/>
      <w:r>
        <w:t>yren</w:t>
      </w:r>
      <w:proofErr w:type="spellEnd"/>
      <w:r>
        <w:t xml:space="preserve"> nutz </w:t>
      </w:r>
      <w:proofErr w:type="spellStart"/>
      <w:r>
        <w:t>vnnd</w:t>
      </w:r>
      <w:proofErr w:type="spellEnd"/>
      <w:r>
        <w:t xml:space="preserve"> </w:t>
      </w:r>
      <w:proofErr w:type="spellStart"/>
      <w:r>
        <w:t>gewyn</w:t>
      </w:r>
      <w:proofErr w:type="spellEnd"/>
      <w:r>
        <w:t xml:space="preserve">/ </w:t>
      </w:r>
      <w:proofErr w:type="spellStart"/>
      <w:r>
        <w:t>vnderstan</w:t>
      </w:r>
      <w:proofErr w:type="spellEnd"/>
      <w:r>
        <w:t xml:space="preserve"> zu </w:t>
      </w:r>
      <w:proofErr w:type="spellStart"/>
      <w:r>
        <w:t>beschutzen</w:t>
      </w:r>
      <w:proofErr w:type="spellEnd"/>
      <w:r>
        <w:t xml:space="preserve"> oder beschirmen. Wunsch ich durch den glauben </w:t>
      </w:r>
      <w:proofErr w:type="spellStart"/>
      <w:r>
        <w:t>vnd</w:t>
      </w:r>
      <w:proofErr w:type="spellEnd"/>
      <w:r>
        <w:t xml:space="preserve"> </w:t>
      </w:r>
      <w:proofErr w:type="spellStart"/>
      <w:r>
        <w:t>zuuersicht</w:t>
      </w:r>
      <w:proofErr w:type="spellEnd"/>
      <w:r>
        <w:t xml:space="preserve"> in Christum/ die </w:t>
      </w:r>
      <w:proofErr w:type="spellStart"/>
      <w:r>
        <w:t>erkantnüs</w:t>
      </w:r>
      <w:proofErr w:type="spellEnd"/>
      <w:r>
        <w:t xml:space="preserve"> der </w:t>
      </w:r>
      <w:proofErr w:type="spellStart"/>
      <w:r>
        <w:t>warheit</w:t>
      </w:r>
      <w:proofErr w:type="spellEnd"/>
      <w:r>
        <w:t xml:space="preserve">/ so das nicht seyn mag/ so geschehe als Joannes in </w:t>
      </w:r>
      <w:proofErr w:type="spellStart"/>
      <w:r>
        <w:t>seyner</w:t>
      </w:r>
      <w:proofErr w:type="spellEnd"/>
      <w:r>
        <w:t xml:space="preserve"> </w:t>
      </w:r>
      <w:proofErr w:type="spellStart"/>
      <w:r>
        <w:t>offenbarung</w:t>
      </w:r>
      <w:proofErr w:type="spellEnd"/>
      <w:r>
        <w:t xml:space="preserve"> am </w:t>
      </w:r>
      <w:proofErr w:type="spellStart"/>
      <w:r>
        <w:t>lesten</w:t>
      </w:r>
      <w:proofErr w:type="spellEnd"/>
      <w:r>
        <w:t xml:space="preserve"> </w:t>
      </w:r>
      <w:proofErr w:type="spellStart"/>
      <w:r>
        <w:t>Capit</w:t>
      </w:r>
      <w:proofErr w:type="spellEnd"/>
      <w:r>
        <w:t xml:space="preserve">. schriebt Die </w:t>
      </w:r>
      <w:proofErr w:type="spellStart"/>
      <w:r>
        <w:t>zeyt</w:t>
      </w:r>
      <w:proofErr w:type="spellEnd"/>
      <w:r>
        <w:t xml:space="preserve"> ist nahe/ wer </w:t>
      </w:r>
      <w:proofErr w:type="spellStart"/>
      <w:r>
        <w:t>beleydiget</w:t>
      </w:r>
      <w:proofErr w:type="spellEnd"/>
      <w:r>
        <w:t xml:space="preserve"> der beleidige </w:t>
      </w:r>
      <w:proofErr w:type="spellStart"/>
      <w:r>
        <w:t>weyter</w:t>
      </w:r>
      <w:proofErr w:type="spellEnd"/>
      <w:r>
        <w:t xml:space="preserve">/ </w:t>
      </w:r>
      <w:proofErr w:type="spellStart"/>
      <w:r>
        <w:t>vnd</w:t>
      </w:r>
      <w:proofErr w:type="spellEnd"/>
      <w:r>
        <w:t xml:space="preserve"> wer </w:t>
      </w:r>
      <w:proofErr w:type="spellStart"/>
      <w:r>
        <w:t>vnreyn</w:t>
      </w:r>
      <w:proofErr w:type="spellEnd"/>
      <w:r>
        <w:t xml:space="preserve"> ist/ der </w:t>
      </w:r>
      <w:proofErr w:type="spellStart"/>
      <w:r>
        <w:t>vnreynige</w:t>
      </w:r>
      <w:proofErr w:type="spellEnd"/>
      <w:r>
        <w:t xml:space="preserve"> </w:t>
      </w:r>
      <w:proofErr w:type="spellStart"/>
      <w:r>
        <w:t>sych</w:t>
      </w:r>
      <w:proofErr w:type="spellEnd"/>
      <w:r>
        <w:t xml:space="preserve"> </w:t>
      </w:r>
      <w:proofErr w:type="spellStart"/>
      <w:r>
        <w:t>weyter</w:t>
      </w:r>
      <w:proofErr w:type="spellEnd"/>
      <w:r>
        <w:t xml:space="preserve">/ </w:t>
      </w:r>
      <w:proofErr w:type="spellStart"/>
      <w:r>
        <w:t>vnd</w:t>
      </w:r>
      <w:proofErr w:type="spellEnd"/>
      <w:r>
        <w:t xml:space="preserve"> wer rechtfertig ist/ der rechtfertige </w:t>
      </w:r>
      <w:proofErr w:type="spellStart"/>
      <w:r>
        <w:t>sych</w:t>
      </w:r>
      <w:proofErr w:type="spellEnd"/>
      <w:r>
        <w:t xml:space="preserve"> </w:t>
      </w:r>
      <w:proofErr w:type="spellStart"/>
      <w:r>
        <w:t>weyter</w:t>
      </w:r>
      <w:proofErr w:type="spellEnd"/>
      <w:r>
        <w:t xml:space="preserve">/ </w:t>
      </w:r>
      <w:proofErr w:type="spellStart"/>
      <w:r>
        <w:t>vnnd</w:t>
      </w:r>
      <w:proofErr w:type="spellEnd"/>
      <w:r>
        <w:t xml:space="preserve"> wer </w:t>
      </w:r>
      <w:proofErr w:type="spellStart"/>
      <w:r>
        <w:t>heylig</w:t>
      </w:r>
      <w:proofErr w:type="spellEnd"/>
      <w:r>
        <w:t xml:space="preserve"> ist/ der </w:t>
      </w:r>
      <w:proofErr w:type="spellStart"/>
      <w:r>
        <w:t>heylige</w:t>
      </w:r>
      <w:proofErr w:type="spellEnd"/>
      <w:r>
        <w:t xml:space="preserve"> </w:t>
      </w:r>
      <w:proofErr w:type="spellStart"/>
      <w:r>
        <w:t>sych</w:t>
      </w:r>
      <w:proofErr w:type="spellEnd"/>
      <w:r>
        <w:t xml:space="preserve"> </w:t>
      </w:r>
      <w:proofErr w:type="spellStart"/>
      <w:r>
        <w:t>weyter</w:t>
      </w:r>
      <w:proofErr w:type="spellEnd"/>
      <w:r>
        <w:t xml:space="preserve">/ </w:t>
      </w:r>
      <w:proofErr w:type="spellStart"/>
      <w:r>
        <w:t>vnnd</w:t>
      </w:r>
      <w:proofErr w:type="spellEnd"/>
      <w:r>
        <w:t xml:space="preserve"> sehe ich </w:t>
      </w:r>
      <w:proofErr w:type="spellStart"/>
      <w:r>
        <w:t>kom</w:t>
      </w:r>
      <w:proofErr w:type="spellEnd"/>
      <w:r>
        <w:t xml:space="preserve"> </w:t>
      </w:r>
      <w:proofErr w:type="spellStart"/>
      <w:r>
        <w:t>baldt</w:t>
      </w:r>
      <w:proofErr w:type="spellEnd"/>
      <w:r>
        <w:t xml:space="preserve"> </w:t>
      </w:r>
      <w:proofErr w:type="spellStart"/>
      <w:r>
        <w:t>vnnd</w:t>
      </w:r>
      <w:proofErr w:type="spellEnd"/>
      <w:r>
        <w:t xml:space="preserve"> </w:t>
      </w:r>
      <w:proofErr w:type="spellStart"/>
      <w:r>
        <w:t>meyn</w:t>
      </w:r>
      <w:proofErr w:type="spellEnd"/>
      <w:r>
        <w:t xml:space="preserve"> </w:t>
      </w:r>
      <w:proofErr w:type="spellStart"/>
      <w:r>
        <w:t>lön</w:t>
      </w:r>
      <w:proofErr w:type="spellEnd"/>
      <w:r>
        <w:t xml:space="preserve"> mit </w:t>
      </w:r>
      <w:proofErr w:type="spellStart"/>
      <w:r>
        <w:t>myr</w:t>
      </w:r>
      <w:proofErr w:type="spellEnd"/>
      <w:r>
        <w:t xml:space="preserve"> zu geben </w:t>
      </w:r>
      <w:proofErr w:type="spellStart"/>
      <w:r>
        <w:t>eynem</w:t>
      </w:r>
      <w:proofErr w:type="spellEnd"/>
      <w:r>
        <w:t xml:space="preserve"> </w:t>
      </w:r>
      <w:proofErr w:type="spellStart"/>
      <w:r>
        <w:t>yglichenn</w:t>
      </w:r>
      <w:proofErr w:type="spellEnd"/>
      <w:r>
        <w:t xml:space="preserve"> wie seyn </w:t>
      </w:r>
      <w:proofErr w:type="spellStart"/>
      <w:r>
        <w:t>werck</w:t>
      </w:r>
      <w:proofErr w:type="spellEnd"/>
      <w:r>
        <w:t xml:space="preserve"> seyn </w:t>
      </w:r>
      <w:proofErr w:type="spellStart"/>
      <w:r>
        <w:t>werdenn</w:t>
      </w:r>
      <w:proofErr w:type="spellEnd"/>
      <w:r>
        <w:t xml:space="preserve">/ Des </w:t>
      </w:r>
      <w:proofErr w:type="spellStart"/>
      <w:r>
        <w:t>zukunfft</w:t>
      </w:r>
      <w:proofErr w:type="spellEnd"/>
      <w:r>
        <w:t xml:space="preserve"> wir auch </w:t>
      </w:r>
      <w:proofErr w:type="spellStart"/>
      <w:r>
        <w:t>alzeyt</w:t>
      </w:r>
      <w:proofErr w:type="spellEnd"/>
      <w:r>
        <w:t xml:space="preserve"> seyn warten der da </w:t>
      </w:r>
      <w:proofErr w:type="spellStart"/>
      <w:r>
        <w:t>mitsampt</w:t>
      </w:r>
      <w:proofErr w:type="spellEnd"/>
      <w:r>
        <w:t xml:space="preserve"> dem </w:t>
      </w:r>
      <w:proofErr w:type="spellStart"/>
      <w:r>
        <w:t>vatter</w:t>
      </w:r>
      <w:proofErr w:type="spellEnd"/>
      <w:r>
        <w:t xml:space="preserve"> </w:t>
      </w:r>
      <w:proofErr w:type="spellStart"/>
      <w:r>
        <w:t>vnd</w:t>
      </w:r>
      <w:proofErr w:type="spellEnd"/>
      <w:r>
        <w:t xml:space="preserve"> dem </w:t>
      </w:r>
      <w:proofErr w:type="spellStart"/>
      <w:r>
        <w:t>heyligen</w:t>
      </w:r>
      <w:proofErr w:type="spellEnd"/>
      <w:r>
        <w:t xml:space="preserve"> </w:t>
      </w:r>
      <w:proofErr w:type="spellStart"/>
      <w:r>
        <w:t>geyst</w:t>
      </w:r>
      <w:proofErr w:type="spellEnd"/>
      <w:r>
        <w:t xml:space="preserve"> lebt </w:t>
      </w:r>
      <w:proofErr w:type="spellStart"/>
      <w:r>
        <w:t>vnnd</w:t>
      </w:r>
      <w:proofErr w:type="spellEnd"/>
      <w:r>
        <w:t xml:space="preserve"> </w:t>
      </w:r>
      <w:proofErr w:type="spellStart"/>
      <w:r>
        <w:t>herschet</w:t>
      </w:r>
      <w:proofErr w:type="spellEnd"/>
      <w:r>
        <w:t xml:space="preserve"> </w:t>
      </w:r>
      <w:proofErr w:type="spellStart"/>
      <w:r>
        <w:t>jn</w:t>
      </w:r>
      <w:proofErr w:type="spellEnd"/>
      <w:r>
        <w:t xml:space="preserve"> </w:t>
      </w:r>
      <w:proofErr w:type="spellStart"/>
      <w:r>
        <w:t>ewigkeyt</w:t>
      </w:r>
      <w:proofErr w:type="spellEnd"/>
      <w:r>
        <w:t xml:space="preserve">. AMEN. </w:t>
      </w:r>
    </w:p>
    <w:p w14:paraId="2B49B602" w14:textId="77777777" w:rsidR="00D5498D" w:rsidRPr="00D5498D" w:rsidRDefault="007166CE" w:rsidP="008E63BE">
      <w:pPr>
        <w:pStyle w:val="berschrift1"/>
      </w:pPr>
      <w:r>
        <w:br w:type="page"/>
      </w:r>
      <w:r w:rsidR="00D5498D" w:rsidRPr="00D5498D">
        <w:t>Quellen:</w:t>
      </w:r>
    </w:p>
    <w:p w14:paraId="45D82D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158C8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FF73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3F6AC3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3859C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D9AEF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1A1A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F8A2D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EF676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55F85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89F0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E8F0A6" w14:textId="16ABAAE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7E8"/>
    <w:rsid w:val="00082307"/>
    <w:rsid w:val="000C66E5"/>
    <w:rsid w:val="001F27E8"/>
    <w:rsid w:val="001F54C4"/>
    <w:rsid w:val="0022039F"/>
    <w:rsid w:val="00272484"/>
    <w:rsid w:val="00297F83"/>
    <w:rsid w:val="002E6D11"/>
    <w:rsid w:val="00381C0C"/>
    <w:rsid w:val="00537F59"/>
    <w:rsid w:val="007166CE"/>
    <w:rsid w:val="007E1779"/>
    <w:rsid w:val="0083667B"/>
    <w:rsid w:val="008D7463"/>
    <w:rsid w:val="008E2EB7"/>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A954"/>
  <w15:chartTrackingRefBased/>
  <w15:docId w15:val="{81A865AD-CC58-46BA-9A6C-388D5465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F27E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2666263">
      <w:bodyDiv w:val="1"/>
      <w:marLeft w:val="0"/>
      <w:marRight w:val="0"/>
      <w:marTop w:val="0"/>
      <w:marBottom w:val="0"/>
      <w:divBdr>
        <w:top w:val="none" w:sz="0" w:space="0" w:color="auto"/>
        <w:left w:val="none" w:sz="0" w:space="0" w:color="auto"/>
        <w:bottom w:val="none" w:sz="0" w:space="0" w:color="auto"/>
        <w:right w:val="none" w:sz="0" w:space="0" w:color="auto"/>
      </w:divBdr>
      <w:divsChild>
        <w:div w:id="248388469">
          <w:marLeft w:val="0"/>
          <w:marRight w:val="0"/>
          <w:marTop w:val="0"/>
          <w:marBottom w:val="0"/>
          <w:divBdr>
            <w:top w:val="none" w:sz="0" w:space="0" w:color="auto"/>
            <w:left w:val="none" w:sz="0" w:space="0" w:color="auto"/>
            <w:bottom w:val="none" w:sz="0" w:space="0" w:color="auto"/>
            <w:right w:val="none" w:sz="0" w:space="0" w:color="auto"/>
          </w:divBdr>
        </w:div>
        <w:div w:id="1997293889">
          <w:marLeft w:val="0"/>
          <w:marRight w:val="0"/>
          <w:marTop w:val="0"/>
          <w:marBottom w:val="0"/>
          <w:divBdr>
            <w:top w:val="none" w:sz="0" w:space="0" w:color="auto"/>
            <w:left w:val="none" w:sz="0" w:space="0" w:color="auto"/>
            <w:bottom w:val="none" w:sz="0" w:space="0" w:color="auto"/>
            <w:right w:val="none" w:sz="0" w:space="0" w:color="auto"/>
          </w:divBdr>
        </w:div>
        <w:div w:id="131120499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140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4225</Words>
  <Characters>26619</Characters>
  <Application>Microsoft Office Word</Application>
  <DocSecurity>0</DocSecurity>
  <Lines>221</Lines>
  <Paragraphs>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30783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2020-10-31T21:14:00Z</dcterms:modified>
  <dc:title>Vom Fegefeuer</dc:title>
  <dc:creator>Westerburg, Gerhard</dc:creator>
  <cp:keywords>Fegefeuer</cp:keywords>
  <dc:language>de</dc:language>
</cp:coreProperties>
</file>