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03A53D" w14:textId="11D2D2AF" w:rsidR="007166CE" w:rsidRDefault="00893FF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FE92DD5" wp14:editId="4EC9EDEA">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8E70B65" w14:textId="77777777" w:rsidR="007166CE" w:rsidRDefault="007166CE" w:rsidP="007166CE">
      <w:pPr>
        <w:pStyle w:val="berschrift1"/>
      </w:pPr>
      <w:r>
        <w:br w:type="page"/>
      </w:r>
      <w:r>
        <w:lastRenderedPageBreak/>
        <w:t>Vorwort</w:t>
      </w:r>
    </w:p>
    <w:p w14:paraId="32AD13A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4D7F870" w14:textId="77777777" w:rsidR="007E1779" w:rsidRDefault="008D7463" w:rsidP="007166CE">
      <w:r>
        <w:t xml:space="preserve">Dieses Jahr hat uns allen eine Menge abverlangt – doch Gott hat uns hindurchgetragen. </w:t>
      </w:r>
    </w:p>
    <w:p w14:paraId="5C62A37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F25468C" w14:textId="77777777" w:rsidR="007E1779" w:rsidRDefault="007E1779" w:rsidP="007166CE">
      <w:r>
        <w:t>Vielleicht hat aber auch der eine oder die andere Lust, mitzumachen und neue Bücher zu erstellen – sprecht mich einfach an.</w:t>
      </w:r>
    </w:p>
    <w:p w14:paraId="6410458B" w14:textId="77777777" w:rsidR="007166CE" w:rsidRDefault="007166CE" w:rsidP="007166CE">
      <w:r>
        <w:t>Euch allen wünsche ich Gottes reichen Segen und dass Ihr für Euch interessante Texte hier findet. Für Anregungen bin ich immer dankbar.</w:t>
      </w:r>
    </w:p>
    <w:p w14:paraId="5F48D9C9" w14:textId="77777777" w:rsidR="007166CE" w:rsidRDefault="007166CE" w:rsidP="007166CE">
      <w:r>
        <w:t>Gruß &amp; Segen,</w:t>
      </w:r>
    </w:p>
    <w:p w14:paraId="08D7CA44" w14:textId="77777777" w:rsidR="007166CE" w:rsidRDefault="007166CE" w:rsidP="007166CE">
      <w:r>
        <w:t>Andreas</w:t>
      </w:r>
    </w:p>
    <w:p w14:paraId="597748C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B06F20" w14:textId="77777777" w:rsidR="00206CFF" w:rsidRDefault="00206CFF" w:rsidP="00206CFF">
      <w:pPr>
        <w:pStyle w:val="berschrift1"/>
        <w:rPr>
          <w:sz w:val="48"/>
        </w:rPr>
      </w:pPr>
      <w:r>
        <w:t>Eingang</w:t>
      </w:r>
    </w:p>
    <w:p w14:paraId="47A421E6" w14:textId="77777777" w:rsidR="00206CFF" w:rsidRDefault="00206CFF" w:rsidP="00206CFF">
      <w:pPr>
        <w:pStyle w:val="StandardWeb"/>
      </w:pPr>
      <w:r>
        <w:t>Manche waren, die ihr Gemüt dazu trieb,</w:t>
      </w:r>
      <w:r>
        <w:br/>
        <w:t>daß sie Gottes Wort beginnen wollten,</w:t>
      </w:r>
      <w:r>
        <w:br/>
        <w:t>das Geheimnis zu enthüllen, das der heilige Christ</w:t>
      </w:r>
      <w:r>
        <w:br/>
        <w:t>hier unter Menschen herrlich vollendete</w:t>
      </w:r>
      <w:r>
        <w:br/>
        <w:t>mit Worten und Werken. Uns wollten viel weiser</w:t>
      </w:r>
      <w:r>
        <w:br/>
        <w:t>Leute Kinder loben die Lehre Christs,</w:t>
      </w:r>
      <w:r>
        <w:br/>
        <w:t>des Herren heilig Wort, und mit Händen schreiben</w:t>
      </w:r>
      <w:r>
        <w:br/>
        <w:t>offenbar in ein Buch, wie seinen Geboten</w:t>
      </w:r>
      <w:r>
        <w:br/>
        <w:t>die Völker folgen sollten. Doch viere nur fanden sich</w:t>
      </w:r>
      <w:r>
        <w:br/>
        <w:t>unter der Menge, die Macht von Gott hatten,</w:t>
      </w:r>
      <w:r>
        <w:br/>
        <w:t>Hilfe vom Himmel, heiligen Geist</w:t>
      </w:r>
      <w:r>
        <w:br/>
        <w:t>und Kraft von Christ. Sie kor er dazu</w:t>
      </w:r>
      <w:r>
        <w:br/>
        <w:t>von allen allein, das Evangelium</w:t>
      </w:r>
      <w:r>
        <w:br/>
        <w:t>in ein Buch zu bringen, die Gebote Gottes,</w:t>
      </w:r>
      <w:r>
        <w:br/>
        <w:t>das heilige Himmelswort. Das hatten nicht andere noch</w:t>
      </w:r>
      <w:r>
        <w:br/>
        <w:t>aus dem Volke zu fördern, da nur diese viere</w:t>
      </w:r>
      <w:r>
        <w:br/>
        <w:t>durch die Kraft Gottes dazu erkoren wurden.</w:t>
      </w:r>
      <w:r>
        <w:br/>
        <w:t>Matthäus und Markus hießen die Männer,</w:t>
      </w:r>
      <w:r>
        <w:br/>
        <w:t>Lukas und Johannes; sie waren Gott lieb</w:t>
      </w:r>
      <w:r>
        <w:br/>
        <w:t>und des Werkes würdig; der waltende Gott</w:t>
      </w:r>
      <w:r>
        <w:br/>
        <w:t>hatt' ihren Herzen heiligen Geist</w:t>
      </w:r>
      <w:r>
        <w:br/>
        <w:t>fest anbefohlen und frommen Sinn,</w:t>
      </w:r>
      <w:r>
        <w:br/>
        <w:t>weise Worte verliehen und großes Wissen,</w:t>
      </w:r>
      <w:r>
        <w:br/>
        <w:t>daß sie erheben möchten mit heiligen Stimmen</w:t>
      </w:r>
      <w:r>
        <w:br/>
        <w:t>die gute Gotteskunde, die ihr Gleichnis nicht hat</w:t>
      </w:r>
      <w:r>
        <w:br/>
        <w:t>in Worten dieser Welt, die so den waltenden</w:t>
      </w:r>
      <w:r>
        <w:br/>
        <w:t>Herrscher verherrlichten, und heillose Tat,</w:t>
      </w:r>
      <w:r>
        <w:br/>
        <w:t>Frevelwerk fällten und dem tückischen Feind</w:t>
      </w:r>
      <w:r>
        <w:br/>
        <w:t>im Streit widerstünden; denn starken Sinn hatte,</w:t>
      </w:r>
      <w:r>
        <w:br/>
        <w:t>milden und guten, welcher der Meister war,</w:t>
      </w:r>
      <w:r>
        <w:br/>
        <w:t>der edle Urheber, der allmächtige.</w:t>
      </w:r>
      <w:r>
        <w:br/>
        <w:t>Sie viere sollten mit Fingern schreiben,</w:t>
      </w:r>
      <w:r>
        <w:br/>
        <w:t>setzen und singen und gründlich sagen,</w:t>
      </w:r>
      <w:r>
        <w:br/>
        <w:t>was sie von Christi Kraft, der großen,</w:t>
      </w:r>
      <w:r>
        <w:br/>
        <w:t>gesehen und gehört, das er selber gesprochen,</w:t>
      </w:r>
      <w:r>
        <w:br/>
        <w:t>gewirkt und gewiesen, des Wunderbaren viel</w:t>
      </w:r>
      <w:r>
        <w:br/>
        <w:t>vor den Menschen und mancherlei, der mächtige Herr.</w:t>
      </w:r>
      <w:r>
        <w:br/>
        <w:t>Was von Anbeginn durch seine einige Kraft</w:t>
      </w:r>
      <w:r>
        <w:br/>
        <w:t>der Waltende sprach, da er die Welt erschuf,</w:t>
      </w:r>
      <w:r>
        <w:br/>
        <w:t>und da alles befing mit einem Wort,</w:t>
      </w:r>
      <w:r>
        <w:br/>
        <w:t>Himmel und Erde und alles, was darin</w:t>
      </w:r>
      <w:r>
        <w:br/>
        <w:t>gewirkt war und gewachsen; das ward mit Gottes Wort</w:t>
      </w:r>
      <w:r>
        <w:br/>
        <w:t>All fest befangen, und zuvorbestimmt,</w:t>
      </w:r>
      <w:r>
        <w:br/>
        <w:t>welcher Leute Volk des Landes sollte</w:t>
      </w:r>
      <w:r>
        <w:br/>
        <w:t>am weitesten walten, und wie die Welt dereinst</w:t>
      </w:r>
      <w:r>
        <w:br/>
        <w:t>ihre Alter enden sollte. Deren eins nur stand</w:t>
      </w:r>
      <w:r>
        <w:br/>
        <w:t>noch bevor den Völkern: fünfe waren hin;</w:t>
      </w:r>
      <w:r>
        <w:br/>
        <w:t>das sechste sollte nun seliglich kommen</w:t>
      </w:r>
      <w:r>
        <w:br/>
        <w:t>durch die Kraft Gottes und Christi Geburt,</w:t>
      </w:r>
      <w:r>
        <w:br/>
        <w:t>des besten Heilands, daß sein Heiliger Geist</w:t>
      </w:r>
      <w:r>
        <w:br/>
        <w:t>in dieser Mittelwelt den Menschen helfe</w:t>
      </w:r>
      <w:r>
        <w:br/>
        <w:t>und vielen fromme wider der Feinde Drang,</w:t>
      </w:r>
      <w:r>
        <w:br/>
        <w:t xml:space="preserve">böser Geister Zauber. </w:t>
      </w:r>
    </w:p>
    <w:p w14:paraId="7EB55762" w14:textId="0575CBCF" w:rsidR="00206CFF" w:rsidRDefault="00206CFF" w:rsidP="00206CFF">
      <w:pPr>
        <w:pStyle w:val="StandardWeb"/>
      </w:pPr>
      <w:r>
        <w:t>Zu der Zeit lieh Gott</w:t>
      </w:r>
      <w:r>
        <w:br/>
        <w:t>den Römerleuten der Reiche größtes:</w:t>
      </w:r>
      <w:r>
        <w:br/>
        <w:t>Er hatt' ihrem He</w:t>
      </w:r>
      <w:r w:rsidR="00A402F4">
        <w:t>e</w:t>
      </w:r>
      <w:r>
        <w:t>rgeleit das Herz gestärkt,</w:t>
      </w:r>
      <w:r>
        <w:br/>
        <w:t>daß sie Zins zu zahlen alle Völker zwangen.</w:t>
      </w:r>
      <w:r>
        <w:br/>
        <w:t>Von Romburg aus hatten sie das Reich gewonnen,</w:t>
      </w:r>
      <w:r>
        <w:br/>
        <w:t>den Helm auf dem Haupte. Ihre Herzoge saßen</w:t>
      </w:r>
      <w:r>
        <w:br/>
        <w:t>in jeglichem Lande, der Leute gewaltend</w:t>
      </w:r>
      <w:r>
        <w:br/>
        <w:t>über alle Reiche. Herodes war</w:t>
      </w:r>
      <w:r>
        <w:br/>
        <w:t>in Jerusalem über der Juden Volk</w:t>
      </w:r>
      <w:r>
        <w:br/>
        <w:t>zum König gekoren; der Kaiser von Rom</w:t>
      </w:r>
      <w:r>
        <w:br/>
        <w:t>hatt' ihn dahin, der mächtige Herrscher,</w:t>
      </w:r>
      <w:r>
        <w:br/>
        <w:t>mit dem Gesinde gesetzt, obwohl nicht gesippt</w:t>
      </w:r>
      <w:r>
        <w:br/>
        <w:t>Israels Abkommen, noch durch edle Geburt</w:t>
      </w:r>
      <w:r>
        <w:br/>
        <w:t>ihrem Geschlecht entstammt; nur des Kaisers Bestimmung</w:t>
      </w:r>
      <w:r>
        <w:br/>
        <w:t>von Romburg hatt' ihm das Reich verliehen,</w:t>
      </w:r>
      <w:r>
        <w:br/>
        <w:t>daß ihm gehorchten die Heldengeschlechter,</w:t>
      </w:r>
      <w:r>
        <w:br/>
        <w:t>die kraftkundigen Nachkommen Israels,</w:t>
      </w:r>
      <w:r>
        <w:br/>
        <w:t>unwankende Freunde, dieweil da waltete</w:t>
      </w:r>
      <w:r>
        <w:br/>
        <w:t>Herodes, des Reiches und Gerichtes pflegend</w:t>
      </w:r>
      <w:r>
        <w:br/>
        <w:t xml:space="preserve">über die Leute. </w:t>
      </w:r>
    </w:p>
    <w:p w14:paraId="0DE63AD9" w14:textId="77777777" w:rsidR="00206CFF" w:rsidRDefault="00206CFF" w:rsidP="00206CFF">
      <w:pPr>
        <w:pStyle w:val="berschrift1"/>
        <w:rPr>
          <w:sz w:val="48"/>
        </w:rPr>
      </w:pPr>
      <w:r>
        <w:t>Zacharias und Elisabeth</w:t>
      </w:r>
    </w:p>
    <w:p w14:paraId="546C4E34" w14:textId="77777777" w:rsidR="00206CFF" w:rsidRDefault="00206CFF" w:rsidP="00206CFF">
      <w:r>
        <w:t>Nun war da ein alter Mann,</w:t>
      </w:r>
      <w:r>
        <w:br/>
        <w:t>ein vielerfahrner mit frommweisem Sinn,</w:t>
      </w:r>
      <w:r>
        <w:br/>
        <w:t>der war von den Leuten aus Levis Stamm,</w:t>
      </w:r>
      <w:r>
        <w:br/>
        <w:t>des Sohnes Jakobs, von gutem Geschlecht.</w:t>
      </w:r>
      <w:r>
        <w:br/>
        <w:t>Sacharias geheißen war der selige Mann,</w:t>
      </w:r>
      <w:r>
        <w:br/>
        <w:t>der gerne jederzeit diente Gott dem Herrn</w:t>
      </w:r>
      <w:r>
        <w:br/>
        <w:t>und seinen Willen wirkte. So tat auch sein Weib,</w:t>
      </w:r>
      <w:r>
        <w:br/>
        <w:t>die alternde Frau; kein Erbwart sollte</w:t>
      </w:r>
      <w:r>
        <w:br/>
        <w:t>in ihrer Jugend ihnen gegeben werden.</w:t>
      </w:r>
      <w:r>
        <w:br/>
        <w:t>Doch lebten sie lasterlos und lobten Gott,</w:t>
      </w:r>
      <w:r>
        <w:br/>
        <w:t>den Gehorsam haltend dem Himmelskönig,</w:t>
      </w:r>
      <w:r>
        <w:br/>
        <w:t>dessen Ruhm sie verherrlichten, und ruchlose Tat,</w:t>
      </w:r>
      <w:r>
        <w:br/>
        <w:t>Schuld und Sünde, mieden. Sorge befing sie zwar,</w:t>
      </w:r>
      <w:r>
        <w:br/>
        <w:t>daß sie ohne Erben altern sollten,</w:t>
      </w:r>
      <w:r>
        <w:br/>
        <w:t xml:space="preserve">der Kinder bar verblieben. </w:t>
      </w:r>
    </w:p>
    <w:p w14:paraId="5A0103A5" w14:textId="77777777" w:rsidR="00206CFF" w:rsidRDefault="00206CFF" w:rsidP="00206CFF">
      <w:pPr>
        <w:pStyle w:val="StandardWeb"/>
      </w:pPr>
      <w:r>
        <w:t>Er sollte Gottes Gebot</w:t>
      </w:r>
      <w:r>
        <w:br/>
        <w:t>in Jerusalem tun; wenn die Reih' ihn traf</w:t>
      </w:r>
      <w:r>
        <w:br/>
        <w:t>und die heiligen Zeiten dazu ermahnten,</w:t>
      </w:r>
      <w:r>
        <w:br/>
        <w:t>so sollt' er im Weihtum des Waltenden Opfer,</w:t>
      </w:r>
      <w:r>
        <w:br/>
        <w:t>das heilige, halten, des Himmelkönigs,</w:t>
      </w:r>
      <w:r>
        <w:br/>
        <w:t>in Gottes Jüngerschaft; eifrig begehrt' er,</w:t>
      </w:r>
      <w:r>
        <w:br/>
        <w:t xml:space="preserve">daß er es frommen Sinns vollbringen möchte. </w:t>
      </w:r>
    </w:p>
    <w:p w14:paraId="73F5BA36" w14:textId="77777777" w:rsidR="00206CFF" w:rsidRDefault="00206CFF" w:rsidP="00206CFF">
      <w:pPr>
        <w:pStyle w:val="berschrift1"/>
        <w:rPr>
          <w:sz w:val="48"/>
        </w:rPr>
      </w:pPr>
      <w:r>
        <w:t>Zacharias im Tempel</w:t>
      </w:r>
    </w:p>
    <w:p w14:paraId="34F5B1B0" w14:textId="77777777" w:rsidR="00206CFF" w:rsidRDefault="00206CFF" w:rsidP="00206CFF">
      <w:r>
        <w:t>Nun war die Zeit gekommen, die bezeichnet hatten</w:t>
      </w:r>
      <w:r>
        <w:br/>
        <w:t>wohlweise Männer, daß Gottes Weihtum</w:t>
      </w:r>
      <w:r>
        <w:br/>
        <w:t>Sacharias versähe. Da sammelte die Menge</w:t>
      </w:r>
      <w:r>
        <w:br/>
        <w:t>zu Jerusalem sich der Judenleute</w:t>
      </w:r>
      <w:r>
        <w:br/>
        <w:t>in weiter Weihestatt, wo sie den Waltenden</w:t>
      </w:r>
      <w:r>
        <w:br/>
        <w:t>dienstlich bitten sollten in Demut,</w:t>
      </w:r>
      <w:r>
        <w:br/>
        <w:t>den Herrn, seiner Huld, daß der Himmelskönig</w:t>
      </w:r>
      <w:r>
        <w:br/>
        <w:t>des Leids sie erließe. Die Leute stunden</w:t>
      </w:r>
      <w:r>
        <w:br/>
        <w:t>um das heilige Haus. Der Gehehrte ging</w:t>
      </w:r>
      <w:r>
        <w:br/>
        <w:t>ein in das Innerste: doch außen um den Tempel</w:t>
      </w:r>
      <w:r>
        <w:br/>
        <w:t>harrten die andern all der Hebräer,</w:t>
      </w:r>
      <w:r>
        <w:br/>
        <w:t>bis der Vielerfahrne gefördert hätte</w:t>
      </w:r>
      <w:r>
        <w:br/>
        <w:t>des Waltenden Willen. Wie da den Weihrauch trug</w:t>
      </w:r>
      <w:r>
        <w:br/>
        <w:t>der Alte durch das Haus, um den Altar gehend</w:t>
      </w:r>
      <w:r>
        <w:br/>
        <w:t>mit dem Rauchgeräte, dem reichen Gott zu dienen</w:t>
      </w:r>
      <w:r>
        <w:br/>
        <w:t>(fromm vollführt' er das frone Werk</w:t>
      </w:r>
      <w:r>
        <w:br/>
        <w:t>in Gottes Jüngerschaft eifrig und gern</w:t>
      </w:r>
      <w:r>
        <w:br/>
        <w:t>und mit lauterm Herzen, wie man dem Herren soll</w:t>
      </w:r>
      <w:r>
        <w:br/>
        <w:t>gerne dienen), ein Grauen kam ihm da,</w:t>
      </w:r>
      <w:r>
        <w:br/>
        <w:t>ein Schrecken im Tempel: er sah einen Engel</w:t>
      </w:r>
      <w:r>
        <w:br/>
        <w:t>Gottes am Weihort, der wandte das Wort an ihn,</w:t>
      </w:r>
      <w:r>
        <w:br/>
        <w:t>hieß den Vielerfahrnen nicht furchtsam sein,</w:t>
      </w:r>
      <w:r>
        <w:br/>
        <w:t>vertrauen sollt' er. „Dein Tun ist,“ sprach er</w:t>
      </w:r>
      <w:r>
        <w:br/>
        <w:t>„dem Waltenden wert und deine Worte,</w:t>
      </w:r>
      <w:r>
        <w:br/>
        <w:t>zu Dank ihm dein Dienst, da du andächtig bist</w:t>
      </w:r>
      <w:r>
        <w:br/>
        <w:t>zu des Einigen Kraft. Sein Engel bin ich,</w:t>
      </w:r>
      <w:r>
        <w:br/>
        <w:t>Gabriel geheißen, der vor Gott immer steht,</w:t>
      </w:r>
      <w:r>
        <w:br/>
        <w:t>des Allwaltenden Antlitz, wenn sein Auftrag mich nicht</w:t>
      </w:r>
      <w:r>
        <w:br/>
        <w:t>in die Welt will senden. Nun schickt er mich dieses Wegs,</w:t>
      </w:r>
      <w:r>
        <w:br/>
        <w:t>dir zu verkünden, daß dir ein Knabe soll</w:t>
      </w:r>
      <w:r>
        <w:br/>
        <w:t>von deinem würdigen Weibe geboren werden</w:t>
      </w:r>
      <w:r>
        <w:br/>
        <w:t>an diese Welt, ein wortbegabter,</w:t>
      </w:r>
      <w:r>
        <w:br/>
        <w:t>der soll im Leben nicht Lautertrank trinken,</w:t>
      </w:r>
      <w:r>
        <w:br/>
        <w:t>noch des würzigen Weins; so ward das Geschick</w:t>
      </w:r>
      <w:r>
        <w:br/>
        <w:t>ihm vom Schöpfer gemessen und der Macht Gottes.</w:t>
      </w:r>
      <w:r>
        <w:br/>
        <w:t>Auch soll ich dir sagen, er wird' ein Gesinde sein</w:t>
      </w:r>
      <w:r>
        <w:br/>
        <w:t>des Himmelskönigs. Drum haltet ihn wohl,</w:t>
      </w:r>
      <w:r>
        <w:br/>
        <w:t>erzieht ihn zärtlich; der Zierde viel</w:t>
      </w:r>
      <w:r>
        <w:br/>
        <w:t>in Gottes Reiche will er ihm geben.“</w:t>
      </w:r>
      <w:r>
        <w:br/>
        <w:t>Auch sprach er noch, den Namen Johannes</w:t>
      </w:r>
      <w:r>
        <w:br/>
        <w:t>sollte haben der Sohn: „So solltet ihr heißen</w:t>
      </w:r>
      <w:r>
        <w:br/>
        <w:t>das Kind, wenn es käme; denn Christs Gefährte</w:t>
      </w:r>
      <w:r>
        <w:br/>
        <w:t>würd es einst werden in dieser Welt,</w:t>
      </w:r>
      <w:r>
        <w:br/>
        <w:t>seines eigenen Sohns,“ und sprach, daß sie schleunig</w:t>
      </w:r>
      <w:r>
        <w:br/>
        <w:t>hieher auf seine Botschaft beide kämen.</w:t>
      </w:r>
      <w:r>
        <w:br/>
        <w:t>Da hub Sacharias an und sprach zu dem hehren</w:t>
      </w:r>
      <w:r>
        <w:br/>
        <w:t>Gottesengel; er begann sich der Dinge</w:t>
      </w:r>
      <w:r>
        <w:br/>
        <w:t>zu wundern, der Worte. „Wie wär' das möglich</w:t>
      </w:r>
      <w:r>
        <w:br/>
        <w:t>mit uns im Alter? Es ist uns allzu spät</w:t>
      </w:r>
      <w:r>
        <w:br/>
        <w:t>zu solchem Gewinne, wie deine Worte lauten.</w:t>
      </w:r>
      <w:r>
        <w:br/>
        <w:t>Wir zählten beide nur zwanzig Winter</w:t>
      </w:r>
      <w:r>
        <w:br/>
        <w:t>unseres Alters, als ich das Weib mir nahm;</w:t>
      </w:r>
      <w:r>
        <w:br/>
        <w:t>Zusammen nun sind wir siebenzig Winter</w:t>
      </w:r>
      <w:r>
        <w:br/>
        <w:t>Bank- und Bettgenossen, seit ich zur Braut sie erkor,</w:t>
      </w:r>
      <w:r>
        <w:br/>
        <w:t>solange wir jung waren, erlangten wir es nicht,</w:t>
      </w:r>
      <w:r>
        <w:br/>
        <w:t>daß uns ein Erbwart zu eigen würde,</w:t>
      </w:r>
      <w:r>
        <w:br/>
        <w:t>neben uns zu nähren; nun wir bei Jahren sind,</w:t>
      </w:r>
      <w:r>
        <w:br/>
        <w:t>Bracht' uns das Alter um alle Tatkraft,</w:t>
      </w:r>
      <w:r>
        <w:br/>
        <w:t>Ist das Gesicht uns schwach, säumig der Gang,</w:t>
      </w:r>
      <w:r>
        <w:br/>
        <w:t>das Fleisch entfallen, voll Falten die Haut,</w:t>
      </w:r>
      <w:r>
        <w:br/>
        <w:t>unser Wuchs geschwunden und welk der Leib,</w:t>
      </w:r>
      <w:r>
        <w:br/>
        <w:t>ist unser Aussehn viel übler als vordem,</w:t>
      </w:r>
      <w:r>
        <w:br/>
        <w:t>Mut und Macht geringer, als wir so manchen Tag</w:t>
      </w:r>
      <w:r>
        <w:br/>
        <w:t>waren in dieser Welt. Drum dünkt es mich Wunder,</w:t>
      </w:r>
      <w:r>
        <w:br/>
        <w:t xml:space="preserve">wie das nach deinen Worten werden möge.“ </w:t>
      </w:r>
    </w:p>
    <w:p w14:paraId="50AE8162" w14:textId="77777777" w:rsidR="00206CFF" w:rsidRDefault="00206CFF" w:rsidP="00206CFF">
      <w:pPr>
        <w:pStyle w:val="StandardWeb"/>
      </w:pPr>
      <w:r>
        <w:t>Da härmt es im Herzen den Himmelsboten,</w:t>
      </w:r>
      <w:r>
        <w:br/>
        <w:t>daß er seiner Werbung sich so wunderte</w:t>
      </w:r>
      <w:r>
        <w:br/>
        <w:t>und des nicht gedachte, daß ihn der heil'ge Gott</w:t>
      </w:r>
      <w:r>
        <w:br/>
        <w:t>so alljung mochte, wie voreinst er war,</w:t>
      </w:r>
      <w:r>
        <w:br/>
        <w:t>wiederum wandeln, wenn er nur wollte.</w:t>
      </w:r>
      <w:r>
        <w:br/>
        <w:t>Zur Strafe beschied er ihm, daß er kein Wort mehr sprechen,</w:t>
      </w:r>
      <w:r>
        <w:br/>
        <w:t>mit dem Munde melden mochte, „bevor dir</w:t>
      </w:r>
      <w:r>
        <w:br/>
        <w:t>dein altes Ehgemahl den Erben brachte</w:t>
      </w:r>
      <w:r>
        <w:br/>
        <w:t>kindjung geboren von guter Gestalt</w:t>
      </w:r>
      <w:r>
        <w:br/>
        <w:t>wonnig zu dieser Welt; dann sprichst du wieder,</w:t>
      </w:r>
      <w:r>
        <w:br/>
        <w:t>hast der Stimme Gewalt, darfst nicht mehr stumm sein</w:t>
      </w:r>
      <w:r>
        <w:br/>
        <w:t>ferner wie zuvor.“ Das erfüllte sich sofort</w:t>
      </w:r>
      <w:r>
        <w:br/>
        <w:t>und wurde Wahrheit, wie es am Weihort sprach</w:t>
      </w:r>
      <w:r>
        <w:br/>
        <w:t>des Allwaltenden Engel. Der alte Mann ward</w:t>
      </w:r>
      <w:r>
        <w:br/>
        <w:t>der Sprache beraubt, obwohl er spähen Sinn</w:t>
      </w:r>
      <w:r>
        <w:br/>
        <w:t xml:space="preserve">noch barg in der Brust. </w:t>
      </w:r>
    </w:p>
    <w:p w14:paraId="51A65B47" w14:textId="77777777" w:rsidR="00206CFF" w:rsidRDefault="00206CFF" w:rsidP="00206CFF">
      <w:pPr>
        <w:pStyle w:val="StandardWeb"/>
      </w:pPr>
      <w:r>
        <w:t>Bis an den Abend</w:t>
      </w:r>
      <w:r>
        <w:br/>
        <w:t>hielt vor dem Heiligtum die harrende Menge,</w:t>
      </w:r>
      <w:r>
        <w:br/>
        <w:t>verwundert, warum doch der würdige Mann,</w:t>
      </w:r>
      <w:r>
        <w:br/>
        <w:t>der vielerfahrene, so lang' am Fronaltar</w:t>
      </w:r>
      <w:r>
        <w:br/>
        <w:t>das Opfer verziehe, wie kein andrer getan,</w:t>
      </w:r>
      <w:r>
        <w:br/>
        <w:t>wenn er im Weihtum des Waltenden Dienst</w:t>
      </w:r>
      <w:r>
        <w:br/>
        <w:t>versehen sollte. Da schritt der Erfahrene</w:t>
      </w:r>
      <w:r>
        <w:br/>
        <w:t>daher aus dem Heiligtum. Die Helden drängten sich</w:t>
      </w:r>
      <w:r>
        <w:br/>
        <w:t>mächtig näher: Ihre Neugier war groß,</w:t>
      </w:r>
      <w:r>
        <w:br/>
        <w:t>was er wohl Sicheres sagen würde</w:t>
      </w:r>
      <w:r>
        <w:br/>
        <w:t>und Wahres weisen. Doch kein Wort mocht' er sprechen,</w:t>
      </w:r>
      <w:r>
        <w:br/>
        <w:t>den Leuten berichten; nur mit der rechten Hand</w:t>
      </w:r>
      <w:r>
        <w:br/>
        <w:t>Winkt' er der Menge, daß sie des Waltenden</w:t>
      </w:r>
      <w:r>
        <w:br/>
        <w:t>Lehre leisteten. Die Leute dachten wohl,</w:t>
      </w:r>
      <w:r>
        <w:br/>
        <w:t>er habe ganz gewiß irgend eine göttliche</w:t>
      </w:r>
      <w:r>
        <w:br/>
        <w:t>Erscheinung gesehen, könnt' er auch nicht sagen</w:t>
      </w:r>
      <w:r>
        <w:br/>
        <w:t>noch weisen in Wahrheit. Da hatt' er des Waltenden</w:t>
      </w:r>
      <w:r>
        <w:br/>
        <w:t>Opfer verrichtet, wie ihm der Reihe nach</w:t>
      </w:r>
      <w:r>
        <w:br/>
        <w:t xml:space="preserve">das Amt geordnet war. </w:t>
      </w:r>
    </w:p>
    <w:p w14:paraId="760881FD" w14:textId="77777777" w:rsidR="00206CFF" w:rsidRDefault="00206CFF" w:rsidP="00206CFF">
      <w:pPr>
        <w:pStyle w:val="berschrift1"/>
        <w:rPr>
          <w:sz w:val="48"/>
        </w:rPr>
      </w:pPr>
      <w:r>
        <w:t>Des Johannes Geburt</w:t>
      </w:r>
    </w:p>
    <w:p w14:paraId="3F6FC6E3" w14:textId="77777777" w:rsidR="00206CFF" w:rsidRDefault="00206CFF" w:rsidP="00206CFF">
      <w:r>
        <w:t>Gottes Macht ward nun offenbar,</w:t>
      </w:r>
      <w:r>
        <w:br/>
        <w:t>seine große Kraft. Die Gattin ward gesegnet,</w:t>
      </w:r>
      <w:r>
        <w:br/>
        <w:t>die alternde Ehfrau. Ein Erbwart sollt' ihm,</w:t>
      </w:r>
      <w:r>
        <w:br/>
        <w:t>gar ein göttlicher, gegeben werden,</w:t>
      </w:r>
      <w:r>
        <w:br/>
        <w:t>ein Sohn in die Säle. Die Entscheidung noch</w:t>
      </w:r>
      <w:r>
        <w:br/>
        <w:t>erwartete das Weib; der Winter schritt fort,</w:t>
      </w:r>
      <w:r>
        <w:br/>
        <w:t>das Jahr ergänzte sich. Johannes kam</w:t>
      </w:r>
      <w:r>
        <w:br/>
        <w:t>an der Leute Licht. Der Leib war ihm schön,</w:t>
      </w:r>
      <w:r>
        <w:br/>
        <w:t>glänzend die Haut, Haare und Nägel,</w:t>
      </w:r>
      <w:r>
        <w:br/>
        <w:t>und wonnig die Wangen. Da kamen werte Männer</w:t>
      </w:r>
      <w:r>
        <w:br/>
        <w:t>zusammen, sinnige, an Sippe die nächsten,</w:t>
      </w:r>
      <w:r>
        <w:br/>
        <w:t>sehr erstaunt, wie es geschehen konnte,</w:t>
      </w:r>
      <w:r>
        <w:br/>
        <w:t>daß von zwei so Alten erzeugt mochte werden</w:t>
      </w:r>
      <w:r>
        <w:br/>
        <w:t>und geboren ein Kind, wenn es Gottes Gebot</w:t>
      </w:r>
      <w:r>
        <w:br/>
        <w:t>nicht selber sei; auch sahen sie wohl,</w:t>
      </w:r>
      <w:r>
        <w:br/>
        <w:t xml:space="preserve">daß es anders so wonnig nicht werden konnte. </w:t>
      </w:r>
    </w:p>
    <w:p w14:paraId="3E2DD598" w14:textId="77777777" w:rsidR="00206CFF" w:rsidRDefault="00206CFF" w:rsidP="00206CFF">
      <w:pPr>
        <w:pStyle w:val="StandardWeb"/>
      </w:pPr>
      <w:r>
        <w:t>Da fragt' ein Erfahrener, der vieles verstand,</w:t>
      </w:r>
      <w:r>
        <w:br/>
        <w:t>weise von Wort und witzig von Sinn,</w:t>
      </w:r>
      <w:r>
        <w:br/>
        <w:t>genau fragt' er nach, wie sie nennen das Kind</w:t>
      </w:r>
      <w:r>
        <w:br/>
        <w:t>wollten in dieser Welt. „An seiner Weise dünkt mich,</w:t>
      </w:r>
      <w:r>
        <w:br/>
        <w:t>seiner Gebärde dabei, es ist besser als wir.</w:t>
      </w:r>
      <w:r>
        <w:br/>
        <w:t>Drum glaub ich gänzlich, daß es Gott vom Himmel</w:t>
      </w:r>
      <w:r>
        <w:br/>
        <w:t>uns selber sandte.“ Schleunig begann da</w:t>
      </w:r>
      <w:r>
        <w:br/>
        <w:t>des Kindes Mutter, die den Knaben hielt,</w:t>
      </w:r>
      <w:r>
        <w:br/>
        <w:t>den Gebornen, am Busen: „Uns kam Gottes Gebot</w:t>
      </w:r>
      <w:r>
        <w:br/>
        <w:t>vorigen Jahres: zuvörderst gebot er uns,</w:t>
      </w:r>
      <w:r>
        <w:br/>
        <w:t>daß er Johannes heißen sollte</w:t>
      </w:r>
      <w:r>
        <w:br/>
        <w:t>nach Gottes Anordnung, was ich aus eignem Sinn</w:t>
      </w:r>
      <w:r>
        <w:br/>
        <w:t xml:space="preserve">nicht zu ändern wage, wenn ich entscheiden soll.“ </w:t>
      </w:r>
    </w:p>
    <w:p w14:paraId="7F680DF8" w14:textId="77777777" w:rsidR="00206CFF" w:rsidRDefault="00206CFF" w:rsidP="00206CFF">
      <w:pPr>
        <w:pStyle w:val="StandardWeb"/>
      </w:pPr>
      <w:r>
        <w:t>Da begann ein Übermütiger, der ihr verwandt war:</w:t>
      </w:r>
      <w:r>
        <w:br/>
        <w:t>„Also hieß nie einer der Edelgebornen</w:t>
      </w:r>
      <w:r>
        <w:br/>
        <w:t>unsres Stamms und Geschlechts; ersehn wir einen andern</w:t>
      </w:r>
      <w:r>
        <w:br/>
        <w:t>genehmern Namen, daß er ihn nehme, wenn er darf.“</w:t>
      </w:r>
      <w:r>
        <w:br/>
        <w:t>Da sprach der Weise wieder, der wohl zu reden wußte:</w:t>
      </w:r>
      <w:r>
        <w:br/>
        <w:t>„Das rat' ich nimmer der Recken einem,</w:t>
      </w:r>
      <w:r>
        <w:br/>
        <w:t>daß er Gottes Wort zu wenden sinne;</w:t>
      </w:r>
      <w:r>
        <w:br/>
        <w:t>Sondern fragen wir den Vater, den erfahrenen Mann,</w:t>
      </w:r>
      <w:r>
        <w:br/>
        <w:t>der da sitzt in seinem Saal. Mag er gleich nicht sprechen,</w:t>
      </w:r>
      <w:r>
        <w:br/>
        <w:t>doch mag er mit Buchstaben ein Blatt bezeichnen</w:t>
      </w:r>
      <w:r>
        <w:br/>
        <w:t>und den Namen schreiben.“ Da ging er näher,</w:t>
      </w:r>
      <w:r>
        <w:br/>
        <w:t>legt ihm ein Blatt in den Schoß und bat inständig,</w:t>
      </w:r>
      <w:r>
        <w:br/>
        <w:t>mit einem Worte seinen Willen zu bezeichnen,</w:t>
      </w:r>
      <w:r>
        <w:br/>
        <w:t>wie das heilige Kind heißen sollte.</w:t>
      </w:r>
      <w:r>
        <w:br/>
        <w:t>Er nahm das Blatt in die Hand und dacht' im Herzen</w:t>
      </w:r>
      <w:r>
        <w:br/>
        <w:t>inniglich an Gott: den Namen Johannes</w:t>
      </w:r>
      <w:r>
        <w:br/>
        <w:t>schrieb er weislich und sprach auch das Wort</w:t>
      </w:r>
      <w:r>
        <w:br/>
        <w:t>klar und verständlich, hatte der Sprache Gewalt</w:t>
      </w:r>
      <w:r>
        <w:br/>
        <w:t>wiedererworben. Hinweg war die Strafe,</w:t>
      </w:r>
      <w:r>
        <w:br/>
        <w:t>die harte Harmbescherung, die ihm der heilige Gott,</w:t>
      </w:r>
      <w:r>
        <w:br/>
        <w:t>der mächtige, zugemessen, daß er in seinem Gemüt</w:t>
      </w:r>
      <w:r>
        <w:br/>
        <w:t>Gottes nicht mehr vergäße, wenn er ihm seinen Jünger sendete.''</w:t>
      </w:r>
    </w:p>
    <w:p w14:paraId="55ECD68F" w14:textId="77777777" w:rsidR="00206CFF" w:rsidRDefault="00206CFF" w:rsidP="00206CFF">
      <w:pPr>
        <w:pStyle w:val="berschrift1"/>
        <w:rPr>
          <w:sz w:val="48"/>
        </w:rPr>
      </w:pPr>
      <w:r>
        <w:t>Mariä Verkündigung</w:t>
      </w:r>
    </w:p>
    <w:p w14:paraId="79F00257" w14:textId="77777777" w:rsidR="00206CFF" w:rsidRDefault="00206CFF" w:rsidP="00206CFF">
      <w:pPr>
        <w:pStyle w:val="StandardWeb"/>
      </w:pPr>
      <w:r>
        <w:t>Unlange währt' es noch, bis alles geleistet war,</w:t>
      </w:r>
      <w:r>
        <w:br/>
        <w:t>was so manches Mal der allmächtige Gott</w:t>
      </w:r>
      <w:r>
        <w:br/>
        <w:t>versprochen hatte, dem Geschlecht der Menschen,</w:t>
      </w:r>
      <w:r>
        <w:br/>
        <w:t>daß er sein himmlisch Kind hieher in die Welt,</w:t>
      </w:r>
      <w:r>
        <w:br/>
        <w:t>seinen eigenen Sohn, zu senden gedächte,</w:t>
      </w:r>
      <w:r>
        <w:br/>
        <w:t>alle Geschlechter der Leute hier zu erlösen,</w:t>
      </w:r>
      <w:r>
        <w:br/>
        <w:t>die Welt vom Wehe. Da geschah, daß sein Weisbote</w:t>
      </w:r>
      <w:r>
        <w:br/>
        <w:t>nach Galiläa, Gabriel, kam,</w:t>
      </w:r>
      <w:r>
        <w:br/>
        <w:t>des Allwaltenden Engel, wo er die Edle wußte,</w:t>
      </w:r>
      <w:r>
        <w:br/>
        <w:t>die minnigliche Magd, Maria geheißen,</w:t>
      </w:r>
      <w:r>
        <w:br/>
        <w:t>eine züchtige Jungfrau. Ihr hatt' ein Jüngling sich,</w:t>
      </w:r>
      <w:r>
        <w:br/>
        <w:t>Joseph, vermählt, ein Mann aus gutem Haus,</w:t>
      </w:r>
      <w:r>
        <w:br/>
        <w:t>der Tochter Davids. Ein teures Weib war</w:t>
      </w:r>
      <w:r>
        <w:br/>
        <w:t>die edle Verlobte. Als der Engel Gottes</w:t>
      </w:r>
      <w:r>
        <w:br/>
        <w:t>sie nun in Nazareth mit Namen selber</w:t>
      </w:r>
      <w:r>
        <w:br/>
        <w:t>gegenwärtig grüßte nach Gottes Geheiß:</w:t>
      </w:r>
      <w:r>
        <w:br/>
        <w:t>„Heil dir, Maria,“ hub er an, „du bist dem Herren lieb,</w:t>
      </w:r>
      <w:r>
        <w:br/>
        <w:t>dem Waltenden wert, weil du Weisheit hast,</w:t>
      </w:r>
      <w:r>
        <w:br/>
        <w:t>gnadenreiche Jungfrau. Du wirst von Gott</w:t>
      </w:r>
      <w:r>
        <w:br/>
        <w:t>vor allen Weibern geweiht; wende dich nicht ab verzagt,</w:t>
      </w:r>
      <w:r>
        <w:br/>
        <w:t>für dein Leben bange, dir bringt mein Kommen nicht Gefahr</w:t>
      </w:r>
      <w:r>
        <w:br/>
        <w:t>noch heimlichen Trug: du sollst unsers Herrn</w:t>
      </w:r>
      <w:r>
        <w:br/>
        <w:t>Mutter sein bei den Menschen, des Mächtigen Sohn gebären,</w:t>
      </w:r>
      <w:r>
        <w:br/>
        <w:t>des hohen Himmelskönigs. Heiland soll er heißen</w:t>
      </w:r>
      <w:r>
        <w:br/>
        <w:t>der Erde Söhnen. Kein Ende kommt</w:t>
      </w:r>
      <w:r>
        <w:br/>
        <w:t>des weiten Reiches, das er walten soll,</w:t>
      </w:r>
      <w:r>
        <w:br/>
        <w:t>der mächtige Fürst.“ Die Magd erwiderte</w:t>
      </w:r>
      <w:r>
        <w:br/>
        <w:t>dem Engel Gottes, aller Jungfraun schönste,</w:t>
      </w:r>
      <w:r>
        <w:br/>
        <w:t>die holdseligste Frau: „Wie mag das geschehen,</w:t>
      </w:r>
      <w:r>
        <w:br/>
        <w:t>daß ich ein Kind gebäre, da kein Mann mir kund ward</w:t>
      </w:r>
      <w:r>
        <w:br/>
        <w:t>noch all mein Leben?“ Da hielt die Antwort bereit</w:t>
      </w:r>
      <w:r>
        <w:br/>
        <w:t>des Allwaltenden Engel, ihr zu erwidern:</w:t>
      </w:r>
      <w:r>
        <w:br/>
        <w:t>„In dich soll der Heilige Geist von des Himmels Au</w:t>
      </w:r>
      <w:r>
        <w:br/>
        <w:t>durch Gotteskraft kommen, daß ein Kind dir geboren</w:t>
      </w:r>
      <w:r>
        <w:br/>
        <w:t>wird zu dieser Welt. Des Waltenden Kraft</w:t>
      </w:r>
      <w:r>
        <w:br/>
        <w:t>soll dich vom höchsten Himmelskönig</w:t>
      </w:r>
      <w:r>
        <w:br/>
        <w:t>scheinend überschatten. Nie ward schönre Geburt,</w:t>
      </w:r>
      <w:r>
        <w:br/>
        <w:t>glorreicher auf Erden: sie kommt durch Gottes Macht</w:t>
      </w:r>
      <w:r>
        <w:br/>
        <w:t>in diese weite Welt.“ Da ward des Weibes Sinn</w:t>
      </w:r>
      <w:r>
        <w:br/>
        <w:t>durch Gabriels Botschaft gänzlich geworben</w:t>
      </w:r>
      <w:r>
        <w:br/>
        <w:t>in Gottes Willen. „Dann bin ich willig,“ sprach sie,</w:t>
      </w:r>
      <w:r>
        <w:br/>
        <w:t>„zu solchem Dienstgeschäft, des er mich würdigen will.</w:t>
      </w:r>
      <w:r>
        <w:br/>
        <w:t>Sieh, ich bin Gottes Magd, gänzlich vertrau ich dir;</w:t>
      </w:r>
      <w:r>
        <w:br/>
        <w:t>nach deinen Worten werde mir, wie es der Wille ist</w:t>
      </w:r>
      <w:r>
        <w:br/>
        <w:t>meines Herren. Mein Herz weiß von Zweifel nichts,</w:t>
      </w:r>
      <w:r>
        <w:br/>
        <w:t xml:space="preserve">nicht Wort noch Weise.“ </w:t>
      </w:r>
    </w:p>
    <w:p w14:paraId="0796AE02" w14:textId="77777777" w:rsidR="00206CFF" w:rsidRDefault="00206CFF" w:rsidP="00206CFF">
      <w:pPr>
        <w:pStyle w:val="StandardWeb"/>
      </w:pPr>
      <w:r>
        <w:t>So empfing das Weib</w:t>
      </w:r>
      <w:r>
        <w:br/>
        <w:t>die Gottesbotschaft gern und willig,</w:t>
      </w:r>
      <w:r>
        <w:br/>
        <w:t>mit lichtem Sinn und mit lauterer Treue,</w:t>
      </w:r>
      <w:r>
        <w:br/>
        <w:t>in gutem Glauben. Da ward der Heilige Geist,</w:t>
      </w:r>
      <w:r>
        <w:br/>
        <w:t>das Kind, in ihrem Schoß, sie erkannt' es in der Brust</w:t>
      </w:r>
      <w:r>
        <w:br/>
        <w:t>und versann sich sein, und sagte, wem sie wollte,</w:t>
      </w:r>
      <w:r>
        <w:br/>
        <w:t>daß sie gesegnet habe des Allerschaffers Macht,</w:t>
      </w:r>
      <w:r>
        <w:br/>
        <w:t xml:space="preserve">die heilige, vom Himmel. </w:t>
      </w:r>
    </w:p>
    <w:p w14:paraId="3A9E3381" w14:textId="77777777" w:rsidR="00206CFF" w:rsidRDefault="00206CFF" w:rsidP="00206CFF">
      <w:pPr>
        <w:pStyle w:val="berschrift1"/>
        <w:rPr>
          <w:sz w:val="48"/>
        </w:rPr>
      </w:pPr>
      <w:r>
        <w:t>Josephs Traumgesicht</w:t>
      </w:r>
    </w:p>
    <w:p w14:paraId="622ABF37" w14:textId="77777777" w:rsidR="00206CFF" w:rsidRDefault="00206CFF" w:rsidP="00206CFF">
      <w:r>
        <w:t>Im Herzen Josephs</w:t>
      </w:r>
      <w:r>
        <w:br/>
        <w:t>war nun trüber Mut, der die Magd zuvor,</w:t>
      </w:r>
      <w:r>
        <w:br/>
        <w:t>die verlobte Jungfrau von erlauchtem Geschlecht,</w:t>
      </w:r>
      <w:r>
        <w:br/>
        <w:t>sich zur Braut gewonnen. Er gewahrte sie gesegnet</w:t>
      </w:r>
      <w:r>
        <w:br/>
        <w:t>und träumte sich nicht, daß die Getreue doch</w:t>
      </w:r>
      <w:r>
        <w:br/>
        <w:t>ihre Weibheit bewahrt. Noch wußt' er des Waltenden</w:t>
      </w:r>
      <w:r>
        <w:br/>
        <w:t>frohe Botschaft nicht, und wollte die Braut</w:t>
      </w:r>
      <w:r>
        <w:br/>
        <w:t>in sein Haus nicht holen; im Herzen erwog er,</w:t>
      </w:r>
      <w:r>
        <w:br/>
        <w:t>wie er sie verließe, daß ihr kein Leid geschähe</w:t>
      </w:r>
      <w:r>
        <w:br/>
        <w:t>noch Drangsal davon. Er gedacht' es nicht</w:t>
      </w:r>
      <w:r>
        <w:br/>
        <w:t>der Menge zu melden, weil die Menschen nicht</w:t>
      </w:r>
      <w:r>
        <w:br/>
        <w:t>ihr das Leben ließen. Denn der Leute Brauch war</w:t>
      </w:r>
      <w:r>
        <w:br/>
        <w:t>nach altem Gesetz des hebräischen Volks,</w:t>
      </w:r>
      <w:r>
        <w:br/>
        <w:t>wem mit der Heimgeholten das Unrecht ins Haus kam,</w:t>
      </w:r>
      <w:r>
        <w:br/>
        <w:t>dem büßte die Frau das befleckte Bette</w:t>
      </w:r>
      <w:r>
        <w:br/>
        <w:t>mit Blut und Leben. Sie litten die Beste nicht,</w:t>
      </w:r>
      <w:r>
        <w:br/>
        <w:t>daß sie bei den Leuten länger leben durfte,</w:t>
      </w:r>
      <w:r>
        <w:br/>
        <w:t>inmitten der Menge. Da mußte der weise,</w:t>
      </w:r>
      <w:r>
        <w:br/>
        <w:t>der gute Mann wohl in seinem Mut, Joseph,</w:t>
      </w:r>
      <w:r>
        <w:br/>
        <w:t>der Dinge gedenken, wie er doch die Magd</w:t>
      </w:r>
      <w:r>
        <w:br/>
        <w:t xml:space="preserve">mit Listen verließe. </w:t>
      </w:r>
    </w:p>
    <w:p w14:paraId="1CF69BA4" w14:textId="77777777" w:rsidR="00206CFF" w:rsidRDefault="00206CFF" w:rsidP="00206CFF">
      <w:pPr>
        <w:pStyle w:val="StandardWeb"/>
      </w:pPr>
      <w:r>
        <w:t>Nicht lange, so geschah es,</w:t>
      </w:r>
      <w:r>
        <w:br/>
        <w:t>daß im Schlaf ihm erschien des Erschaffers Engel,</w:t>
      </w:r>
      <w:r>
        <w:br/>
        <w:t>des Himmelskönigs Bote, daß er sie heilig hielt</w:t>
      </w:r>
      <w:r>
        <w:br/>
        <w:t>in minnendem Mute: „Sei Marien nicht abhold,</w:t>
      </w:r>
      <w:r>
        <w:br/>
        <w:t>deiner Anverlobten, denn ehrbar ist sie.</w:t>
      </w:r>
      <w:r>
        <w:br/>
        <w:t>Verschmäh sie nicht so sehr; du sollst sie pflegen</w:t>
      </w:r>
      <w:r>
        <w:br/>
        <w:t>und würdig warten. Bewahrt euch eure Treue</w:t>
      </w:r>
      <w:r>
        <w:br/>
        <w:t>hinfort wie zuvor und eure Freundschaft,</w:t>
      </w:r>
      <w:r>
        <w:br/>
        <w:t>verlaß sie nicht, noch sei dir leid, daß ihr reiner Leib</w:t>
      </w:r>
      <w:r>
        <w:br/>
        <w:t>mit dem Kinde geht, es kommt durch Gottes Gebot,</w:t>
      </w:r>
      <w:r>
        <w:br/>
        <w:t>des Heiligen Geistes von der Himmelsau:</w:t>
      </w:r>
      <w:r>
        <w:br/>
        <w:t>Es ist Jesus Christ, Gottes eigen Kind,</w:t>
      </w:r>
      <w:r>
        <w:br/>
        <w:t>des Waltenden Sohn; drum sollst du sie wohl</w:t>
      </w:r>
      <w:r>
        <w:br/>
        <w:t>halten und heilig. Laß dein Herz nicht zweifeln,</w:t>
      </w:r>
      <w:r>
        <w:br/>
        <w:t xml:space="preserve">dein Gemüt nicht irren.“ </w:t>
      </w:r>
    </w:p>
    <w:p w14:paraId="3BBDA351" w14:textId="77777777" w:rsidR="00206CFF" w:rsidRDefault="00206CFF" w:rsidP="00206CFF">
      <w:pPr>
        <w:pStyle w:val="StandardWeb"/>
      </w:pPr>
      <w:r>
        <w:t>Da ward des Mannes Sinn</w:t>
      </w:r>
      <w:r>
        <w:br/>
        <w:t>gewendet nach den Worten, daß er wieder gewann</w:t>
      </w:r>
      <w:r>
        <w:br/>
        <w:t>Minne zu der Magd und Gottes Macht erkannte,</w:t>
      </w:r>
      <w:r>
        <w:br/>
        <w:t>des Waltenden Willen. Da ward der Wunsch ihm groß,</w:t>
      </w:r>
      <w:r>
        <w:br/>
        <w:t>sie hochheilig zu halten immerdar,</w:t>
      </w:r>
      <w:r>
        <w:br/>
        <w:t>vor dem Gesind' sie versorgend. Und sie trug säuberlich,</w:t>
      </w:r>
      <w:r>
        <w:br/>
        <w:t>um des Herren Huld, den Heiligen Geist,</w:t>
      </w:r>
      <w:r>
        <w:br/>
        <w:t>den göttlichen Sohn, bis Gottes Schickung</w:t>
      </w:r>
      <w:r>
        <w:br/>
        <w:t>sie mächtig mahnte, daß sie an der Menschen Licht</w:t>
      </w:r>
      <w:r>
        <w:br/>
        <w:t xml:space="preserve">der Gebornen Besten nun bringen sollte. </w:t>
      </w:r>
    </w:p>
    <w:p w14:paraId="752F31DD" w14:textId="77777777" w:rsidR="00206CFF" w:rsidRDefault="00206CFF" w:rsidP="00206CFF">
      <w:pPr>
        <w:pStyle w:val="berschrift1"/>
        <w:rPr>
          <w:sz w:val="48"/>
        </w:rPr>
      </w:pPr>
      <w:r>
        <w:t>Christi Geburt</w:t>
      </w:r>
    </w:p>
    <w:p w14:paraId="2E98EA84" w14:textId="77777777" w:rsidR="00206CFF" w:rsidRDefault="00206CFF" w:rsidP="00206CFF">
      <w:r>
        <w:t>Da brachte man von Rom aus des mächtigen Manns</w:t>
      </w:r>
      <w:r>
        <w:br/>
        <w:t>über all dies Erdenvolk, Octavians,</w:t>
      </w:r>
      <w:r>
        <w:br/>
        <w:t>Bann und Botschaft: über sein breites Reich</w:t>
      </w:r>
      <w:r>
        <w:br/>
        <w:t>kam es von dem Kaiser an die Könige all,</w:t>
      </w:r>
      <w:r>
        <w:br/>
        <w:t>die daheim saßen, soweit seine Herzoge</w:t>
      </w:r>
      <w:r>
        <w:br/>
        <w:t>über all den Landen der Leute gewalteten.</w:t>
      </w:r>
      <w:r>
        <w:br/>
        <w:t>Die Ausheimischen hieß er die Heimat suchen,</w:t>
      </w:r>
      <w:r>
        <w:br/>
        <w:t>ihre Mahlstatt die Männer, daß männiglich vor dem Fronboten</w:t>
      </w:r>
      <w:r>
        <w:br/>
        <w:t>bei dem Stamme stünde, von dem er stammte,</w:t>
      </w:r>
      <w:r>
        <w:br/>
        <w:t>in der Burg seiner Geburt. Das Gebot ward geleistet</w:t>
      </w:r>
      <w:r>
        <w:br/>
        <w:t>über die weite Welt: die Leute wanderten</w:t>
      </w:r>
      <w:r>
        <w:br/>
        <w:t>jedes zu seiner Burg. Die Boten fuhren hin,</w:t>
      </w:r>
      <w:r>
        <w:br/>
        <w:t>die von dem Kaiser gekommen waren,</w:t>
      </w:r>
      <w:r>
        <w:br/>
        <w:t>schriftverständige Männer, und schrieben in Rollen ein,</w:t>
      </w:r>
      <w:r>
        <w:br/>
        <w:t>genau nachforschend, die Namen alle</w:t>
      </w:r>
      <w:r>
        <w:br/>
        <w:t>des Lands und der Leute, und keinem erließen sie</w:t>
      </w:r>
      <w:r>
        <w:br/>
        <w:t>den Zins und den Zoll, den sie zahlen sollten</w:t>
      </w:r>
      <w:r>
        <w:br/>
        <w:t xml:space="preserve">männiglich vor seinem Haupt. </w:t>
      </w:r>
    </w:p>
    <w:p w14:paraId="3B698DEA" w14:textId="77777777" w:rsidR="00206CFF" w:rsidRDefault="00206CFF" w:rsidP="00206CFF">
      <w:pPr>
        <w:pStyle w:val="StandardWeb"/>
      </w:pPr>
      <w:r>
        <w:t>Da schied mit den Hausgenossen</w:t>
      </w:r>
      <w:r>
        <w:br/>
        <w:t>auch Joseph der gute, wie Gott der mächtige,</w:t>
      </w:r>
      <w:r>
        <w:br/>
        <w:t>der Waltende, wollte, sein wonnig Heim zu suchen,</w:t>
      </w:r>
      <w:r>
        <w:br/>
        <w:t>die Burg in Bethlehem, wo beides war,</w:t>
      </w:r>
      <w:r>
        <w:br/>
        <w:t>des Mannes Mahlhof und der Jungfrau zumal,</w:t>
      </w:r>
      <w:r>
        <w:br/>
        <w:t>Maria der guten. Da war des Mächtigen Stuhl</w:t>
      </w:r>
      <w:r>
        <w:br/>
        <w:t>in alten Tagen, des Edelkönigs,</w:t>
      </w:r>
      <w:r>
        <w:br/>
        <w:t>Davids des hehren, solang' er die Herrschaft durfte</w:t>
      </w:r>
      <w:r>
        <w:br/>
        <w:t>unter den Hebräern zu eigen haben</w:t>
      </w:r>
      <w:r>
        <w:br/>
        <w:t>und den Hochsitz behaupten. Seines Hauses waren sie,</w:t>
      </w:r>
      <w:r>
        <w:br/>
        <w:t>seinem Stamm entsprossen, aus gutem Geschlecht</w:t>
      </w:r>
      <w:r>
        <w:br/>
        <w:t>beide geboren. Da hört' ich, daß der Schickung Gebot</w:t>
      </w:r>
      <w:r>
        <w:br/>
        <w:t>Marien mahnte und die Macht Gottes,</w:t>
      </w:r>
      <w:r>
        <w:br/>
        <w:t>daß ihr ein Sohn da sollte beschert werden,</w:t>
      </w:r>
      <w:r>
        <w:br/>
        <w:t>in Bethlehem geboren, der Geborenen Stärkster,</w:t>
      </w:r>
      <w:r>
        <w:br/>
        <w:t>aller Könige Kräftigster. Da kam an der Menschen Licht</w:t>
      </w:r>
      <w:r>
        <w:br/>
        <w:t>der mächtige Held, wie schon manchen Tag</w:t>
      </w:r>
      <w:r>
        <w:br/>
        <w:t>davon der Bilder viel und der Zeichen geboten</w:t>
      </w:r>
      <w:r>
        <w:br/>
        <w:t>waren in dieser Welt. Da ward das alles wahr,</w:t>
      </w:r>
      <w:r>
        <w:br/>
        <w:t>was spähende Männer vordem gesprochen,</w:t>
      </w:r>
      <w:r>
        <w:br/>
        <w:t>wie er in Niedrigkeit hernieder auf Erden</w:t>
      </w:r>
      <w:r>
        <w:br/>
        <w:t>durch seine einige Kraft zu kommen gedächte,</w:t>
      </w:r>
      <w:r>
        <w:br/>
        <w:t>des Menschen Mundherr. Da ihn die Mutter nahm,</w:t>
      </w:r>
      <w:r>
        <w:br/>
        <w:t>mit Gewand bewand ihn der Weiber Schönste,</w:t>
      </w:r>
      <w:r>
        <w:br/>
        <w:t>zierlichen Zeugen, und mit den zweien Händen</w:t>
      </w:r>
      <w:r>
        <w:br/>
        <w:t>legte sie liebreich den lieben kleinen Mann,</w:t>
      </w:r>
      <w:r>
        <w:br/>
        <w:t>das Kind, in eine Krippe, das doch Gottes Kraft besaß,</w:t>
      </w:r>
      <w:r>
        <w:br/>
        <w:t>der Menschen Mächtigster. Die Mutter saß davor,</w:t>
      </w:r>
      <w:r>
        <w:br/>
        <w:t>die wachende Frau, und wartete selber</w:t>
      </w:r>
      <w:r>
        <w:br/>
        <w:t>und hütete das heilige Kind. In ihr Herz kam Zweifel nicht,</w:t>
      </w:r>
      <w:r>
        <w:br/>
        <w:t xml:space="preserve">in der Magd Gemüt. </w:t>
      </w:r>
    </w:p>
    <w:p w14:paraId="5B761A2E" w14:textId="77777777" w:rsidR="00206CFF" w:rsidRDefault="00206CFF" w:rsidP="00206CFF">
      <w:pPr>
        <w:pStyle w:val="berschrift1"/>
        <w:rPr>
          <w:sz w:val="48"/>
        </w:rPr>
      </w:pPr>
      <w:r>
        <w:t>Anbetung der Hirten</w:t>
      </w:r>
    </w:p>
    <w:p w14:paraId="5CD73E2F" w14:textId="77777777" w:rsidR="00206CFF" w:rsidRDefault="00206CFF" w:rsidP="00206CFF">
      <w:r>
        <w:t>Da ward es manchem kund</w:t>
      </w:r>
      <w:r>
        <w:br/>
        <w:t>über die weite Welt. Wächter erst erfuhren's,</w:t>
      </w:r>
      <w:r>
        <w:br/>
        <w:t>die bei den Pferden im Freien waren,</w:t>
      </w:r>
      <w:r>
        <w:br/>
        <w:t>hütende Hirten, die bei den Rossen hielten</w:t>
      </w:r>
      <w:r>
        <w:br/>
        <w:t>und dem Vieh auf dem Felde. Die sahn, wie die Finsternis</w:t>
      </w:r>
      <w:r>
        <w:br/>
        <w:t>in der Luft sich zerließ, und das Licht Gottes brach</w:t>
      </w:r>
      <w:r>
        <w:br/>
        <w:t>wonnig durch die Wolken, die Wärter dort</w:t>
      </w:r>
      <w:r>
        <w:br/>
        <w:t>im Felde befangend. Da fürchteten sich</w:t>
      </w:r>
      <w:r>
        <w:br/>
        <w:t>in ihrem Mut die Wärter. Sie sahen den mächtigen</w:t>
      </w:r>
      <w:r>
        <w:br/>
        <w:t>Gottesengel kommen, und gegen sie gewandt</w:t>
      </w:r>
      <w:r>
        <w:br/>
        <w:t>befahl er den Feldhirten: „Fürchtet nicht für euch</w:t>
      </w:r>
      <w:r>
        <w:br/>
        <w:t>ein Leid von dem Lichte: Liebes,“ sprach er, „soll ich</w:t>
      </w:r>
      <w:r>
        <w:br/>
        <w:t>euch in Wahrheit sagen und sehr Erwünschtes</w:t>
      </w:r>
      <w:r>
        <w:br/>
        <w:t>künden, von mächt'ger Kraft: Christ ist geboren</w:t>
      </w:r>
      <w:r>
        <w:br/>
        <w:t>in dieser selben Nacht, der selige Gottessohn</w:t>
      </w:r>
      <w:r>
        <w:br/>
        <w:t>hier in Davids Burg, der Herr der gute.</w:t>
      </w:r>
      <w:r>
        <w:br/>
        <w:t>Des mag sich freuen das Menschengeschlecht;</w:t>
      </w:r>
      <w:r>
        <w:br/>
        <w:t>es frommt allen Völkern. Dort mögt ihr ihn finden</w:t>
      </w:r>
      <w:r>
        <w:br/>
        <w:t>in der Bethlehemsburg, der Geborenen Mächtigsten,</w:t>
      </w:r>
      <w:r>
        <w:br/>
        <w:t>zum Zeichen habt euch das, was ich erzählen mag</w:t>
      </w:r>
      <w:r>
        <w:br/>
        <w:t>mit wahren Worten, daß er bewunden liegt,</w:t>
      </w:r>
      <w:r>
        <w:br/>
        <w:t>das Kind, in einer Krippe, ob ein König über alles,</w:t>
      </w:r>
      <w:r>
        <w:br/>
        <w:t>über Erd' und Himmel und der Erde Kinder,</w:t>
      </w:r>
      <w:r>
        <w:br/>
        <w:t>der Walter dieser Welt.“ Wie er das Wort noch sprach,</w:t>
      </w:r>
      <w:r>
        <w:br/>
        <w:t>so kam zu dem einen der Engel Unzahl,</w:t>
      </w:r>
      <w:r>
        <w:br/>
        <w:t>eine heilige Heerschar von der Himmelsau,</w:t>
      </w:r>
      <w:r>
        <w:br/>
        <w:t>ein fröhlich Volk Gottes. Viel sprachen sie,</w:t>
      </w:r>
      <w:r>
        <w:br/>
        <w:t>manches Lobwort dem Herrn der Lebenden,</w:t>
      </w:r>
      <w:r>
        <w:br/>
        <w:t>erhoben heiligen Sang und schwebten zur Himmelsau</w:t>
      </w:r>
      <w:r>
        <w:br/>
        <w:t>dann wieder durch die Wolken. Die Wärter hörten,</w:t>
      </w:r>
      <w:r>
        <w:br/>
        <w:t>wie der Engel Schar den allmächtigen</w:t>
      </w:r>
      <w:r>
        <w:br/>
        <w:t>Gott mit wahrhaften Worten priesen:</w:t>
      </w:r>
      <w:r>
        <w:br/>
        <w:t>„Lob sei,“ lautete das Lied, „dem Herrn</w:t>
      </w:r>
      <w:r>
        <w:br/>
        <w:t>hoch im höchsten Reiche der Himmel</w:t>
      </w:r>
      <w:r>
        <w:br/>
        <w:t>und Friede auf Erden den Völkern allen,</w:t>
      </w:r>
      <w:r>
        <w:br/>
        <w:t>den gutwilligen, die Gott erkennen</w:t>
      </w:r>
      <w:r>
        <w:br/>
        <w:t xml:space="preserve">mit lauterm Herzen.“ </w:t>
      </w:r>
    </w:p>
    <w:p w14:paraId="48798B5B" w14:textId="77777777" w:rsidR="00206CFF" w:rsidRDefault="00206CFF" w:rsidP="00206CFF">
      <w:pPr>
        <w:pStyle w:val="StandardWeb"/>
      </w:pPr>
      <w:r>
        <w:t>Die Hirten verstanden wohl,</w:t>
      </w:r>
      <w:r>
        <w:br/>
        <w:t>wes sie die Meldung, die himmlische, mahnte,</w:t>
      </w:r>
      <w:r>
        <w:br/>
        <w:t>die fröhliche Botschaft. Gen Bethlehem kamen sie</w:t>
      </w:r>
      <w:r>
        <w:br/>
        <w:t>bei der Nacht gelaufen: ihr Verlangen war groß,</w:t>
      </w:r>
      <w:r>
        <w:br/>
        <w:t>dort selber zu schauen den erschienenen Christ.</w:t>
      </w:r>
      <w:r>
        <w:br/>
        <w:t>Sie hatte der Engel wohl unterwiesen</w:t>
      </w:r>
      <w:r>
        <w:br/>
        <w:t>mit lichthellen Zeichen, zweifellosen;</w:t>
      </w:r>
      <w:r>
        <w:br/>
        <w:t>so konnten sie wohl kommen zu dem Kinde Gottes.</w:t>
      </w:r>
      <w:r>
        <w:br/>
        <w:t>Da fanden sie sofort den Fürsten der Völker,</w:t>
      </w:r>
      <w:r>
        <w:br/>
        <w:t>der Leute Herrn. Da lobten sie Gott,</w:t>
      </w:r>
      <w:r>
        <w:br/>
        <w:t>den Waltenden, weithin nach der Wahrheit kündend</w:t>
      </w:r>
      <w:r>
        <w:br/>
        <w:t>in der Bethlehemsburg, welch Bild ihnen war</w:t>
      </w:r>
      <w:r>
        <w:br/>
        <w:t>her von der Himmelsau heilig erschienen,</w:t>
      </w:r>
      <w:r>
        <w:br/>
        <w:t>fröhlich auf dem Felde. Die Frau behielt</w:t>
      </w:r>
      <w:r>
        <w:br/>
        <w:t>das alles im Herzen, die heilige Jungfrau,</w:t>
      </w:r>
      <w:r>
        <w:br/>
        <w:t>im Gemüte die Magd, was die Männer sprachen.</w:t>
      </w:r>
      <w:r>
        <w:br/>
        <w:t>Da erzog ihn in Züchten die Zierste der Frauen,</w:t>
      </w:r>
      <w:r>
        <w:br/>
        <w:t>die Mutter, in Minne, den Gebieter der Menschen,</w:t>
      </w:r>
      <w:r>
        <w:br/>
        <w:t>das heilige Himmelskind. Helden besprachen sich</w:t>
      </w:r>
      <w:r>
        <w:br/>
        <w:t>am achten Tage, der Edeln manche,</w:t>
      </w:r>
      <w:r>
        <w:br/>
        <w:t>Gutmeinende, mit der Gottesdienerin,</w:t>
      </w:r>
      <w:r>
        <w:br/>
        <w:t>daß er Heiland zum Namen haben sollte,</w:t>
      </w:r>
      <w:r>
        <w:br/>
        <w:t>wie der Gottesengel Gabriel befahl</w:t>
      </w:r>
      <w:r>
        <w:br/>
        <w:t>mit wahren Worten und dem Weibe gebot,</w:t>
      </w:r>
      <w:r>
        <w:br/>
        <w:t>der Gesandte des Herrn, da sie den Sohn empfing</w:t>
      </w:r>
      <w:r>
        <w:br/>
        <w:t>wonnig zu dieser Welt. Ihr Wille war stark,</w:t>
      </w:r>
      <w:r>
        <w:br/>
        <w:t>daß sie ihn so heilig halten wollte:</w:t>
      </w:r>
      <w:r>
        <w:br/>
        <w:t xml:space="preserve">Da willfahrte sie dem gern. </w:t>
      </w:r>
    </w:p>
    <w:p w14:paraId="79E40CAE" w14:textId="77777777" w:rsidR="00206CFF" w:rsidRDefault="00206CFF" w:rsidP="00206CFF">
      <w:pPr>
        <w:pStyle w:val="berschrift1"/>
        <w:rPr>
          <w:sz w:val="48"/>
        </w:rPr>
      </w:pPr>
      <w:r>
        <w:t>Simeon und Anna</w:t>
      </w:r>
    </w:p>
    <w:p w14:paraId="3CC75B42" w14:textId="77777777" w:rsidR="00206CFF" w:rsidRDefault="00206CFF" w:rsidP="00206CFF">
      <w:r>
        <w:t>Das Jahr schritt fürder,</w:t>
      </w:r>
      <w:r>
        <w:br/>
        <w:t>bis das Friedenskind Gottes vierzig zählte</w:t>
      </w:r>
      <w:r>
        <w:br/>
        <w:t>der Tag' und Nächte. Zu tun lag da ob,</w:t>
      </w:r>
      <w:r>
        <w:br/>
        <w:t>dort zu Jerusalem ihn darzubringen</w:t>
      </w:r>
      <w:r>
        <w:br/>
        <w:t>in den Waltenden Weihtum. Denn ihre Weise war,</w:t>
      </w:r>
      <w:r>
        <w:br/>
        <w:t>der Leute Landbrauch, nicht lassen durft' es</w:t>
      </w:r>
      <w:r>
        <w:br/>
        <w:t>der Hebräerinnen eine, wenn zuerst ihr ward</w:t>
      </w:r>
      <w:r>
        <w:br/>
        <w:t>ein Sohn geboren, alsbald ihn dort</w:t>
      </w:r>
      <w:r>
        <w:br/>
        <w:t>im Hause Gottes dem Herrn darzubieten.</w:t>
      </w:r>
      <w:r>
        <w:br/>
        <w:t>Da gingen die Guten, Joseph und Maria,</w:t>
      </w:r>
      <w:r>
        <w:br/>
        <w:t>von Bethlehem beide mit dem Neugebornen,</w:t>
      </w:r>
      <w:r>
        <w:br/>
        <w:t>dem heiligen Christ, das Gotteshaus zu suchen</w:t>
      </w:r>
      <w:r>
        <w:br/>
        <w:t>in Jerusalem, die Schuld zu entrichten</w:t>
      </w:r>
      <w:r>
        <w:br/>
        <w:t>dem Waltenden im Weihtum, der Weise gemäß</w:t>
      </w:r>
      <w:r>
        <w:br/>
        <w:t>des Judenvolkes. Sie fanden einen guten Mann,</w:t>
      </w:r>
      <w:r>
        <w:br/>
        <w:t>gar alten, beim Altar und edelgebornen.</w:t>
      </w:r>
      <w:r>
        <w:br/>
        <w:t>Er hatt' im Weihtum so viel Winter und Sommer</w:t>
      </w:r>
      <w:r>
        <w:br/>
        <w:t>gelebt im Lichte und Gott gelobt</w:t>
      </w:r>
      <w:r>
        <w:br/>
        <w:t>mit lauterm Herzen, hatte heiligen Geist</w:t>
      </w:r>
      <w:r>
        <w:br/>
        <w:t>und seligen Sinn; Simeon hieß er.</w:t>
      </w:r>
      <w:r>
        <w:br/>
        <w:t>Ihm hatte geweissagt des Waltenden Kraft</w:t>
      </w:r>
      <w:r>
        <w:br/>
        <w:t>vorlängst, nicht lassen sollt' er des Lebens Licht,</w:t>
      </w:r>
      <w:r>
        <w:br/>
        <w:t>von der Welt sich nicht wenden, eh' der Wunsch ihm erfüllt sei,</w:t>
      </w:r>
      <w:r>
        <w:br/>
        <w:t>den Christ selber mit Augen zu sehen,</w:t>
      </w:r>
      <w:r>
        <w:br/>
        <w:t>den heiligen Himmelskönig. Da ward ihm das Herz hoch-</w:t>
      </w:r>
      <w:r>
        <w:br/>
        <w:t>freudig in der Brust, als er den Gebornen bringen</w:t>
      </w:r>
      <w:r>
        <w:br/>
        <w:t>gewahrte ins Weihtum. Dem Waltenden dankt' er,</w:t>
      </w:r>
      <w:r>
        <w:br/>
        <w:t>dem allmächtigen Gotte, daß sein Aug' ihn ersah.</w:t>
      </w:r>
      <w:r>
        <w:br/>
        <w:t>Er ging ihm entgegen, begierig umfing ihn</w:t>
      </w:r>
      <w:r>
        <w:br/>
        <w:t>der Alte mit Armen und erkannte sie all,</w:t>
      </w:r>
      <w:r>
        <w:br/>
        <w:t>die Zeichen und Bilder, und dazu das Gotteskind,</w:t>
      </w:r>
      <w:r>
        <w:br/>
        <w:t>den heiligen Himmelskönig. Da sprach er: „O Herr,</w:t>
      </w:r>
      <w:r>
        <w:br/>
        <w:t>nun bät' ich dich gerne, da ich ein Greis bin,</w:t>
      </w:r>
      <w:r>
        <w:br/>
        <w:t>daß du deinen holden Knecht hingehen ließest,</w:t>
      </w:r>
      <w:r>
        <w:br/>
        <w:t>in deinen Frieden fahren, wie meine Vordern taten,</w:t>
      </w:r>
      <w:r>
        <w:br/>
        <w:t>von dieser Welt hinweg, da mir mein Wunsch erfüllt ist</w:t>
      </w:r>
      <w:r>
        <w:br/>
        <w:t>am liebsten der Tage, daß ich meinen Trost ersah,</w:t>
      </w:r>
      <w:r>
        <w:br/>
        <w:t>den holden Herren, der mir verheißen war</w:t>
      </w:r>
      <w:r>
        <w:br/>
        <w:t>so lange Zeit. Du bist ein mächtig Licht</w:t>
      </w:r>
      <w:r>
        <w:br/>
        <w:t>allen fremden Völkern, die zuvor des Allwaltenden</w:t>
      </w:r>
      <w:r>
        <w:br/>
        <w:t>Kraft nicht erkannten! So ist deine Kunft</w:t>
      </w:r>
      <w:r>
        <w:br/>
        <w:t>zum Gericht und zum Heil, mein Herr und Gott,</w:t>
      </w:r>
      <w:r>
        <w:br/>
        <w:t>Israels Abkommen, deinem eigenen Volke,</w:t>
      </w:r>
      <w:r>
        <w:br/>
        <w:t>deinen lieben Leuten.“ Erläuternd sprach dann</w:t>
      </w:r>
      <w:r>
        <w:br/>
        <w:t>beim Altar der Alte zu der edeln Jungfrau,</w:t>
      </w:r>
      <w:r>
        <w:br/>
        <w:t>sagt ihr für sicher, ihr Sohn sollte</w:t>
      </w:r>
      <w:r>
        <w:br/>
        <w:t>der Menschen manchen auf diesem Mittelkreis</w:t>
      </w:r>
      <w:r>
        <w:br/>
        <w:t>den einen zum Fall sein,, den andern zum Trost;</w:t>
      </w:r>
      <w:r>
        <w:br/>
        <w:t>den Leuten zur Liebe, die seine Lehre hörten,</w:t>
      </w:r>
      <w:r>
        <w:br/>
        <w:t>und denen zum Harme, die nicht hören wollten</w:t>
      </w:r>
      <w:r>
        <w:br/>
        <w:t>Christi Lehre. „Kummer noch empfindest du,</w:t>
      </w:r>
      <w:r>
        <w:br/>
        <w:t>Harm in deinem Herzen, wenn sie dein holdes Kind</w:t>
      </w:r>
      <w:r>
        <w:br/>
        <w:t>mit Waffen verwunden; das wird ein Werk dir sein,</w:t>
      </w:r>
      <w:r>
        <w:br/>
        <w:t>schwer zu verschmerzen.“ Wohl verstand die Getreue</w:t>
      </w:r>
      <w:r>
        <w:br/>
        <w:t xml:space="preserve">des weisen Mannes Worte. </w:t>
      </w:r>
    </w:p>
    <w:p w14:paraId="4704CA1E" w14:textId="77777777" w:rsidR="00206CFF" w:rsidRDefault="00206CFF" w:rsidP="00206CFF">
      <w:pPr>
        <w:pStyle w:val="StandardWeb"/>
      </w:pPr>
      <w:r>
        <w:t>Auch ein Weib kam gegangen,</w:t>
      </w:r>
      <w:r>
        <w:br/>
        <w:t>ein altes, in das Heiligtum, Anna geheißen,</w:t>
      </w:r>
      <w:r>
        <w:br/>
        <w:t>die Tochter Phanuels; sie hatte freudig dem Herrn</w:t>
      </w:r>
      <w:r>
        <w:br/>
        <w:t>zu Dank gedient, die Ehre bedenkend.</w:t>
      </w:r>
      <w:r>
        <w:br/>
        <w:t>Nach dem Magdtum mußte sie, seit sie dem Manne ward</w:t>
      </w:r>
      <w:r>
        <w:br/>
        <w:t>ehlich anvermählt, die edle Frau,</w:t>
      </w:r>
      <w:r>
        <w:br/>
        <w:t>mit dem Gemahle vieler Mühen walten</w:t>
      </w:r>
      <w:r>
        <w:br/>
        <w:t>sieben Sommer lang. Dann versehrte sie Kummer,</w:t>
      </w:r>
      <w:r>
        <w:br/>
        <w:t>da des Messenden Macht die Vermählten schied,</w:t>
      </w:r>
      <w:r>
        <w:br/>
        <w:t>ein widrig Geschick. Witwe war sie dann</w:t>
      </w:r>
      <w:r>
        <w:br/>
        <w:t>im Friedenstempel bis zum vierundachtzigsten Jahre</w:t>
      </w:r>
      <w:r>
        <w:br/>
        <w:t>ihrer Lebenszeit und verließ den Tempel nicht,</w:t>
      </w:r>
      <w:r>
        <w:br/>
        <w:t>dem Herrn getreulich bei Tag und Nacht,</w:t>
      </w:r>
      <w:r>
        <w:br/>
        <w:t>ihrem Gotte, dienend. Die kam gegangen</w:t>
      </w:r>
      <w:r>
        <w:br/>
        <w:t>in derselbigen Zeit, und sieh, sie erkannte gleich</w:t>
      </w:r>
      <w:r>
        <w:br/>
        <w:t>das heilige Gotteskind und kündete den Helden,</w:t>
      </w:r>
      <w:r>
        <w:br/>
        <w:t>dem Volk am Fronaltar die fröhliche Botschaft:</w:t>
      </w:r>
      <w:r>
        <w:br/>
        <w:t>„Genaht ist euch nun aus der Not Errettung,</w:t>
      </w:r>
      <w:r>
        <w:br/>
        <w:t>des Himmelskönigs Hilfe. Der heilige Christ,</w:t>
      </w:r>
      <w:r>
        <w:br/>
        <w:t>der Waltende selber kam in dies Weihtum,</w:t>
      </w:r>
      <w:r>
        <w:br/>
        <w:t>die Leute zu erlösen, die nun lange harrten</w:t>
      </w:r>
      <w:r>
        <w:br/>
        <w:t>in diesem Mittelkreis, so manches Jahr,</w:t>
      </w:r>
      <w:r>
        <w:br/>
        <w:t>bedrängt und bedürftig. Der Dinge nun</w:t>
      </w:r>
      <w:r>
        <w:br/>
        <w:t>mögen sich freuen der Menschen Geschlechter!“</w:t>
      </w:r>
      <w:r>
        <w:br/>
        <w:t>Das Volk im Weihtum jauchzte, da es die Freudenmäre</w:t>
      </w:r>
      <w:r>
        <w:br/>
        <w:t xml:space="preserve">von Gott hörte sagen. </w:t>
      </w:r>
    </w:p>
    <w:p w14:paraId="1DCAC441" w14:textId="77777777" w:rsidR="00206CFF" w:rsidRDefault="00206CFF" w:rsidP="00206CFF">
      <w:pPr>
        <w:pStyle w:val="StandardWeb"/>
      </w:pPr>
      <w:r>
        <w:t>Die Schuld geleistet hatte</w:t>
      </w:r>
      <w:r>
        <w:br/>
        <w:t>nun die Jungfrau im Heiligtum, wie es hieß im Gesetz,</w:t>
      </w:r>
      <w:r>
        <w:br/>
        <w:t>und in der blinkenden Burg die Bücher wiesen,</w:t>
      </w:r>
      <w:r>
        <w:br/>
        <w:t>der Heiligen Handschrift. Nach Hause gingen da</w:t>
      </w:r>
      <w:r>
        <w:br/>
        <w:t>von Jerusalem Joseph und Maria,</w:t>
      </w:r>
      <w:r>
        <w:br/>
        <w:t>die hehren Hausgenossen; sie hatten den Himmelskönig</w:t>
      </w:r>
      <w:r>
        <w:br/>
        <w:t>stets zur Gesellschaft, den Sohn Gottes,</w:t>
      </w:r>
      <w:r>
        <w:br/>
        <w:t xml:space="preserve">der Menschen Mundherrn. </w:t>
      </w:r>
    </w:p>
    <w:p w14:paraId="06D7C5E9" w14:textId="77777777" w:rsidR="00206CFF" w:rsidRDefault="00206CFF" w:rsidP="00206CFF">
      <w:pPr>
        <w:pStyle w:val="berschrift1"/>
        <w:rPr>
          <w:sz w:val="48"/>
        </w:rPr>
      </w:pPr>
      <w:r>
        <w:t>Die Weisen aus dem Morgenland</w:t>
      </w:r>
    </w:p>
    <w:p w14:paraId="1ED03C63" w14:textId="77777777" w:rsidR="00206CFF" w:rsidRDefault="00206CFF" w:rsidP="00206CFF">
      <w:r>
        <w:t>Die Mär erscholl</w:t>
      </w:r>
      <w:r>
        <w:br/>
        <w:t>in der Welt nicht weiter, als sein Wille ging,</w:t>
      </w:r>
      <w:r>
        <w:br/>
        <w:t>des Himmelsherrn Gedanke. Ob heilige Männer schon</w:t>
      </w:r>
      <w:r>
        <w:br/>
        <w:t>den Christ erkannten, doch ward es am Königshof</w:t>
      </w:r>
      <w:r>
        <w:br/>
        <w:t>nicht den Mannen gemeldet, die im Gemüte</w:t>
      </w:r>
      <w:r>
        <w:br/>
        <w:t>ihm Huld nicht hegten. Verhohlen blieb es ihnen</w:t>
      </w:r>
      <w:r>
        <w:br/>
        <w:t>mit Worten und Werken, bis westwärts von Osten her</w:t>
      </w:r>
      <w:r>
        <w:br/>
        <w:t>Hochbegabte gegangen kamen,</w:t>
      </w:r>
      <w:r>
        <w:br/>
        <w:t>schneller Degen drei zu dem Volke</w:t>
      </w:r>
      <w:r>
        <w:br/>
        <w:t>auf langem Wege über das Land dahin.</w:t>
      </w:r>
      <w:r>
        <w:br/>
        <w:t>Sie folgten glänzenden Zeichen und suchten Gottes Kind</w:t>
      </w:r>
      <w:r>
        <w:br/>
        <w:t>mit lauterm Herzen, hinzuknien vor ihm,</w:t>
      </w:r>
      <w:r>
        <w:br/>
        <w:t>seine Jüngerschaft bekennend. Sie trieb Gottes Kraft</w:t>
      </w:r>
      <w:r>
        <w:br/>
        <w:t>dahin, wo sie Herodes, den Herrscher, fanden</w:t>
      </w:r>
      <w:r>
        <w:br/>
        <w:t>in seinem Saale sitzen, auf Arges sinnend,</w:t>
      </w:r>
      <w:r>
        <w:br/>
        <w:t>hochmütig bei den Mannen, den mordgierigen Mann.</w:t>
      </w:r>
      <w:r>
        <w:br/>
        <w:t>Sie grüßten ihn höflich, wie dem Herrscher gebührte,</w:t>
      </w:r>
      <w:r>
        <w:br/>
        <w:t>in seinem Saal nach Sitte. Da fragt' er sie schnell,</w:t>
      </w:r>
      <w:r>
        <w:br/>
        <w:t>welche Absicht sie nach außen brächte,</w:t>
      </w:r>
      <w:r>
        <w:br/>
        <w:t>die Wege zu wandern. „Führt ihr gewunden Gold</w:t>
      </w:r>
      <w:r>
        <w:br/>
        <w:t>zur Gabe dem Gönner, zu dem ihr gegangen kommt,</w:t>
      </w:r>
      <w:r>
        <w:br/>
        <w:t>gefahren zu Fuße? Von Ferne kommt ihr doch,</w:t>
      </w:r>
      <w:r>
        <w:br/>
        <w:t>andrer Völker Fürsten; denn vornehm scheint ihr geboren,</w:t>
      </w:r>
      <w:r>
        <w:br/>
        <w:t>gutem Stamm entsprossen; nie kamen uns noch solche</w:t>
      </w:r>
      <w:r>
        <w:br/>
        <w:t>Boten von andern Völkern, seit ich hier gewalte</w:t>
      </w:r>
      <w:r>
        <w:br/>
        <w:t>dieses weiten Reichs. Drum sagt mir in Wahrheit</w:t>
      </w:r>
      <w:r>
        <w:br/>
        <w:t xml:space="preserve">vor diesen Leuten, warum ihr zu diesem Lande kamt.“ </w:t>
      </w:r>
    </w:p>
    <w:p w14:paraId="35A9530B" w14:textId="77777777" w:rsidR="00206CFF" w:rsidRDefault="00206CFF" w:rsidP="00206CFF">
      <w:pPr>
        <w:pStyle w:val="StandardWeb"/>
      </w:pPr>
      <w:r>
        <w:t>Da gaben ihm zur Antwort die östlichen Männer,</w:t>
      </w:r>
      <w:r>
        <w:br/>
        <w:t>weise von Worten: „Der Wahrheit nach mögen wir</w:t>
      </w:r>
      <w:r>
        <w:br/>
        <w:t>unser Gewerbe dir wohl berichten,</w:t>
      </w:r>
      <w:r>
        <w:br/>
        <w:t>frei bekennen, warum wir gefahren kommen</w:t>
      </w:r>
      <w:r>
        <w:br/>
        <w:t>von Osten der Erde. Edle lebten einst,</w:t>
      </w:r>
      <w:r>
        <w:br/>
        <w:t>seligsprechende, die uns Segen viel,</w:t>
      </w:r>
      <w:r>
        <w:br/>
        <w:t>Hilfe verhießen vom Himmelskönig</w:t>
      </w:r>
      <w:r>
        <w:br/>
        <w:t>mit wahren Worten. Ein Wissender darunter,</w:t>
      </w:r>
      <w:r>
        <w:br/>
        <w:t>erfahren und weise, war in früher Zeit</w:t>
      </w:r>
      <w:r>
        <w:br/>
        <w:t>unser Ahn im Osten; kein andrer seitdem</w:t>
      </w:r>
      <w:r>
        <w:br/>
        <w:t>war der Sprachen so kundig; er kannte Gottes Wort,</w:t>
      </w:r>
      <w:r>
        <w:br/>
        <w:t>denn verliehen hatt' ihm der Leute Herr,</w:t>
      </w:r>
      <w:r>
        <w:br/>
        <w:t>daß er von der Erde aufwärts vernahm</w:t>
      </w:r>
      <w:r>
        <w:br/>
        <w:t>des Waltenden Wort; drum war das Wissen groß</w:t>
      </w:r>
      <w:r>
        <w:br/>
        <w:t>in des Degens Gedanken. Dann, als er sollte</w:t>
      </w:r>
      <w:r>
        <w:br/>
        <w:t>diese Wohnungen räumen, der Verwandten Genossenschaft,</w:t>
      </w:r>
      <w:r>
        <w:br/>
        <w:t>der Leute Traum verlassen, andres Licht zu suchen,</w:t>
      </w:r>
      <w:r>
        <w:br/>
        <w:t>und nun die Jünger sich näher gehen hieß,</w:t>
      </w:r>
      <w:r>
        <w:br/>
        <w:t>die Erbwarte und die Angehörigen,</w:t>
      </w:r>
      <w:r>
        <w:br/>
        <w:t>da sagt' er für sicher, was seither geschah</w:t>
      </w:r>
      <w:r>
        <w:br/>
        <w:t>und ward in dieser Welt. Ein weiser König,</w:t>
      </w:r>
      <w:r>
        <w:br/>
        <w:t>sagte der Seher, sollte kommen</w:t>
      </w:r>
      <w:r>
        <w:br/>
        <w:t>ruhmvoll und mächtig zu diesem Mittelkreis,</w:t>
      </w:r>
      <w:r>
        <w:br/>
        <w:t>von bester Geburt, aus Gott geboren:</w:t>
      </w:r>
      <w:r>
        <w:br/>
        <w:t>der werde walten in dieser Welt</w:t>
      </w:r>
      <w:r>
        <w:br/>
        <w:t>bis zu ewigen Tagen der Erd' und des Himmels,</w:t>
      </w:r>
      <w:r>
        <w:br/>
        <w:t>und am selben Tage, wo ihn, den Seligen,</w:t>
      </w:r>
      <w:r>
        <w:br/>
        <w:t>an diesem Mittelkreis die Mutter gebäre,</w:t>
      </w:r>
      <w:r>
        <w:br/>
        <w:t>da sollte scheinen, sagt' er, von Osten her</w:t>
      </w:r>
      <w:r>
        <w:br/>
        <w:t>ein heller Himmelsstern, wie wir hier nie sahen</w:t>
      </w:r>
      <w:r>
        <w:br/>
        <w:t>zwischen Erd' und Himmel, noch irgend anderswo</w:t>
      </w:r>
      <w:r>
        <w:br/>
        <w:t>solch Kind, noch solch Zeihen. Es zu verehren sollten dann</w:t>
      </w:r>
      <w:r>
        <w:br/>
        <w:t>dort aus dem Volke drei Männer fahren:</w:t>
      </w:r>
      <w:r>
        <w:br/>
        <w:t>im Augenblick, da sie im Osten aufsteigen sähen</w:t>
      </w:r>
      <w:r>
        <w:br/>
        <w:t>das Gotteszeichen, sollten sie gegürtet sein,</w:t>
      </w:r>
      <w:r>
        <w:br/>
        <w:t>und wir ihm dann folgen, wie es fürder ginge</w:t>
      </w:r>
      <w:r>
        <w:br/>
        <w:t>Westlich über die Welt. Das ist nun wahr geworden,</w:t>
      </w:r>
      <w:r>
        <w:br/>
        <w:t>durch Gottes Kraft gekommen. Der König ist geboren</w:t>
      </w:r>
      <w:r>
        <w:br/>
        <w:t>stark und schön; wir sahen sein Zeichen scheinen</w:t>
      </w:r>
      <w:r>
        <w:br/>
        <w:t>hell unter den Himmelsternen, wie der Herr uns selber,</w:t>
      </w:r>
      <w:r>
        <w:br/>
        <w:t>der Mächtige, melden ließ. Jeden Morgen sagen wir</w:t>
      </w:r>
      <w:r>
        <w:br/>
        <w:t>des Sternes Strahlenglanz; wir folgten ihm stets</w:t>
      </w:r>
      <w:r>
        <w:br/>
        <w:t>auf waldigen Wegen; unser Wunsch war nur,</w:t>
      </w:r>
      <w:r>
        <w:br/>
        <w:t>daß wir ihn selber sähen, ihn zu suchen wüßten,</w:t>
      </w:r>
      <w:r>
        <w:br/>
        <w:t>den König, in diesem Kaisertum, Nun künd' uns,</w:t>
      </w:r>
      <w:r>
        <w:br/>
        <w:t xml:space="preserve">wo das Kind entsproß.“ </w:t>
      </w:r>
    </w:p>
    <w:p w14:paraId="3BE3A5DD" w14:textId="77777777" w:rsidR="00206CFF" w:rsidRDefault="00206CFF" w:rsidP="00206CFF">
      <w:pPr>
        <w:pStyle w:val="StandardWeb"/>
      </w:pPr>
      <w:r>
        <w:t>Da ward dem Herodes inwendig der Brust</w:t>
      </w:r>
      <w:r>
        <w:br/>
        <w:t>das Herz voll Harm, ihm wallte heiß der Mut,</w:t>
      </w:r>
      <w:r>
        <w:br/>
        <w:t>die Seele mit Sorgen, da er sagen hörte,</w:t>
      </w:r>
      <w:r>
        <w:br/>
        <w:t>daß er ein Oberhaupt sollt' über sich haben,</w:t>
      </w:r>
      <w:r>
        <w:br/>
        <w:t>einen kräftigeren König, von edler Abkunft,</w:t>
      </w:r>
      <w:r>
        <w:br/>
        <w:t>einen seligern unter dem Gesinde. Versammeln hieß er da,</w:t>
      </w:r>
      <w:r>
        <w:br/>
        <w:t>was weiser Männer wär' in Jerusalem,</w:t>
      </w:r>
      <w:r>
        <w:br/>
        <w:t>die klügsten und kundigsten Kenner in Sprachen,</w:t>
      </w:r>
      <w:r>
        <w:br/>
        <w:t>die in der Brust auch bürgen der heiligen Bücher</w:t>
      </w:r>
      <w:r>
        <w:br/>
        <w:t>wahrhaftes Wissen. Zu diesen gewendet fragte</w:t>
      </w:r>
      <w:r>
        <w:br/>
        <w:t>nun aufs genauste der neidherz'ge Mann,</w:t>
      </w:r>
      <w:r>
        <w:br/>
        <w:t>der König des Landes, wo Christ geboren</w:t>
      </w:r>
      <w:r>
        <w:br/>
        <w:t>werden sollte im Weltreiche,</w:t>
      </w:r>
      <w:r>
        <w:br/>
        <w:t>der beste Friedenswart. Der Frage antworteten</w:t>
      </w:r>
      <w:r>
        <w:br/>
        <w:t>die Weisen nach Wahrheit, sie wüßten, er werde</w:t>
      </w:r>
      <w:r>
        <w:br/>
        <w:t>in Bethlehem geboren: „So ist in den Büchern</w:t>
      </w:r>
      <w:r>
        <w:br/>
        <w:t>weislich verzeichnet, wie die Wahrsager,</w:t>
      </w:r>
      <w:r>
        <w:br/>
        <w:t>durch Gottes Kraft begabte Männer,</w:t>
      </w:r>
      <w:r>
        <w:br/>
        <w:t>hochweise Leute weiland sprachen,</w:t>
      </w:r>
      <w:r>
        <w:br/>
        <w:t>in Bethlehem sollte der Burgen Hirte,</w:t>
      </w:r>
      <w:r>
        <w:br/>
        <w:t>der liebe Landeswart ans Licht gelangen,</w:t>
      </w:r>
      <w:r>
        <w:br/>
        <w:t>der reiche Berater, der da richten soll</w:t>
      </w:r>
      <w:r>
        <w:br/>
        <w:t>über der Juden Volk und seine Gabe teilen</w:t>
      </w:r>
      <w:r>
        <w:br/>
        <w:t xml:space="preserve">mild über den Mittelkreis der Menge der Völker.“ </w:t>
      </w:r>
    </w:p>
    <w:p w14:paraId="275ED319" w14:textId="77777777" w:rsidR="00206CFF" w:rsidRDefault="00206CFF" w:rsidP="00206CFF">
      <w:pPr>
        <w:pStyle w:val="StandardWeb"/>
      </w:pPr>
      <w:r>
        <w:t>Nun erfuhr ich, daß sofort der falsche König</w:t>
      </w:r>
      <w:r>
        <w:br/>
        <w:t>der Wahrsager Worte den Wallern sagte,</w:t>
      </w:r>
      <w:r>
        <w:br/>
        <w:t>die dahin aus der Heimat als Herolde waren</w:t>
      </w:r>
      <w:r>
        <w:br/>
        <w:t>so fernher gefahren. Er fragte sie dann,</w:t>
      </w:r>
      <w:r>
        <w:br/>
        <w:t>wann sie im Ostenland zuerst gesehen</w:t>
      </w:r>
      <w:r>
        <w:br/>
        <w:t>den Königsstern strahlen, die Standarte leuchten</w:t>
      </w:r>
      <w:r>
        <w:br/>
        <w:t>so hell am Himmel. Nichts hehlen wollten sie,</w:t>
      </w:r>
      <w:r>
        <w:br/>
        <w:t>gaben redlich Bericht. Da hieß er sie reisen,</w:t>
      </w:r>
      <w:r>
        <w:br/>
        <w:t>bis sie alles aufgefunden, ihrem Auftrag gemäß,</w:t>
      </w:r>
      <w:r>
        <w:br/>
        <w:t>von des Kindes Kunft. Der König gebot auch</w:t>
      </w:r>
      <w:r>
        <w:br/>
        <w:t>den weisen Männern, eh' sie von Westen führen,</w:t>
      </w:r>
      <w:r>
        <w:br/>
        <w:t>ihm kundzutun, wo er den König sollte</w:t>
      </w:r>
      <w:r>
        <w:br/>
        <w:t>in seinem Sitze suchen; mit dem Gesinde dächt' er dann</w:t>
      </w:r>
      <w:r>
        <w:br/>
        <w:t>den Gebornen anzubeten. Alsbald ertöten wollt' er ihn</w:t>
      </w:r>
      <w:r>
        <w:br/>
        <w:t>mit der Waffen Schärfe. Aber der waltende Gott</w:t>
      </w:r>
      <w:r>
        <w:br/>
        <w:t>dachte anders zu dem Ding, und mochte mehr gedenken</w:t>
      </w:r>
      <w:r>
        <w:br/>
        <w:t>und leisten an diesem Licht; das blieb noch lang ersichtlich,</w:t>
      </w:r>
      <w:r>
        <w:br/>
        <w:t xml:space="preserve">Gottes Kraft ward kund. </w:t>
      </w:r>
    </w:p>
    <w:p w14:paraId="7BD52851" w14:textId="77777777" w:rsidR="00206CFF" w:rsidRDefault="00206CFF" w:rsidP="00206CFF">
      <w:pPr>
        <w:pStyle w:val="StandardWeb"/>
      </w:pPr>
      <w:r>
        <w:t>Strahlend klommen die Zeichen</w:t>
      </w:r>
      <w:r>
        <w:br/>
        <w:t>weiter zwischen Wolken. Die Weisen waren</w:t>
      </w:r>
      <w:r>
        <w:br/>
        <w:t>fertig zu ihrer Fahrt; da fuhren sie hin sofort,</w:t>
      </w:r>
      <w:r>
        <w:br/>
        <w:t>die Botschaft zu vollbringen, den Gebornen Gottes</w:t>
      </w:r>
      <w:r>
        <w:br/>
        <w:t>selber aufzusuchen. Des Gesindes war nicht mehr,</w:t>
      </w:r>
      <w:r>
        <w:br/>
        <w:t>die dreie nur; der Dinge wußten sie doch Bescheid,</w:t>
      </w:r>
      <w:r>
        <w:br/>
        <w:t>die gottbegabten Männer, die die Gaben brachten.</w:t>
      </w:r>
      <w:r>
        <w:br/>
        <w:t>Weislich sahen sie wohl unter der Wolken Wölbung</w:t>
      </w:r>
      <w:r>
        <w:br/>
        <w:t>auf zu dem hohen Himmel, wie die hellen Sterne fuhren;</w:t>
      </w:r>
      <w:r>
        <w:br/>
        <w:t>da erkannten sie Gottes Zeichen, die dem Christ zuliebe waren</w:t>
      </w:r>
      <w:r>
        <w:br/>
        <w:t>dieser Welt gewirkt; ihnen wanderten sie nach,</w:t>
      </w:r>
      <w:r>
        <w:br/>
        <w:t>Folgten in Ehrfurcht. Sie förderte der Mächtige</w:t>
      </w:r>
      <w:r>
        <w:br/>
        <w:t>weiter, bis sie gewahrten, die wegmüden Männer,</w:t>
      </w:r>
      <w:r>
        <w:br/>
        <w:t>hell am Himmel das hehre Gotteszeichen</w:t>
      </w:r>
      <w:r>
        <w:br/>
        <w:t>stille stehen. Der Stern leuchtet</w:t>
      </w:r>
      <w:r>
        <w:br/>
        <w:t>hell über dem Hause, wo das heilige Kind</w:t>
      </w:r>
      <w:r>
        <w:br/>
        <w:t>willig wohnte, bewacht von der Jungfrau,</w:t>
      </w:r>
      <w:r>
        <w:br/>
        <w:t>die ihm demütig diente: da ward der Degen Herz</w:t>
      </w:r>
      <w:r>
        <w:br/>
        <w:t>erquickt in ihrer Brust, sie erkannten an dem Zeichen,</w:t>
      </w:r>
      <w:r>
        <w:br/>
        <w:t>daß sie das Friedenskind Gottes gefunden hatten,</w:t>
      </w:r>
      <w:r>
        <w:br/>
        <w:t>den heiligen Himmelskönig. Da in das Haus sie nun</w:t>
      </w:r>
      <w:r>
        <w:br/>
        <w:t>mit ihren Gaben gingen, die Gäste von Osten,</w:t>
      </w:r>
      <w:r>
        <w:br/>
        <w:t>die fahrtmüden Fürsten, sofort erkannten sie</w:t>
      </w:r>
      <w:r>
        <w:br/>
        <w:t>wohl den waltenden Christ. Die Wanderer fielen</w:t>
      </w:r>
      <w:r>
        <w:br/>
        <w:t>vor ihm ins Kniegebet, und in Königsweise</w:t>
      </w:r>
      <w:r>
        <w:br/>
        <w:t>grüßten sie den Guten, brachten die Gaben dar,</w:t>
      </w:r>
      <w:r>
        <w:br/>
        <w:t>Gold und Weihrauch nach den göttlichen Zeichen,</w:t>
      </w:r>
      <w:r>
        <w:br/>
        <w:t>und Myrrhen zumal. Die Männer standen</w:t>
      </w:r>
      <w:r>
        <w:br/>
        <w:t>hold vor ihrem Herren, den sie mit Händen</w:t>
      </w:r>
      <w:r>
        <w:br/>
        <w:t>fröhlich umfingen. Dann schieden die frommen</w:t>
      </w:r>
      <w:r>
        <w:br/>
        <w:t>Recken zu ihrer Ruhe: die reisemüden Männer</w:t>
      </w:r>
      <w:r>
        <w:br/>
        <w:t>gingen in den Gastsaal, wo Gottes Engel</w:t>
      </w:r>
      <w:r>
        <w:br/>
        <w:t>den Schlafenden bei Nacht ein Gesicht zeigte,</w:t>
      </w:r>
      <w:r>
        <w:br/>
        <w:t>ein Scheinbild im Schlummer, wie es der Schöpfer selber,</w:t>
      </w:r>
      <w:r>
        <w:br/>
        <w:t>der Waltende, wollte, als würd' ihnen geboten,</w:t>
      </w:r>
      <w:r>
        <w:br/>
        <w:t>daß sie auf anderm Wege gen Osten führen,</w:t>
      </w:r>
      <w:r>
        <w:br/>
        <w:t>zu Lande gelangten und zu dem leiden Mann,</w:t>
      </w:r>
      <w:r>
        <w:br/>
        <w:t>Herodes, nicht wieder zurücke kehrten,</w:t>
      </w:r>
      <w:r>
        <w:br/>
        <w:t>dem meinrät'gen König. Da nun der Morgen kam</w:t>
      </w:r>
      <w:r>
        <w:br/>
        <w:t>wonnig zu dieser Welt, begannen die Weisen sich</w:t>
      </w:r>
      <w:r>
        <w:br/>
        <w:t>ihre Gesichte zu sagen, und erkannten selber</w:t>
      </w:r>
      <w:r>
        <w:br/>
        <w:t>des Waltenden Wort, da sie Weisheit viel</w:t>
      </w:r>
      <w:r>
        <w:br/>
        <w:t>bargen in ihrer Brust. Sie baten den Allwaltenden,</w:t>
      </w:r>
      <w:r>
        <w:br/>
        <w:t>den hehren Himmelskönig, daß sie um seine Huld auch ferner</w:t>
      </w:r>
      <w:r>
        <w:br/>
        <w:t>seinen Willen dürften wirken, denn zu ihm gewandt sei Herz</w:t>
      </w:r>
      <w:r>
        <w:br/>
        <w:t>und Mut allmorgendlich. Da fuhren die Männer hin,</w:t>
      </w:r>
      <w:r>
        <w:br/>
        <w:t>die Gesandten von Osten, wie der Engel Gottes</w:t>
      </w:r>
      <w:r>
        <w:br/>
        <w:t>sie mit Worten gewiesen, einen andern Weg nehmend</w:t>
      </w:r>
      <w:r>
        <w:br/>
        <w:t>und Gottes Lehre folgend. Dem Judenkönig wollten</w:t>
      </w:r>
      <w:r>
        <w:br/>
        <w:t>von des Neugebornen Geburt die Boten von Osten,</w:t>
      </w:r>
      <w:r>
        <w:br/>
        <w:t>die gangmüden Gäste, gar nichts melden, und heim</w:t>
      </w:r>
      <w:r>
        <w:br/>
        <w:t xml:space="preserve">wenden nach eigenem Willen. </w:t>
      </w:r>
    </w:p>
    <w:p w14:paraId="3B789B25" w14:textId="77777777" w:rsidR="00206CFF" w:rsidRDefault="00206CFF" w:rsidP="00206CFF">
      <w:pPr>
        <w:pStyle w:val="berschrift1"/>
        <w:rPr>
          <w:sz w:val="48"/>
        </w:rPr>
      </w:pPr>
      <w:r>
        <w:t>Die Flucht nach Ägypten</w:t>
      </w:r>
    </w:p>
    <w:p w14:paraId="1CE4ADB0" w14:textId="77777777" w:rsidR="00206CFF" w:rsidRDefault="00206CFF" w:rsidP="00206CFF">
      <w:pPr>
        <w:pStyle w:val="StandardWeb"/>
      </w:pPr>
      <w:r>
        <w:t>Nun war des Waltenden</w:t>
      </w:r>
      <w:r>
        <w:br/>
        <w:t>Gottes Engel zu Joseph gekommen</w:t>
      </w:r>
      <w:r>
        <w:br/>
        <w:t>und sagt' ihm im Schlummer, im Schlafe bei Nacht,</w:t>
      </w:r>
      <w:r>
        <w:br/>
        <w:t>der Bote des Herrn, das Gottes Gebornen</w:t>
      </w:r>
      <w:r>
        <w:br/>
        <w:t>der arggesinnte König aufsuchen wolle,</w:t>
      </w:r>
      <w:r>
        <w:br/>
        <w:t>ihn umzubringen. „Nun sollst du ihn in Ägyptens</w:t>
      </w:r>
      <w:r>
        <w:br/>
        <w:t>Land entleiten, und unter den Leuten dort</w:t>
      </w:r>
      <w:r>
        <w:br/>
        <w:t>mit dem Gotteskinde und der guten Jungfrau</w:t>
      </w:r>
      <w:r>
        <w:br/>
        <w:t>weilen und wohnen, bis das Wort dir kommt</w:t>
      </w:r>
      <w:r>
        <w:br/>
        <w:t>Gott des Herren, daß du das heilige Kind</w:t>
      </w:r>
      <w:r>
        <w:br/>
        <w:t>zu diesen Landen wieder leiten dürftest,</w:t>
      </w:r>
      <w:r>
        <w:br/>
        <w:t>deinen Gebieter!“ Alsbald aus dem Traum fuhr</w:t>
      </w:r>
      <w:r>
        <w:br/>
        <w:t>Joseph im Gastsaal, und Gottes Gebot</w:t>
      </w:r>
      <w:r>
        <w:br/>
        <w:t>sofort erkennend, beschickt' er die Fahrt,</w:t>
      </w:r>
      <w:r>
        <w:br/>
        <w:t>der Junggesell mit der Jungfrau, ein ander Volk jenseits</w:t>
      </w:r>
      <w:r>
        <w:br/>
        <w:t>der breiten Berge suchend, den Gebornen Gottes</w:t>
      </w:r>
      <w:r>
        <w:br/>
        <w:t xml:space="preserve">den Feinden zu entführen. </w:t>
      </w:r>
    </w:p>
    <w:p w14:paraId="0BE80B36" w14:textId="77777777" w:rsidR="00206CFF" w:rsidRDefault="00206CFF" w:rsidP="00206CFF">
      <w:pPr>
        <w:pStyle w:val="StandardWeb"/>
      </w:pPr>
      <w:r>
        <w:t>Da erfuhr hierauf</w:t>
      </w:r>
      <w:r>
        <w:br/>
        <w:t>Herodes, der König, in seinem Reiche dort,</w:t>
      </w:r>
      <w:r>
        <w:br/>
        <w:t>die Weisen wären schon von Westen heimgekehrt,</w:t>
      </w:r>
      <w:r>
        <w:br/>
        <w:t>zu ihrem östlichen Erbe andern Wegs gefahren.</w:t>
      </w:r>
      <w:r>
        <w:br/>
        <w:t>So wußte er nun wohl, sie wollten ihm die Kunde</w:t>
      </w:r>
      <w:r>
        <w:br/>
        <w:t>an seinem Sitz nicht sagen. Da sorgt' ihm die Seele,</w:t>
      </w:r>
      <w:r>
        <w:br/>
        <w:t>im mürrischen Mute meint' er, sie täten es,</w:t>
      </w:r>
      <w:r>
        <w:br/>
        <w:t>die Helden, ihm zum Hohne. Harmvoll saß er so,</w:t>
      </w:r>
      <w:r>
        <w:br/>
        <w:t>erbost er in der Brust, und sprach, er müsse bessern Rat</w:t>
      </w:r>
      <w:r>
        <w:br/>
        <w:t>hierüber erdenken: „Da ich sein Alter kenne,</w:t>
      </w:r>
      <w:r>
        <w:br/>
        <w:t>weiß seiner Winter Zahl, so gewinn' ich es leicht,</w:t>
      </w:r>
      <w:r>
        <w:br/>
        <w:t>daß er nicht alt wird auf dieser Erde,</w:t>
      </w:r>
      <w:r>
        <w:br/>
        <w:t xml:space="preserve">hier unter dieser Herrschaft.“ </w:t>
      </w:r>
    </w:p>
    <w:p w14:paraId="6002DB06" w14:textId="77777777" w:rsidR="00206CFF" w:rsidRDefault="00206CFF" w:rsidP="00206CFF">
      <w:pPr>
        <w:pStyle w:val="StandardWeb"/>
      </w:pPr>
      <w:r>
        <w:t>Da erließ ein hart' Gebot</w:t>
      </w:r>
      <w:r>
        <w:br/>
        <w:t>Herodes über sein Reich. Seine Recken hieß er fahren,</w:t>
      </w:r>
      <w:r>
        <w:br/>
        <w:t>der König des Landes, daß sie der Kinder so viel</w:t>
      </w:r>
      <w:r>
        <w:br/>
        <w:t>durch ihrer Hände Kraft des Hauptes beraubten,</w:t>
      </w:r>
      <w:r>
        <w:br/>
        <w:t>als in der Burg zu Bethlehem geboren worden</w:t>
      </w:r>
      <w:r>
        <w:br/>
        <w:t>und erzogen in zweien Jahren. Nicht zögerte mit der Bluttat</w:t>
      </w:r>
      <w:r>
        <w:br/>
        <w:t>des Königs Gesinde. Da sollte manch kindischer Mann</w:t>
      </w:r>
      <w:r>
        <w:br/>
        <w:t>sündenlos sterben. Nie sah man spät noch früh</w:t>
      </w:r>
      <w:r>
        <w:br/>
        <w:t>so jämmerlichen Untergang des jungen Volks,</w:t>
      </w:r>
      <w:r>
        <w:br/>
        <w:t>so klägliches Würgen. Da wehklagten die Frauen:</w:t>
      </w:r>
      <w:r>
        <w:br/>
        <w:t>Ihre Säuglinge sahen die Mütter spießen</w:t>
      </w:r>
      <w:r>
        <w:br/>
        <w:t>und hatten keine Hilfe, ob mit den Händen beiden</w:t>
      </w:r>
      <w:r>
        <w:br/>
        <w:t>sie auch ihr eigen Kind, mit den Armen umfingen</w:t>
      </w:r>
      <w:r>
        <w:br/>
        <w:t>den lieben kleinen Liebling, doch ließ er das Leben,</w:t>
      </w:r>
      <w:r>
        <w:br/>
        <w:t>der Sohn vor der Mutter. Die Schandtat scheuten nicht</w:t>
      </w:r>
      <w:r>
        <w:br/>
        <w:t>die Schergen, noch die Strafe. Mit der Schärfe der Waffen</w:t>
      </w:r>
      <w:r>
        <w:br/>
        <w:t>vollführten sie den Frevel. So fielen vor ihnen</w:t>
      </w:r>
      <w:r>
        <w:br/>
        <w:t>junger Männer in Menge. Die Mütter jammerten</w:t>
      </w:r>
      <w:r>
        <w:br/>
        <w:t>um der Kinder Qual. Klage war in Bethlehem,</w:t>
      </w:r>
      <w:r>
        <w:br/>
        <w:t>hallendes Heulen. Ob man ihre Herzen entzwei</w:t>
      </w:r>
      <w:r>
        <w:br/>
        <w:t>schnitte mit den Schwerte, ihnen möchte solcher Schmerz</w:t>
      </w:r>
      <w:r>
        <w:br/>
        <w:t>in dieser Welt nicht werden, den Weibern allzumal,</w:t>
      </w:r>
      <w:r>
        <w:br/>
        <w:t>den Frauen zu Bethlehem, da sie vor sich die Söhne,</w:t>
      </w:r>
      <w:r>
        <w:br/>
        <w:t>die kindjungen, sahen in Qualen verscheiden</w:t>
      </w:r>
      <w:r>
        <w:br/>
        <w:t>blutig an ihrer Brust. Die Bluthunde mordeten</w:t>
      </w:r>
      <w:r>
        <w:br/>
        <w:t>die unschuldige Schar, und scheuten mitnichten,</w:t>
      </w:r>
      <w:r>
        <w:br/>
        <w:t>die Männer, vor Meintat, wollten den Mächtigen selbst,</w:t>
      </w:r>
      <w:r>
        <w:br/>
        <w:t xml:space="preserve">den Christ, zu Tode quälen. </w:t>
      </w:r>
    </w:p>
    <w:p w14:paraId="68996F29" w14:textId="77777777" w:rsidR="00206CFF" w:rsidRDefault="00206CFF" w:rsidP="00206CFF">
      <w:pPr>
        <w:pStyle w:val="StandardWeb"/>
      </w:pPr>
      <w:r>
        <w:t>Doch die Kraft Gottes hatt' ihn</w:t>
      </w:r>
      <w:r>
        <w:br/>
        <w:t>nun der Wut schon entnommen, da nachts hindann</w:t>
      </w:r>
      <w:r>
        <w:br/>
        <w:t>ihn die Männer geleiteten nach dem Land der Ägypter,</w:t>
      </w:r>
      <w:r>
        <w:br/>
        <w:t>die guten mit Joseph zu der grünen Au,</w:t>
      </w:r>
      <w:r>
        <w:br/>
        <w:t>der edelsten Erde, wo eine Ache fließt,</w:t>
      </w:r>
      <w:r>
        <w:br/>
        <w:t>der mächtige Nilstrom nordwärts zur See,</w:t>
      </w:r>
      <w:r>
        <w:br/>
        <w:t>der schönste der Flüsse, wo das Friedenskind Gottes</w:t>
      </w:r>
      <w:r>
        <w:br/>
        <w:t>nun willig wohnte, bis das Geschick hinwegnahm</w:t>
      </w:r>
      <w:r>
        <w:br/>
        <w:t>den König Herodes, daß er die Kinder der Welt ließ,</w:t>
      </w:r>
      <w:r>
        <w:br/>
        <w:t>der Männer Traum. Da sollte der Mark Gewalt</w:t>
      </w:r>
      <w:r>
        <w:br/>
        <w:t>sein Erbwart haben, Archelaus geheißen,</w:t>
      </w:r>
      <w:r>
        <w:br/>
        <w:t>und der Helmträger Herzog sein,</w:t>
      </w:r>
      <w:r>
        <w:br/>
        <w:t>um Jerusalem künftig des Judenvolkes</w:t>
      </w:r>
      <w:r>
        <w:br/>
        <w:t xml:space="preserve">als König walten. </w:t>
      </w:r>
    </w:p>
    <w:p w14:paraId="614A6D01" w14:textId="77777777" w:rsidR="00206CFF" w:rsidRDefault="00206CFF" w:rsidP="00206CFF">
      <w:pPr>
        <w:pStyle w:val="StandardWeb"/>
      </w:pPr>
      <w:r>
        <w:t>Da war das Wort gekommen</w:t>
      </w:r>
      <w:r>
        <w:br/>
        <w:t>dort in Ägypten zu dem edlen Manne,</w:t>
      </w:r>
      <w:r>
        <w:br/>
        <w:t>das der Engel Gottes zu Joseph sprach,</w:t>
      </w:r>
      <w:r>
        <w:br/>
        <w:t>der Herold des Herrn. Er hieß ihn das Kind</w:t>
      </w:r>
      <w:r>
        <w:br/>
        <w:t>heimleiten zu Lande: „Dies Licht verließ nun</w:t>
      </w:r>
      <w:r>
        <w:br/>
        <w:t>Herodes, der König, der es wegräumen wollte,</w:t>
      </w:r>
      <w:r>
        <w:br/>
        <w:t>sein Leben gefährden. In Frieden geleite nun</w:t>
      </w:r>
      <w:r>
        <w:br/>
        <w:t>das Kind zu den Euern, da der König starb,</w:t>
      </w:r>
      <w:r>
        <w:br/>
        <w:t>der übermüt'ge Fürst.“ All erkannte da Joseph</w:t>
      </w:r>
      <w:r>
        <w:br/>
        <w:t>die Gotteszeichen und verzog nicht lange,</w:t>
      </w:r>
      <w:r>
        <w:br/>
        <w:t>der Degen mit der Jungfrau, da sie von dannen wollten</w:t>
      </w:r>
      <w:r>
        <w:br/>
        <w:t>mit dem heiligen Kinde, dem Ratschluß gehorchend</w:t>
      </w:r>
      <w:r>
        <w:br/>
        <w:t xml:space="preserve">und des Waltenden Willen, wie sein Wort ihm gebot. </w:t>
      </w:r>
    </w:p>
    <w:p w14:paraId="7F44BBE4" w14:textId="77777777" w:rsidR="00206CFF" w:rsidRDefault="00206CFF" w:rsidP="00206CFF">
      <w:pPr>
        <w:pStyle w:val="berschrift1"/>
        <w:rPr>
          <w:sz w:val="48"/>
        </w:rPr>
      </w:pPr>
      <w:r>
        <w:t>Der Knabe im Tempel</w:t>
      </w:r>
    </w:p>
    <w:p w14:paraId="0AE915B0" w14:textId="77777777" w:rsidR="00206CFF" w:rsidRDefault="00206CFF" w:rsidP="00206CFF">
      <w:r>
        <w:t>Gen Galiläa schieden da Joseph und Maria,</w:t>
      </w:r>
      <w:r>
        <w:br/>
        <w:t>die heiligen Hausgenossen des Himmelskönigs,</w:t>
      </w:r>
      <w:r>
        <w:br/>
        <w:t>und blieben in Nazareth, wo der Nothelfer Christ</w:t>
      </w:r>
      <w:r>
        <w:br/>
        <w:t>unter dem Volk erwuchs und der Weisheit voll ward,</w:t>
      </w:r>
      <w:r>
        <w:br/>
        <w:t>denn Gottes Gunst war mit ihm. Ihn sahen alle gern,</w:t>
      </w:r>
      <w:r>
        <w:br/>
        <w:t>die Verwandten der Mutter. Andern Männern ungleich</w:t>
      </w:r>
      <w:r>
        <w:br/>
        <w:t xml:space="preserve">war der Jüngling in seiner Güte. </w:t>
      </w:r>
    </w:p>
    <w:p w14:paraId="2AF1BE28" w14:textId="77777777" w:rsidR="00206CFF" w:rsidRDefault="00206CFF" w:rsidP="00206CFF">
      <w:pPr>
        <w:pStyle w:val="StandardWeb"/>
      </w:pPr>
      <w:r>
        <w:t>Da er der Jahre</w:t>
      </w:r>
      <w:r>
        <w:br/>
        <w:t>Zwölfe nun zählte, und die Zeit heran kam,</w:t>
      </w:r>
      <w:r>
        <w:br/>
        <w:t>da zu Jerusalem die Judenleute</w:t>
      </w:r>
      <w:r>
        <w:br/>
        <w:t>all ihrem Gotte opfern wollten</w:t>
      </w:r>
      <w:r>
        <w:br/>
        <w:t>und seinen Willen wirkten, da war in dem Weihtum</w:t>
      </w:r>
      <w:r>
        <w:br/>
        <w:t>zu Jerusalem dort der Juden versammelt</w:t>
      </w:r>
      <w:r>
        <w:br/>
        <w:t>eine mächtige Menge. Da war Maria</w:t>
      </w:r>
      <w:r>
        <w:br/>
        <w:t>ihnen selber gesellt mit ihrem Sohne,</w:t>
      </w:r>
      <w:r>
        <w:br/>
        <w:t>Gottes eigenem Kind. Als sie das Opfer hatten,</w:t>
      </w:r>
      <w:r>
        <w:br/>
        <w:t>das Volk im Tempel, wie das Gesetz befahl,</w:t>
      </w:r>
      <w:r>
        <w:br/>
        <w:t>geleistet nach dem Landesbrauch, die Leute gingen</w:t>
      </w:r>
      <w:r>
        <w:br/>
        <w:t>wieder nach ihrem Willen. Doch im Weihtum verblieb</w:t>
      </w:r>
      <w:r>
        <w:br/>
        <w:t>der selige Sohn des Herrn, obschon ihn die Mutter dort</w:t>
      </w:r>
      <w:r>
        <w:br/>
        <w:t>nicht weilen wußte; sie wähnte, er wäre</w:t>
      </w:r>
      <w:r>
        <w:br/>
        <w:t>mit den Freunden gefahren. Da erfuhr sie nachher,</w:t>
      </w:r>
      <w:r>
        <w:br/>
        <w:t>erst am andern Tage, die edelgeborene,</w:t>
      </w:r>
      <w:r>
        <w:br/>
        <w:t>die selige Jungfrau, bei dem Gesinde sei er nicht.</w:t>
      </w:r>
      <w:r>
        <w:br/>
        <w:t>Da war Marien das Gemüt in Sorgen,</w:t>
      </w:r>
      <w:r>
        <w:br/>
        <w:t>voll Harm ihr Herz, da sie das heilige Kinde</w:t>
      </w:r>
      <w:r>
        <w:br/>
        <w:t>nicht fand bei dem Volke. Viel wehklagte</w:t>
      </w:r>
      <w:r>
        <w:br/>
        <w:t>die Dienerin Gottes. Sie gingen nach Jerusalem</w:t>
      </w:r>
      <w:r>
        <w:br/>
        <w:t>zurück, den Sohn zu suchen; da sahen sie ihn sitzen</w:t>
      </w:r>
      <w:r>
        <w:br/>
        <w:t>inwendig im Weihtum, wo weise Männer,</w:t>
      </w:r>
      <w:r>
        <w:br/>
        <w:t>sehr scharfsinnige, in Gottes Gesetz</w:t>
      </w:r>
      <w:r>
        <w:br/>
        <w:t>lasen und lernten, wie sie Lob ihm sollten</w:t>
      </w:r>
      <w:r>
        <w:br/>
        <w:t>wirken mit Worten, ihm, der die Welt erschuf.</w:t>
      </w:r>
      <w:r>
        <w:br/>
        <w:t>Da saß in ihrer Mitte das mächtige Gotteskind,</w:t>
      </w:r>
      <w:r>
        <w:br/>
        <w:t>Christ, der Allwaltende, erkannten sie gleich ihn nicht,</w:t>
      </w:r>
      <w:r>
        <w:br/>
        <w:t>die des Weihtums dort zu warten hatten.</w:t>
      </w:r>
      <w:r>
        <w:br/>
        <w:t>Er fragte sie beflissentlich</w:t>
      </w:r>
      <w:r>
        <w:br/>
        <w:t>mit weisen Worten; es wunderte sie alle,</w:t>
      </w:r>
      <w:r>
        <w:br/>
        <w:t>wie ein so kindischer Mann so kluge Reden</w:t>
      </w:r>
      <w:r>
        <w:br/>
        <w:t>meldete mit seinem Munde. Die Mutter fand ihn</w:t>
      </w:r>
      <w:r>
        <w:br/>
        <w:t>in der Gesellschaft sitzen, und den Sohn begrüßend,</w:t>
      </w:r>
      <w:r>
        <w:br/>
        <w:t>den Weisen unter den Weisen, wandte sie das Wort an ihn:</w:t>
      </w:r>
      <w:r>
        <w:br/>
        <w:t>„Wie mochtest du der Mutter, Liebster der Menschen,</w:t>
      </w:r>
      <w:r>
        <w:br/>
        <w:t>solche Sorge fügen, daß ich Schmerzhafte,</w:t>
      </w:r>
      <w:r>
        <w:br/>
        <w:t>Armmütige, dich aufsuchen mußte</w:t>
      </w:r>
      <w:r>
        <w:br/>
        <w:t>unter diesem Burggesind?“ Da versetzte der Sohn</w:t>
      </w:r>
      <w:r>
        <w:br/>
        <w:t>mit weisen Worten: „Wie? Du weißt ja doch,</w:t>
      </w:r>
      <w:r>
        <w:br/>
        <w:t>mein Beruf ist dort, wo ich von Rechts wegen soll</w:t>
      </w:r>
      <w:r>
        <w:br/>
        <w:t>willig wohnen: da, wo Gewalt hat</w:t>
      </w:r>
      <w:r>
        <w:br/>
        <w:t>mein mächtiger Vater.“ Die Männer verstanden nicht,</w:t>
      </w:r>
      <w:r>
        <w:br/>
        <w:t>die Weisen im Weihtum, warum er das Wort sprach,</w:t>
      </w:r>
      <w:r>
        <w:br/>
        <w:t>meldete mit dem Munde. Doch Maria behielt</w:t>
      </w:r>
      <w:r>
        <w:br/>
        <w:t>und barg in der Brust, was sie den Gebornen hörte sprechen</w:t>
      </w:r>
      <w:r>
        <w:br/>
        <w:t xml:space="preserve">mit weisen Worten. </w:t>
      </w:r>
    </w:p>
    <w:p w14:paraId="1718C75F" w14:textId="77777777" w:rsidR="00206CFF" w:rsidRDefault="00206CFF" w:rsidP="00206CFF">
      <w:pPr>
        <w:pStyle w:val="StandardWeb"/>
      </w:pPr>
      <w:r>
        <w:t>Da wandten sich wieder</w:t>
      </w:r>
      <w:r>
        <w:br/>
        <w:t>von Jerusalem Joseph und Maria,</w:t>
      </w:r>
      <w:r>
        <w:br/>
        <w:t>ihm selber gesellt, dem Sohne des Herrn,</w:t>
      </w:r>
      <w:r>
        <w:br/>
        <w:t>dem Besten aller, die je geboren wurden</w:t>
      </w:r>
      <w:r>
        <w:br/>
        <w:t>einer Mutter auf Erden. Sie hatten Minne zu ihm,</w:t>
      </w:r>
      <w:r>
        <w:br/>
        <w:t>aus lauterm Herzen, zumal er gehorsam war,</w:t>
      </w:r>
      <w:r>
        <w:br/>
        <w:t>er selber, Gottes Sohn, als Gesippter der Sippe,</w:t>
      </w:r>
      <w:r>
        <w:br/>
        <w:t>den Eltern beiden in aller Demut.</w:t>
      </w:r>
      <w:r>
        <w:br/>
        <w:t>Noch wollt' er in der Kindheit nicht seine große Kraft</w:t>
      </w:r>
      <w:r>
        <w:br/>
        <w:t>den Menschen merken lassen, welche Macht er besaß,</w:t>
      </w:r>
      <w:r>
        <w:br/>
        <w:t>Gewalt über diese Welt; er wartete willig</w:t>
      </w:r>
      <w:r>
        <w:br/>
        <w:t>dreißig Jahre demütig unterm Volke,</w:t>
      </w:r>
      <w:r>
        <w:br/>
        <w:t>eh' er irgendein Zeichen zeigen wollte,</w:t>
      </w:r>
      <w:r>
        <w:br/>
        <w:t>dem Gesinde weisen, daß er selber wäre</w:t>
      </w:r>
      <w:r>
        <w:br/>
        <w:t>in diesem Mittelkreis der Menschen Herr.</w:t>
      </w:r>
      <w:r>
        <w:br/>
        <w:t>So hielt verhohlen das heilige Gotteskind</w:t>
      </w:r>
      <w:r>
        <w:br/>
        <w:t>Wort und Weisheit und das höchste Wissen,</w:t>
      </w:r>
      <w:r>
        <w:br/>
        <w:t>sehr spähen Sinn. An seinem Gespräche ward man nicht,</w:t>
      </w:r>
      <w:r>
        <w:br/>
        <w:t>an seinen Worten gewahr, daß er solch Wissen hatte,</w:t>
      </w:r>
      <w:r>
        <w:br/>
        <w:t>solche Gedanken. Demütig harrt' er</w:t>
      </w:r>
      <w:r>
        <w:br/>
        <w:t>glänzender Zeichen. Noch war ihm die Zeit nicht gekommen,</w:t>
      </w:r>
      <w:r>
        <w:br/>
        <w:t>auf dieser Erde sich zu offenbaren,</w:t>
      </w:r>
      <w:r>
        <w:br/>
        <w:t>die Leute zu lehren, nicht vom Glauben zu lassen</w:t>
      </w:r>
      <w:r>
        <w:br/>
        <w:t>und Gottes Willen zu wirken. Wußten es auch manche</w:t>
      </w:r>
      <w:r>
        <w:br/>
        <w:t>der Leute im Lande, daß er an dies Licht war gekommen,</w:t>
      </w:r>
      <w:r>
        <w:br/>
        <w:t>so konnten sie ihn kundlich doch nicht erkennen,</w:t>
      </w:r>
      <w:r>
        <w:br/>
        <w:t xml:space="preserve">eh' er es ihnen selber sagen wollte. </w:t>
      </w:r>
    </w:p>
    <w:p w14:paraId="2CA53BE3" w14:textId="77777777" w:rsidR="00206CFF" w:rsidRDefault="00206CFF" w:rsidP="00206CFF">
      <w:pPr>
        <w:pStyle w:val="berschrift1"/>
        <w:rPr>
          <w:sz w:val="48"/>
        </w:rPr>
      </w:pPr>
      <w:r>
        <w:t>Johannes der Täufer</w:t>
      </w:r>
    </w:p>
    <w:p w14:paraId="59F74C07" w14:textId="77777777" w:rsidR="00206CFF" w:rsidRDefault="00206CFF" w:rsidP="00206CFF">
      <w:r>
        <w:t>Nun war Johannes von Jugend auf</w:t>
      </w:r>
      <w:r>
        <w:br/>
        <w:t>in einer Wüste erwachsen; da wohnte sonst niemand,</w:t>
      </w:r>
      <w:r>
        <w:br/>
        <w:t>da er allein dort dem allwaltenden Gotte,</w:t>
      </w:r>
      <w:r>
        <w:br/>
        <w:t>der Degen, diente, des Volks Gedränge meidend,</w:t>
      </w:r>
      <w:r>
        <w:br/>
        <w:t>der Menschen Gemeinschaft. Da mahnt' ihn mächtig</w:t>
      </w:r>
      <w:r>
        <w:br/>
        <w:t>in der wilden Wüste das Wort vom Himmel,</w:t>
      </w:r>
      <w:r>
        <w:br/>
        <w:t>die hehre Stimme Gottes: sie gebot dem Johannes,</w:t>
      </w:r>
      <w:r>
        <w:br/>
        <w:t>das er Christi Kunft und seine große Kraft</w:t>
      </w:r>
      <w:r>
        <w:br/>
        <w:t>über diesen Mittelkreis vermelden sollte;</w:t>
      </w:r>
      <w:r>
        <w:br/>
        <w:t>und hieß ihn mit wahren Worten künden,</w:t>
      </w:r>
      <w:r>
        <w:br/>
        <w:t>das Himmelreich wäre den Heldensöhnen,</w:t>
      </w:r>
      <w:r>
        <w:br/>
        <w:t>in dieser Landschaft den Leuten genaht,</w:t>
      </w:r>
      <w:r>
        <w:br/>
        <w:t>das wonnesamste Gut. Da war sein höchster Wunsch,</w:t>
      </w:r>
      <w:r>
        <w:br/>
        <w:t>von solchen Seligkeiten sagen zu dürfen.</w:t>
      </w:r>
      <w:r>
        <w:br/>
        <w:t>Er fuhr dahin, wo der Jordan floß</w:t>
      </w:r>
      <w:r>
        <w:br/>
        <w:t>wonnig, das Wasser, und weithin all den Tag</w:t>
      </w:r>
      <w:r>
        <w:br/>
        <w:t>tat er den Leuten kund über der Landschaft,</w:t>
      </w:r>
      <w:r>
        <w:br/>
        <w:t>daß sie mit Fasten ihrer Frevel viel</w:t>
      </w:r>
      <w:r>
        <w:br/>
        <w:t>und ihrer Sünden büßen sollten,</w:t>
      </w:r>
      <w:r>
        <w:br/>
        <w:t>daß sie gereinigt würden, denn das Reich Gottes nahe</w:t>
      </w:r>
      <w:r>
        <w:br/>
        <w:t>den Menschenkindern: „Darum im Gemüte</w:t>
      </w:r>
      <w:r>
        <w:br/>
        <w:t>soll euch gereuen, was ihr Sünden begingt,</w:t>
      </w:r>
      <w:r>
        <w:br/>
        <w:t>Leides in diesem Licht. Meinen Lehren hört,</w:t>
      </w:r>
      <w:r>
        <w:br/>
        <w:t>wendet euch nach meinen Worten. Im Wasser bereit' ich euch</w:t>
      </w:r>
      <w:r>
        <w:br/>
        <w:t>köstliche Taufe - kann eure Taten auch,</w:t>
      </w:r>
      <w:r>
        <w:br/>
        <w:t>all eure Sünden ich nicht erlassen -</w:t>
      </w:r>
      <w:r>
        <w:br/>
        <w:t>daß ihr doch rein gewaschen werdet durch das Werk meiner Hände</w:t>
      </w:r>
      <w:r>
        <w:br/>
        <w:t>eures leidigen Lebens. Denn an dies Licht kam der,</w:t>
      </w:r>
      <w:r>
        <w:br/>
        <w:t>mächtig zu den Menschen, steht mitten unter euch,</w:t>
      </w:r>
      <w:r>
        <w:br/>
        <w:t>obwohl ihr ihn selber nicht sehen wollt,</w:t>
      </w:r>
      <w:r>
        <w:br/>
        <w:t>der nun euch taufen soll auf den Namen des Herrn,</w:t>
      </w:r>
      <w:r>
        <w:br/>
        <w:t>auf den Heiligen Geist. Er ist Herr über alles:</w:t>
      </w:r>
      <w:r>
        <w:br/>
        <w:t>Er mag alle Menschen von Meingedanken,</w:t>
      </w:r>
      <w:r>
        <w:br/>
        <w:t>von Sünden scheiden jeden, der so selig soll</w:t>
      </w:r>
      <w:r>
        <w:br/>
        <w:t>werden in dieser Welt, daß er den Willen hat,</w:t>
      </w:r>
      <w:r>
        <w:br/>
        <w:t>alles zu leisten, was den Leuten will</w:t>
      </w:r>
      <w:r>
        <w:br/>
        <w:t>gebieten Gottes Geborner. Als sein Bote bin ich</w:t>
      </w:r>
      <w:r>
        <w:br/>
        <w:t>in diese Welt gekommen, ihm den Weg zu räumen,</w:t>
      </w:r>
      <w:r>
        <w:br/>
        <w:t>die Leute zu lehren, wie sie ihren Glauben sollen</w:t>
      </w:r>
      <w:r>
        <w:br/>
        <w:t>halten mit lauterm Herzen, daß sie zur Hölle nicht</w:t>
      </w:r>
      <w:r>
        <w:br/>
        <w:t>fahren, in das heiße Feuer. Des werden sich freuen noch</w:t>
      </w:r>
      <w:r>
        <w:br/>
        <w:t>die Menschen manchen Tag! Denn wer die Missetat läßt,</w:t>
      </w:r>
      <w:r>
        <w:br/>
        <w:t>des bösen Geistes Dienst, der mag sich des Guten erwirken,</w:t>
      </w:r>
      <w:r>
        <w:br/>
        <w:t>des Himmelskönigs Huld, hat er nur lautre Treue</w:t>
      </w:r>
      <w:r>
        <w:br/>
        <w:t xml:space="preserve">zu dem allmächtigen Gott.“ </w:t>
      </w:r>
    </w:p>
    <w:p w14:paraId="7F2C9D34" w14:textId="77777777" w:rsidR="00206CFF" w:rsidRDefault="00206CFF" w:rsidP="00206CFF">
      <w:pPr>
        <w:pStyle w:val="StandardWeb"/>
      </w:pPr>
      <w:r>
        <w:t>Gar manche waren da</w:t>
      </w:r>
      <w:r>
        <w:br/>
        <w:t>nach solchen Lehren der Leute, die nun</w:t>
      </w:r>
      <w:r>
        <w:br/>
        <w:t>wahrlich wähnten, daß er der waltende Christ</w:t>
      </w:r>
      <w:r>
        <w:br/>
        <w:t>selber sein müsse, da er so zuversichtlich</w:t>
      </w:r>
      <w:r>
        <w:br/>
        <w:t>viel wahrer Worte sprach. Da ward es weithin kund</w:t>
      </w:r>
      <w:r>
        <w:br/>
        <w:t>im Gelobten Land den Leuten insgemein,</w:t>
      </w:r>
      <w:r>
        <w:br/>
        <w:t>dem Volk in seinen Festen. Ihn zu fragen kamen von Jerusalem der Judenleute</w:t>
      </w:r>
      <w:r>
        <w:br/>
        <w:t>Boten aus ihrer Burg, ob er Gottes Geborner sei,</w:t>
      </w:r>
      <w:r>
        <w:br/>
        <w:t>von dem hier lange schon die Leute sagten,</w:t>
      </w:r>
      <w:r>
        <w:br/>
        <w:t>er würde wahrlich in diese Welt kommen.</w:t>
      </w:r>
      <w:r>
        <w:br/>
        <w:t>Da erwiderte darauf Johannes das Wort</w:t>
      </w:r>
      <w:r>
        <w:br/>
        <w:t>den Boten alsbald: „Ich bin nicht Gottes Sohn,</w:t>
      </w:r>
      <w:r>
        <w:br/>
        <w:t>der wahre waltende Christ; ich soll ihm den Weg nur räumen</w:t>
      </w:r>
      <w:r>
        <w:br/>
        <w:t>hienieden, meinem Herrn.“ Die Helden fragten,</w:t>
      </w:r>
      <w:r>
        <w:br/>
        <w:t>die abgesendet den Auftrag meldeten</w:t>
      </w:r>
      <w:r>
        <w:br/>
        <w:t>als Boten aus der Burg: „Bist du nicht Gottes Sohn,</w:t>
      </w:r>
      <w:r>
        <w:br/>
        <w:t>so bist du Elias wohl, der vor alter Zeit</w:t>
      </w:r>
      <w:r>
        <w:br/>
        <w:t>auf dieser Welt war, denn wiederkommen soll er</w:t>
      </w:r>
      <w:r>
        <w:br/>
        <w:t>zu diesem Mittelkreis. Welcher der Männer bist du?</w:t>
      </w:r>
      <w:r>
        <w:br/>
        <w:t>Bist du der weisen Wahrsager einer,</w:t>
      </w:r>
      <w:r>
        <w:br/>
        <w:t>die einst hier waren? Was sollen wir der Welt von dir</w:t>
      </w:r>
      <w:r>
        <w:br/>
        <w:t>Sicheres sagen? Nie ward ein solcher noch,</w:t>
      </w:r>
      <w:r>
        <w:br/>
        <w:t>in dieser Mittelwelt kam ein Mann noch nie</w:t>
      </w:r>
      <w:r>
        <w:br/>
        <w:t>so ruhmreicher Taten. Was taufest du hier</w:t>
      </w:r>
      <w:r>
        <w:br/>
        <w:t>unter diesem Volke, wenn du der Vorsager</w:t>
      </w:r>
      <w:r>
        <w:br/>
        <w:t xml:space="preserve">einer nicht bist?“ </w:t>
      </w:r>
    </w:p>
    <w:p w14:paraId="6D97CCF9" w14:textId="77777777" w:rsidR="00206CFF" w:rsidRDefault="00206CFF" w:rsidP="00206CFF">
      <w:pPr>
        <w:pStyle w:val="StandardWeb"/>
      </w:pPr>
      <w:r>
        <w:t>Aber bereit schon hielt</w:t>
      </w:r>
      <w:r>
        <w:br/>
        <w:t>kluge Gegenrede Johannes der Gute:</w:t>
      </w:r>
      <w:r>
        <w:br/>
        <w:t>„Der Vorbote bin ich meines fürstlichen Gebieters,</w:t>
      </w:r>
      <w:r>
        <w:br/>
        <w:t>meines lieben Herren. Dies Land soll ich reinigen,</w:t>
      </w:r>
      <w:r>
        <w:br/>
        <w:t>will er, und seine Bewohner. Sein Wort verlieh mir</w:t>
      </w:r>
      <w:r>
        <w:br/>
        <w:t>die starke Stimme, ob sie viele nicht verstehn</w:t>
      </w:r>
      <w:r>
        <w:br/>
        <w:t>wollen in dieser Wüste. In keiner Weise gleich' ich</w:t>
      </w:r>
      <w:r>
        <w:br/>
        <w:t>dem teuern Gebieter: seine Taten sind so hehr,</w:t>
      </w:r>
      <w:r>
        <w:br/>
        <w:t>kundbar und mächtig, es wird bald manchem klar</w:t>
      </w:r>
      <w:r>
        <w:br/>
        <w:t>werden in dieser Welt, daß ich nicht würdig bin,</w:t>
      </w:r>
      <w:r>
        <w:br/>
        <w:t>an seinen Schuhen, sei ich selber sein Knecht,</w:t>
      </w:r>
      <w:r>
        <w:br/>
        <w:t>so reichem Herren nur die Riemen zu lösen;</w:t>
      </w:r>
      <w:r>
        <w:br/>
        <w:t>so viel besser ist er. Kein Bote mag ihm gleichen</w:t>
      </w:r>
      <w:r>
        <w:br/>
        <w:t>irgend auf Erden, noch wird einer ihm gleich</w:t>
      </w:r>
      <w:r>
        <w:br/>
        <w:t>werden in dieser Welt. Wendet den Willen zu ihm,</w:t>
      </w:r>
      <w:r>
        <w:br/>
        <w:t>ihr Leute, den Glauben. Lange mögt ihr Freude</w:t>
      </w:r>
      <w:r>
        <w:br/>
        <w:t>dann im Herzen hegen, wenn ihr, der Hölle Zwang</w:t>
      </w:r>
      <w:r>
        <w:br/>
        <w:t>lassend, der Leidigen Drang, das Licht Gottes sucht,</w:t>
      </w:r>
      <w:r>
        <w:br/>
        <w:t>das Heimaterbe oben, das ewige Reich,</w:t>
      </w:r>
      <w:r>
        <w:br/>
        <w:t xml:space="preserve">die hohe Himmelsau. Laßt eu'r Herz nicht zweifeln.“ </w:t>
      </w:r>
    </w:p>
    <w:p w14:paraId="739F5AAC" w14:textId="77777777" w:rsidR="00206CFF" w:rsidRDefault="00206CFF" w:rsidP="00206CFF">
      <w:pPr>
        <w:pStyle w:val="StandardWeb"/>
      </w:pPr>
      <w:r>
        <w:t>So sprach der Jüngling nach Gottes Lehren,</w:t>
      </w:r>
      <w:r>
        <w:br/>
        <w:t>daß die Männer es merkten. Die Menge sammelte sich</w:t>
      </w:r>
      <w:r>
        <w:br/>
        <w:t>zu Bethania, der Geborenen Israels.</w:t>
      </w:r>
      <w:r>
        <w:br/>
        <w:t>Sie kamen zu Johannes, ein königlich Gesinde,</w:t>
      </w:r>
      <w:r>
        <w:br/>
        <w:t>lauschten der Lehre und wurden gläubig.</w:t>
      </w:r>
      <w:r>
        <w:br/>
        <w:t>Er taufte sie täglich, ihre Taten rügend</w:t>
      </w:r>
      <w:r>
        <w:br/>
        <w:t>nach dem Willen der Bösen, und Gottes Wort preisend,</w:t>
      </w:r>
      <w:r>
        <w:br/>
        <w:t>seines hohen Herren. „Das Himmelreich,“ sprach er,</w:t>
      </w:r>
      <w:r>
        <w:br/>
        <w:t>„wird jedem gegeben, der an Gott gedenkt,</w:t>
      </w:r>
      <w:r>
        <w:br/>
        <w:t>und an den Heiland will mit lauterm Herzen glauben,</w:t>
      </w:r>
      <w:r>
        <w:br/>
        <w:t xml:space="preserve">seine Lehre leisten.“ </w:t>
      </w:r>
    </w:p>
    <w:p w14:paraId="4366802E" w14:textId="77777777" w:rsidR="00206CFF" w:rsidRDefault="00206CFF" w:rsidP="00206CFF">
      <w:pPr>
        <w:pStyle w:val="berschrift1"/>
        <w:rPr>
          <w:sz w:val="48"/>
        </w:rPr>
      </w:pPr>
      <w:r>
        <w:t>Die Taufe im Jordan</w:t>
      </w:r>
    </w:p>
    <w:p w14:paraId="4E503CC0" w14:textId="77777777" w:rsidR="00206CFF" w:rsidRDefault="00206CFF" w:rsidP="00206CFF">
      <w:r>
        <w:t>Nicht lange währt' es da,</w:t>
      </w:r>
      <w:r>
        <w:br/>
        <w:t>so ging von Galiläa Gottes eigen Kind,</w:t>
      </w:r>
      <w:r>
        <w:br/>
        <w:t>des Herren teurer Sohn, die Taufe zu suchen.</w:t>
      </w:r>
      <w:r>
        <w:br/>
        <w:t>Nun war in seiner Vollgewalt des Waltenden Kind,</w:t>
      </w:r>
      <w:r>
        <w:br/>
        <w:t>da er nun dreißig bei diesem Volke zählte</w:t>
      </w:r>
      <w:r>
        <w:br/>
        <w:t>der Winter auf der Welt. Williglich kam er hin,</w:t>
      </w:r>
      <w:r>
        <w:br/>
        <w:t>wo da Johannes im Jordanstrome</w:t>
      </w:r>
      <w:r>
        <w:br/>
        <w:t>all den langen Tag der Leute Menge</w:t>
      </w:r>
      <w:r>
        <w:br/>
        <w:t>teuerlich taufte. Der Getreue sah den Christ,</w:t>
      </w:r>
      <w:r>
        <w:br/>
        <w:t>den holden Herren; da ward sein Herz erfreut,</w:t>
      </w:r>
      <w:r>
        <w:br/>
        <w:t>daß sein Wunsch erging. Da wandt' er das Wort zu ihm,</w:t>
      </w:r>
      <w:r>
        <w:br/>
        <w:t>der gute Jünger, Johannes zu dem Christ:</w:t>
      </w:r>
      <w:r>
        <w:br/>
        <w:t>„Zu meiner Taufe kommst du nun, teurer Herr,</w:t>
      </w:r>
      <w:r>
        <w:br/>
        <w:t>aller Männer Bester, und ich müßte zu deiner,</w:t>
      </w:r>
      <w:r>
        <w:br/>
        <w:t>du der Könige Kräftigster!“ Christ gebot jedoch,</w:t>
      </w:r>
      <w:r>
        <w:br/>
        <w:t>der Waltende, wehrend, daß er weiter nicht spräche:</w:t>
      </w:r>
      <w:r>
        <w:br/>
        <w:t>„Denn uns liegt ob, alle Pflichten</w:t>
      </w:r>
      <w:r>
        <w:br/>
        <w:t>fort und fort nun zu erfüllen</w:t>
      </w:r>
      <w:r>
        <w:br/>
        <w:t xml:space="preserve">nach Gottes Willen.“ </w:t>
      </w:r>
    </w:p>
    <w:p w14:paraId="77377BFF" w14:textId="77777777" w:rsidR="00206CFF" w:rsidRDefault="00206CFF" w:rsidP="00206CFF">
      <w:pPr>
        <w:pStyle w:val="StandardWeb"/>
      </w:pPr>
      <w:r>
        <w:t>Johannes stand</w:t>
      </w:r>
      <w:r>
        <w:br/>
        <w:t>und taufte den ganzen Tag Tausende wohl</w:t>
      </w:r>
      <w:r>
        <w:br/>
        <w:t>in des Jordans Wasser, und auch dem waltenden Christ,</w:t>
      </w:r>
      <w:r>
        <w:br/>
        <w:t>dem hehren Himmelskönig, legt' er die Hände auf</w:t>
      </w:r>
      <w:r>
        <w:br/>
        <w:t>in der Bäder bestem; danach zum Gebete</w:t>
      </w:r>
      <w:r>
        <w:br/>
        <w:t>neigt er sich kniend. Der kraftreiche Christ stieg</w:t>
      </w:r>
      <w:r>
        <w:br/>
        <w:t>frei aus der Flut, das Friedenskind Gottes,</w:t>
      </w:r>
      <w:r>
        <w:br/>
        <w:t>der liebe Leutewart. Als er das Land betrat,</w:t>
      </w:r>
      <w:r>
        <w:br/>
        <w:t>gingen auf des Himmels Tore und kam der Heilige Geist</w:t>
      </w:r>
      <w:r>
        <w:br/>
        <w:t>von dem Allwaltenden obenher zu Christ,</w:t>
      </w:r>
      <w:r>
        <w:br/>
        <w:t>einem schönen Vogel völlig vergleichbar,</w:t>
      </w:r>
      <w:r>
        <w:br/>
        <w:t>einer holden Taube. Die flog dem Herrn auf die Achsel,</w:t>
      </w:r>
      <w:r>
        <w:br/>
        <w:t>weilte bei des Waltenden Kind. Und ein Wort kam vom Himmel,</w:t>
      </w:r>
      <w:r>
        <w:br/>
        <w:t>aus heit'rer Höhe, grüßte den Heiland,</w:t>
      </w:r>
      <w:r>
        <w:br/>
        <w:t>Christ der Könige Besten: „Gekoren hab' ich ihn</w:t>
      </w:r>
      <w:r>
        <w:br/>
        <w:t>selber aus meinem Reiche, und der Sohn gefällt mir</w:t>
      </w:r>
      <w:r>
        <w:br/>
        <w:t xml:space="preserve">vor allen Gebornen, der Söhne Bester und Liebster.“ </w:t>
      </w:r>
    </w:p>
    <w:p w14:paraId="269CD535" w14:textId="77777777" w:rsidR="00206CFF" w:rsidRDefault="00206CFF" w:rsidP="00206CFF">
      <w:pPr>
        <w:pStyle w:val="StandardWeb"/>
      </w:pPr>
      <w:r>
        <w:t>Das durfte Johannes, wie Gott es wollte,</w:t>
      </w:r>
      <w:r>
        <w:br/>
        <w:t>sehen und hören. Da säumt' er nicht lange,</w:t>
      </w:r>
      <w:r>
        <w:br/>
        <w:t>er macht' es den Menschen kund, daß sie da einen mächtigen</w:t>
      </w:r>
      <w:r>
        <w:br/>
        <w:t>Herren hätten: „Dies ist des Himmelskönigs Sohn,</w:t>
      </w:r>
      <w:r>
        <w:br/>
        <w:t>der allein Allwaltende: des will ich ihm Zeuge</w:t>
      </w:r>
      <w:r>
        <w:br/>
        <w:t>werden in dieser Welt, denn Gottes Wort sagte mir,</w:t>
      </w:r>
      <w:r>
        <w:br/>
        <w:t>des Herren Stimme, da er mich taufen hieß</w:t>
      </w:r>
      <w:r>
        <w:br/>
        <w:t>im Wasser des Jordans: Allwo ich sähe</w:t>
      </w:r>
      <w:r>
        <w:br/>
        <w:t>den Heiligen Geist von der Himmelsau</w:t>
      </w:r>
      <w:r>
        <w:br/>
        <w:t>in diese Mittelwelt auf einen Mann herab</w:t>
      </w:r>
      <w:r>
        <w:br/>
        <w:t>kommen mit Kraft, das sollte Christ sein,</w:t>
      </w:r>
      <w:r>
        <w:br/>
        <w:t>der teure Gottessohn; der wird euch taufen</w:t>
      </w:r>
      <w:r>
        <w:br/>
        <w:t>in dem Heiligen Geist und heilen so manche</w:t>
      </w:r>
      <w:r>
        <w:br/>
        <w:t>Meintat der Menschen. Er hat Macht von Gott,</w:t>
      </w:r>
      <w:r>
        <w:br/>
        <w:t>daß er erlassen mag der Leute jeglichem</w:t>
      </w:r>
      <w:r>
        <w:br/>
        <w:t>Schuld und Sünde. Das ist selber Christ,</w:t>
      </w:r>
      <w:r>
        <w:br/>
        <w:t>Gottes eigen Kind, auf Erden der beste Mann,</w:t>
      </w:r>
      <w:r>
        <w:br/>
        <w:t>ein Friede wider Feinde. Das mag euch zur Freude nun</w:t>
      </w:r>
      <w:r>
        <w:br/>
        <w:t>werden in dieser Welt, daß euch der Wunsch gewährt ist,</w:t>
      </w:r>
      <w:r>
        <w:br/>
        <w:t>daß ihr hier lebend den lieben Landeswart</w:t>
      </w:r>
      <w:r>
        <w:br/>
        <w:t>selber sahet. Sündenlos mag nun so</w:t>
      </w:r>
      <w:r>
        <w:br/>
        <w:t>mancher Geist darangehn, Gottes Willen zu tun,</w:t>
      </w:r>
      <w:r>
        <w:br/>
        <w:t>von Frevel befreit, wenn er den Freunden will</w:t>
      </w:r>
      <w:r>
        <w:br/>
        <w:t>Treue bewähren und an den waltenden Christ</w:t>
      </w:r>
      <w:r>
        <w:br/>
        <w:t>festiglich glauben. Das soll zu Frommen werden</w:t>
      </w:r>
      <w:r>
        <w:br/>
        <w:t>jeglichem Menschen, der das gerne tut.“</w:t>
      </w:r>
      <w:r>
        <w:br/>
        <w:t>So hört' ich, daß Johannes den Hörenden all,</w:t>
      </w:r>
      <w:r>
        <w:br/>
        <w:t>den Lauschenden, lobte die Lehre Christs,</w:t>
      </w:r>
      <w:r>
        <w:br/>
        <w:t>seines hohen Herren, wenn sie das Himmelreich</w:t>
      </w:r>
      <w:r>
        <w:br/>
        <w:t>gewinnen wollten, das werteste Gut,</w:t>
      </w:r>
      <w:r>
        <w:br/>
        <w:t xml:space="preserve">ewige Seligkeit. </w:t>
      </w:r>
    </w:p>
    <w:p w14:paraId="69AC178F" w14:textId="77777777" w:rsidR="00206CFF" w:rsidRDefault="00206CFF" w:rsidP="00206CFF">
      <w:pPr>
        <w:pStyle w:val="berschrift1"/>
        <w:rPr>
          <w:sz w:val="48"/>
        </w:rPr>
      </w:pPr>
      <w:r>
        <w:t>Die Versuchung in der Wüste</w:t>
      </w:r>
    </w:p>
    <w:p w14:paraId="0A10C9D4" w14:textId="77777777" w:rsidR="00206CFF" w:rsidRDefault="00206CFF" w:rsidP="00206CFF">
      <w:r>
        <w:t>Selber ging darauf,</w:t>
      </w:r>
      <w:r>
        <w:br/>
        <w:t>als er getauft war, der teure Gebieter</w:t>
      </w:r>
      <w:r>
        <w:br/>
        <w:t>in eine Wüste, des Waltenden Sohn.</w:t>
      </w:r>
      <w:r>
        <w:br/>
        <w:t>Hier in der Öde blieb der Herr der Männer</w:t>
      </w:r>
      <w:r>
        <w:br/>
        <w:t>eine lange Weile. Der Leute war nicht mehr ihm,</w:t>
      </w:r>
      <w:r>
        <w:br/>
        <w:t>des Volks zu Gefährten: so war sein Vorsatz.</w:t>
      </w:r>
      <w:r>
        <w:br/>
        <w:t>Versuchen sollten ihn starke Wichte,</w:t>
      </w:r>
      <w:r>
        <w:br/>
        <w:t>Satanas selber, der stets in Sünde lockt,</w:t>
      </w:r>
      <w:r>
        <w:br/>
        <w:t>in Meintat, die Menschen. Sein Gemüt war ihm kund,</w:t>
      </w:r>
      <w:r>
        <w:br/>
        <w:t>sein widriger Wille, wie er diese Welt</w:t>
      </w:r>
      <w:r>
        <w:br/>
        <w:t>zuerst beim Anbeginn, die Erdenbewohner,</w:t>
      </w:r>
      <w:r>
        <w:br/>
        <w:t>zum Bösen verführte, die beiden Gatten</w:t>
      </w:r>
      <w:r>
        <w:br/>
        <w:t>Adam und Eva durch Untreue</w:t>
      </w:r>
      <w:r>
        <w:br/>
        <w:t>verleitete, mit Lügen, daß der Leute Kinder</w:t>
      </w:r>
      <w:r>
        <w:br/>
        <w:t>nach ihrer Hinfahrt die Hölle suchten,</w:t>
      </w:r>
      <w:r>
        <w:br/>
        <w:t>die Geister der Menschen. Das wollte der mächtige Gott,</w:t>
      </w:r>
      <w:r>
        <w:br/>
        <w:t>der Waltende, wenden, uns wiedergeben</w:t>
      </w:r>
      <w:r>
        <w:br/>
        <w:t>das hohe Himmelsreich; seinen heiligen Boten drum</w:t>
      </w:r>
      <w:r>
        <w:br/>
        <w:t>sandt' er, seinen Sohn. Das schuf dem Satanas</w:t>
      </w:r>
      <w:r>
        <w:br/>
        <w:t>viel Harm im Herzen: er mißgönnte das Himmelsreich</w:t>
      </w:r>
      <w:r>
        <w:br/>
        <w:t>dem Menschengeschlecht und wollte den Mächtigen</w:t>
      </w:r>
      <w:r>
        <w:br/>
        <w:t>ganz so versuchen, den Sohn des Herrn,</w:t>
      </w:r>
      <w:r>
        <w:br/>
        <w:t>wie er einst den Adam in alten Tagen</w:t>
      </w:r>
      <w:r>
        <w:br/>
        <w:t>um seines Herren Huld hämisch betrogen</w:t>
      </w:r>
      <w:r>
        <w:br/>
        <w:t>und mit Sünde beschwert, so wollt er nun selber den Sohn des Herrn,</w:t>
      </w:r>
      <w:r>
        <w:br/>
        <w:t>den heilenden Christ. Doch hatte gar fest</w:t>
      </w:r>
      <w:r>
        <w:br/>
        <w:t>wider den Schänder des Waltenden Sohn</w:t>
      </w:r>
      <w:r>
        <w:br/>
        <w:t>gehärtet das Herz. Das Himmelreich wollt' er</w:t>
      </w:r>
      <w:r>
        <w:br/>
        <w:t>den Leuten verleihen. Da blieb der Landeswart</w:t>
      </w:r>
      <w:r>
        <w:br/>
        <w:t>in der Wüste vierzig Nächte fastend,</w:t>
      </w:r>
      <w:r>
        <w:br/>
        <w:t>der Herr der Menschen, und enthielt sich des Mahls.</w:t>
      </w:r>
      <w:r>
        <w:br/>
        <w:t>So lange wagten auch die hämischen Wichte,</w:t>
      </w:r>
      <w:r>
        <w:br/>
        <w:t>der neidische Feind nicht, ihm näher zu treten</w:t>
      </w:r>
      <w:r>
        <w:br/>
        <w:t>mit Gruß zu begegnen; er wähnte Gott allein,</w:t>
      </w:r>
      <w:r>
        <w:br/>
        <w:t>ohne menschliches Wesen wäre der Mächtige,</w:t>
      </w:r>
      <w:r>
        <w:br/>
        <w:t xml:space="preserve">der heilige Himmelswart. </w:t>
      </w:r>
    </w:p>
    <w:p w14:paraId="411B8DAD" w14:textId="77777777" w:rsidR="00206CFF" w:rsidRDefault="00206CFF" w:rsidP="00206CFF">
      <w:pPr>
        <w:pStyle w:val="StandardWeb"/>
      </w:pPr>
      <w:r>
        <w:t>Als nun Hunger ihm kam,</w:t>
      </w:r>
      <w:r>
        <w:br/>
        <w:t>nach seiner Menschheit ihn des Mahles gelüstete</w:t>
      </w:r>
      <w:r>
        <w:br/>
        <w:t>nach den vierzig Tagen, da ging der Feind näher:</w:t>
      </w:r>
      <w:r>
        <w:br/>
        <w:t>der finstre Meuchler meinte nun, Mensch allein</w:t>
      </w:r>
      <w:r>
        <w:br/>
        <w:t>wär' er gewißlich, und mit solchen Worten</w:t>
      </w:r>
      <w:r>
        <w:br/>
        <w:t>grüßt' ihn der Grimme: „Wenn du Gottes Sohn bist,</w:t>
      </w:r>
      <w:r>
        <w:br/>
        <w:t>was heißest du nicht werden, wie du Gewalt hast,</w:t>
      </w:r>
      <w:r>
        <w:br/>
        <w:t>der Gebornen Bester, Brot aus diesen Steinen?</w:t>
      </w:r>
      <w:r>
        <w:br/>
        <w:t>Heile deinen Hunger!“ Da sprach der heilige Christ:</w:t>
      </w:r>
      <w:r>
        <w:br/>
        <w:t>„Vom Brote mögen die Menschen allein nicht,</w:t>
      </w:r>
      <w:r>
        <w:br/>
        <w:t>die Leute, leben! Der Lehre Gottes willen</w:t>
      </w:r>
      <w:r>
        <w:br/>
        <w:t>weilen sie in dieser Welt, die Werke zu vollbringen,</w:t>
      </w:r>
      <w:r>
        <w:br/>
        <w:t>die da laut erheischt die heilige Zunge,</w:t>
      </w:r>
      <w:r>
        <w:br/>
        <w:t>die Stimme Gottes. Darin besteht der Menschen Leben,</w:t>
      </w:r>
      <w:r>
        <w:br/>
        <w:t>aller der Leute, die da leisten wollen,</w:t>
      </w:r>
      <w:r>
        <w:br/>
        <w:t xml:space="preserve">was des Waltenden Wort gebietet!“ </w:t>
      </w:r>
    </w:p>
    <w:p w14:paraId="59170082" w14:textId="77777777" w:rsidR="00206CFF" w:rsidRDefault="00206CFF" w:rsidP="00206CFF">
      <w:pPr>
        <w:pStyle w:val="StandardWeb"/>
      </w:pPr>
      <w:r>
        <w:t>Noch versucht' ihn näher gehend</w:t>
      </w:r>
      <w:r>
        <w:br/>
        <w:t>der Ungeheure, zum andern Male</w:t>
      </w:r>
      <w:r>
        <w:br/>
        <w:t>auf seinen Fürsten fahndend. Das Friedenskind ließ</w:t>
      </w:r>
      <w:r>
        <w:br/>
        <w:t>dem Widersacher dem Willen und gab ihm Gewalt,</w:t>
      </w:r>
      <w:r>
        <w:br/>
        <w:t>daß er seine Stärke versuchen durfte.</w:t>
      </w:r>
      <w:r>
        <w:br/>
        <w:t>So ließ er sich leiten von dem Leuteschädiger,</w:t>
      </w:r>
      <w:r>
        <w:br/>
        <w:t>sich in Jerusalem auf den Gottestempel setzen,</w:t>
      </w:r>
      <w:r>
        <w:br/>
        <w:t>außen auf die alleroberste Spitze</w:t>
      </w:r>
      <w:r>
        <w:br/>
        <w:t>des höchsten der Häuser. Höhnisch sprach dann</w:t>
      </w:r>
      <w:r>
        <w:br/>
        <w:t>der Grimme mit großem Prahlen: „Bist du Gottes Sohn,</w:t>
      </w:r>
      <w:r>
        <w:br/>
        <w:t>so schreite zur Erde, denn geschrieben steht,</w:t>
      </w:r>
      <w:r>
        <w:br/>
        <w:t>in den Büchern verzeichnet, geboten habe</w:t>
      </w:r>
      <w:r>
        <w:br/>
        <w:t>seinen Engeln all der allmächtige Vater:</w:t>
      </w:r>
      <w:r>
        <w:br/>
        <w:t>Dein warteten Wärter auf jedem Wege,</w:t>
      </w:r>
      <w:r>
        <w:br/>
        <w:t>die dich auf Händen hielten, daß nirgend</w:t>
      </w:r>
      <w:r>
        <w:br/>
        <w:t>du mit den Füßen an Felsen stießest,</w:t>
      </w:r>
      <w:r>
        <w:br/>
        <w:t>an harten Stein.“ Doch der heilige Christ sprach,</w:t>
      </w:r>
      <w:r>
        <w:br/>
        <w:t>der Gebornen Bester: „In den Büchern steht auch,</w:t>
      </w:r>
      <w:r>
        <w:br/>
        <w:t>du sollst zu hart deinen Herren nicht,</w:t>
      </w:r>
      <w:r>
        <w:br/>
        <w:t xml:space="preserve">zu sehr versuchen, denn schlecht wird dir's frommen.“ </w:t>
      </w:r>
    </w:p>
    <w:p w14:paraId="627B732F" w14:textId="77777777" w:rsidR="00206CFF" w:rsidRDefault="00206CFF" w:rsidP="00206CFF">
      <w:pPr>
        <w:pStyle w:val="StandardWeb"/>
      </w:pPr>
      <w:r>
        <w:t>Zum dritten Male ließ er sich den Verderber des Volks</w:t>
      </w:r>
      <w:r>
        <w:br/>
        <w:t>auf hohen Berg bringen, wo der Verführer zum Bösen</w:t>
      </w:r>
      <w:r>
        <w:br/>
        <w:t>ihn all überschauen hieß die Erdenlande,</w:t>
      </w:r>
      <w:r>
        <w:br/>
        <w:t>den Wohnern wonnig, die Reiche der Welt,</w:t>
      </w:r>
      <w:r>
        <w:br/>
        <w:t>alle das Erbe, das die Erde trägt,</w:t>
      </w:r>
      <w:r>
        <w:br/>
        <w:t>süßes Besitztum. Der Versucher sprach da:</w:t>
      </w:r>
      <w:r>
        <w:br/>
        <w:t>„Diese Güter alle will ich dir geben,</w:t>
      </w:r>
      <w:r>
        <w:br/>
        <w:t>diese hohe Herrschaft, wenn du hinkniest vor mir,</w:t>
      </w:r>
      <w:r>
        <w:br/>
        <w:t>fußfällig mich zum Fürsten erwählst</w:t>
      </w:r>
      <w:r>
        <w:br/>
        <w:t>und zu mir betest. So laß ich dich gebrauchen</w:t>
      </w:r>
      <w:r>
        <w:br/>
        <w:t>aller der Schätze, die du hier schauen magst.“</w:t>
      </w:r>
      <w:r>
        <w:br/>
        <w:t>Da wollte nicht länger des Leidigen Worte</w:t>
      </w:r>
      <w:r>
        <w:br/>
        <w:t>hören der heilige Christ; er versagt' ihm die Huld,</w:t>
      </w:r>
      <w:r>
        <w:br/>
        <w:t>verscheuchte den Satanas und sprach sofort,</w:t>
      </w:r>
      <w:r>
        <w:br/>
        <w:t>der Gebornen Bester: „Beten sollen wir</w:t>
      </w:r>
      <w:r>
        <w:br/>
        <w:t>zu dem allmächt'gen Gott, ihm allein</w:t>
      </w:r>
      <w:r>
        <w:br/>
        <w:t>in Demut dienen die Degen allzumal,</w:t>
      </w:r>
      <w:r>
        <w:br/>
        <w:t>die Helden, um seine Huld; dann ist Hilfe bereit</w:t>
      </w:r>
      <w:r>
        <w:br/>
        <w:t xml:space="preserve">den Menschen männiglich.“ </w:t>
      </w:r>
    </w:p>
    <w:p w14:paraId="34FECADC" w14:textId="77777777" w:rsidR="00206CFF" w:rsidRDefault="00206CFF" w:rsidP="00206CFF">
      <w:pPr>
        <w:pStyle w:val="StandardWeb"/>
      </w:pPr>
      <w:r>
        <w:t>Da ging der Meintätige,</w:t>
      </w:r>
      <w:r>
        <w:br/>
        <w:t>schwergemut schied er von dannen, Satanas,</w:t>
      </w:r>
      <w:r>
        <w:br/>
        <w:t>der Feind, zu Flammentiefen; doch ein großes Volk</w:t>
      </w:r>
      <w:r>
        <w:br/>
        <w:t>der Engel Gottes von dem Allwaltenden droben</w:t>
      </w:r>
      <w:r>
        <w:br/>
        <w:t>kam zu dem Christ, die da künftig sollten</w:t>
      </w:r>
      <w:r>
        <w:br/>
        <w:t>im Amte eifern, ihm aufzuwarten,</w:t>
      </w:r>
      <w:r>
        <w:br/>
        <w:t>demütig dienend, wie das Volk dient dem Gott,</w:t>
      </w:r>
      <w:r>
        <w:br/>
        <w:t xml:space="preserve">dem Herrn um seine Huld, dem Himmelskönig. </w:t>
      </w:r>
    </w:p>
    <w:p w14:paraId="2DB92C45" w14:textId="77777777" w:rsidR="00206CFF" w:rsidRDefault="00206CFF" w:rsidP="00206CFF">
      <w:pPr>
        <w:pStyle w:val="StandardWeb"/>
      </w:pPr>
      <w:r>
        <w:t>Da weilt' im tiefen Walde des Waltenden Sohn</w:t>
      </w:r>
      <w:r>
        <w:br/>
        <w:t>eine lange Zeit, bis ihm lieber ward,</w:t>
      </w:r>
      <w:r>
        <w:br/>
        <w:t>seine große Kraft kundzutun</w:t>
      </w:r>
      <w:r>
        <w:br/>
        <w:t>der Welt zum Wohl. Er verließ des Waldes Hülle,</w:t>
      </w:r>
      <w:r>
        <w:br/>
        <w:t>der Einöde Raum und suchte der Menschen Umgang,</w:t>
      </w:r>
      <w:r>
        <w:br/>
        <w:t>die Menge des Volkes und der Männer Treiben.</w:t>
      </w:r>
      <w:r>
        <w:br/>
        <w:t>Er ging zum Jordan hin; Johannes fand ihn da,</w:t>
      </w:r>
      <w:r>
        <w:br/>
        <w:t>den Friedenssohn Gottes, seinen Fürsten,</w:t>
      </w:r>
      <w:r>
        <w:br/>
        <w:t>den heiligen Himmelskönig. Zu den Helden sprach da,</w:t>
      </w:r>
      <w:r>
        <w:br/>
        <w:t>zu den Jüngern Johannes, da er ihn gehen sah:</w:t>
      </w:r>
      <w:r>
        <w:br/>
        <w:t>„Das ist das Lamm Gottes, das erlösen soll</w:t>
      </w:r>
      <w:r>
        <w:br/>
        <w:t>diese weite Welt von der Sünde Weh,</w:t>
      </w:r>
      <w:r>
        <w:br/>
        <w:t>von Meintat die Menschen, der mächtige Herr,</w:t>
      </w:r>
      <w:r>
        <w:br/>
        <w:t xml:space="preserve">der Könige Kräftigster.“ </w:t>
      </w:r>
    </w:p>
    <w:p w14:paraId="33E41E72" w14:textId="77777777" w:rsidR="00206CFF" w:rsidRDefault="00206CFF" w:rsidP="00206CFF">
      <w:pPr>
        <w:pStyle w:val="berschrift1"/>
        <w:rPr>
          <w:sz w:val="48"/>
        </w:rPr>
      </w:pPr>
      <w:r>
        <w:t>Berufung der Jünger</w:t>
      </w:r>
    </w:p>
    <w:p w14:paraId="5170CAEA" w14:textId="77777777" w:rsidR="00206CFF" w:rsidRDefault="00206CFF" w:rsidP="00206CFF">
      <w:pPr>
        <w:pStyle w:val="StandardWeb"/>
      </w:pPr>
      <w:r>
        <w:t>Christ aber ging</w:t>
      </w:r>
      <w:r>
        <w:br/>
        <w:t>nach Galiläa, Gottes eigen Kind,</w:t>
      </w:r>
      <w:r>
        <w:br/>
        <w:t>zu den Freunden wieder, wo er geboren war,</w:t>
      </w:r>
      <w:r>
        <w:br/>
        <w:t>würdig erzogen. Die Verwandten ermahnt' er da,</w:t>
      </w:r>
      <w:r>
        <w:br/>
        <w:t>Christ, sein Geschlecht, der Könige Mächtigster,</w:t>
      </w:r>
      <w:r>
        <w:br/>
        <w:t>sie sollten nicht säumen, ihre Sünden zu büßen,</w:t>
      </w:r>
      <w:r>
        <w:br/>
        <w:t>herzlich bereuen manch harmwerte Tat,</w:t>
      </w:r>
      <w:r>
        <w:br/>
        <w:t>und die Frevel tilgen: „Erfüllt ist alles nun,</w:t>
      </w:r>
      <w:r>
        <w:br/>
        <w:t>was ehrwürd'ge Männer hier vor alters sprachen,</w:t>
      </w:r>
      <w:r>
        <w:br/>
        <w:t>die euch Hilfe verhießen, das Himmelreich.</w:t>
      </w:r>
      <w:r>
        <w:br/>
        <w:t>Das naht euch nun durch des Heilands Kraft: genieß' es denn,</w:t>
      </w:r>
      <w:r>
        <w:br/>
        <w:t>wer da gerne will seinem Gotte dienen,</w:t>
      </w:r>
      <w:r>
        <w:br/>
        <w:t>seinen Willen wirken.“ Des ward des Volkes viel,</w:t>
      </w:r>
      <w:r>
        <w:br/>
        <w:t>der Leute, lusterfüllt: ihm ward die Lehre Christs</w:t>
      </w:r>
      <w:r>
        <w:br/>
        <w:t>süß, dem Gesinde. Zu sammeln begann er nun</w:t>
      </w:r>
      <w:r>
        <w:br/>
        <w:t>begleitende Jünger, aus guten Männern</w:t>
      </w:r>
      <w:r>
        <w:br/>
        <w:t xml:space="preserve">Wortweise Helden. </w:t>
      </w:r>
    </w:p>
    <w:p w14:paraId="6F254221" w14:textId="77777777" w:rsidR="00206CFF" w:rsidRDefault="00206CFF" w:rsidP="00206CFF">
      <w:pPr>
        <w:pStyle w:val="StandardWeb"/>
      </w:pPr>
      <w:r>
        <w:t>Er kam an ein Wasser,</w:t>
      </w:r>
      <w:r>
        <w:br/>
        <w:t>wo der Jordan hatte bei Galiläa</w:t>
      </w:r>
      <w:r>
        <w:br/>
        <w:t>sich zum See gesammelt. Da fand er sitzen</w:t>
      </w:r>
      <w:r>
        <w:br/>
        <w:t>an dem Gewässer Andreas und Petrus,</w:t>
      </w:r>
      <w:r>
        <w:br/>
        <w:t>die Gebrüder beide, wo sie am breiten</w:t>
      </w:r>
      <w:r>
        <w:br/>
        <w:t>See geschäftig ihre Netze stellten,</w:t>
      </w:r>
      <w:r>
        <w:br/>
        <w:t>in der Flut zu fischen, als das Friedenskind Gottes</w:t>
      </w:r>
      <w:r>
        <w:br/>
        <w:t>an des Sees Gestade sie selber grüßte</w:t>
      </w:r>
      <w:r>
        <w:br/>
        <w:t>und sie ihm folgen hieß. „So will ich euch viel</w:t>
      </w:r>
      <w:r>
        <w:br/>
        <w:t>des Gottesreiches geben. Wie ihr jetzt in des Jordans Strom</w:t>
      </w:r>
      <w:r>
        <w:br/>
        <w:t>Fische fanget, sollt ihr fürderhin Menschenkinder</w:t>
      </w:r>
      <w:r>
        <w:br/>
        <w:t>mit Händen emporheben, daß sie ins Himmelreich</w:t>
      </w:r>
      <w:r>
        <w:br/>
        <w:t>durch eure Lehre geleitet werden,</w:t>
      </w:r>
      <w:r>
        <w:br/>
        <w:t>des Volkes viel.“ Da wurden frohgemut</w:t>
      </w:r>
      <w:r>
        <w:br/>
        <w:t>die Gebrüder beide, Gottes Gebornen erkennend,</w:t>
      </w:r>
      <w:r>
        <w:br/>
        <w:t>den lieben Herrn. Sie verließen alles,</w:t>
      </w:r>
      <w:r>
        <w:br/>
        <w:t>Andreas und Petrus, was sie bei der Ache hatten,</w:t>
      </w:r>
      <w:r>
        <w:br/>
        <w:t>dem Wasser, gewonnen. Ihre Wonne war groß,</w:t>
      </w:r>
      <w:r>
        <w:br/>
        <w:t>daß sie mit dem Gotteskinde gehen durften,</w:t>
      </w:r>
      <w:r>
        <w:br/>
        <w:t>in seiner Gesellschaft, und sollten dann seliglich</w:t>
      </w:r>
      <w:r>
        <w:br/>
        <w:t>Lohn erlangen. Allen Leuten lohnt er so,</w:t>
      </w:r>
      <w:r>
        <w:br/>
        <w:t>die hier um die Huld des Herrn dienen,</w:t>
      </w:r>
      <w:r>
        <w:br/>
        <w:t xml:space="preserve">seinen Willen wirken. </w:t>
      </w:r>
    </w:p>
    <w:p w14:paraId="0366E500" w14:textId="77777777" w:rsidR="00206CFF" w:rsidRDefault="00206CFF" w:rsidP="00206CFF">
      <w:pPr>
        <w:pStyle w:val="StandardWeb"/>
      </w:pPr>
      <w:r>
        <w:t>An dem Wasser gingen</w:t>
      </w:r>
      <w:r>
        <w:br/>
        <w:t>sie fürder und fanden einen erfahrnen Mann</w:t>
      </w:r>
      <w:r>
        <w:br/>
        <w:t>bei dem See sitzen, und seine zwei Söhne,</w:t>
      </w:r>
      <w:r>
        <w:br/>
        <w:t>Jakobus und Johannes, noch junge Männer,</w:t>
      </w:r>
      <w:r>
        <w:br/>
        <w:t>Söhn' und Vater saßen am Sande zusammen,</w:t>
      </w:r>
      <w:r>
        <w:br/>
        <w:t>flochten und flickten mit fleißigen Händen</w:t>
      </w:r>
      <w:r>
        <w:br/>
        <w:t>ihre Netze genau, die sie nachts zuvor</w:t>
      </w:r>
      <w:r>
        <w:br/>
        <w:t>im See verschlissen hatten. Da sprach ihnen selber zu</w:t>
      </w:r>
      <w:r>
        <w:br/>
        <w:t>der selige Sohn des Herrn, daß sie ihm gesellt,</w:t>
      </w:r>
      <w:r>
        <w:br/>
        <w:t>Jakobus und Johannes, beide gingen,</w:t>
      </w:r>
      <w:r>
        <w:br/>
        <w:t>die kindjungen Männer. Da ward ihnen Christi Wort</w:t>
      </w:r>
      <w:r>
        <w:br/>
        <w:t>so wert in dieser Welt, daß sie an des Wassers Gestad'</w:t>
      </w:r>
      <w:r>
        <w:br/>
        <w:t>ihren alten Vater alleine ließen,</w:t>
      </w:r>
      <w:r>
        <w:br/>
        <w:t>den Erfahrnen, bei der Flut, und was sie ferner da hatten,</w:t>
      </w:r>
      <w:r>
        <w:br/>
        <w:t>Netze und genagelte Schiffe, und nahmen den Nothelfer Christ,</w:t>
      </w:r>
      <w:r>
        <w:br/>
        <w:t>den Heiligen, zum Herrn. Seiner Hilfe war ihnen not,</w:t>
      </w:r>
      <w:r>
        <w:br/>
        <w:t>und die zu verdienen. Das ist es jeglichem</w:t>
      </w:r>
      <w:r>
        <w:br/>
        <w:t xml:space="preserve">wohl auf der weiten Welt. </w:t>
      </w:r>
    </w:p>
    <w:p w14:paraId="1D6BF1F7" w14:textId="77777777" w:rsidR="00206CFF" w:rsidRDefault="00206CFF" w:rsidP="00206CFF">
      <w:pPr>
        <w:pStyle w:val="StandardWeb"/>
      </w:pPr>
      <w:r>
        <w:t>Da ging des Waltenden Sohn</w:t>
      </w:r>
      <w:r>
        <w:br/>
        <w:t>mit den vieren fort. Den fünften erkor dann</w:t>
      </w:r>
      <w:r>
        <w:br/>
        <w:t>an einer Kaufstätte Christ, des Königs Diener,</w:t>
      </w:r>
      <w:r>
        <w:br/>
        <w:t>einen mutweisen Mann, Matthäus geheißen.</w:t>
      </w:r>
      <w:r>
        <w:br/>
        <w:t>Ein Beamter war er edler Männer,</w:t>
      </w:r>
      <w:r>
        <w:br/>
        <w:t>der da zu des Herrn Händen empfangen</w:t>
      </w:r>
      <w:r>
        <w:br/>
        <w:t>sollte Zinsen und Zoll. Er war zuverlässig,</w:t>
      </w:r>
      <w:r>
        <w:br/>
        <w:t>von edelm Ansehn. Aller verließ er doch,</w:t>
      </w:r>
      <w:r>
        <w:br/>
        <w:t>Gold und Silber und der Gaben manche,</w:t>
      </w:r>
      <w:r>
        <w:br/>
        <w:t>teure Kleinode, und trat in des Herren Amt.</w:t>
      </w:r>
      <w:r>
        <w:br/>
        <w:t>Den Christ zum Herrn erkor der Königsdiener,</w:t>
      </w:r>
      <w:r>
        <w:br/>
        <w:t>freigebigern Fürsten, als früher sein Herr</w:t>
      </w:r>
      <w:r>
        <w:br/>
        <w:t>war in dieser Welt, und wonniger ward sein Lohn</w:t>
      </w:r>
      <w:r>
        <w:br/>
        <w:t xml:space="preserve">und langte länger aus. </w:t>
      </w:r>
    </w:p>
    <w:p w14:paraId="512E56B6" w14:textId="77777777" w:rsidR="00206CFF" w:rsidRDefault="00206CFF" w:rsidP="00206CFF">
      <w:pPr>
        <w:pStyle w:val="StandardWeb"/>
      </w:pPr>
      <w:r>
        <w:t>Den Leuten ward es kund</w:t>
      </w:r>
      <w:r>
        <w:br/>
        <w:t>auf allen Burgen, wie Gottes Geborner</w:t>
      </w:r>
      <w:r>
        <w:br/>
        <w:t>ein Gesinde sammelte und selber sprach</w:t>
      </w:r>
      <w:r>
        <w:br/>
        <w:t>manch weises Wort, und des Wahren so viel,</w:t>
      </w:r>
      <w:r>
        <w:br/>
        <w:t>des Herrlichen zeigte, und der Zeichen manche</w:t>
      </w:r>
      <w:r>
        <w:br/>
        <w:t>wirkte in dieser Welt. An seinen Worten ward,</w:t>
      </w:r>
      <w:r>
        <w:br/>
        <w:t>an seinen Taten sichtbar, daß er selber der Fürst war,</w:t>
      </w:r>
      <w:r>
        <w:br/>
        <w:t>der himmlische Herr, und zu Hilfe kam</w:t>
      </w:r>
      <w:r>
        <w:br/>
        <w:t>in diese Mittelwelt den Menschensöhnen,</w:t>
      </w:r>
      <w:r>
        <w:br/>
        <w:t>an dieses Licht den Leuten. Oft ließ er das im Lande schaun,</w:t>
      </w:r>
      <w:r>
        <w:br/>
        <w:t>wenn er dort wunderbar manch Zeichen wirkte,</w:t>
      </w:r>
      <w:r>
        <w:br/>
        <w:t>wenn seine Hände heilten Hinkende und Blinde,</w:t>
      </w:r>
      <w:r>
        <w:br/>
        <w:t>und der Leute von Leiden viel erlöste,</w:t>
      </w:r>
      <w:r>
        <w:br/>
        <w:t>von solchen Suchten, die am schwersten sind,</w:t>
      </w:r>
      <w:r>
        <w:br/>
        <w:t>die Unholde anwerfen den Erdenbewohnern</w:t>
      </w:r>
      <w:r>
        <w:br/>
        <w:t xml:space="preserve">zu langem Lager. </w:t>
      </w:r>
    </w:p>
    <w:p w14:paraId="79C176FB" w14:textId="77777777" w:rsidR="00206CFF" w:rsidRDefault="00206CFF" w:rsidP="00206CFF">
      <w:pPr>
        <w:pStyle w:val="StandardWeb"/>
      </w:pPr>
      <w:r>
        <w:t>Da fuhren die Leute</w:t>
      </w:r>
      <w:r>
        <w:br/>
        <w:t>dahin alle Tage, wo unser Herr war,</w:t>
      </w:r>
      <w:r>
        <w:br/>
        <w:t>selber und sein Gesinde, bis da versammelt war</w:t>
      </w:r>
      <w:r>
        <w:br/>
        <w:t>eine mächtige Menge mancherlei Volks;</w:t>
      </w:r>
      <w:r>
        <w:br/>
        <w:t>obgleich sie aus gleichem Grunde nicht kamen,</w:t>
      </w:r>
      <w:r>
        <w:br/>
        <w:t>gleichen Willens waren. Des Waltenden Sohn</w:t>
      </w:r>
      <w:r>
        <w:br/>
        <w:t>suchten auch viel Arme, der Atzung bedürftig,</w:t>
      </w:r>
      <w:r>
        <w:br/>
        <w:t>damit sie in der Menge Mundkost und Trank</w:t>
      </w:r>
      <w:r>
        <w:br/>
        <w:t>von dem Volk erflehten. Denn viele waren da,</w:t>
      </w:r>
      <w:r>
        <w:br/>
        <w:t>die ihre Almosen armen Leuten</w:t>
      </w:r>
      <w:r>
        <w:br/>
        <w:t>gerne gaben. Von den Juden kam auch</w:t>
      </w:r>
      <w:r>
        <w:br/>
        <w:t>ein falsches Gefolge herbeigefahren,</w:t>
      </w:r>
      <w:r>
        <w:br/>
        <w:t>die hier unsers Herren Handlungen und Worten</w:t>
      </w:r>
      <w:r>
        <w:br/>
        <w:t>belauern wollten: unwahr war ihr Sinn</w:t>
      </w:r>
      <w:r>
        <w:br/>
        <w:t>und widrig ihr Wille; sie wollten den waltenden Christ</w:t>
      </w:r>
      <w:r>
        <w:br/>
        <w:t>den Leuten verleiden, daß sie seinen Lehren nicht hörten,</w:t>
      </w:r>
      <w:r>
        <w:br/>
        <w:t>nach seinem Willen sich nicht wendeten. Doch waren auch weise Männer,</w:t>
      </w:r>
      <w:r>
        <w:br/>
        <w:t>gute, in seiner Begleitung, und Gott werte,</w:t>
      </w:r>
      <w:r>
        <w:br/>
        <w:t>erlesene Leute: die kamen um Christi Lehren,</w:t>
      </w:r>
      <w:r>
        <w:br/>
        <w:t>daß sie sein heilig Wort hören möchten,</w:t>
      </w:r>
      <w:r>
        <w:br/>
        <w:t>lernen und leisten. Sie hatten sich mit dem Glauben</w:t>
      </w:r>
      <w:r>
        <w:br/>
        <w:t>an ihm festgefangen, hatten frommen Sinn</w:t>
      </w:r>
      <w:r>
        <w:br/>
        <w:t>und dienten ihm darum, daß er zum höchsten Glück</w:t>
      </w:r>
      <w:r>
        <w:br/>
        <w:t>nach ihrem Endetag sie aufwärts brächte</w:t>
      </w:r>
      <w:r>
        <w:br/>
        <w:t>zu Gottes Reiche. Und so gern empfing er</w:t>
      </w:r>
      <w:r>
        <w:br/>
        <w:t>der Menschen Menge, verhieß mächtigen Schutz</w:t>
      </w:r>
      <w:r>
        <w:br/>
        <w:t>auf längste Zeiten, und mocht' es auch leisten.</w:t>
      </w:r>
      <w:r>
        <w:br/>
        <w:t>Da wurden helle Haufen um den herrlichen Christ</w:t>
      </w:r>
      <w:r>
        <w:br/>
        <w:t>der Leute gesammelt. Von allen Landen sah er,</w:t>
      </w:r>
      <w:r>
        <w:br/>
        <w:t>von allen weiten Wegen ein Wunder strömen</w:t>
      </w:r>
      <w:r>
        <w:br/>
        <w:t>von jungen Leuten. Sein Lob war so weithin</w:t>
      </w:r>
      <w:r>
        <w:br/>
        <w:t xml:space="preserve">der Menge vermäret. </w:t>
      </w:r>
    </w:p>
    <w:p w14:paraId="0DFE667C" w14:textId="77777777" w:rsidR="00206CFF" w:rsidRDefault="00206CFF" w:rsidP="00206CFF">
      <w:pPr>
        <w:pStyle w:val="berschrift1"/>
        <w:rPr>
          <w:sz w:val="48"/>
        </w:rPr>
      </w:pPr>
      <w:r>
        <w:t>Die Bergpredigt</w:t>
      </w:r>
    </w:p>
    <w:p w14:paraId="73AE5AB7" w14:textId="77777777" w:rsidR="00206CFF" w:rsidRDefault="00206CFF" w:rsidP="00206CFF">
      <w:pPr>
        <w:pStyle w:val="StandardWeb"/>
      </w:pPr>
      <w:r>
        <w:t>Da ging der Mächtige</w:t>
      </w:r>
      <w:r>
        <w:br/>
        <w:t>einen Berg hinauf, der Gebornen Hehrster,</w:t>
      </w:r>
      <w:r>
        <w:br/>
        <w:t>setzte sich sonders und ersah sich da</w:t>
      </w:r>
      <w:r>
        <w:br/>
        <w:t>treuhafter Männer und trefflicher zwölf,</w:t>
      </w:r>
      <w:r>
        <w:br/>
        <w:t>gar gute Freunde, die hinfort zu Jüngern</w:t>
      </w:r>
      <w:r>
        <w:br/>
        <w:t>alle Tage der Teure gedachte</w:t>
      </w:r>
      <w:r>
        <w:br/>
        <w:t>in seiner Gefolgschaft mit sich zu führen.</w:t>
      </w:r>
      <w:r>
        <w:br/>
        <w:t>Er nannte sie bei Namen und hieß sie näher gehen:</w:t>
      </w:r>
      <w:r>
        <w:br/>
        <w:t>Andreas zuerst vor allen und Petrus,</w:t>
      </w:r>
      <w:r>
        <w:br/>
        <w:t>die beiden Gebrüder, und bei den beiden,</w:t>
      </w:r>
      <w:r>
        <w:br/>
        <w:t>Jakobus und Johannes, die Gottgeliebten.</w:t>
      </w:r>
      <w:r>
        <w:br/>
        <w:t>Ihnen war er milden Muts; eines Mannes Söhne</w:t>
      </w:r>
      <w:r>
        <w:br/>
        <w:t>waren sie beide: die wählte Gottes Sohn,</w:t>
      </w:r>
      <w:r>
        <w:br/>
        <w:t>die Frommen, in sein Gefolge, und der Freunde noch viel,</w:t>
      </w:r>
      <w:r>
        <w:br/>
        <w:t>erlauchter Männer: Matthäus und Thomas,</w:t>
      </w:r>
      <w:r>
        <w:br/>
        <w:t>die beiden Judas und Jakob den andern,</w:t>
      </w:r>
      <w:r>
        <w:br/>
        <w:t>der ihm selber geschwistert war, denn von zwei Schwestern</w:t>
      </w:r>
      <w:r>
        <w:br/>
        <w:t>waren beide, Christus und Jakob, geboren,</w:t>
      </w:r>
      <w:r>
        <w:br/>
        <w:t>als Vettern befreundet. Der Gefährten hatte</w:t>
      </w:r>
      <w:r>
        <w:br/>
        <w:t>neune nun gekoren der Nothelfer Christ,</w:t>
      </w:r>
      <w:r>
        <w:br/>
        <w:t>zuverlässige Männer. Da hieß er auch den zehnten</w:t>
      </w:r>
      <w:r>
        <w:br/>
        <w:t>mit seiner Gesellschaft geh'n, Simon geheißen;</w:t>
      </w:r>
      <w:r>
        <w:br/>
        <w:t>auch den Bartholomäus hieß er den Berg hinauf</w:t>
      </w:r>
      <w:r>
        <w:br/>
        <w:t>aus dem Volke fahren, und dazu Philippus,</w:t>
      </w:r>
      <w:r>
        <w:br/>
        <w:t>die zwei Getreuen. Die Zwölfe gingen mit ihm,</w:t>
      </w:r>
      <w:r>
        <w:br/>
        <w:t>die Recken zur Versammlung, wo er zu Rate saß,</w:t>
      </w:r>
      <w:r>
        <w:br/>
        <w:t>der Menge Mundherr, der dem Menschengeschlecht</w:t>
      </w:r>
      <w:r>
        <w:br/>
        <w:t>wider der Hölle Zwang zu helfen gesonnen war,</w:t>
      </w:r>
      <w:r>
        <w:br/>
        <w:t>aus dem Pfuhl zu fördern jeden, der folgen will</w:t>
      </w:r>
      <w:r>
        <w:br/>
        <w:t>so lieblicher Lehre, als er den Leuten dort</w:t>
      </w:r>
      <w:r>
        <w:br/>
        <w:t xml:space="preserve">durch seine Weisheit zu weisen gedachte. </w:t>
      </w:r>
    </w:p>
    <w:p w14:paraId="02DB1D1D" w14:textId="77777777" w:rsidR="00206CFF" w:rsidRDefault="00206CFF" w:rsidP="00206CFF">
      <w:pPr>
        <w:pStyle w:val="StandardWeb"/>
      </w:pPr>
      <w:r>
        <w:t>Dem Beseliger Christ kamen da zunächst</w:t>
      </w:r>
      <w:r>
        <w:br/>
        <w:t>die Gesellen zu steh'n, die von ihm selber erkoren</w:t>
      </w:r>
      <w:r>
        <w:br/>
        <w:t>waren, dem Waltenden. Die weisen Männer</w:t>
      </w:r>
      <w:r>
        <w:br/>
        <w:t>umgaben den Gottessohn: ihre Begierde war groß,</w:t>
      </w:r>
      <w:r>
        <w:br/>
        <w:t>der Erwählten Wunsch, seine Worte zu hören.</w:t>
      </w:r>
      <w:r>
        <w:br/>
        <w:t>Sie schwiegen und horchten, was der Herr der Völker,</w:t>
      </w:r>
      <w:r>
        <w:br/>
        <w:t>der Waltende, wollte in Worten verkünden,</w:t>
      </w:r>
      <w:r>
        <w:br/>
        <w:t>den Leuten zuliebe. Da saß der Landeshirt</w:t>
      </w:r>
      <w:r>
        <w:br/>
        <w:t>den Guten gegenüber, Gottes eigner Sohn,</w:t>
      </w:r>
      <w:r>
        <w:br/>
        <w:t>wollt' in seiner Rede, manch sinnvollem Wort,</w:t>
      </w:r>
      <w:r>
        <w:br/>
        <w:t>die Leute lehren, wie sie Gottes Lob</w:t>
      </w:r>
      <w:r>
        <w:br/>
        <w:t>in diesem Weltreiche wirken sollten.</w:t>
      </w:r>
      <w:r>
        <w:br/>
        <w:t>Erst saß er und schwieg, sah sie lange an,</w:t>
      </w:r>
      <w:r>
        <w:br/>
        <w:t>war ihnen hold im Herzen, der heilige Herr,</w:t>
      </w:r>
      <w:r>
        <w:br/>
        <w:t>mild im Gemüte. Den Mund nun erschloß er</w:t>
      </w:r>
      <w:r>
        <w:br/>
        <w:t>und wies mit seinen Worten, des Waltenden Sohn,</w:t>
      </w:r>
      <w:r>
        <w:br/>
        <w:t>des Hochherrlichen viel. Den Helden sagt' er</w:t>
      </w:r>
      <w:r>
        <w:br/>
        <w:t>in spähen Sprüchen, die zu der Sprache</w:t>
      </w:r>
      <w:r>
        <w:br/>
        <w:t>Christ, der Allwaltende, gekoren hatte,</w:t>
      </w:r>
      <w:r>
        <w:br/>
        <w:t>welche von allen Erdenbewohnern</w:t>
      </w:r>
      <w:r>
        <w:br/>
        <w:t>Gott die wertesten wären der Menschen:</w:t>
      </w:r>
    </w:p>
    <w:p w14:paraId="2AF8941D" w14:textId="77777777" w:rsidR="00206CFF" w:rsidRDefault="00206CFF" w:rsidP="00206CFF">
      <w:pPr>
        <w:pStyle w:val="StandardWeb"/>
      </w:pPr>
      <w:r>
        <w:t>„Ich sag' euch sicherlich, selig sind\\</w:t>
      </w:r>
      <w:r>
        <w:br/>
        <w:t>in dieser Mittelwelt, die im Gemüte\\</w:t>
      </w:r>
      <w:r>
        <w:br/>
        <w:t>arm sind aus Demut, denn das ewige Reich</w:t>
      </w:r>
      <w:r>
        <w:br/>
        <w:t>in des Himmels Aus ist ihnen geheiligt,</w:t>
      </w:r>
      <w:r>
        <w:br/>
        <w:t xml:space="preserve">ihr Leben schwindet nicht. </w:t>
      </w:r>
    </w:p>
    <w:p w14:paraId="1D56E752" w14:textId="77777777" w:rsidR="00206CFF" w:rsidRDefault="00206CFF" w:rsidP="00206CFF">
      <w:pPr>
        <w:pStyle w:val="StandardWeb"/>
      </w:pPr>
      <w:r>
        <w:t>Selig auch</w:t>
      </w:r>
      <w:r>
        <w:br/>
        <w:t>die Sanftsinnigen: sie sollen dasselbe Land</w:t>
      </w:r>
      <w:r>
        <w:br/>
        <w:t>besitzen, dasselbe Reich. Selig dann,</w:t>
      </w:r>
      <w:r>
        <w:br/>
        <w:t>die ihr Unrecht beweinen, sie dürfen Freude gewärtigen,</w:t>
      </w:r>
      <w:r>
        <w:br/>
        <w:t xml:space="preserve">Trost in demselben Reich. </w:t>
      </w:r>
    </w:p>
    <w:p w14:paraId="29F4E38C" w14:textId="77777777" w:rsidR="00206CFF" w:rsidRDefault="00206CFF" w:rsidP="00206CFF">
      <w:pPr>
        <w:pStyle w:val="StandardWeb"/>
      </w:pPr>
      <w:r>
        <w:t>Selig die Getreuen auch,</w:t>
      </w:r>
      <w:r>
        <w:br/>
        <w:t>die nach Gerechtigkeit richten: im Reiche des Herrn</w:t>
      </w:r>
      <w:r>
        <w:br/>
        <w:t>finden sie vollen Lohn. Des Frommens genießen,</w:t>
      </w:r>
      <w:r>
        <w:br/>
        <w:t>die gerecht hier richteten, mit der Rede nicht täuschten</w:t>
      </w:r>
      <w:r>
        <w:br/>
        <w:t xml:space="preserve">die Menschen am Mahlstein. </w:t>
      </w:r>
    </w:p>
    <w:p w14:paraId="32CA3286" w14:textId="77777777" w:rsidR="00206CFF" w:rsidRDefault="00206CFF" w:rsidP="00206CFF">
      <w:pPr>
        <w:pStyle w:val="StandardWeb"/>
      </w:pPr>
      <w:r>
        <w:t>Selig, dem milde war</w:t>
      </w:r>
      <w:r>
        <w:br/>
        <w:t>das Herz in der Heldenbrust: ihm wird der heilige Herr,</w:t>
      </w:r>
      <w:r>
        <w:br/>
        <w:t xml:space="preserve">der Mächtige, mild. </w:t>
      </w:r>
    </w:p>
    <w:p w14:paraId="12010F28" w14:textId="77777777" w:rsidR="00206CFF" w:rsidRDefault="00206CFF" w:rsidP="00206CFF">
      <w:pPr>
        <w:pStyle w:val="StandardWeb"/>
      </w:pPr>
      <w:r>
        <w:t>Selig auch in der Menge,</w:t>
      </w:r>
      <w:r>
        <w:br/>
        <w:t>die reinen Herzens sind: sie sollen den Himmelswalter</w:t>
      </w:r>
      <w:r>
        <w:br/>
        <w:t xml:space="preserve">schau'n in seinem Reiche. </w:t>
      </w:r>
    </w:p>
    <w:p w14:paraId="4DAF2827" w14:textId="77777777" w:rsidR="00206CFF" w:rsidRDefault="00206CFF" w:rsidP="00206CFF">
      <w:pPr>
        <w:pStyle w:val="StandardWeb"/>
      </w:pPr>
      <w:r>
        <w:t>Selig sind auch</w:t>
      </w:r>
      <w:r>
        <w:br/>
        <w:t>die Friedfertigen, die nicht Fehde stiften,</w:t>
      </w:r>
      <w:r>
        <w:br/>
        <w:t>mit Schuld sich beschweren: sie heißen Söhne des Herrn;</w:t>
      </w:r>
      <w:r>
        <w:br/>
        <w:t>Ihnen wird er gnädig sein, daß sie lange genießen</w:t>
      </w:r>
      <w:r>
        <w:br/>
        <w:t xml:space="preserve">sollen seines Reichs. </w:t>
      </w:r>
    </w:p>
    <w:p w14:paraId="53A449F7" w14:textId="77777777" w:rsidR="00206CFF" w:rsidRDefault="00206CFF" w:rsidP="00206CFF">
      <w:pPr>
        <w:pStyle w:val="StandardWeb"/>
      </w:pPr>
      <w:r>
        <w:t>Selig sind dann,</w:t>
      </w:r>
      <w:r>
        <w:br/>
        <w:t>die das Rechte wollen und darum von den Mächtigen</w:t>
      </w:r>
      <w:r>
        <w:br/>
        <w:t>Haß und Harmrede dulden: ihnen auch ist im Himmel</w:t>
      </w:r>
      <w:r>
        <w:br/>
        <w:t>Gottes Au gegönnt und geistiges Leben</w:t>
      </w:r>
      <w:r>
        <w:br/>
        <w:t>einst am ewigen Tage, dessen End nicht kommt,</w:t>
      </w:r>
      <w:r>
        <w:br/>
        <w:t>das wonnig Wohl.“</w:t>
      </w:r>
    </w:p>
    <w:p w14:paraId="60B674DA" w14:textId="77777777" w:rsidR="00206CFF" w:rsidRDefault="00206CFF" w:rsidP="00206CFF">
      <w:pPr>
        <w:pStyle w:val="StandardWeb"/>
      </w:pPr>
      <w:r>
        <w:t>So hatte der waltende Christ</w:t>
      </w:r>
      <w:r>
        <w:br/>
        <w:t>den edeln Männern von acht benannten</w:t>
      </w:r>
      <w:r>
        <w:br/>
        <w:t>Seligkeiten gesagt, mit denen sicher jeder</w:t>
      </w:r>
      <w:r>
        <w:br/>
        <w:t>das Himmelreich erhält, der es haben will,</w:t>
      </w:r>
      <w:r>
        <w:br/>
        <w:t>oder auf ewig darbt er dereinst</w:t>
      </w:r>
      <w:r>
        <w:br/>
        <w:t>des Wohls und der Wonne, wenn er die Welt verläßt,</w:t>
      </w:r>
      <w:r>
        <w:br/>
        <w:t>die Erdenlose, ein ander Licht zu suchen.</w:t>
      </w:r>
      <w:r>
        <w:br/>
        <w:t>Ihm wird Lieb oder Leid, wie er unter den Leuten hier</w:t>
      </w:r>
      <w:r>
        <w:br/>
        <w:t>wallte in dieser Welt, ganz wie es wörtlich sprach</w:t>
      </w:r>
      <w:r>
        <w:br/>
        <w:t>Christ, der Allwaltende, der Könige Mächtigster,</w:t>
      </w:r>
      <w:r>
        <w:br/>
        <w:t>Gottes eigener Sohn, zu seiner Jünger Schar.</w:t>
      </w:r>
    </w:p>
    <w:p w14:paraId="52ADAD28" w14:textId="77777777" w:rsidR="00206CFF" w:rsidRDefault="00206CFF" w:rsidP="00206CFF">
      <w:pPr>
        <w:pStyle w:val="StandardWeb"/>
      </w:pPr>
      <w:r>
        <w:t>„Selig seid ihr auch, wenn euch beschuldigen</w:t>
      </w:r>
      <w:r>
        <w:br/>
        <w:t>im Lande die Leute, und zu Leide sprechen,</w:t>
      </w:r>
      <w:r>
        <w:br/>
        <w:t>euch zum Hohne haben und Harmens viel euch</w:t>
      </w:r>
      <w:r>
        <w:br/>
        <w:t>erwirken in dieser Welt und Weh bereiten,</w:t>
      </w:r>
      <w:r>
        <w:br/>
        <w:t>Lasterrede stiften und starke Feindschaft,</w:t>
      </w:r>
      <w:r>
        <w:br/>
        <w:t>eure Lehren leugnen, alles Leid euch antun</w:t>
      </w:r>
      <w:r>
        <w:br/>
        <w:t>und Harm um den Herrn. Das darf euch im Herzen nicht</w:t>
      </w:r>
      <w:r>
        <w:br/>
        <w:t>das Leben verleiden: ihr erlangt Entschädigung</w:t>
      </w:r>
      <w:r>
        <w:br/>
        <w:t>in Gottes Reiche für der Güter jegliches:</w:t>
      </w:r>
      <w:r>
        <w:br/>
        <w:t>groß und mannigfalt gegeben wird sie euch,</w:t>
      </w:r>
      <w:r>
        <w:br/>
        <w:t>weil ihr hier ehbevor Arbeit erduldetet,</w:t>
      </w:r>
      <w:r>
        <w:br/>
        <w:t>weh in dieser Welt. Weher wird den andern,</w:t>
      </w:r>
      <w:r>
        <w:br/>
        <w:t>grimmer ergeht es ihnen, die hier Gut besaßen,</w:t>
      </w:r>
      <w:r>
        <w:br/>
        <w:t>weites Weltwohl. Die verzehren ihre Wonne hier</w:t>
      </w:r>
      <w:r>
        <w:br/>
        <w:t>im Genuß der Genüge. Sie sollen aber Not</w:t>
      </w:r>
      <w:r>
        <w:br/>
        <w:t>nach ihrer Hinfahrt, die Helden, erdulden.</w:t>
      </w:r>
      <w:r>
        <w:br/>
        <w:t>Dann beweinen die Frevel, die zuvor hier in Wonnen sind,</w:t>
      </w:r>
      <w:r>
        <w:br/>
        <w:t>in allen Lüsten leben und nicht lassen wollen</w:t>
      </w:r>
      <w:r>
        <w:br/>
        <w:t>von den Meingedanken, wozu ihr Mut sie reizt,</w:t>
      </w:r>
      <w:r>
        <w:br/>
        <w:t>von leidigem Leben. Ihr Lohn wird Mühsal sein</w:t>
      </w:r>
      <w:r>
        <w:br/>
        <w:t>und üble Arbeit; sie werden das Ende dann</w:t>
      </w:r>
      <w:r>
        <w:br/>
        <w:t>mit Sorgen sehen; und beschweren wird ihr Herz,</w:t>
      </w:r>
      <w:r>
        <w:br/>
        <w:t>daß sie in der Welt so gar ihrem Willen nachhingen,</w:t>
      </w:r>
      <w:r>
        <w:br/>
        <w:t>die Männer in ihrem Mute.</w:t>
      </w:r>
      <w:r>
        <w:br/>
        <w:t>Solche Meintat verweist ihnen</w:t>
      </w:r>
      <w:r>
        <w:br/>
        <w:t>mit wehrenden Worten, denn weisen will ich euch</w:t>
      </w:r>
      <w:r>
        <w:br/>
        <w:t>und sicherlich sagen, ihr meine Gesellen,</w:t>
      </w:r>
      <w:r>
        <w:br/>
        <w:t>mit wahren Worten, daß ihr in dieser Welt</w:t>
      </w:r>
      <w:r>
        <w:br/>
        <w:t>das Salz sollt sein, der sündigen Menschen</w:t>
      </w:r>
      <w:r>
        <w:br/>
        <w:t>Bosheit zu büßen, daß auf bessere Wege</w:t>
      </w:r>
      <w:r>
        <w:br/>
        <w:t>das Volk geführet werde, des Feindes Werke lassend,</w:t>
      </w:r>
      <w:r>
        <w:br/>
        <w:t>des Teufels Taten, des Trösters Reich zu suchen.</w:t>
      </w:r>
      <w:r>
        <w:br/>
        <w:t>So sollen eure Lehren der Leute viel</w:t>
      </w:r>
      <w:r>
        <w:br/>
        <w:t>zu meinem Willen wenden. Wer aber zunichte wird,</w:t>
      </w:r>
      <w:r>
        <w:br/>
        <w:t>wer die Lehre verläßt, der er leben soll,</w:t>
      </w:r>
      <w:r>
        <w:br/>
        <w:t>den vergleich' ich dem Salze, das an des Sees Gestade</w:t>
      </w:r>
      <w:r>
        <w:br/>
        <w:t>weithin verworfen liegt, denn wenig taugt es mehr,</w:t>
      </w:r>
      <w:r>
        <w:br/>
        <w:t>da es die Kinder des Volks mit Füßen treten,</w:t>
      </w:r>
      <w:r>
        <w:br/>
        <w:t>die auf dem Grieße gehen. So geschieht ihm, der Gottes Wort</w:t>
      </w:r>
      <w:r>
        <w:br/>
        <w:t>den Menschen melden soll: denn entzweit sich sein Mut,</w:t>
      </w:r>
      <w:r>
        <w:br/>
        <w:t>daß er mit Herzenslauterkeit nicht zum Himmel will</w:t>
      </w:r>
      <w:r>
        <w:br/>
        <w:t>spornen mit seiner Sprache, sondern spart Gottes Rede</w:t>
      </w:r>
      <w:r>
        <w:br/>
        <w:t>und wankt in den Worten, so wird der Waltende ihm gram,</w:t>
      </w:r>
      <w:r>
        <w:br/>
        <w:t>der Mächtige zornig, und den Menschenkindern auch</w:t>
      </w:r>
      <w:r>
        <w:br/>
        <w:t>wird er dann allen, die auf Erden wohnen,</w:t>
      </w:r>
      <w:r>
        <w:br/>
        <w:t>verleidet den Leuten, der in der Lehre nicht taugt.“</w:t>
      </w:r>
    </w:p>
    <w:p w14:paraId="6BD8A8D3" w14:textId="77777777" w:rsidR="00206CFF" w:rsidRDefault="00206CFF" w:rsidP="00206CFF">
      <w:pPr>
        <w:pStyle w:val="StandardWeb"/>
      </w:pPr>
      <w:r>
        <w:t>So weislich sprach da, Gottes Wort verkündend,</w:t>
      </w:r>
      <w:r>
        <w:br/>
        <w:t>und die Leute lehrend, der Landeswart</w:t>
      </w:r>
      <w:r>
        <w:br/>
        <w:t>mit lauterm Herzen. Die Helden standen,</w:t>
      </w:r>
      <w:r>
        <w:br/>
        <w:t>die Guten, um den Gottessohn, begierig hörend</w:t>
      </w:r>
      <w:r>
        <w:br/>
        <w:t>nach Wunsch und Willen; sein Wort war ihre Lust.</w:t>
      </w:r>
      <w:r>
        <w:br/>
        <w:t>Sie schwiegen und horchten, hörten der Völker Herrn</w:t>
      </w:r>
      <w:r>
        <w:br/>
        <w:t>das Gesetz Gottes sagen den Söhnen der Menschen.</w:t>
      </w:r>
      <w:r>
        <w:br/>
        <w:t>Er verhieß ihnen das Himmelreich und sprach zu den Helden:</w:t>
      </w:r>
      <w:r>
        <w:br/>
        <w:t>„Noch mag ich euch sagen, ihr meine Gesellen,</w:t>
      </w:r>
      <w:r>
        <w:br/>
        <w:t>mit wahren Worten, daß ihr in der Welt hinfort</w:t>
      </w:r>
      <w:r>
        <w:br/>
        <w:t>ein Licht sollt leuchten den Leutekindern,</w:t>
      </w:r>
      <w:r>
        <w:br/>
        <w:t>Fernhin erfreulich, über der Völker viel</w:t>
      </w:r>
      <w:r>
        <w:br/>
        <w:t>wonnesam strahlend. Eure Werke mögen nicht</w:t>
      </w:r>
      <w:r>
        <w:br/>
        <w:t>verhohlen bleiben, mit welchem Herzen ihr sie tut.</w:t>
      </w:r>
      <w:r>
        <w:br/>
        <w:t>So wenig die Burg, die auf dem Berge steht,</w:t>
      </w:r>
      <w:r>
        <w:br/>
        <w:t>auf hoher Felsenhöh', verhohlen bliebe,</w:t>
      </w:r>
      <w:r>
        <w:br/>
        <w:t>das gewaltige Riesenwerk, so wenig mögen eure Worte</w:t>
      </w:r>
      <w:r>
        <w:br/>
        <w:t>in dieser Mittelwelt den Menschen auf Erden</w:t>
      </w:r>
      <w:r>
        <w:br/>
        <w:t>verborgen bleiben. Gebraucht meiner Lehre:</w:t>
      </w:r>
      <w:r>
        <w:br/>
        <w:t>Laßt euer Licht den Leuten leuchten,</w:t>
      </w:r>
      <w:r>
        <w:br/>
        <w:t>den Menschenkindern, daß sie euer Gemüt erkennen,</w:t>
      </w:r>
      <w:r>
        <w:br/>
        <w:t>euer Werk und euren Willen, und den waltenden Gott drum</w:t>
      </w:r>
      <w:r>
        <w:br/>
        <w:t>mit lauterm Herzen, den himmlischen Vater,</w:t>
      </w:r>
      <w:r>
        <w:br/>
        <w:t>loben ihr Leben lang, der euch solche Lehre lieh.</w:t>
      </w:r>
      <w:r>
        <w:br/>
        <w:t>Niemand soll sein Licht vor den Leuten bergen,</w:t>
      </w:r>
      <w:r>
        <w:br/>
        <w:t>das helle verhüllen, sondern hoch mög' er's</w:t>
      </w:r>
      <w:r>
        <w:br/>
        <w:t>in den Saal setzen, daß es alle sehen,</w:t>
      </w:r>
      <w:r>
        <w:br/>
        <w:t>die einen wie die andern, die darinne sind</w:t>
      </w:r>
      <w:r>
        <w:br/>
        <w:t>der Helden in der Halle: so sollt ihr auch euer heilig Wort</w:t>
      </w:r>
      <w:r>
        <w:br/>
        <w:t>in diesen Landen den Leuten nicht bergen,</w:t>
      </w:r>
      <w:r>
        <w:br/>
        <w:t>den Helden verhehlen, sondern es hoch und weit</w:t>
      </w:r>
      <w:r>
        <w:br/>
        <w:t>breiten, das Gebot des Herrn, daß es die Gebornen all</w:t>
      </w:r>
      <w:r>
        <w:br/>
        <w:t>in diesen Landen, die Leute, verstehen</w:t>
      </w:r>
      <w:r>
        <w:br/>
        <w:t>und so befolgen, wie es in frühern Tagen</w:t>
      </w:r>
      <w:r>
        <w:br/>
        <w:t>mit Worten wiesen hochweise Männer,</w:t>
      </w:r>
      <w:r>
        <w:br/>
        <w:t>als den Alten Bund die Edlinge hielten,</w:t>
      </w:r>
      <w:r>
        <w:br/>
        <w:t>und nur um so strenger noch, wie ich nun will sagen,</w:t>
      </w:r>
      <w:r>
        <w:br/>
        <w:t>der Guten jeglicher seinem Gotte diene,</w:t>
      </w:r>
      <w:r>
        <w:br/>
        <w:t>als es im Alten Bund schon eh' geboten war.</w:t>
      </w:r>
      <w:r>
        <w:br/>
        <w:t>Denn wähnt nicht, ich wär' in die Welt gekommen</w:t>
      </w:r>
      <w:r>
        <w:br/>
        <w:t>etwa, den Alten Bund umzustoßen,</w:t>
      </w:r>
      <w:r>
        <w:br/>
        <w:t>beim Volk zu Fall zu bringen, oder der Vorschauer</w:t>
      </w:r>
      <w:r>
        <w:br/>
        <w:t>Worte zu verwerfen, die sie als wahrhafte Männer</w:t>
      </w:r>
      <w:r>
        <w:br/>
        <w:t>uns offen anbefahlen: Erd' und Himmel sollten</w:t>
      </w:r>
      <w:r>
        <w:br/>
        <w:t>zuvor zerfahren, die so fest gegründet stehn,</w:t>
      </w:r>
      <w:r>
        <w:br/>
        <w:t>eh' der Worte eins nur unbewährt verbliebe</w:t>
      </w:r>
      <w:r>
        <w:br/>
        <w:t>in dieses Lebens Licht, das sie den Leuten hier</w:t>
      </w:r>
      <w:r>
        <w:br/>
        <w:t>wahrhaft wiesen. Ich kam nicht, die Worte</w:t>
      </w:r>
      <w:r>
        <w:br/>
        <w:t>der Vorschauer zu fällen, erfüllen will ich sie,</w:t>
      </w:r>
      <w:r>
        <w:br/>
        <w:t>mehren und erneuen den Menschenkindern,</w:t>
      </w:r>
      <w:r>
        <w:br/>
        <w:t>diesem Volk zum Frommen, was da vormals geschrieben war</w:t>
      </w:r>
      <w:r>
        <w:br/>
        <w:t>im Alten Bunde.“</w:t>
      </w:r>
    </w:p>
    <w:p w14:paraId="71D1A9ED" w14:textId="77777777" w:rsidR="00206CFF" w:rsidRDefault="00206CFF" w:rsidP="00206CFF">
      <w:pPr>
        <w:pStyle w:val="berschrift1"/>
        <w:rPr>
          <w:sz w:val="48"/>
        </w:rPr>
      </w:pPr>
      <w:r>
        <w:t>Im alten Bunde</w:t>
      </w:r>
    </w:p>
    <w:p w14:paraId="1370CBEE" w14:textId="77777777" w:rsidR="00206CFF" w:rsidRDefault="00206CFF" w:rsidP="00206CFF">
      <w:pPr>
        <w:pStyle w:val="StandardWeb"/>
      </w:pPr>
      <w:r>
        <w:t>„Ihr hörtet oft sagen</w:t>
      </w:r>
      <w:r>
        <w:br/>
        <w:t>in der Weisen Worten, wer in der Welt das tue,</w:t>
      </w:r>
      <w:r>
        <w:br/>
        <w:t>daß er dem andern das Alter verkürze,</w:t>
      </w:r>
      <w:r>
        <w:br/>
        <w:t>ihn vom Leben löse, dem sollten der Leute Kinder</w:t>
      </w:r>
      <w:r>
        <w:br/>
        <w:t>den Tod erteilen. Das will ich euch tiefer nun</w:t>
      </w:r>
      <w:r>
        <w:br/>
        <w:t>und fester fassen: Wer in Feindschaft nur</w:t>
      </w:r>
      <w:r>
        <w:br/>
        <w:t>ein Mann dem Manne in seinem Mute</w:t>
      </w:r>
      <w:r>
        <w:br/>
        <w:t>sich erbost in der Brust, die doch Brüder sind,</w:t>
      </w:r>
      <w:r>
        <w:br/>
        <w:t>ein selig Volk Gottes, in Sippe eng gesellt,</w:t>
      </w:r>
      <w:r>
        <w:br/>
        <w:t>die Männer in Magschaft - und sein Mut ist ihm gram,</w:t>
      </w:r>
      <w:r>
        <w:br/>
        <w:t>will des Lebens ihn ledigen, wenn er es leisten könnte -</w:t>
      </w:r>
      <w:r>
        <w:br/>
        <w:t>der ist schon verfemt und dem Tode verfallen,</w:t>
      </w:r>
      <w:r>
        <w:br/>
        <w:t>all solchem Urteil eben wie jener war,</w:t>
      </w:r>
      <w:r>
        <w:br/>
        <w:t>der durch der Hände Kraft des Hauptes beraubte</w:t>
      </w:r>
      <w:r>
        <w:br/>
        <w:t xml:space="preserve">einen anderen Mann. </w:t>
      </w:r>
    </w:p>
    <w:p w14:paraId="694C336A" w14:textId="77777777" w:rsidR="00206CFF" w:rsidRDefault="00206CFF" w:rsidP="00206CFF">
      <w:pPr>
        <w:pStyle w:val="StandardWeb"/>
      </w:pPr>
      <w:r>
        <w:t>Auch hieß es im Alten Bund</w:t>
      </w:r>
      <w:r>
        <w:br/>
        <w:t>mit wahren Worten, wie ihr alle wißt,</w:t>
      </w:r>
      <w:r>
        <w:br/>
        <w:t>ein jeder solle seinen Nächsten innig</w:t>
      </w:r>
      <w:r>
        <w:br/>
        <w:t>im Herzen hegen und hold dem Gesippten sein,</w:t>
      </w:r>
      <w:r>
        <w:br/>
        <w:t>den Verwandten gut und im Geben mild,</w:t>
      </w:r>
      <w:r>
        <w:br/>
        <w:t>die Freunde lieben und den Feinden haßvoll</w:t>
      </w:r>
      <w:r>
        <w:br/>
        <w:t>im Streit widerstehen und mit starkem Sinn</w:t>
      </w:r>
      <w:r>
        <w:br/>
        <w:t>dem Widersacher wehren. Ich aber sag' euch wahrlich</w:t>
      </w:r>
      <w:r>
        <w:br/>
        <w:t>voller vor diesem Volk, die Feinde sollt ihr</w:t>
      </w:r>
      <w:r>
        <w:br/>
        <w:t>im Herzen hegen, wie ihr Freunden hold seid,</w:t>
      </w:r>
      <w:r>
        <w:br/>
        <w:t>in Gottes Namen; tut ihnen Gutes viel,</w:t>
      </w:r>
      <w:r>
        <w:br/>
        <w:t>zeigt ihnen lautres Herz und holde Treue,</w:t>
      </w:r>
      <w:r>
        <w:br/>
        <w:t>erwidert Leid mit Liebe. Das ist langes Heil</w:t>
      </w:r>
      <w:r>
        <w:br/>
        <w:t>der Männer männiglichem, der im Gemüt sich des</w:t>
      </w:r>
      <w:r>
        <w:br/>
        <w:t>wider Feinde fleißt. Das frommt euch dazu,</w:t>
      </w:r>
      <w:r>
        <w:br/>
        <w:t>daß ihr des Himmelkönigs Söhne geheißen werdet,</w:t>
      </w:r>
      <w:r>
        <w:br/>
        <w:t>seine biedern Kinder. Ihr könnt nicht bessern Rat</w:t>
      </w:r>
      <w:r>
        <w:br/>
        <w:t>in dieser Welt gewinnen.</w:t>
      </w:r>
    </w:p>
    <w:p w14:paraId="2B5D4E10" w14:textId="77777777" w:rsidR="00206CFF" w:rsidRDefault="00206CFF" w:rsidP="00206CFF">
      <w:pPr>
        <w:pStyle w:val="StandardWeb"/>
      </w:pPr>
      <w:r>
        <w:t>Auch sag' ich euch wahrlich,</w:t>
      </w:r>
      <w:r>
        <w:br/>
        <w:t>den Geborenen allen, daß ihr mit erbostem Sinn</w:t>
      </w:r>
      <w:r>
        <w:br/>
        <w:t>eures Gutes keine Gabe in Gotteshäusern</w:t>
      </w:r>
      <w:r>
        <w:br/>
        <w:t>dem Waltenden weihen mögt, die er würdigen wolle,</w:t>
      </w:r>
      <w:r>
        <w:br/>
        <w:t>von euch zu empfahen, solang' ihr Feindschaft noch</w:t>
      </w:r>
      <w:r>
        <w:br/>
        <w:t>irgend dem andern und Übles sinnt.</w:t>
      </w:r>
      <w:r>
        <w:br/>
        <w:t>Versöhne zuvor dich dem Widersacher,</w:t>
      </w:r>
      <w:r>
        <w:br/>
        <w:t>Eintracht verabredend, dann eile, Geschenke</w:t>
      </w:r>
      <w:r>
        <w:br/>
        <w:t>an Gottes Altar zu geben; dann sind sie dem Guten wert,</w:t>
      </w:r>
      <w:r>
        <w:br/>
        <w:t>dem Himmelskönig. Um seine Huld dient eifriger</w:t>
      </w:r>
      <w:r>
        <w:br/>
        <w:t>und erfüllt sein Gebot, als der Juden Brauch ist,</w:t>
      </w:r>
      <w:r>
        <w:br/>
        <w:t>soll euch zu eigen werden das ewige Reich,</w:t>
      </w:r>
      <w:r>
        <w:br/>
        <w:t>ewig währendes Leben. Auch will ich euch sagen,</w:t>
      </w:r>
      <w:r>
        <w:br/>
        <w:t>wenn im Alten Bunde geboten wurde,</w:t>
      </w:r>
      <w:r>
        <w:br/>
        <w:t>daß einer des andern Ehe nicht breche,</w:t>
      </w:r>
      <w:r>
        <w:br/>
        <w:t>ihm die Frau verführe, so füg ich hinzu,</w:t>
      </w:r>
      <w:r>
        <w:br/>
        <w:t>daß die Augen einen schon überreden</w:t>
      </w:r>
      <w:r>
        <w:br/>
        <w:t>mögen zu düsterm Mein, wenn er den Mut läßt reizen,</w:t>
      </w:r>
      <w:r>
        <w:br/>
        <w:t>die zu begehren, die des andern Gattin ist.</w:t>
      </w:r>
      <w:r>
        <w:br/>
        <w:t>Der hat in sich selber schon Sünde begangen,</w:t>
      </w:r>
      <w:r>
        <w:br/>
        <w:t>in sein Herz geheftet der Hölle Pein.</w:t>
      </w:r>
      <w:r>
        <w:br/>
        <w:t>Wen sein rechtes Auge oder die rechte Hand,</w:t>
      </w:r>
      <w:r>
        <w:br/>
        <w:t>ein Glied verleiten will auf den leiden Weg,</w:t>
      </w:r>
      <w:r>
        <w:br/>
        <w:t>eher frommte wohl andre Wahl einem</w:t>
      </w:r>
      <w:r>
        <w:br/>
        <w:t>der Männer im Volke, daß er es von sich würfe,</w:t>
      </w:r>
      <w:r>
        <w:br/>
        <w:t>das Glied löste von dem Leichname,</w:t>
      </w:r>
      <w:r>
        <w:br/>
        <w:t>und ohn' es käme hinauf in den Himmel,</w:t>
      </w:r>
      <w:r>
        <w:br/>
        <w:t>als daß er mit allen zum Abgrund führe,</w:t>
      </w:r>
      <w:r>
        <w:br/>
        <w:t>zur heißen Hölle mit heilen Gliedern.</w:t>
      </w:r>
      <w:r>
        <w:br/>
        <w:t>Auch mahnt der Menschen Schwäche, daß männiglich</w:t>
      </w:r>
      <w:r>
        <w:br/>
        <w:t>dem Freunde nicht folge, der zum Frevel ihn lockt,</w:t>
      </w:r>
      <w:r>
        <w:br/>
        <w:t>zur Schuld, der Gesippte. Und sei er ihm,</w:t>
      </w:r>
      <w:r>
        <w:br/>
        <w:t>durch Sippe beschlechtet, auch noch so stark,</w:t>
      </w:r>
      <w:r>
        <w:br/>
        <w:t>die Magschaft noch so mächtig,, wenn er zum Mord ihn treiben,</w:t>
      </w:r>
      <w:r>
        <w:br/>
        <w:t>zu böser Tat bringen will, besser ist ihm dann,</w:t>
      </w:r>
      <w:r>
        <w:br/>
        <w:t>den Freund ferne von sich zu stoßen,</w:t>
      </w:r>
      <w:r>
        <w:br/>
        <w:t>ihn meidend, Minne nicht mehr ihm zu zeigen,</w:t>
      </w:r>
      <w:r>
        <w:br/>
        <w:t>daß er alleine aufsteigen dürfe</w:t>
      </w:r>
      <w:r>
        <w:br/>
        <w:t>zum hohen Himmelreich, als daß sie der Hölle Zwang,</w:t>
      </w:r>
      <w:r>
        <w:br/>
        <w:t>währendes Wehe beide gewinnen,</w:t>
      </w:r>
      <w:r>
        <w:br/>
        <w:t xml:space="preserve">übelstes Unheil. </w:t>
      </w:r>
    </w:p>
    <w:p w14:paraId="35888C83" w14:textId="77777777" w:rsidR="00206CFF" w:rsidRDefault="00206CFF" w:rsidP="00206CFF">
      <w:pPr>
        <w:pStyle w:val="StandardWeb"/>
      </w:pPr>
      <w:r>
        <w:t>Im Alten Bunde heißt es auch,</w:t>
      </w:r>
      <w:r>
        <w:br/>
        <w:t>mit wahren Worten, wie ihr alle wißt,</w:t>
      </w:r>
      <w:r>
        <w:br/>
        <w:t>daß Meineid meiden solle der Mensch,</w:t>
      </w:r>
      <w:r>
        <w:br/>
        <w:t>sich nicht verschwören; die Sünd' ist allzu groß,</w:t>
      </w:r>
      <w:r>
        <w:br/>
        <w:t>verleitet der Leute so viel auf leiden Weg.</w:t>
      </w:r>
      <w:r>
        <w:br/>
        <w:t>Doch selber sag' ich euch, daß niemand schwören soll</w:t>
      </w:r>
      <w:r>
        <w:br/>
        <w:t>irgend Eide der Erdenbewohner:</w:t>
      </w:r>
      <w:r>
        <w:br/>
        <w:t>Bei dem Himmel, dem Hohen, nicht, er ist des Herren Stuhl,</w:t>
      </w:r>
      <w:r>
        <w:br/>
        <w:t>nicht bei der Erde unten, sie ist des Allwaltenden</w:t>
      </w:r>
      <w:r>
        <w:br/>
        <w:t>schöner Fußschemel; auch schwöre keiner</w:t>
      </w:r>
      <w:r>
        <w:br/>
        <w:t>bei dem eigenen Haupt, denn kein Haar mag er anders</w:t>
      </w:r>
      <w:r>
        <w:br/>
        <w:t>erwirken, weiß noch schwarz, als wie es der Waltende,</w:t>
      </w:r>
      <w:r>
        <w:br/>
        <w:t>der Mächtige, machte. Darum meidet der Mensch</w:t>
      </w:r>
      <w:r>
        <w:br/>
        <w:t>die Eide füglich: wenn es viel geschieht,</w:t>
      </w:r>
      <w:r>
        <w:br/>
        <w:t>nimmt er's immer leichter und wahrt sich zuletzt nicht mehr.</w:t>
      </w:r>
      <w:r>
        <w:br/>
        <w:t>Darum will ich euch mit wahren Worten gebieten,</w:t>
      </w:r>
      <w:r>
        <w:br/>
        <w:t>daß niemand schwerere Eide schwören</w:t>
      </w:r>
      <w:r>
        <w:br/>
        <w:t>mög' unter Menschen, denn als ich mit meinen</w:t>
      </w:r>
      <w:r>
        <w:br/>
        <w:t>Worten euch wahrhaft hier will gebieten:</w:t>
      </w:r>
      <w:r>
        <w:br/>
        <w:t>Wer eine Sache sucht, der sage, was wahr ist,</w:t>
      </w:r>
      <w:r>
        <w:br/>
        <w:t>spreche ja, wenn es ist, und ehre die Wahrheit,</w:t>
      </w:r>
      <w:r>
        <w:br/>
        <w:t>sage nein, wenn es nicht ist, und genüg' ihm daran:</w:t>
      </w:r>
      <w:r>
        <w:br/>
        <w:t>Das Mehr, das darüber ein Mann noch tun will,</w:t>
      </w:r>
      <w:r>
        <w:br/>
        <w:t>kommt alles vom Übel unter den Erdenkindern,</w:t>
      </w:r>
      <w:r>
        <w:br/>
        <w:t>daß aus Untreue der eine nicht will des andern</w:t>
      </w:r>
      <w:r>
        <w:br/>
        <w:t>Worte für wahr halten.</w:t>
      </w:r>
    </w:p>
    <w:p w14:paraId="5283491E" w14:textId="77777777" w:rsidR="00206CFF" w:rsidRDefault="00206CFF" w:rsidP="00206CFF">
      <w:pPr>
        <w:pStyle w:val="StandardWeb"/>
      </w:pPr>
      <w:r>
        <w:t>Dann sag' ich euch wahrlich,</w:t>
      </w:r>
      <w:r>
        <w:br/>
        <w:t>wenn im Alten Bunde geboten war,</w:t>
      </w:r>
      <w:r>
        <w:br/>
        <w:t>so einer die Augen dem andern benehme,</w:t>
      </w:r>
      <w:r>
        <w:br/>
        <w:t>vom Leibe löse oder irgendein Glied,</w:t>
      </w:r>
      <w:r>
        <w:br/>
        <w:t>der soll es selber mit dem seinen entgelten,</w:t>
      </w:r>
      <w:r>
        <w:br/>
        <w:t>dem gleichen Gliede: so lehr' ich dagegen euch,</w:t>
      </w:r>
      <w:r>
        <w:br/>
        <w:t>daß ihr so nicht rächet, was wider Recht geschieht,</w:t>
      </w:r>
      <w:r>
        <w:br/>
        <w:t>sondern in Demut alles erduldet,</w:t>
      </w:r>
      <w:r>
        <w:br/>
        <w:t>Schimpf und Schande, und was man sonst euch zufügt.</w:t>
      </w:r>
      <w:r>
        <w:br/>
        <w:t>Tu' immer der Mann dem andern Manne,</w:t>
      </w:r>
      <w:r>
        <w:br/>
        <w:t>was ihm frommt und gefällt, wenn er fordert, daß die Menschen</w:t>
      </w:r>
      <w:r>
        <w:br/>
        <w:t>ihm Gutes dagegen tun. Dann wird Gott ihm milde sein</w:t>
      </w:r>
      <w:r>
        <w:br/>
        <w:t>und der Leute jedem, der das leisten will.</w:t>
      </w:r>
      <w:r>
        <w:br/>
        <w:t>Ehret die Armen, den Überfluß teilt</w:t>
      </w:r>
      <w:r>
        <w:br/>
        <w:t>dem dürftigen Volk und fragt nicht, ob ihr Dank</w:t>
      </w:r>
      <w:r>
        <w:br/>
        <w:t>erlangt oder Lohn in dieser geliehnen Welt.</w:t>
      </w:r>
      <w:r>
        <w:br/>
        <w:t>Überlaßt es lediglich euerm lieben Herrn,</w:t>
      </w:r>
      <w:r>
        <w:br/>
        <w:t>die Gaben zu vergelten, daß Gott euch lohne,</w:t>
      </w:r>
      <w:r>
        <w:br/>
        <w:t>der mächtige Mundherr, was aus Minne geschieht zu ihm.</w:t>
      </w:r>
      <w:r>
        <w:br/>
        <w:t>Gäbest du gerne nur guten Männern</w:t>
      </w:r>
      <w:r>
        <w:br/>
        <w:t>köstliche Kleinode, wo du Nutzen könntest</w:t>
      </w:r>
      <w:r>
        <w:br/>
        <w:t>doppelt erwerben, hättest du des Verdienst von Gott</w:t>
      </w:r>
      <w:r>
        <w:br/>
        <w:t>oder Lohn zu erlangen, der dir alles geliehen hat?</w:t>
      </w:r>
      <w:r>
        <w:br/>
        <w:t>So ist es mit allem, was du andern tust</w:t>
      </w:r>
      <w:r>
        <w:br/>
        <w:t>zuliebe, den Leuten, wenn du Gleiches zu Lohn willst</w:t>
      </w:r>
      <w:r>
        <w:br/>
        <w:t>für Wort und Werke. Wie wüßt' es der Waltende Dank,</w:t>
      </w:r>
      <w:r>
        <w:br/>
        <w:t>wenn du das Deine nur hingibst, es wieder zu heischen?</w:t>
      </w:r>
      <w:r>
        <w:br/>
        <w:t>Den Leuten leiht das Gut, die es nicht lohnen hienieden,</w:t>
      </w:r>
      <w:r>
        <w:br/>
        <w:t xml:space="preserve">und ringet allein nach des Waltenden Reiche. </w:t>
      </w:r>
    </w:p>
    <w:p w14:paraId="1198E156" w14:textId="77777777" w:rsidR="00206CFF" w:rsidRDefault="00206CFF" w:rsidP="00206CFF">
      <w:pPr>
        <w:pStyle w:val="StandardWeb"/>
      </w:pPr>
      <w:r>
        <w:t>Nicht zu offenbar tu' es, wenn du Almosen Armen</w:t>
      </w:r>
      <w:r>
        <w:br/>
        <w:t>mit den Händen darreichst; mit demüt'gem Herzen</w:t>
      </w:r>
      <w:r>
        <w:br/>
        <w:t>gib es Gott zulieb', so wird dir Vergeltung</w:t>
      </w:r>
      <w:r>
        <w:br/>
        <w:t>gar lieblicher Lohn, wo du lange sein bedarfst,</w:t>
      </w:r>
      <w:r>
        <w:br/>
        <w:t>erfreuliches Heil. Was du aus frommen Sinn</w:t>
      </w:r>
      <w:r>
        <w:br/>
        <w:t>heimlich hingibst, das ist dem Herren wert.</w:t>
      </w:r>
      <w:r>
        <w:br/>
        <w:t>Tu' nicht groß mit den Gaben: das soll der Geber keiner,</w:t>
      </w:r>
      <w:r>
        <w:br/>
        <w:t>daß durch eiteln Ruhm sie ihm nicht wieder</w:t>
      </w:r>
      <w:r>
        <w:br/>
        <w:t>leidig verloren gehen, für die er Lohn sollt' empfangen</w:t>
      </w:r>
      <w:r>
        <w:br/>
        <w:t>vor Gottes Augen, die guten Werke.</w:t>
      </w:r>
    </w:p>
    <w:p w14:paraId="31096720" w14:textId="77777777" w:rsidR="00206CFF" w:rsidRDefault="00206CFF" w:rsidP="00206CFF">
      <w:pPr>
        <w:pStyle w:val="StandardWeb"/>
      </w:pPr>
      <w:r>
        <w:t>Auch gebiet' ich euch noch, wenn zum Gebet ihr euch neigt,</w:t>
      </w:r>
      <w:r>
        <w:br/>
        <w:t>und euern Herrn um Hilfe bittet,</w:t>
      </w:r>
      <w:r>
        <w:br/>
        <w:t>daß er die leiden Taten euch erlassen wolle,</w:t>
      </w:r>
      <w:r>
        <w:br/>
        <w:t>die Schuld und die Sünde, womit ihr euch selber</w:t>
      </w:r>
      <w:r>
        <w:br/>
        <w:t>feindlich gefährdetet, so tut's vor dem Volke nicht,</w:t>
      </w:r>
      <w:r>
        <w:br/>
        <w:t>daß es merke die Menge, und die Menschen euch loben</w:t>
      </w:r>
      <w:r>
        <w:br/>
        <w:t>um das Händefalten: euer Gebet zu dem Herrn</w:t>
      </w:r>
      <w:r>
        <w:br/>
        <w:t>geht so all verloren durch den eiteln Ruhm.</w:t>
      </w:r>
      <w:r>
        <w:br/>
        <w:t>Sondern wollt ihr den Herrn um Hilfe bitten,</w:t>
      </w:r>
      <w:r>
        <w:br/>
        <w:t>durch Demut verdienen, was euch große Durft ist,</w:t>
      </w:r>
      <w:r>
        <w:br/>
        <w:t>daß der Spender des Siegs euch von Sünden befreie,</w:t>
      </w:r>
      <w:r>
        <w:br/>
        <w:t>dann tut es heimlich, denn der Herr weiß es doch,</w:t>
      </w:r>
      <w:r>
        <w:br/>
        <w:t>der Heilige im Himmel, dem nichts verloren bleibt,</w:t>
      </w:r>
      <w:r>
        <w:br/>
        <w:t>nicht Wort noch Werke. Dann gewährt er euch alles,</w:t>
      </w:r>
      <w:r>
        <w:br/>
        <w:t>worum ihr ihn bittet, wenn ihr zum Gebet euch neigt</w:t>
      </w:r>
      <w:r>
        <w:br/>
        <w:t>mit lauterm Herzen.“</w:t>
      </w:r>
    </w:p>
    <w:p w14:paraId="50C60A05" w14:textId="2E0CEA00" w:rsidR="00206CFF" w:rsidRDefault="00206CFF" w:rsidP="00206CFF">
      <w:pPr>
        <w:pStyle w:val="StandardWeb"/>
      </w:pPr>
      <w:r>
        <w:t>Die Helden standen</w:t>
      </w:r>
      <w:r>
        <w:br/>
        <w:t>und umgaben den Gottessohn mit großer Begierde.</w:t>
      </w:r>
      <w:r>
        <w:br/>
        <w:t>Ihr höchster Wunsch war, seine Worte zu hören.</w:t>
      </w:r>
      <w:r>
        <w:br/>
        <w:t>Sie schwiegen und dachten, ihr Bedürfnis war groß,</w:t>
      </w:r>
      <w:r>
        <w:br/>
        <w:t>im Herzen zu behalten, was das heilige Kinde</w:t>
      </w:r>
      <w:r>
        <w:br/>
        <w:t>da zum ersten Male ihnen mit Worten</w:t>
      </w:r>
      <w:r>
        <w:br/>
        <w:t xml:space="preserve">großes erzählte. Da begann der </w:t>
      </w:r>
      <w:r w:rsidR="00A402F4">
        <w:t>Zwölfe</w:t>
      </w:r>
      <w:r>
        <w:t xml:space="preserve"> einer,</w:t>
      </w:r>
      <w:r>
        <w:br/>
        <w:t>der begabten Jünger, zu dem Gottessohne:</w:t>
      </w:r>
      <w:r>
        <w:br/>
        <w:t>„Guter Herr und Lehrer, deiner Huld ist uns not,</w:t>
      </w:r>
      <w:r>
        <w:br/>
        <w:t>deinen Willen zu wirken, deine Worte zu hören,</w:t>
      </w:r>
      <w:r>
        <w:br/>
        <w:t>der Geborenen Bester. Darum lehr' uns beten</w:t>
      </w:r>
      <w:r>
        <w:br/>
        <w:t>jetzt, deine Jünger, wie Johannes tut,</w:t>
      </w:r>
      <w:r>
        <w:br/>
        <w:t>der teure Täufer, der jeglichen Tag</w:t>
      </w:r>
      <w:r>
        <w:br/>
        <w:t>die Erwählten unterweist, wie sie den Waltenden sollen,</w:t>
      </w:r>
      <w:r>
        <w:br/>
        <w:t>den Geber, grüßen. So uns, deinen Jüngern,</w:t>
      </w:r>
      <w:r>
        <w:br/>
        <w:t>enthülle das Geheimnis.“ Der Herrliche hatte</w:t>
      </w:r>
      <w:r>
        <w:br/>
        <w:t>da ohne Säumen, der Sohn des Herrn,</w:t>
      </w:r>
      <w:r>
        <w:br/>
        <w:t>gute Worte bereit: „Wenn ihr Gott den Herrn</w:t>
      </w:r>
      <w:r>
        <w:br/>
        <w:t>mit Worten wollt, den Waltenden grüßen,</w:t>
      </w:r>
      <w:r>
        <w:br/>
        <w:t>der Könige Kräftigsten, so sprecht, wie ich euch kundtue:</w:t>
      </w:r>
      <w:r>
        <w:br/>
        <w:t>Vater unser, aller deiner Kinder,</w:t>
      </w:r>
      <w:r>
        <w:br/>
        <w:t>der du bist im hohen Reiche der Himmel,</w:t>
      </w:r>
      <w:r>
        <w:br/>
        <w:t>geweiht werde dein Name bei jeglichem Worte;</w:t>
      </w:r>
      <w:r>
        <w:br/>
        <w:t>zu uns komme dein kräftiges Reich;</w:t>
      </w:r>
      <w:r>
        <w:br/>
        <w:t>dein Wille werde über die Welt gewaltig,</w:t>
      </w:r>
      <w:r>
        <w:br/>
        <w:t>hie unten auf Erden, wie er da oben ist</w:t>
      </w:r>
      <w:r>
        <w:br/>
        <w:t>hoch im hohen Reiche der Himmel.</w:t>
      </w:r>
      <w:r>
        <w:br/>
        <w:t>Gib uns, teurer Herr, die tägliche Notdurft,</w:t>
      </w:r>
      <w:r>
        <w:br/>
        <w:t>deine heilige Hilfe! Erlaß uns, Himmelswart,</w:t>
      </w:r>
      <w:r>
        <w:br/>
        <w:t>alle Übeltat, wie wir es andern tun,</w:t>
      </w:r>
      <w:r>
        <w:br/>
        <w:t>und laß uns nicht leidige Wichte verleiten,</w:t>
      </w:r>
      <w:r>
        <w:br/>
        <w:t>ihren Willen zu wirken, wenn wir des würdig sind,</w:t>
      </w:r>
      <w:r>
        <w:br/>
        <w:t>daß du uns von allem Übel erlösest.</w:t>
      </w:r>
      <w:r>
        <w:br/>
        <w:t>So sollt ihr bitten, wenn ihr zum Gebet euch neigt,</w:t>
      </w:r>
      <w:r>
        <w:br/>
        <w:t>mit würdigen Worten, daß der waltende Gott</w:t>
      </w:r>
      <w:r>
        <w:br/>
        <w:t>das Leid euch erlasse, das ihr den Leuten tatet.</w:t>
      </w:r>
      <w:r>
        <w:br/>
        <w:t>Denn laßt ihr die Leute gerne ledig</w:t>
      </w:r>
      <w:r>
        <w:br/>
        <w:t>der Schuld und der Sünden, die sie selber hier</w:t>
      </w:r>
      <w:r>
        <w:br/>
        <w:t>wider euch wirkten, so erläßt der Waltende,</w:t>
      </w:r>
      <w:r>
        <w:br/>
        <w:t>der allmächtige Vater, auch euch die Frevel,</w:t>
      </w:r>
      <w:r>
        <w:br/>
        <w:t>der Meintaten Menge. Aber wächst euch der Mut,</w:t>
      </w:r>
      <w:r>
        <w:br/>
        <w:t>daß ihr selber ungern andern erlaßt,</w:t>
      </w:r>
      <w:r>
        <w:br/>
        <w:t>was sie wider euch taten, so will auch euch der Waltende</w:t>
      </w:r>
      <w:r>
        <w:br/>
        <w:t>die Schuld nicht schenken, ihr sollt sie entgelten</w:t>
      </w:r>
      <w:r>
        <w:br/>
        <w:t>mit sehr leidigem Lohn auf lange Zeiten,</w:t>
      </w:r>
      <w:r>
        <w:br/>
        <w:t>all das Unrecht, das ihr andern tatet</w:t>
      </w:r>
      <w:r>
        <w:br/>
        <w:t>in dieses Lebens Licht, wenn ihr an den Leuten</w:t>
      </w:r>
      <w:r>
        <w:br/>
        <w:t>die Schuld nicht sühntet, bevor eure Seele</w:t>
      </w:r>
      <w:r>
        <w:br/>
        <w:t xml:space="preserve">hinwegfährt von dieser Welt. </w:t>
      </w:r>
    </w:p>
    <w:p w14:paraId="587B4206" w14:textId="77777777" w:rsidR="00206CFF" w:rsidRDefault="00206CFF" w:rsidP="00206CFF">
      <w:pPr>
        <w:pStyle w:val="StandardWeb"/>
      </w:pPr>
      <w:r>
        <w:t>Auch sag' ich wahrlich noch,</w:t>
      </w:r>
      <w:r>
        <w:br/>
        <w:t>so ihr leben wollt nach meiner Lehre,</w:t>
      </w:r>
      <w:r>
        <w:br/>
        <w:t>so oft ihr hinfort die Fasten halten wollt,</w:t>
      </w:r>
      <w:r>
        <w:br/>
        <w:t>eure Meintat zu mindern, so tut's vor der Menge nicht,</w:t>
      </w:r>
      <w:r>
        <w:br/>
        <w:t>vor den Menschen meidet's: der Allmächtige kennt doch,</w:t>
      </w:r>
      <w:r>
        <w:br/>
        <w:t>der Waltende, euern Willen, wenn in der Welt euch auch</w:t>
      </w:r>
      <w:r>
        <w:br/>
        <w:t>die Leute nicht loben. Den Lohn gibt euch dann</w:t>
      </w:r>
      <w:r>
        <w:br/>
        <w:t>euer heiliger Vater im Himmelreiche,</w:t>
      </w:r>
      <w:r>
        <w:br/>
        <w:t>wenn ihr in Demut ihm dientet auf Erden,</w:t>
      </w:r>
      <w:r>
        <w:br/>
        <w:t>Fromm unterm Volke.</w:t>
      </w:r>
    </w:p>
    <w:p w14:paraId="0BA0C2B7" w14:textId="77777777" w:rsidR="00206CFF" w:rsidRDefault="00206CFF" w:rsidP="00206CFF">
      <w:pPr>
        <w:pStyle w:val="StandardWeb"/>
      </w:pPr>
      <w:r>
        <w:t>Auf vielen Gewinn geht</w:t>
      </w:r>
      <w:r>
        <w:br/>
        <w:t>nicht aus mit Unrecht: dient auf zu Gott</w:t>
      </w:r>
      <w:r>
        <w:br/>
        <w:t>um Lohn, ihr Leute, das langt länger,</w:t>
      </w:r>
      <w:r>
        <w:br/>
        <w:t>als ob ihr auf Erden im Überfluß lebtet,</w:t>
      </w:r>
      <w:r>
        <w:br/>
        <w:t>an Weltlust gewöhnt. Wollt ihr meinen Worten hören,</w:t>
      </w:r>
      <w:r>
        <w:br/>
        <w:t>so sammelt hier nicht Schätze Silbers und Goldes,</w:t>
      </w:r>
      <w:r>
        <w:br/>
        <w:t>in diesem Mittelkreis Mammonsgüter:</w:t>
      </w:r>
      <w:r>
        <w:br/>
        <w:t>Das rottet und rostet, Räuber stehlen es,</w:t>
      </w:r>
      <w:r>
        <w:br/>
        <w:t>Würmer verwüsten es; das Gewand zerschleißt,</w:t>
      </w:r>
      <w:r>
        <w:br/>
        <w:t>der Goldschatz zergeht. Tut gute Werke,</w:t>
      </w:r>
      <w:r>
        <w:br/>
        <w:t>häufet im Himmel euch größern Hort,</w:t>
      </w:r>
      <w:r>
        <w:br/>
        <w:t>erfreulicheren Vorrat, den kein Feind benehmen mag,</w:t>
      </w:r>
      <w:r>
        <w:br/>
        <w:t>kein Dieb entwenden. Er wartet euer</w:t>
      </w:r>
      <w:r>
        <w:br/>
        <w:t>dort ganz entgegen, wieviel ihr des Guts</w:t>
      </w:r>
      <w:r>
        <w:br/>
        <w:t>hin in das Himmelreich, des Hortes, gesammelt habt</w:t>
      </w:r>
      <w:r>
        <w:br/>
        <w:t>durch eurer Hände Gabe. Dahin kehrt den Sinn,</w:t>
      </w:r>
      <w:r>
        <w:br/>
        <w:t>denn der Menschen Gemüt und Denken ist meist,</w:t>
      </w:r>
      <w:r>
        <w:br/>
        <w:t>sein Herz und Sinn, wo der Hort ihm liegt,</w:t>
      </w:r>
      <w:r>
        <w:br/>
        <w:t>der gesammelte Schatz. So selig ist niemand,</w:t>
      </w:r>
      <w:r>
        <w:br/>
        <w:t>daß er beides erziele in dieser breiten Welt,</w:t>
      </w:r>
      <w:r>
        <w:br/>
        <w:t>auf dieser Erde im Überfluß zu leben</w:t>
      </w:r>
      <w:r>
        <w:br/>
        <w:t>in allen Weltlüsten, und doch dem waltenden Gott</w:t>
      </w:r>
      <w:r>
        <w:br/>
        <w:t>zu Dank zu dienen, sondern unter den Dingen</w:t>
      </w:r>
      <w:r>
        <w:br/>
        <w:t>muß er einem von beiden auf immer entsagen,</w:t>
      </w:r>
      <w:r>
        <w:br/>
        <w:t>den Lüsten des Leibes oder ewigem Leben.</w:t>
      </w:r>
    </w:p>
    <w:p w14:paraId="315A947D" w14:textId="77777777" w:rsidR="00206CFF" w:rsidRDefault="00206CFF" w:rsidP="00206CFF">
      <w:pPr>
        <w:pStyle w:val="StandardWeb"/>
      </w:pPr>
      <w:r>
        <w:t>Kümmert euch nicht um Kleidung, vertraut kühnlich dem Herrn,</w:t>
      </w:r>
      <w:r>
        <w:br/>
        <w:t>müht euch im Gemüte nicht, was ihr morgen sollt essen oder trinken oder anlegen</w:t>
      </w:r>
      <w:r>
        <w:br/>
        <w:t>werdet von Gewändern. Es weiß der waltende Gott,</w:t>
      </w:r>
      <w:r>
        <w:br/>
        <w:t>was die bedürfen, die ihm dienen hier,</w:t>
      </w:r>
      <w:r>
        <w:br/>
        <w:t>seinen Befehlen folgen. An den Vögeln mögt ihr das</w:t>
      </w:r>
      <w:r>
        <w:br/>
        <w:t>wahrhaft gewahren, die in der Welt umher</w:t>
      </w:r>
      <w:r>
        <w:br/>
        <w:t>in Federhemden fliegen:</w:t>
      </w:r>
      <w:r>
        <w:br/>
        <w:t>Sie häufen nicht Vorrat,</w:t>
      </w:r>
      <w:r>
        <w:br/>
        <w:t>und Gott gibt ihnen doch jeglichen Tag</w:t>
      </w:r>
      <w:r>
        <w:br/>
        <w:t>wider den Hunger Hilfe. Auch merkt euch im Herzen</w:t>
      </w:r>
      <w:r>
        <w:br/>
        <w:t>des Gewandes wegen, wie ihr Gewächse seht</w:t>
      </w:r>
      <w:r>
        <w:br/>
        <w:t>festlich geschmückt auf dem Felde stehn</w:t>
      </w:r>
      <w:r>
        <w:br/>
        <w:t>und prächtig blühen; nicht mochte der Burgenwart,</w:t>
      </w:r>
      <w:r>
        <w:br/>
        <w:t>Salomon der König, der doch mächtigen Schatz,</w:t>
      </w:r>
      <w:r>
        <w:br/>
        <w:t>köstliche Kleinode wie kein König zuvor</w:t>
      </w:r>
      <w:r>
        <w:br/>
        <w:t>gewann und aller Gewande Auswahl,</w:t>
      </w:r>
      <w:r>
        <w:br/>
        <w:t>doch mocht' er seinem Leibe nicht, dem all das Land gehorchte,</w:t>
      </w:r>
      <w:r>
        <w:br/>
        <w:t>solch Gewand gewinnen, wie Gewächse haben,</w:t>
      </w:r>
      <w:r>
        <w:br/>
        <w:t>die auf dem Felde stehen im festlichen Schmuck,</w:t>
      </w:r>
      <w:r>
        <w:br/>
        <w:t>die Lilie mit lieblichen Blumen. Der Landeswalter kleidet sie,</w:t>
      </w:r>
      <w:r>
        <w:br/>
        <w:t>der Hehre, von der Himmelsau. Und die Helden sind ihm mehr,</w:t>
      </w:r>
      <w:r>
        <w:br/>
        <w:t>die Leute viel lieber, die er ins Land sich schuf,</w:t>
      </w:r>
      <w:r>
        <w:br/>
        <w:t>der Waltende, zu seinem Willen.</w:t>
      </w:r>
      <w:r>
        <w:br/>
        <w:t>Drum dürft ihr um Gewand nicht sorgen,</w:t>
      </w:r>
      <w:r>
        <w:br/>
        <w:t>nicht um den Anzug jammern: für das alles sorgt Gott,</w:t>
      </w:r>
      <w:r>
        <w:br/>
        <w:t>der Helfer von der Himmelsau, wenn ihr um seine Huld nur dient.</w:t>
      </w:r>
      <w:r>
        <w:br/>
        <w:t>Trachtet zuerst nach Gottes Reich und tut gute Werke,</w:t>
      </w:r>
      <w:r>
        <w:br/>
        <w:t>Nach dem Rechten ringt, so will euch der reiche Herr</w:t>
      </w:r>
      <w:r>
        <w:br/>
        <w:t>alle Güter geben, wenn ihr ihm gerne folgt,</w:t>
      </w:r>
      <w:r>
        <w:br/>
        <w:t>wie ich mit wahren Worten euch sage.</w:t>
      </w:r>
      <w:r>
        <w:br/>
        <w:t>Ihr sollt auch selber zu scharf nicht richten,</w:t>
      </w:r>
      <w:r>
        <w:br/>
        <w:t>unbillig urteilen, denn das Urteil kommt wieder</w:t>
      </w:r>
      <w:r>
        <w:br/>
        <w:t>über den Richtenden schnell, und da soll es zur Reue</w:t>
      </w:r>
      <w:r>
        <w:br/>
        <w:t>ihm werden, zu schwerem Weh, wenn sein Wort zu scharf erging</w:t>
      </w:r>
      <w:r>
        <w:br/>
        <w:t xml:space="preserve">über den andern. </w:t>
      </w:r>
    </w:p>
    <w:p w14:paraId="7AFF471D" w14:textId="77777777" w:rsidR="00206CFF" w:rsidRDefault="00206CFF" w:rsidP="00206CFF">
      <w:pPr>
        <w:pStyle w:val="StandardWeb"/>
      </w:pPr>
      <w:r>
        <w:t>Von euch tue das</w:t>
      </w:r>
      <w:r>
        <w:br/>
        <w:t>keiner, ihr Kinder, bei Kauf oder Tausch,</w:t>
      </w:r>
      <w:r>
        <w:br/>
        <w:t>daß er mit unrechtem Maß dem andern Mann</w:t>
      </w:r>
      <w:r>
        <w:br/>
        <w:t>meinvoll messe, denn so muß es ergehn</w:t>
      </w:r>
      <w:r>
        <w:br/>
        <w:t>auf Erden hier allen: wie er dem andern tut,</w:t>
      </w:r>
      <w:r>
        <w:br/>
        <w:t>ganz so begegnet's ihm, wo er gern nicht wollte</w:t>
      </w:r>
      <w:r>
        <w:br/>
        <w:t>seine Sünden wiedersehn. Auch sag' ich euch noch,</w:t>
      </w:r>
      <w:r>
        <w:br/>
        <w:t>wie ihr euch wahren mögt vor schwerem Verweis,</w:t>
      </w:r>
      <w:r>
        <w:br/>
        <w:t>manches Meinwerks wegen. Wie magst du beschelten</w:t>
      </w:r>
      <w:r>
        <w:br/>
        <w:t>deiner Brüder einen, daß du ihm unter den Brauen sähst</w:t>
      </w:r>
      <w:r>
        <w:br/>
        <w:t>einen Halm in den Augen, da du nicht beherzigst</w:t>
      </w:r>
      <w:r>
        <w:br/>
        <w:t>den bösen Balken, den Baum in deiner Sehe,</w:t>
      </w:r>
      <w:r>
        <w:br/>
        <w:t>den schweren, den du selber hast. Nimm das in den Sinn erst,</w:t>
      </w:r>
      <w:r>
        <w:br/>
        <w:t>wie du dich des erlösest, daß Licht vor dir scheint,</w:t>
      </w:r>
      <w:r>
        <w:br/>
        <w:t>die Augen dir aufgehn: dann immer magst du</w:t>
      </w:r>
      <w:r>
        <w:br/>
        <w:t>auch des Gesippten Gesicht zu bessern suchen,</w:t>
      </w:r>
      <w:r>
        <w:br/>
        <w:t>sein Haupt zu heilen. So heg' im Herzen</w:t>
      </w:r>
      <w:r>
        <w:br/>
        <w:t>mehr in dieser Mittelwelt der Menschen jeglicher,</w:t>
      </w:r>
      <w:r>
        <w:br/>
        <w:t>was er selber Übels in dieser Welt verübte,</w:t>
      </w:r>
      <w:r>
        <w:br/>
        <w:t>als daß er achte auf des andern Manns</w:t>
      </w:r>
      <w:r>
        <w:br/>
        <w:t>Schuld und Sünde, da er doch selber mehr</w:t>
      </w:r>
      <w:r>
        <w:br/>
        <w:t>des Frevels vollführte. Bedenkt er sein Frommen,</w:t>
      </w:r>
      <w:r>
        <w:br/>
        <w:t>so soll er sich selber erst von Sünden erledigen,</w:t>
      </w:r>
      <w:r>
        <w:br/>
        <w:t>von leiden Werken lösen; mit seinen Lehren komm' er dann</w:t>
      </w:r>
      <w:r>
        <w:br/>
        <w:t>den Leuten zu Hilfe, wenn er sich lauter weiß,</w:t>
      </w:r>
      <w:r>
        <w:br/>
        <w:t>von Sünden sicher.</w:t>
      </w:r>
    </w:p>
    <w:p w14:paraId="2E581D38" w14:textId="77777777" w:rsidR="00206CFF" w:rsidRDefault="00206CFF" w:rsidP="00206CFF">
      <w:pPr>
        <w:pStyle w:val="StandardWeb"/>
      </w:pPr>
      <w:r>
        <w:t>Vor die Schweine sollt ihr nicht</w:t>
      </w:r>
      <w:r>
        <w:br/>
        <w:t>Eure Meerperlen werfen, oder kunstvoll Gewirk,</w:t>
      </w:r>
      <w:r>
        <w:br/>
        <w:t>köstliche Kleinode, denn in Kot treten sie's,</w:t>
      </w:r>
      <w:r>
        <w:br/>
        <w:t>sudeln es im Sande, wissen nicht Bescheid von Zier,</w:t>
      </w:r>
      <w:r>
        <w:br/>
        <w:t>von schönem Schmuck. Solcher sind hier viele,</w:t>
      </w:r>
      <w:r>
        <w:br/>
        <w:t>die euer heilig Wort nicht hören wollen,</w:t>
      </w:r>
      <w:r>
        <w:br/>
        <w:t>Gottes Lehre wirken: sie wissen nicht von Gott.</w:t>
      </w:r>
      <w:r>
        <w:br/>
        <w:t>Viel liebe sind ihnen leere Worte,</w:t>
      </w:r>
      <w:r>
        <w:br/>
        <w:t>unfeine Dinge, als ihres Fürsten und Herrn</w:t>
      </w:r>
      <w:r>
        <w:br/>
        <w:t>Willen und Werke. Unwürdig sind sie so,</w:t>
      </w:r>
      <w:r>
        <w:br/>
        <w:t>euer heilig Wort zu hören: Ihr Herz will es nicht erwägen,</w:t>
      </w:r>
      <w:r>
        <w:br/>
        <w:t>nicht lernen und leisten; so lehrt sie lieber nicht,</w:t>
      </w:r>
      <w:r>
        <w:br/>
        <w:t>damit ihr Gottes Gebot und gute Lehre</w:t>
      </w:r>
      <w:r>
        <w:br/>
        <w:t>nicht verliert an den Leuten, die nicht glauben wollen</w:t>
      </w:r>
      <w:r>
        <w:br/>
        <w:t>den wahren Worten. Auch sollt ihr euch wahren</w:t>
      </w:r>
      <w:r>
        <w:br/>
        <w:t>mit List vor den Leuten, wo ihr in den Landen fahrt,</w:t>
      </w:r>
      <w:r>
        <w:br/>
        <w:t>daß euch lügenhafte Lehrer nicht trügen</w:t>
      </w:r>
      <w:r>
        <w:br/>
        <w:t>mit Worten oder Werken. Sie kommen in schönem Gewand,</w:t>
      </w:r>
      <w:r>
        <w:br/>
        <w:t>im Festschmuck zu euch, und haben doch falschen Sinn.</w:t>
      </w:r>
      <w:r>
        <w:br/>
        <w:t>Ihr mögt sie bald erkennen, wenn ihr sie kommen seht:</w:t>
      </w:r>
      <w:r>
        <w:br/>
        <w:t>sie sprechen weisliche Worte, aber ihre Werke taugen nichts,</w:t>
      </w:r>
      <w:r>
        <w:br/>
        <w:t>der Degen Gedanken. Ihr wißt, daß in Dornen nicht</w:t>
      </w:r>
      <w:r>
        <w:br/>
        <w:t>Weinbeeren wachsen, noch Wertvolles irgend,</w:t>
      </w:r>
      <w:r>
        <w:br/>
        <w:t>erfreuliche Früchte; auch Feigen lest ihr nicht,</w:t>
      </w:r>
      <w:r>
        <w:br/>
        <w:t>ihr Helden, vom Hiefdorn. Das mögt ihr bedenken,</w:t>
      </w:r>
      <w:r>
        <w:br/>
        <w:t>daß euch ein übler Baum, wo er in der Erden steht,</w:t>
      </w:r>
      <w:r>
        <w:br/>
        <w:t>gute Früchte nicht gibt; wie es auch Gott nicht schuf,</w:t>
      </w:r>
      <w:r>
        <w:br/>
        <w:t>daß der gute Baum je den Erdgebornen</w:t>
      </w:r>
      <w:r>
        <w:br/>
        <w:t>bitteres brächte; von jedem Baume kommt nur</w:t>
      </w:r>
      <w:r>
        <w:br/>
        <w:t>solch Gewächs in dieser Welt, wie es aus seiner Wurzel dringt,</w:t>
      </w:r>
      <w:r>
        <w:br/>
        <w:t>süß oder sauer. Auf die Gesinnung zielt das,</w:t>
      </w:r>
      <w:r>
        <w:br/>
        <w:t>auf der Menge Gemüt in der Menschen Geschlecht,</w:t>
      </w:r>
      <w:r>
        <w:br/>
        <w:t>wie ein jeder von uns auch es selber anzeigt,</w:t>
      </w:r>
      <w:r>
        <w:br/>
        <w:t>mit dem Munde meldet, welch Gemüt er habe,</w:t>
      </w:r>
      <w:r>
        <w:br/>
        <w:t>was er im Herzen hege, denn verhehlen kann es niemand.</w:t>
      </w:r>
      <w:r>
        <w:br/>
        <w:t>Von dem üblen Manne kommt arger Rat,</w:t>
      </w:r>
      <w:r>
        <w:br/>
        <w:t>bitterböse Rede, wie er in der Brust sie hat,</w:t>
      </w:r>
      <w:r>
        <w:br/>
        <w:t>in sein Herz geheftet: er kündet hoch und laut</w:t>
      </w:r>
      <w:r>
        <w:br/>
        <w:t>seinen Willen mit den Worten und den Werken nachher.</w:t>
      </w:r>
      <w:r>
        <w:br/>
        <w:t>So kommt von dem guten Mann auch gute Antwort,</w:t>
      </w:r>
      <w:r>
        <w:br/>
        <w:t>weisliche aus seinem Wissen: mit Worten spricht er's aus,</w:t>
      </w:r>
      <w:r>
        <w:br/>
        <w:t>mit dem Munde der Mann, was er im Gemüte trägt,</w:t>
      </w:r>
      <w:r>
        <w:br/>
        <w:t>als Hort im Herzen; von ihm kommt heilige Lehre,</w:t>
      </w:r>
      <w:r>
        <w:br/>
        <w:t>sehr wonnesam Wort: seine Werke sollen</w:t>
      </w:r>
      <w:r>
        <w:br/>
        <w:t>dann dem Volke gedeihen und der Degen männiglich</w:t>
      </w:r>
      <w:r>
        <w:br/>
        <w:t>zur Wohltat werden, wie es der Waltende selbst</w:t>
      </w:r>
      <w:r>
        <w:br/>
        <w:t>guten Männern gegeben hat, Gott der Allmächtige,</w:t>
      </w:r>
      <w:r>
        <w:br/>
        <w:t>der himmlische Herr; denn ohne seine Hilfe mögen sie</w:t>
      </w:r>
      <w:r>
        <w:br/>
        <w:t>mit Worten noch mit Werken Gutes erwirken</w:t>
      </w:r>
      <w:r>
        <w:br/>
        <w:t>in dieser Mittelwelt. Darum sollen der Menschen Söhne</w:t>
      </w:r>
      <w:r>
        <w:br/>
        <w:t xml:space="preserve">an seine alleinige Kraft allzumal glauben. </w:t>
      </w:r>
    </w:p>
    <w:p w14:paraId="0565C696" w14:textId="77777777" w:rsidR="00206CFF" w:rsidRDefault="00206CFF" w:rsidP="00206CFF">
      <w:pPr>
        <w:pStyle w:val="StandardWeb"/>
      </w:pPr>
      <w:r>
        <w:t>Auch will ich euch weisen, wie der Wege zwei</w:t>
      </w:r>
      <w:r>
        <w:br/>
        <w:t>in diesem Lichte liegen, die der Leute Kinder gehen,</w:t>
      </w:r>
      <w:r>
        <w:br/>
        <w:t>alles Volk der Erde. Die eine der Straßen</w:t>
      </w:r>
      <w:r>
        <w:br/>
        <w:t>ist weit und breit: die wandern gar viele,</w:t>
      </w:r>
      <w:r>
        <w:br/>
        <w:t>eine Menge der Menschen, die ihr Mut dazu</w:t>
      </w:r>
      <w:r>
        <w:br/>
        <w:t>verlockt und die Lust der Welt: zur linken Hand</w:t>
      </w:r>
      <w:r>
        <w:br/>
        <w:t>leitet sie die Leute, wo sie verloren gehen,</w:t>
      </w:r>
      <w:r>
        <w:br/>
        <w:t>die Helden in der Hölle: da ist es heiß und schwarz,</w:t>
      </w:r>
      <w:r>
        <w:br/>
        <w:t>fürchterlich innen. Die Fahrt dahin ist leicht</w:t>
      </w:r>
      <w:r>
        <w:br/>
        <w:t>den Erdgebornen; aber das Ende frommt nicht.</w:t>
      </w:r>
      <w:r>
        <w:br/>
        <w:t>Dann liegt ein anderer, bei weitem engerer</w:t>
      </w:r>
      <w:r>
        <w:br/>
        <w:t>Weg auf dieser Welt, den nur wenige wandern,</w:t>
      </w:r>
      <w:r>
        <w:br/>
        <w:t>eine schwache Schar: die Söhne der Menschen</w:t>
      </w:r>
      <w:r>
        <w:br/>
        <w:t>gehen ihn nicht gerne, obgleich er zu Gottes Reich</w:t>
      </w:r>
      <w:r>
        <w:br/>
        <w:t>in das ewige Leben die Edlinge leitet.</w:t>
      </w:r>
      <w:r>
        <w:br/>
        <w:t>Nehmet ihr den engen, denn ob er nicht leicht auch</w:t>
      </w:r>
      <w:r>
        <w:br/>
        <w:t>dem Volk zu fahren ist, er führt doch zum Frommen.</w:t>
      </w:r>
      <w:r>
        <w:br/>
        <w:t>Jeder, der ihn geht, empfängt Vergeltung,</w:t>
      </w:r>
      <w:r>
        <w:br/>
        <w:t>langdauernden Lohn, das ewige Leben,</w:t>
      </w:r>
      <w:r>
        <w:br/>
        <w:t>seliges Entzücken. Darum sollt ihr den Herrn,</w:t>
      </w:r>
      <w:r>
        <w:br/>
        <w:t>den Waltenden, bitten, daß ihr diesen Weg</w:t>
      </w:r>
      <w:r>
        <w:br/>
        <w:t>von vorn an fahren dürft, und fortgehn darauf</w:t>
      </w:r>
      <w:r>
        <w:br/>
        <w:t>bis in Gottes Reich. Er ist immer bereit,</w:t>
      </w:r>
      <w:r>
        <w:br/>
        <w:t>denen Gaben zu geben, die ihn gerne bitten,</w:t>
      </w:r>
      <w:r>
        <w:br/>
        <w:t>fromm zu ihm flehn. Sucht euren Vater droben</w:t>
      </w:r>
      <w:r>
        <w:br/>
        <w:t>in dem ewigen Reiche: Ihr werdet ihn immerdar</w:t>
      </w:r>
      <w:r>
        <w:br/>
        <w:t>zu euerm Frommen finden. Tut eure Fahrt da kund</w:t>
      </w:r>
      <w:r>
        <w:br/>
        <w:t>an des Teuern Türen, so wird euch aufgetan,</w:t>
      </w:r>
      <w:r>
        <w:br/>
        <w:t>die Himmelspforte geöffnet, daß ihr in das heilige Licht</w:t>
      </w:r>
      <w:r>
        <w:br/>
        <w:t>eingehen mögt, in das Gottesreich.</w:t>
      </w:r>
      <w:r>
        <w:br/>
        <w:t xml:space="preserve">Und des Erbteils achten. </w:t>
      </w:r>
    </w:p>
    <w:p w14:paraId="2C8028C8" w14:textId="77777777" w:rsidR="00206CFF" w:rsidRDefault="00206CFF" w:rsidP="00206CFF">
      <w:pPr>
        <w:pStyle w:val="StandardWeb"/>
      </w:pPr>
      <w:r>
        <w:t>Ich sag' euch überdies</w:t>
      </w:r>
      <w:r>
        <w:br/>
        <w:t>vor diesem weiten Volk ein wahrhaft Gleichnis.</w:t>
      </w:r>
      <w:r>
        <w:br/>
        <w:t>Der Leute männiglich, der meine Lehre will</w:t>
      </w:r>
      <w:r>
        <w:br/>
        <w:t>in seinem Herzen hegen und so im Sinne halten,</w:t>
      </w:r>
      <w:r>
        <w:br/>
        <w:t>daß er sie gerne leistet, der vergleicht sich wohl</w:t>
      </w:r>
      <w:r>
        <w:br/>
        <w:t>einem weisen Manne, der gewitzigt ist</w:t>
      </w:r>
      <w:r>
        <w:br/>
        <w:t>und verständigen Sinn hat, daß er die Stätte seines Hauses</w:t>
      </w:r>
      <w:r>
        <w:br/>
        <w:t>auf festem Felsen wählt, auf dem Felsen vorsichtig</w:t>
      </w:r>
      <w:r>
        <w:br/>
        <w:t>sich die Wohnung wirkt, wo der Wind nicht mag,</w:t>
      </w:r>
      <w:r>
        <w:br/>
        <w:t>Wog' und Wasserstrom dem Werke schaden.</w:t>
      </w:r>
      <w:r>
        <w:br/>
        <w:t>Den Ungewittern widersteht es allen</w:t>
      </w:r>
      <w:r>
        <w:br/>
        <w:t>auf dem Felsen oben, da so fest es ward</w:t>
      </w:r>
      <w:r>
        <w:br/>
        <w:t>auf den Stein gestellt; die Stätte schon erhält es</w:t>
      </w:r>
      <w:r>
        <w:br/>
        <w:t>und wahrt es vor dem Winde, daß es nicht weichen mag.</w:t>
      </w:r>
      <w:r>
        <w:br/>
        <w:t>Doch der Männer männiglich, der nicht auf meine</w:t>
      </w:r>
      <w:r>
        <w:br/>
        <w:t>Lehren lauschen will und nichts davon leisten,</w:t>
      </w:r>
      <w:r>
        <w:br/>
        <w:t>der tut wie der Unweise, der Ungewitzigte,</w:t>
      </w:r>
      <w:r>
        <w:br/>
        <w:t>der im Sand am Wasser ein Wohnhaus zimmern will,</w:t>
      </w:r>
      <w:r>
        <w:br/>
        <w:t>wo es westlicher Wind und der Wogen Strom,</w:t>
      </w:r>
      <w:r>
        <w:br/>
        <w:t>die See zerschlägt. Nicht mag es Sand und Grieß</w:t>
      </w:r>
      <w:r>
        <w:br/>
        <w:t>vor dem Wind wehren, sondern zerworfen wird es,</w:t>
      </w:r>
      <w:r>
        <w:br/>
        <w:t>zerfällt von der Flut, weil es nicht auf fester</w:t>
      </w:r>
      <w:r>
        <w:br/>
        <w:t>Erde gezimmert ist. So soll allen und jedem</w:t>
      </w:r>
      <w:r>
        <w:br/>
        <w:t>ihr Werk gedeihn dafür, daß er mein Wort befolgt,</w:t>
      </w:r>
      <w:r>
        <w:br/>
        <w:t xml:space="preserve">mein heilig Gebot.“ </w:t>
      </w:r>
    </w:p>
    <w:p w14:paraId="4BA954A7" w14:textId="77777777" w:rsidR="00206CFF" w:rsidRDefault="00206CFF" w:rsidP="00206CFF">
      <w:pPr>
        <w:pStyle w:val="berschrift1"/>
        <w:rPr>
          <w:sz w:val="48"/>
        </w:rPr>
      </w:pPr>
      <w:r>
        <w:t>Aussendung der Jünger</w:t>
      </w:r>
    </w:p>
    <w:p w14:paraId="3A2155E6" w14:textId="77777777" w:rsidR="00206CFF" w:rsidRDefault="00206CFF" w:rsidP="00206CFF">
      <w:r>
        <w:t>Im Herzen wunderte sich</w:t>
      </w:r>
      <w:r>
        <w:br/>
        <w:t>der Menschen Menge, da sie des mächtigen Gottes</w:t>
      </w:r>
      <w:r>
        <w:br/>
        <w:t>liebliche Lehre hörten. Sie waren im Lande</w:t>
      </w:r>
      <w:r>
        <w:br/>
        <w:t>ungewohnt, von solchen Dingen sagen zu hören,</w:t>
      </w:r>
      <w:r>
        <w:br/>
        <w:t>solchen Worten und Werken. Die Weisen verstanden,</w:t>
      </w:r>
      <w:r>
        <w:br/>
        <w:t>daß sie so da lehrte der Leute Herr</w:t>
      </w:r>
      <w:r>
        <w:br/>
        <w:t>mit wahren Worten, wie er Gewalt besaß,</w:t>
      </w:r>
      <w:r>
        <w:br/>
        <w:t>gar ungleich allen, die ehedem</w:t>
      </w:r>
      <w:r>
        <w:br/>
        <w:t>unter den Leuten als Lehrer waren</w:t>
      </w:r>
      <w:r>
        <w:br/>
        <w:t>erkoren und bestellt. Nicht hatten Christi Worte</w:t>
      </w:r>
      <w:r>
        <w:br/>
        <w:t>ihresgleichen unter Menschen, die er vor der Menge sprach,</w:t>
      </w:r>
      <w:r>
        <w:br/>
        <w:t>auf dem Berge gebot. Beides verlieh er ihnen,</w:t>
      </w:r>
      <w:r>
        <w:br/>
        <w:t>den Jüngern, zu sagen mit seinen Worten,</w:t>
      </w:r>
      <w:r>
        <w:br/>
        <w:t>wie man das Himmelreich erhalten möge,</w:t>
      </w:r>
      <w:r>
        <w:br/>
        <w:t>ewig währendes Wohl: er gab ihnen Gewalt auch,</w:t>
      </w:r>
      <w:r>
        <w:br/>
        <w:t>daß sie heilen mochten Hinkende und Blinde,</w:t>
      </w:r>
      <w:r>
        <w:br/>
        <w:t>der Leute Lähmung, langwierig Lager</w:t>
      </w:r>
      <w:r>
        <w:br/>
        <w:t>und schwere Suchten. Denselben gebot er dann,</w:t>
      </w:r>
      <w:r>
        <w:br/>
        <w:t>daß sie Lohn von den Leuten nicht verlangten, noch nähmen</w:t>
      </w:r>
      <w:r>
        <w:br/>
        <w:t>köstliche Kleinode. „Bedenkt, von wem die Kraft euch kam,</w:t>
      </w:r>
      <w:r>
        <w:br/>
        <w:t>Wissen und Weisheit: daß Gewalt euch verleiht</w:t>
      </w:r>
      <w:r>
        <w:br/>
        <w:t>aller Lebenden Vater. Ihr findet sie nicht feil</w:t>
      </w:r>
      <w:r>
        <w:br/>
        <w:t>für Geld und Gut; so seid denn allen gern</w:t>
      </w:r>
      <w:r>
        <w:br/>
        <w:t>in euerm Herzen zur Hilfe bereit.</w:t>
      </w:r>
      <w:r>
        <w:br/>
        <w:t>Lehret die Leute langdauernden Rat</w:t>
      </w:r>
      <w:r>
        <w:br/>
        <w:t>und fördert sie vorwärts. Aber Frevelwerk scheltet,</w:t>
      </w:r>
      <w:r>
        <w:br/>
        <w:t>beschwerende Sünde. Haltet Silber und Gold</w:t>
      </w:r>
      <w:r>
        <w:br/>
        <w:t>der Ehre nicht würdig, daß es in eure Gewalt kommt,</w:t>
      </w:r>
      <w:r>
        <w:br/>
        <w:t>den schimmernden Schatz. Es mag euch zum Segen nicht</w:t>
      </w:r>
      <w:r>
        <w:br/>
        <w:t xml:space="preserve">werden, zum Wohl. </w:t>
      </w:r>
    </w:p>
    <w:p w14:paraId="2BE91A1E" w14:textId="77777777" w:rsidR="00206CFF" w:rsidRDefault="00206CFF" w:rsidP="00206CFF">
      <w:pPr>
        <w:pStyle w:val="StandardWeb"/>
      </w:pPr>
      <w:r>
        <w:t>Gewandes sollt ihr mehr nicht</w:t>
      </w:r>
      <w:r>
        <w:br/>
        <w:t>zu eigen haben, als was ihr anzuziehn,</w:t>
      </w:r>
      <w:r>
        <w:br/>
        <w:t>euch auszurüsten braucht, wenn ihr reisen sollt</w:t>
      </w:r>
      <w:r>
        <w:br/>
        <w:t>unter die Menge. Um Mundkost sorgt nicht,</w:t>
      </w:r>
      <w:r>
        <w:br/>
        <w:t>um Leibesnahrung, denn den Lehrer muß</w:t>
      </w:r>
      <w:r>
        <w:br/>
        <w:t>das Volk ernähren, dem er frommen soll,</w:t>
      </w:r>
      <w:r>
        <w:br/>
        <w:t>zum lieblichen Lohn, daß er die Leute lehrt.</w:t>
      </w:r>
      <w:r>
        <w:br/>
        <w:t>Der Werkmann ist wert, daß man ihn wohl versehe,</w:t>
      </w:r>
      <w:r>
        <w:br/>
        <w:t>mit dem Mahle den Mann, der so manchem soll</w:t>
      </w:r>
      <w:r>
        <w:br/>
        <w:t>für die Seele sorgen, zur Seligkeit führen</w:t>
      </w:r>
      <w:r>
        <w:br/>
        <w:t>die Geister, auf Gottes Au. Das ist ein größer Ding,</w:t>
      </w:r>
      <w:r>
        <w:br/>
        <w:t>wer da sorgen soll für der Seelen so viel,</w:t>
      </w:r>
      <w:r>
        <w:br/>
        <w:t>wie er sie erhalte für das Himmelreich,</w:t>
      </w:r>
      <w:r>
        <w:br/>
        <w:t>als daß man den Leib der Leutekinder</w:t>
      </w:r>
      <w:r>
        <w:br/>
        <w:t>mit Speise versorge. Darum sollen ihn alle</w:t>
      </w:r>
      <w:r>
        <w:br/>
        <w:t>in Hulden halten, der zum Himmelreich</w:t>
      </w:r>
      <w:r>
        <w:br/>
        <w:t>die Wege weist, sie den Würgegeistern,</w:t>
      </w:r>
      <w:r>
        <w:br/>
        <w:t>den Feinden, vorwegfängt, und Frevelwerk schilt,</w:t>
      </w:r>
      <w:r>
        <w:br/>
        <w:t>schwere Sünden rügt. Nun ich euch senden soll</w:t>
      </w:r>
      <w:r>
        <w:br/>
        <w:t>über diese Landschaft wie Lämmer unter Wölfe,</w:t>
      </w:r>
      <w:r>
        <w:br/>
        <w:t>so fahrt unter eure Feinde, unter viel der Völker,</w:t>
      </w:r>
      <w:r>
        <w:br/>
        <w:t>sehr mancherlei Menschen. Euer Gemüt waffnet</w:t>
      </w:r>
      <w:r>
        <w:br/>
        <w:t>mit Schlauheit wider sie, wie der schlaue Wurm,</w:t>
      </w:r>
      <w:r>
        <w:br/>
        <w:t>die bunte Natter, wo sie nahe weiß</w:t>
      </w:r>
      <w:r>
        <w:br/>
        <w:t>den gefährlichen Feind, daß man im Volk euch nicht</w:t>
      </w:r>
      <w:r>
        <w:br/>
        <w:t>auf der Sendung beschleiche. Sorgen sollt ihr,</w:t>
      </w:r>
      <w:r>
        <w:br/>
        <w:t>daß euch die Menschen den Mut nicht mögen,</w:t>
      </w:r>
      <w:r>
        <w:br/>
        <w:t>den Willen wenden. Seid wachsam wider sie</w:t>
      </w:r>
      <w:r>
        <w:br/>
        <w:t>und ihre Falschheit, wie man gegen Feinde soll.</w:t>
      </w:r>
      <w:r>
        <w:br/>
        <w:t>In euerm Tun jedoch seid Tauben gleich,</w:t>
      </w:r>
      <w:r>
        <w:br/>
        <w:t>wider alle Menschen habt einfält'gen Sinn,</w:t>
      </w:r>
      <w:r>
        <w:br/>
        <w:t>mildes Gemüte: so mag kein Mensch</w:t>
      </w:r>
      <w:r>
        <w:br/>
        <w:t>durch eure Taten betrogen werden,</w:t>
      </w:r>
      <w:r>
        <w:br/>
        <w:t>versucht durch eure Sünde.</w:t>
      </w:r>
      <w:r>
        <w:br/>
        <w:t>Nun sollt ihr fahren</w:t>
      </w:r>
      <w:r>
        <w:br/>
        <w:t>auf eure Botschaft: da müßt ihr viel bittre Mühe</w:t>
      </w:r>
      <w:r>
        <w:br/>
        <w:t>von den Leuten erleiden und lastenden Zwangs</w:t>
      </w:r>
      <w:r>
        <w:br/>
        <w:t>viel und mancherlei; weil ihr in meinem Namen</w:t>
      </w:r>
      <w:r>
        <w:br/>
        <w:t>die Leute lehrt, darum müßt ihr viel Leid,</w:t>
      </w:r>
      <w:r>
        <w:br/>
        <w:t>von den Weltkönigen Widerwärtigkeit dulden.</w:t>
      </w:r>
      <w:r>
        <w:br/>
        <w:t>Oft müßt ihr vor Gericht ob meines rechten Worts</w:t>
      </w:r>
      <w:r>
        <w:br/>
        <w:t>gebunden stehen und beides ertragen,</w:t>
      </w:r>
      <w:r>
        <w:br/>
        <w:t>Hohn und Harmrede. Laßt euer Herz nicht zweifeln,</w:t>
      </w:r>
      <w:r>
        <w:br/>
        <w:t>die Seele schwanken. Ihr dürft nicht Sorge</w:t>
      </w:r>
      <w:r>
        <w:br/>
        <w:t>im Herzen hegen, wenn man vor die Herrschaft,</w:t>
      </w:r>
      <w:r>
        <w:br/>
        <w:t>in den Gastsaal euch gehen heißt,</w:t>
      </w:r>
      <w:r>
        <w:br/>
        <w:t>wie ihr da gute Worte entgegnen wollt</w:t>
      </w:r>
      <w:r>
        <w:br/>
        <w:t>und weise sprechen; weise Sprache kommt euch schon,</w:t>
      </w:r>
      <w:r>
        <w:br/>
        <w:t>Hilfe vom Himmel: der Heilige Geist spricht</w:t>
      </w:r>
      <w:r>
        <w:br/>
        <w:t>mächtig aus euerm Munde. Drum scheut nicht der Männer Gedräng',</w:t>
      </w:r>
      <w:r>
        <w:br/>
        <w:t>noch fürchtet ihre Feindschaft: haben sie Vollmacht gleich,</w:t>
      </w:r>
      <w:r>
        <w:br/>
        <w:t>des Leibes und Lebens euch zu erledigen,</w:t>
      </w:r>
      <w:r>
        <w:br/>
        <w:t>mit dem Schwert zu erschlagen; an der Seele mögen sie</w:t>
      </w:r>
      <w:r>
        <w:br/>
        <w:t>Euch doch nicht schaden. Nur den waltenden Gott scheut,</w:t>
      </w:r>
      <w:r>
        <w:br/>
        <w:t>fürchtet euern Vater und erfüllet gern</w:t>
      </w:r>
      <w:r>
        <w:br/>
        <w:t>seine Gebote: beider hat er Gewalt,</w:t>
      </w:r>
      <w:r>
        <w:br/>
        <w:t>über das Leben, den Leib der Leute,</w:t>
      </w:r>
      <w:r>
        <w:br/>
        <w:t>und der Seele zugleich. Wenn ihr sie auf der Sendung</w:t>
      </w:r>
      <w:r>
        <w:br/>
        <w:t>verliert um meine Lehre, am Lichte Gottes sollt ihr sie</w:t>
      </w:r>
      <w:r>
        <w:br/>
        <w:t>einst wiederfinden: denn euer Vater</w:t>
      </w:r>
      <w:r>
        <w:br/>
        <w:t>hält sie, der heilige Gott, im Himmelreiche.</w:t>
      </w:r>
      <w:r>
        <w:br/>
        <w:t>Zum Himmel kommen nicht alle, die hier zu mir rufen,</w:t>
      </w:r>
      <w:r>
        <w:br/>
        <w:t>die Männer zu dem Mundherrn. Manche sind,</w:t>
      </w:r>
      <w:r>
        <w:br/>
        <w:t>die hier so Nacht als Tag dem Herrn sich neigen,</w:t>
      </w:r>
      <w:r>
        <w:br/>
        <w:t>Hilfe heischend, und denken im Herzen an anderes,</w:t>
      </w:r>
      <w:r>
        <w:br/>
        <w:t>wirken Schandwerke; denen frommen die Worte nicht.</w:t>
      </w:r>
      <w:r>
        <w:br/>
        <w:t>Nur die gelangen zu dem himmlischen Licht,</w:t>
      </w:r>
      <w:r>
        <w:br/>
        <w:t>gehen ein zu Gottes Reich, die gerne sich fleißen,</w:t>
      </w:r>
      <w:r>
        <w:br/>
        <w:t>daß sie hier vollführen des allwaltenden Vaters</w:t>
      </w:r>
      <w:r>
        <w:br/>
        <w:t>Werk und Willen: die dürfen mit Worten nicht viel</w:t>
      </w:r>
      <w:r>
        <w:br/>
        <w:t>erst Hilfe heischen, denn der heilige Gott</w:t>
      </w:r>
      <w:r>
        <w:br/>
        <w:t>weiß aller Menschen Gemüt und Gedanken,</w:t>
      </w:r>
      <w:r>
        <w:br/>
        <w:t>Wort und Willen, und gibt ihnen der Werke Lohn.</w:t>
      </w:r>
      <w:r>
        <w:br/>
        <w:t>Drum sollt ihr nur sorgen, wenn ihr auf der Sendfahrt seid,</w:t>
      </w:r>
      <w:r>
        <w:br/>
        <w:t>wie ihr eure Botschaft überbringt dem Volk.</w:t>
      </w:r>
      <w:r>
        <w:br/>
        <w:t>Eure Fahrt denn lenket über die Lande hin,</w:t>
      </w:r>
      <w:r>
        <w:br/>
        <w:t>über die weite Welt, wie die Wege führen,</w:t>
      </w:r>
      <w:r>
        <w:br/>
        <w:t>breite Burgstraßen. Immer kiest euch den besten</w:t>
      </w:r>
      <w:r>
        <w:br/>
        <w:t>Mann aus der Menge, euern Mut ihm zu künden</w:t>
      </w:r>
      <w:r>
        <w:br/>
        <w:t>mit wahren Worten. Wenn sie dann so würdig sind,</w:t>
      </w:r>
      <w:r>
        <w:br/>
        <w:t>daß sie eure guten Werke gerne leisten,</w:t>
      </w:r>
      <w:r>
        <w:br/>
        <w:t>mit lauterm Herzen, in ihrem Hause mögt ihr dann</w:t>
      </w:r>
      <w:r>
        <w:br/>
        <w:t>nach Willen wohnen und ihnen wohl lohnen,</w:t>
      </w:r>
      <w:r>
        <w:br/>
        <w:t>die Guttat vergelten, indem ihr sie Gott</w:t>
      </w:r>
      <w:r>
        <w:br/>
        <w:t>durch eure Worte weiht; sagt ihnen gewissen Frieden zu,</w:t>
      </w:r>
      <w:r>
        <w:br/>
        <w:t>die heilige Hilfe des Himmelskönigs.</w:t>
      </w:r>
      <w:r>
        <w:br/>
        <w:t>Wenn sie aber so heilig durch selbsteigene Tat</w:t>
      </w:r>
      <w:r>
        <w:br/>
        <w:t>nicht werden mögen, daß sie eure Werke tun,</w:t>
      </w:r>
      <w:r>
        <w:br/>
        <w:t>eure Lehre leisten, so verlaßt solche Leute,</w:t>
      </w:r>
      <w:r>
        <w:br/>
        <w:t>fahrt dahin von dem Volke; ihr findet euern Frieden</w:t>
      </w:r>
      <w:r>
        <w:br/>
        <w:t>selber auf eurer Sendung. In Sünden laßt sie so,</w:t>
      </w:r>
      <w:r>
        <w:br/>
        <w:t>bei ihrer Bosheit bleiben; eine andre Burg sucht auf,</w:t>
      </w:r>
      <w:r>
        <w:br/>
        <w:t>andre Stätte, und laßt des Staubs nicht von dort</w:t>
      </w:r>
      <w:r>
        <w:br/>
        <w:t>euch an den Füßen folgen, wo man euch nicht empfing:</w:t>
      </w:r>
      <w:r>
        <w:br/>
        <w:t>Schüttelt ihn von den Schuhen, ihnen zur Schande,</w:t>
      </w:r>
      <w:r>
        <w:br/>
        <w:t>daß sie an dem Wahrzeichen wissen, ihr Wille tauge nichts.</w:t>
      </w:r>
      <w:r>
        <w:br/>
        <w:t>Noch sag' ich euch wahrlich, wenn diese Welt endet</w:t>
      </w:r>
      <w:r>
        <w:br/>
        <w:t>und jener mächtige Tag über die Menschen dahinfährt,</w:t>
      </w:r>
      <w:r>
        <w:br/>
        <w:t>daß dann die Sodomsburg selbst, die ihrer Sünden halb</w:t>
      </w:r>
      <w:r>
        <w:br/>
        <w:t>in den Grundfesten durch der Glut Gewalt,</w:t>
      </w:r>
      <w:r>
        <w:br/>
        <w:t>durch Feuer gefällt ward, mehr Frieden haben soll,</w:t>
      </w:r>
      <w:r>
        <w:br/>
        <w:t>milderen Mundherrn, als jene Männer,</w:t>
      </w:r>
      <w:r>
        <w:br/>
        <w:t>welche euch hier verwerfen, euren Worten nicht folgen wollen.</w:t>
      </w:r>
      <w:r>
        <w:br/>
        <w:t>Wer euch aber empfängt mit frommen Sinn</w:t>
      </w:r>
      <w:r>
        <w:br/>
        <w:t>und mildem Gemüt, der hat mir damit</w:t>
      </w:r>
      <w:r>
        <w:br/>
        <w:t>den Willen gewirkt, und auch den waltenden Gott,</w:t>
      </w:r>
      <w:r>
        <w:br/>
        <w:t>euern Vater, empfangen, den Herrn der Völker,</w:t>
      </w:r>
      <w:r>
        <w:br/>
        <w:t>den reichen Ratgeber, der das Rechte kennt</w:t>
      </w:r>
      <w:r>
        <w:br/>
        <w:t>und weiß, der Waltende, und den Willen lohnt</w:t>
      </w:r>
      <w:r>
        <w:br/>
        <w:t>einem jeden droben, was er hier Gutes tut,</w:t>
      </w:r>
      <w:r>
        <w:br/>
        <w:t>und wenn er aus Gottesminne der Menschen einen</w:t>
      </w:r>
      <w:r>
        <w:br/>
        <w:t>einen Trunk Wassers nur mit gutem Willen gibt,</w:t>
      </w:r>
      <w:r>
        <w:br/>
        <w:t>daß er dem Dürftigen den Durst stille</w:t>
      </w:r>
      <w:r>
        <w:br/>
        <w:t>aus kühler Quelle. Ich künd' euch Wahrheit,</w:t>
      </w:r>
      <w:r>
        <w:br/>
        <w:t>daß es nicht lang' unterbleibt, bis er Lohn dafür,</w:t>
      </w:r>
      <w:r>
        <w:br/>
        <w:t>vor Gottes Augen Vergeltung empfängt,</w:t>
      </w:r>
      <w:r>
        <w:br/>
        <w:t>mannigfaltigen Dank, was er mir zur Minne tat.</w:t>
      </w:r>
      <w:r>
        <w:br/>
        <w:t>Wer mich aber verleugnet von den Leutekindern</w:t>
      </w:r>
      <w:r>
        <w:br/>
        <w:t>vor dieser Helden Heer, dem tu' ich auch im Himmel so</w:t>
      </w:r>
      <w:r>
        <w:br/>
        <w:t>dort oben vor dem allwaltenden Vater, vor aller seiner Engel Schar,</w:t>
      </w:r>
      <w:r>
        <w:br/>
        <w:t>der mächtigen Menge. Wer es aber von den Menschen</w:t>
      </w:r>
      <w:r>
        <w:br/>
        <w:t>in dieser Welt nicht will mit Worten meiden,</w:t>
      </w:r>
      <w:r>
        <w:br/>
        <w:t>meinen Jünger sich bekennt vor den Kindern der Welt,</w:t>
      </w:r>
      <w:r>
        <w:br/>
        <w:t>den will ich auch erkennen vor den Augen Gottes,</w:t>
      </w:r>
      <w:r>
        <w:br/>
        <w:t>vor aller Lebenden Vater, wo der Völker viel</w:t>
      </w:r>
      <w:r>
        <w:br/>
        <w:t>vor den Allwaltenden abzurechnen</w:t>
      </w:r>
      <w:r>
        <w:br/>
        <w:t>gehn mit dem Mächtigen: da will ich ihm gern gerecht sein,</w:t>
      </w:r>
      <w:r>
        <w:br/>
        <w:t>ein milder Mundherr, jedem, der nach meinem</w:t>
      </w:r>
      <w:r>
        <w:br/>
        <w:t>Wort sich wendet und die Werke tut,</w:t>
      </w:r>
      <w:r>
        <w:br/>
        <w:t xml:space="preserve">die ich hier auf dem Berge geboten habe.“ </w:t>
      </w:r>
    </w:p>
    <w:p w14:paraId="289BC844" w14:textId="77777777" w:rsidR="00206CFF" w:rsidRDefault="00206CFF" w:rsidP="00206CFF">
      <w:pPr>
        <w:pStyle w:val="StandardWeb"/>
      </w:pPr>
      <w:r>
        <w:t>Da hatte wahrlich des Waltenden Sohn</w:t>
      </w:r>
      <w:r>
        <w:br/>
        <w:t>die Leute gelehrt, wie sie Gottes Lob</w:t>
      </w:r>
      <w:r>
        <w:br/>
        <w:t>wirken sollten. Da ließ er die Werten</w:t>
      </w:r>
      <w:r>
        <w:br/>
        <w:t>nach allen Seiten hin, die Scharen der Männer,</w:t>
      </w:r>
      <w:r>
        <w:br/>
        <w:t>zur Heimat hinziehn. Sie hatten selbst sein Wort</w:t>
      </w:r>
      <w:r>
        <w:br/>
        <w:t>gehört, des Himmelskönigs heilige Lehren,</w:t>
      </w:r>
      <w:r>
        <w:br/>
        <w:t>wie immer in der Welt in Worten und Taten</w:t>
      </w:r>
      <w:r>
        <w:br/>
        <w:t>der Männer manche über diese Mittelwelt</w:t>
      </w:r>
      <w:r>
        <w:br/>
        <w:t>gerechter und weiser sind, die die Rede vernahmen,</w:t>
      </w:r>
      <w:r>
        <w:br/>
        <w:t xml:space="preserve">die da auf dem Berge sprach der Gebornen Mächtigster. </w:t>
      </w:r>
    </w:p>
    <w:p w14:paraId="7B5EAA99" w14:textId="77777777" w:rsidR="00206CFF" w:rsidRDefault="00206CFF" w:rsidP="00206CFF">
      <w:pPr>
        <w:pStyle w:val="berschrift1"/>
        <w:rPr>
          <w:sz w:val="48"/>
        </w:rPr>
      </w:pPr>
      <w:r>
        <w:t>Die Hochzeit zu Kana</w:t>
      </w:r>
    </w:p>
    <w:p w14:paraId="79C39DE0" w14:textId="77777777" w:rsidR="00206CFF" w:rsidRDefault="00206CFF" w:rsidP="00206CFF">
      <w:r>
        <w:t>Nach drei Nächten dann ging dieser Völker Herr</w:t>
      </w:r>
      <w:r>
        <w:br/>
        <w:t>nach Galiläa, wo zum Gastmahl war</w:t>
      </w:r>
      <w:r>
        <w:br/>
        <w:t>geboten Gottes Geborner. Eine Braut war zu geben,</w:t>
      </w:r>
      <w:r>
        <w:br/>
        <w:t>eine minnigliche Magd. Da war Maria</w:t>
      </w:r>
      <w:r>
        <w:br/>
        <w:t>mit ihrem Sohne selbst, die selige Jungfrau,</w:t>
      </w:r>
      <w:r>
        <w:br/>
        <w:t>des mächtigen Mutter. Der Menschen Herr</w:t>
      </w:r>
      <w:r>
        <w:br/>
        <w:t>ging mit seinen Jüngern, Gottes eigen Kind,</w:t>
      </w:r>
      <w:r>
        <w:br/>
        <w:t>in das hohe Haus, wo die Häupter tranken</w:t>
      </w:r>
      <w:r>
        <w:br/>
        <w:t>der Juden im Gastsaal. Unter den Gästen war auch er</w:t>
      </w:r>
      <w:r>
        <w:br/>
        <w:t>und gab da kund, daß er Kraft von Gott besaß,</w:t>
      </w:r>
      <w:r>
        <w:br/>
        <w:t>Hilfe vom Himmelsvater, Heiligen Geist,</w:t>
      </w:r>
      <w:r>
        <w:br/>
        <w:t>des Waltenden Weisheit. Wonne war da viel,</w:t>
      </w:r>
      <w:r>
        <w:br/>
        <w:t>in Lüsten sah man die Leute beisammen,</w:t>
      </w:r>
      <w:r>
        <w:br/>
        <w:t>gutgemute Gäste. Umher gingen Diener,</w:t>
      </w:r>
      <w:r>
        <w:br/>
        <w:t>schenken mit Schalen, trugen schieren Wein</w:t>
      </w:r>
      <w:r>
        <w:br/>
        <w:t>in Krügen und Kannen. Zu Kana war da groß</w:t>
      </w:r>
      <w:r>
        <w:br/>
        <w:t>des Festmahls Freude. Als dem Volk unter sich</w:t>
      </w:r>
      <w:r>
        <w:br/>
        <w:t>auf den Bänken die Lust am besten mundete,</w:t>
      </w:r>
      <w:r>
        <w:br/>
        <w:t>daß sie in Wonne waren, an Wein gebrach es da,</w:t>
      </w:r>
      <w:r>
        <w:br/>
        <w:t>am Met beim Mahl: nicht das mindeste war mehr</w:t>
      </w:r>
      <w:r>
        <w:br/>
        <w:t>daheim im Hause, das vor die Herrschaft</w:t>
      </w:r>
      <w:r>
        <w:br/>
        <w:t>die Schenken trügen, die Geschirre waren des Tranks</w:t>
      </w:r>
      <w:r>
        <w:br/>
        <w:t xml:space="preserve">leer und ledig. </w:t>
      </w:r>
    </w:p>
    <w:p w14:paraId="608C8299" w14:textId="77777777" w:rsidR="00206CFF" w:rsidRDefault="00206CFF" w:rsidP="00206CFF">
      <w:pPr>
        <w:pStyle w:val="StandardWeb"/>
      </w:pPr>
      <w:r>
        <w:t>Nicht lange dauert' es,</w:t>
      </w:r>
      <w:r>
        <w:br/>
        <w:t>so ersah es wohl die Schönste der Frauen,</w:t>
      </w:r>
      <w:r>
        <w:br/>
        <w:t>die Mutter Christs: mit ihrem Kinde ging sie sprechen,</w:t>
      </w:r>
      <w:r>
        <w:br/>
        <w:t>mit ihrem Sohne selbst, und sagt' ihm Bescheid,</w:t>
      </w:r>
      <w:r>
        <w:br/>
        <w:t>daß die Wirte weiter des Weins nicht hätten</w:t>
      </w:r>
      <w:r>
        <w:br/>
        <w:t>den Gästen zu geben, und begehrte drum,</w:t>
      </w:r>
      <w:r>
        <w:br/>
        <w:t>daß der heilige Herr Hilfe schüfe den Leuten</w:t>
      </w:r>
      <w:r>
        <w:br/>
        <w:t xml:space="preserve">nach Wunsch und Willen. </w:t>
      </w:r>
    </w:p>
    <w:p w14:paraId="097B1AE6" w14:textId="77777777" w:rsidR="00206CFF" w:rsidRDefault="00206CFF" w:rsidP="00206CFF">
      <w:pPr>
        <w:pStyle w:val="StandardWeb"/>
      </w:pPr>
      <w:r>
        <w:t>Da hielt sein Wort bereit</w:t>
      </w:r>
      <w:r>
        <w:br/>
        <w:t>der mächtige Gottessohn und sprach zu der Mutter:</w:t>
      </w:r>
      <w:r>
        <w:br/>
        <w:t>„Was geht mich und dich dieser Männer Trank an,</w:t>
      </w:r>
      <w:r>
        <w:br/>
        <w:t>unserer Wirte Wein? Was sprichst du, Weib, davon,</w:t>
      </w:r>
      <w:r>
        <w:br/>
        <w:t>und mahnst mich vor der Menge? Noch ist meine</w:t>
      </w:r>
      <w:r>
        <w:br/>
        <w:t xml:space="preserve">Zeit nicht gekommen.“ </w:t>
      </w:r>
    </w:p>
    <w:p w14:paraId="52C3B1EF" w14:textId="77777777" w:rsidR="00206CFF" w:rsidRDefault="00206CFF" w:rsidP="00206CFF">
      <w:pPr>
        <w:pStyle w:val="StandardWeb"/>
      </w:pPr>
      <w:r>
        <w:t>Doch zweifelte nicht</w:t>
      </w:r>
      <w:r>
        <w:br/>
        <w:t>in ihres Herzens Sinn die heilige Jungfrau,</w:t>
      </w:r>
      <w:r>
        <w:br/>
        <w:t>daß nach diesen Worten des Waltenden Sohn,</w:t>
      </w:r>
      <w:r>
        <w:br/>
        <w:t>der Heilande Hehrster, doch helfen wollte.</w:t>
      </w:r>
      <w:r>
        <w:br/>
        <w:t>Da befahl dem Dienervolk der Frauen Schönste,</w:t>
      </w:r>
      <w:r>
        <w:br/>
        <w:t>den Schenken und Schaffnern, die der Versammlung dienten,</w:t>
      </w:r>
      <w:r>
        <w:br/>
        <w:t>der Worte und Werke sich nicht zu weigern,</w:t>
      </w:r>
      <w:r>
        <w:br/>
        <w:t>und was der heilige Christ sie heißen wollte,</w:t>
      </w:r>
      <w:r>
        <w:br/>
        <w:t xml:space="preserve">zu leisten vor den Leuten. </w:t>
      </w:r>
    </w:p>
    <w:p w14:paraId="388E097F" w14:textId="77777777" w:rsidR="00206CFF" w:rsidRDefault="00206CFF" w:rsidP="00206CFF">
      <w:pPr>
        <w:pStyle w:val="StandardWeb"/>
      </w:pPr>
      <w:r>
        <w:t>Nun standen leer</w:t>
      </w:r>
      <w:r>
        <w:br/>
        <w:t>der Steinkrüge sechs. In der Stille gebot da</w:t>
      </w:r>
      <w:r>
        <w:br/>
        <w:t>das mächtige Gotteskind, daß der Männer viel</w:t>
      </w:r>
      <w:r>
        <w:br/>
        <w:t>nicht wußten in Wahrheit, was sein Wort da sprach:</w:t>
      </w:r>
      <w:r>
        <w:br/>
        <w:t>Die Schenken sollten mit schierem Wasser</w:t>
      </w:r>
      <w:r>
        <w:br/>
        <w:t>die Gefäße füllen: mit den Fingern dann</w:t>
      </w:r>
      <w:r>
        <w:br/>
        <w:t>segnet' er es selber, mit seinen Händen,</w:t>
      </w:r>
      <w:r>
        <w:br/>
        <w:t>in Wein es wandelnd, hieß davon aus weitem Becken</w:t>
      </w:r>
      <w:r>
        <w:br/>
        <w:t>die Schale schöpfen und gebot den Schenken,</w:t>
      </w:r>
      <w:r>
        <w:br/>
        <w:t>dem von den Gästen, der bei dem Gastmahl</w:t>
      </w:r>
      <w:r>
        <w:br/>
        <w:t>der Hehrste wäre, in die Hand zu geben</w:t>
      </w:r>
      <w:r>
        <w:br/>
        <w:t>die gefüllte Schale, der des Volkes dort</w:t>
      </w:r>
      <w:r>
        <w:br/>
        <w:t xml:space="preserve">nächst dem Wirt gewaltete. </w:t>
      </w:r>
    </w:p>
    <w:p w14:paraId="3C0F27A7" w14:textId="77777777" w:rsidR="00206CFF" w:rsidRDefault="00206CFF" w:rsidP="00206CFF">
      <w:pPr>
        <w:pStyle w:val="StandardWeb"/>
      </w:pPr>
      <w:r>
        <w:t>Wie der des Weines trank,</w:t>
      </w:r>
      <w:r>
        <w:br/>
        <w:t>da mocht' er's nicht meiden, daß er vor der Menge sprach</w:t>
      </w:r>
      <w:r>
        <w:br/>
        <w:t>Zu dem Bräutigam: „Das beste Getränk</w:t>
      </w:r>
      <w:r>
        <w:br/>
        <w:t>pflegen sonst doch immer zuerst die Wirte</w:t>
      </w:r>
      <w:r>
        <w:br/>
        <w:t>zu geben beim Gastmahl; wenn dann der Gäste Herz</w:t>
      </w:r>
      <w:r>
        <w:br/>
        <w:t>vom Wein erweckt wird, daß sie in Wonne sich freuen</w:t>
      </w:r>
      <w:r>
        <w:br/>
        <w:t>und trunken träumen, dann trägt man wohl auf</w:t>
      </w:r>
      <w:r>
        <w:br/>
        <w:t>den leichtern Wein; so ist der Leute Brauch.</w:t>
      </w:r>
      <w:r>
        <w:br/>
        <w:t>Aber du hast wunderlich deine Bewirtung</w:t>
      </w:r>
      <w:r>
        <w:br/>
        <w:t>vor den Leuten angelegt: du ließest dem Männervolk</w:t>
      </w:r>
      <w:r>
        <w:br/>
        <w:t>deiner Weine den wertlosesten</w:t>
      </w:r>
      <w:r>
        <w:br/>
        <w:t>von allen zuerst auftragen die Diener,</w:t>
      </w:r>
      <w:r>
        <w:br/>
        <w:t>beim Gastmahl geben. Deine Gäste sind nun satt,</w:t>
      </w:r>
      <w:r>
        <w:br/>
        <w:t>trunken alle deine Tischgenossen</w:t>
      </w:r>
      <w:r>
        <w:br/>
        <w:t>und fröhlich das Volk: da setzest du uns vor</w:t>
      </w:r>
      <w:r>
        <w:br/>
        <w:t>aller Weine wonnigsten, die ich auf der Welt noch je</w:t>
      </w:r>
      <w:r>
        <w:br/>
        <w:t>irgendwo haben sah. Damit hättest du zuerst uns sollen</w:t>
      </w:r>
      <w:r>
        <w:br/>
        <w:t>bewirten und laben; deine Gäste würden es</w:t>
      </w:r>
      <w:r>
        <w:br/>
        <w:t xml:space="preserve">dann mit Dank empfangen haben.“ </w:t>
      </w:r>
    </w:p>
    <w:p w14:paraId="2C70F554" w14:textId="77777777" w:rsidR="00206CFF" w:rsidRDefault="00206CFF" w:rsidP="00206CFF">
      <w:pPr>
        <w:pStyle w:val="StandardWeb"/>
      </w:pPr>
      <w:r>
        <w:t>Da ward mancher Degen</w:t>
      </w:r>
      <w:r>
        <w:br/>
        <w:t>gewahr aus den Worten, als sie des Weines tranken,</w:t>
      </w:r>
      <w:r>
        <w:br/>
        <w:t>daß der heilige Christ in dem Hause dort</w:t>
      </w:r>
      <w:r>
        <w:br/>
        <w:t>ein Zeichen gewirkt. Sie zweifelten nicht mehr</w:t>
      </w:r>
      <w:r>
        <w:br/>
        <w:t>und vertrauten ihm gern, da er Macht habe von Gott,</w:t>
      </w:r>
      <w:r>
        <w:br/>
        <w:t>Gewalt in dieser Welt. Da ward das weithin kund</w:t>
      </w:r>
      <w:r>
        <w:br/>
        <w:t>über Galiläa den Judenleuten,</w:t>
      </w:r>
      <w:r>
        <w:br/>
        <w:t>wie da selber gewandelt des Waltenden Sohn</w:t>
      </w:r>
      <w:r>
        <w:br/>
        <w:t xml:space="preserve">in Wein das Wasser. </w:t>
      </w:r>
    </w:p>
    <w:p w14:paraId="0480722F" w14:textId="77777777" w:rsidR="00206CFF" w:rsidRDefault="00206CFF" w:rsidP="00206CFF">
      <w:pPr>
        <w:pStyle w:val="StandardWeb"/>
      </w:pPr>
      <w:r>
        <w:t>Das war das erste Wunder,</w:t>
      </w:r>
      <w:r>
        <w:br/>
        <w:t>das er in Galiläa den Judenleuten</w:t>
      </w:r>
      <w:r>
        <w:br/>
        <w:t>als Zeichen zeigte. Erzählen mag niemand,</w:t>
      </w:r>
      <w:r>
        <w:br/>
        <w:t>noch genugsam sagen, wie nun bei den Leuten</w:t>
      </w:r>
      <w:r>
        <w:br/>
        <w:t>des Wunders ward so viel, wo der waltende Christ</w:t>
      </w:r>
      <w:r>
        <w:br/>
        <w:t>in Gottes Namen den Judenleuten</w:t>
      </w:r>
      <w:r>
        <w:br/>
        <w:t>den langen Tag seine Lehre sagte,</w:t>
      </w:r>
      <w:r>
        <w:br/>
        <w:t>das Himmelreich verheißend und dem Höllenzwang</w:t>
      </w:r>
      <w:r>
        <w:br/>
        <w:t>mit Worten wehrend. Das wahre Gottesleben</w:t>
      </w:r>
      <w:r>
        <w:br/>
        <w:t>sollten sie suchen, wo der Seelen Licht ist,</w:t>
      </w:r>
      <w:r>
        <w:br/>
        <w:t>des Herren Wonnetraum, seines Tages Schein,</w:t>
      </w:r>
      <w:r>
        <w:br/>
        <w:t>ewiger Gottesglanz, wo mancher Geist</w:t>
      </w:r>
      <w:r>
        <w:br/>
        <w:t>nach Wunsche wohnt, der hier wohl bedenkt,</w:t>
      </w:r>
      <w:r>
        <w:br/>
        <w:t xml:space="preserve">daß er heilig halte des Himmelskönigs Gebot. </w:t>
      </w:r>
    </w:p>
    <w:p w14:paraId="4EA9204F" w14:textId="77777777" w:rsidR="00206CFF" w:rsidRDefault="00206CFF" w:rsidP="00206CFF">
      <w:pPr>
        <w:pStyle w:val="berschrift1"/>
        <w:rPr>
          <w:sz w:val="48"/>
        </w:rPr>
      </w:pPr>
      <w:r>
        <w:t>Der Hauptmann zu Kapharnaum</w:t>
      </w:r>
    </w:p>
    <w:p w14:paraId="4949491F" w14:textId="77777777" w:rsidR="00206CFF" w:rsidRDefault="00206CFF" w:rsidP="00206CFF">
      <w:pPr>
        <w:pStyle w:val="StandardWeb"/>
      </w:pPr>
      <w:r>
        <w:t>Mit den Jüngern ging vom Gastmahl nun</w:t>
      </w:r>
      <w:r>
        <w:br/>
        <w:t>Christ nach Kapharnaum, der Könige Mächtigster,</w:t>
      </w:r>
      <w:r>
        <w:br/>
        <w:t>zu der herrlichen Burg. Der Helden viel</w:t>
      </w:r>
      <w:r>
        <w:br/>
        <w:t>gingen ihm entgegen, gute Männer,</w:t>
      </w:r>
      <w:r>
        <w:br/>
        <w:t>ein selig Gesinde, seine süßen Worte,</w:t>
      </w:r>
      <w:r>
        <w:br/>
        <w:t>die heiligen, zu hören. Ein Hauptmann kam ihm da</w:t>
      </w:r>
      <w:r>
        <w:br/>
        <w:t>entgegen, ein guter Mann, und begehrte sehnlich</w:t>
      </w:r>
      <w:r>
        <w:br/>
        <w:t>des Heiligen Hilfe: einen Hausgenossen hab' er,</w:t>
      </w:r>
      <w:r>
        <w:br/>
        <w:t>einen Gliederlahmen, schon lange Zeit</w:t>
      </w:r>
      <w:r>
        <w:br/>
        <w:t>siech in seiner Wohnung: „den weiß kein Arzt</w:t>
      </w:r>
      <w:r>
        <w:br/>
        <w:t>mit Händen zu heilen. Deiner Hilf' ist ihm not</w:t>
      </w:r>
      <w:r>
        <w:br/>
        <w:t>mein Fürst, mein guter.“ Das Friedenskind Gottes</w:t>
      </w:r>
      <w:r>
        <w:br/>
        <w:t>sprach ohne Säumen ihm selber entgegen,</w:t>
      </w:r>
      <w:r>
        <w:br/>
        <w:t>daß er kommen wolle alsbald, sein Kind</w:t>
      </w:r>
      <w:r>
        <w:br/>
        <w:t>der Not zu entnehmen. Näher trat ihm da</w:t>
      </w:r>
      <w:r>
        <w:br/>
        <w:t>der Mann vor der Menge, mit dem Mächtigen</w:t>
      </w:r>
      <w:r>
        <w:br/>
        <w:t>Worte zu wechseln: „Ich bin nicht würdig,</w:t>
      </w:r>
      <w:r>
        <w:br/>
        <w:t>Herr, o guter, daß in mein Haus du kommst,</w:t>
      </w:r>
      <w:r>
        <w:br/>
        <w:t>meine Wohnung besuchst. Ich bin ein sündiger Mann</w:t>
      </w:r>
      <w:r>
        <w:br/>
        <w:t>mit Worten und mit Werken. Ich weiß, daß du Gewalt hast,</w:t>
      </w:r>
      <w:r>
        <w:br/>
        <w:t>daß du von hier aus wohl ihn heilen magst,</w:t>
      </w:r>
      <w:r>
        <w:br/>
        <w:t>mein waltender Herr. Wenn du ein Wort nur sprichst,</w:t>
      </w:r>
      <w:r>
        <w:br/>
        <w:t>ist er erlöst von dem Leiden und wird ihm sein Leib</w:t>
      </w:r>
      <w:r>
        <w:br/>
        <w:t>hell und rein, so du ihm Hilfe verleihst.</w:t>
      </w:r>
      <w:r>
        <w:br/>
        <w:t>Ich habe selbst zu befehlen, habe Felder genug</w:t>
      </w:r>
      <w:r>
        <w:br/>
        <w:t>und Wiesen gewonnen; zwar unter der Gewalt</w:t>
      </w:r>
      <w:r>
        <w:br/>
        <w:t>des Edelkönigs, hab' ich doch edles Gefolge,</w:t>
      </w:r>
      <w:r>
        <w:br/>
        <w:t>holde Heermänner, die mir so gehorsam sind,</w:t>
      </w:r>
      <w:r>
        <w:br/>
        <w:t>daß sie nicht Wort noch Werk verweigern werden,</w:t>
      </w:r>
      <w:r>
        <w:br/>
        <w:t>was ich sie leisten heiße in diesem Lande:</w:t>
      </w:r>
      <w:r>
        <w:br/>
        <w:t>es zu vollführen, fahren sie und kehren</w:t>
      </w:r>
      <w:r>
        <w:br/>
        <w:t>zu ihrem Herrn, die Holden. Im Hause hab' ich</w:t>
      </w:r>
      <w:r>
        <w:br/>
        <w:t>weiten Besitz wohl und wonniges Gut,</w:t>
      </w:r>
      <w:r>
        <w:br/>
        <w:t>hochgesinnte Helden; doch wag' ich dich Heiligen nicht</w:t>
      </w:r>
      <w:r>
        <w:br/>
        <w:t>zu bitten, den Gebornen Gottes, in meinen Bau zu kommen,</w:t>
      </w:r>
      <w:r>
        <w:br/>
        <w:t>meinen Saal zu besuchen, weil ich ein Sünder bin</w:t>
      </w:r>
      <w:r>
        <w:br/>
        <w:t xml:space="preserve">und weiß, was ich verwirkte.“ </w:t>
      </w:r>
    </w:p>
    <w:p w14:paraId="1B86FC9C" w14:textId="77777777" w:rsidR="00206CFF" w:rsidRDefault="00206CFF" w:rsidP="00206CFF">
      <w:pPr>
        <w:pStyle w:val="StandardWeb"/>
      </w:pPr>
      <w:r>
        <w:t>Da sprach der waltende Christ,</w:t>
      </w:r>
      <w:r>
        <w:br/>
        <w:t>der Gute, zu seinen Jüngern: „Bei den Juden fand ich,</w:t>
      </w:r>
      <w:r>
        <w:br/>
        <w:t>unter Israels Abkommen, nirgend</w:t>
      </w:r>
      <w:r>
        <w:br/>
        <w:t>dieses Mannes Gleichen, der solchen Glauben,</w:t>
      </w:r>
      <w:r>
        <w:br/>
        <w:t>also lautern, in diesen Landen</w:t>
      </w:r>
      <w:r>
        <w:br/>
        <w:t>hätte zum Himmel. Noch laß ich euch hören,</w:t>
      </w:r>
      <w:r>
        <w:br/>
        <w:t>wie ich hier mit wahren Worten euch sage,</w:t>
      </w:r>
      <w:r>
        <w:br/>
        <w:t>aus andern Völkern von Osten und Westen</w:t>
      </w:r>
      <w:r>
        <w:br/>
        <w:t>mögen der Menschen manche noch kommen,</w:t>
      </w:r>
      <w:r>
        <w:br/>
        <w:t>ein heilig Volk Gottes, zum Himmelreiche,</w:t>
      </w:r>
      <w:r>
        <w:br/>
        <w:t>und dürfen an Abrahams und an Isaaks zumal</w:t>
      </w:r>
      <w:r>
        <w:br/>
        <w:t>und auch an Jakobs, der guten Männer,</w:t>
      </w:r>
      <w:r>
        <w:br/>
        <w:t>Busen rasten und beides genießen,</w:t>
      </w:r>
      <w:r>
        <w:br/>
        <w:t>erwünschtes Wohl und wonniges Leben,</w:t>
      </w:r>
      <w:r>
        <w:br/>
        <w:t>und Gottes Himmelslicht, wenn der Juden viel,</w:t>
      </w:r>
      <w:r>
        <w:br/>
        <w:t>dieses Reiches Söhne, beraubt sein werden</w:t>
      </w:r>
      <w:r>
        <w:br/>
        <w:t>und teillos der Ehre, und sollen in düstern Tälern,</w:t>
      </w:r>
      <w:r>
        <w:br/>
        <w:t>in dem alleruntersten Abgrund liegen.</w:t>
      </w:r>
      <w:r>
        <w:br/>
        <w:t>Heulen hören mag man die Helden da</w:t>
      </w:r>
      <w:r>
        <w:br/>
        <w:t>und ihren Zorn mit den Zähnen zerbeißen.</w:t>
      </w:r>
      <w:r>
        <w:br/>
        <w:t>Denn da ist grimmiger Geist und gieriges Feuer,</w:t>
      </w:r>
      <w:r>
        <w:br/>
        <w:t>harter Höllenzwang, heiß und düster,</w:t>
      </w:r>
      <w:r>
        <w:br/>
        <w:t>ewig schwarze Nacht der Sünde zum Lohn,</w:t>
      </w:r>
      <w:r>
        <w:br/>
        <w:t>den Werken der Bosheit, dem der nicht willens ist,</w:t>
      </w:r>
      <w:r>
        <w:br/>
        <w:t>sich erlösen zu lassen, eh' er dies Licht verläßt,</w:t>
      </w:r>
      <w:r>
        <w:br/>
        <w:t xml:space="preserve">von dieser Welt sich wendet. </w:t>
      </w:r>
    </w:p>
    <w:p w14:paraId="2495B80D" w14:textId="77777777" w:rsidR="00206CFF" w:rsidRDefault="00206CFF" w:rsidP="00206CFF">
      <w:pPr>
        <w:pStyle w:val="StandardWeb"/>
      </w:pPr>
      <w:r>
        <w:t>Fahre nun, willst du,</w:t>
      </w:r>
      <w:r>
        <w:br/>
        <w:t>schleunig nach Hause; du findest gesund daheim</w:t>
      </w:r>
      <w:r>
        <w:br/>
        <w:t>den kindjungen Mann, sein Gemüt voll Lust.</w:t>
      </w:r>
      <w:r>
        <w:br/>
        <w:t>Dein Sohn ist geheilt, wie du heischtest von mir.</w:t>
      </w:r>
      <w:r>
        <w:br/>
        <w:t>Es wird alles erfüllt, wie du festen Glauben</w:t>
      </w:r>
      <w:r>
        <w:br/>
        <w:t>im Herzen hegtest.“ Dem Himmelskönige</w:t>
      </w:r>
      <w:r>
        <w:br/>
        <w:t>sagte der Hauptmann da, dem allwaltenden Herrn,</w:t>
      </w:r>
      <w:r>
        <w:br/>
        <w:t>vor den Leuten Dank, daß er in Bedrängnis ihm half,</w:t>
      </w:r>
      <w:r>
        <w:br/>
        <w:t>denn was er gewünscht, hatt' er alles erwirkt</w:t>
      </w:r>
      <w:r>
        <w:br/>
        <w:t>seliglich. Da schritt er schnell dahin,</w:t>
      </w:r>
      <w:r>
        <w:br/>
        <w:t>wandte nach seinem Willen sich wieder zur Heimat,</w:t>
      </w:r>
      <w:r>
        <w:br/>
        <w:t>zu Haus und Hof. Da fand er heil den Sohn,</w:t>
      </w:r>
      <w:r>
        <w:br/>
        <w:t>den kindjungen Mann. Christi Worte</w:t>
      </w:r>
      <w:r>
        <w:br/>
        <w:t>waren all erfüllt. Er hatte Gewalt,</w:t>
      </w:r>
      <w:r>
        <w:br/>
        <w:t>Zeichen zu zeigen, erzählen mag es niemand</w:t>
      </w:r>
      <w:r>
        <w:br/>
        <w:t>noch erachten auf Erden, was allein durch seine Kraft</w:t>
      </w:r>
      <w:r>
        <w:br/>
        <w:t>in diesem Mittelgarten Großes vollbracht ward</w:t>
      </w:r>
      <w:r>
        <w:br/>
        <w:t>und Wunders gewirkt, denn in seiner Gewalt steht alles,</w:t>
      </w:r>
      <w:r>
        <w:br/>
        <w:t xml:space="preserve">Himmel und Erde. </w:t>
      </w:r>
    </w:p>
    <w:p w14:paraId="1EC29A39" w14:textId="77777777" w:rsidR="00206CFF" w:rsidRDefault="00206CFF" w:rsidP="00206CFF">
      <w:pPr>
        <w:pStyle w:val="berschrift1"/>
        <w:rPr>
          <w:sz w:val="48"/>
        </w:rPr>
      </w:pPr>
      <w:r>
        <w:t>Der Jüngling zu Nain</w:t>
      </w:r>
    </w:p>
    <w:p w14:paraId="2AA34BD5" w14:textId="77777777" w:rsidR="00206CFF" w:rsidRDefault="00206CFF" w:rsidP="00206CFF">
      <w:pPr>
        <w:pStyle w:val="StandardWeb"/>
      </w:pPr>
      <w:r>
        <w:t>Der heilige Christ begann</w:t>
      </w:r>
      <w:r>
        <w:br/>
        <w:t>nun weiter zu wandern. Allmächtig, erwies er</w:t>
      </w:r>
      <w:r>
        <w:br/>
        <w:t>an der Tage jeglichem, der gute Herr,</w:t>
      </w:r>
      <w:r>
        <w:br/>
        <w:t>den Leutekindern Liebes, lehrte und wies</w:t>
      </w:r>
      <w:r>
        <w:br/>
        <w:t>Gottes Willen den Guten; hatte der Jünger viel</w:t>
      </w:r>
      <w:r>
        <w:br/>
        <w:t>zu Gefährten immerfort, ein selig Volk Gottes,</w:t>
      </w:r>
      <w:r>
        <w:br/>
        <w:t>große Menge der Männer aus mancherlei Stämmen,</w:t>
      </w:r>
      <w:r>
        <w:br/>
        <w:t>eine heilige Heerschar. Er half gütig</w:t>
      </w:r>
      <w:r>
        <w:br/>
        <w:t>und milde den Menschen. Mit der Menge kam er da,</w:t>
      </w:r>
      <w:r>
        <w:br/>
        <w:t>den Haufen, Gottes Sohn, zu der hohen Burg,</w:t>
      </w:r>
      <w:r>
        <w:br/>
        <w:t>gen Nain, der Nothelfer, wo sein Name vor den Menschen</w:t>
      </w:r>
      <w:r>
        <w:br/>
        <w:t>sollte verherrlicht werden. Da schritt der Herrschende zu,</w:t>
      </w:r>
      <w:r>
        <w:br/>
        <w:t>der Nothelfer Christ, bis er ihr nahekam,</w:t>
      </w:r>
      <w:r>
        <w:br/>
        <w:t>Christ, der Erlöser. Da sahen sie eine Leiche,</w:t>
      </w:r>
      <w:r>
        <w:br/>
        <w:t>einen leblosen Leib, von den Leuten getragen:</w:t>
      </w:r>
      <w:r>
        <w:br/>
        <w:t>Auf der Bahre brachten sie zum Burgtor hinaus</w:t>
      </w:r>
      <w:r>
        <w:br/>
        <w:t>einen kindjungen Mann. Die Mutter ging dahinter,</w:t>
      </w:r>
      <w:r>
        <w:br/>
        <w:t>im Herzen betrübt und die Hände ringend,</w:t>
      </w:r>
      <w:r>
        <w:br/>
        <w:t>beklagte kummervoll ihres Kindes Tod,</w:t>
      </w:r>
      <w:r>
        <w:br/>
        <w:t>die unselige Frau. Es war ihr einziger Sohn;</w:t>
      </w:r>
      <w:r>
        <w:br/>
        <w:t>sie selber war Witwe, der Wonne sonst entblößt.</w:t>
      </w:r>
      <w:r>
        <w:br/>
        <w:t>Zu dem einzigen Sohn versah sie allein</w:t>
      </w:r>
      <w:r>
        <w:br/>
        <w:t>der Wonne sich wieder: der war ihr genommen nun</w:t>
      </w:r>
      <w:r>
        <w:br/>
        <w:t>durch des Mächtigen Ratschluß. In Menge folgte</w:t>
      </w:r>
      <w:r>
        <w:br/>
        <w:t>der Burgleute Gedräng', wo man auf der Bahre trug</w:t>
      </w:r>
      <w:r>
        <w:br/>
        <w:t>zu Grabe den Jüngling. Da ward ihr Gottes Sohn,</w:t>
      </w:r>
      <w:r>
        <w:br/>
        <w:t>der Mächtige, mild und sprach der Mutter zu,</w:t>
      </w:r>
      <w:r>
        <w:br/>
        <w:t>wollte, daß vom Weinen die Witwe ließe,</w:t>
      </w:r>
      <w:r>
        <w:br/>
        <w:t>von der Klage nach dem Kinde. „Du sollst hier die Kraft schaun</w:t>
      </w:r>
      <w:r>
        <w:br/>
        <w:t>in des Waltenden Wirken. Nach Wunsche werde dir</w:t>
      </w:r>
      <w:r>
        <w:br/>
        <w:t>Trost vor dem Volke. Betrauern darfst du nicht mehr</w:t>
      </w:r>
      <w:r>
        <w:br/>
        <w:t>des Gebornen Leben.“ Zu der Bahre ging er da,</w:t>
      </w:r>
      <w:r>
        <w:br/>
        <w:t>berührte selber ihn, der Sohn des Herrn,</w:t>
      </w:r>
      <w:r>
        <w:br/>
        <w:t>mit heiligen Händen, und hub zu dem Jüngling an,</w:t>
      </w:r>
      <w:r>
        <w:br/>
        <w:t>hieß den alljungen auferstehen,</w:t>
      </w:r>
      <w:r>
        <w:br/>
        <w:t>von der Rast sich errichten. Und rasch erhob sich</w:t>
      </w:r>
      <w:r>
        <w:br/>
        <w:t>der Sohn auf der Bahre: in die Brust war ihm gekehrt</w:t>
      </w:r>
      <w:r>
        <w:br/>
        <w:t>der Geist durch Gottes Kraft, daß er entgegensprach</w:t>
      </w:r>
      <w:r>
        <w:br/>
        <w:t>Verwandten und Freunden. Da befahl ihn der Mutter wieder</w:t>
      </w:r>
      <w:r>
        <w:br/>
        <w:t>zu Händen der Heiland. Das Herz war zur Wonne</w:t>
      </w:r>
      <w:r>
        <w:br/>
        <w:t>dem Weibe gewandt, da ihr der Wunsch gewährt ward.</w:t>
      </w:r>
      <w:r>
        <w:br/>
        <w:t>Zu Füßen fiel sie Christ, den Herrn der Völker preisend</w:t>
      </w:r>
      <w:r>
        <w:br/>
        <w:t>und lobend vor den Leuten, der zu des Liebes Leben</w:t>
      </w:r>
      <w:r>
        <w:br/>
        <w:t>ihr halt vor der Macht des Geschicks. Sie verstand,</w:t>
      </w:r>
      <w:r>
        <w:br/>
        <w:t>es sei der mächtige Herr,</w:t>
      </w:r>
      <w:r>
        <w:br/>
        <w:t>der heilige Himmelswalter, der auch helfen mag</w:t>
      </w:r>
      <w:r>
        <w:br/>
        <w:t xml:space="preserve">allen Erdenvölkern. </w:t>
      </w:r>
    </w:p>
    <w:p w14:paraId="55A0FD06" w14:textId="77777777" w:rsidR="00206CFF" w:rsidRDefault="00206CFF" w:rsidP="00206CFF">
      <w:pPr>
        <w:pStyle w:val="StandardWeb"/>
      </w:pPr>
      <w:r>
        <w:t>Da achteten manche</w:t>
      </w:r>
      <w:r>
        <w:br/>
        <w:t>des gewirkten Wunders: der Waltende nahe, sagten sie,</w:t>
      </w:r>
      <w:r>
        <w:br/>
        <w:t>seinem Volk, der Himmelsfürst: vorgesandt hab' er so hehren</w:t>
      </w:r>
      <w:r>
        <w:br/>
        <w:t>Wunderer in diese Welt, der ihnen solche Wonne schüfe.</w:t>
      </w:r>
      <w:r>
        <w:br/>
        <w:t>Da wurden der Edeln viel mit Ängsten befangen,</w:t>
      </w:r>
      <w:r>
        <w:br/>
        <w:t>das Volk geriet in Furcht, da er dem befahl zu leben</w:t>
      </w:r>
      <w:r>
        <w:br/>
        <w:t>und des Tages Licht zu schaun, der den Tod schon gelernt,</w:t>
      </w:r>
      <w:r>
        <w:br/>
        <w:t>auf dem Siechbett verscheidend. Gesund war er wieder,</w:t>
      </w:r>
      <w:r>
        <w:br/>
        <w:t>kindjung erquickt. Das ward da kund überall</w:t>
      </w:r>
      <w:r>
        <w:br/>
        <w:t xml:space="preserve">Israels Abkommen. </w:t>
      </w:r>
    </w:p>
    <w:p w14:paraId="1C17B66F" w14:textId="77777777" w:rsidR="00206CFF" w:rsidRDefault="00206CFF" w:rsidP="00206CFF">
      <w:pPr>
        <w:pStyle w:val="StandardWeb"/>
      </w:pPr>
      <w:r>
        <w:t>Als der Abend kam,</w:t>
      </w:r>
      <w:r>
        <w:br/>
        <w:t>versammelten sich alle siechen Männer,</w:t>
      </w:r>
      <w:r>
        <w:br/>
        <w:t>was irgend lebte von Lahmen und Krummen</w:t>
      </w:r>
      <w:r>
        <w:br/>
        <w:t>und leidender Leute: die leitete man hin,</w:t>
      </w:r>
      <w:r>
        <w:br/>
        <w:t>daß sie zu Christo kamen, und seine große Kraft</w:t>
      </w:r>
      <w:r>
        <w:br/>
        <w:t>heilte sie hilfreich und ließ sie heimgehn gesund</w:t>
      </w:r>
      <w:r>
        <w:br/>
        <w:t>nach Wunsch und Willen. Drum mag man seine Werke loben,</w:t>
      </w:r>
      <w:r>
        <w:br/>
        <w:t>verherrlichen seine Taten, denn der Herr ist er selber,</w:t>
      </w:r>
      <w:r>
        <w:br/>
        <w:t>der mächtige Schutzherr dem Menschengeschlecht,</w:t>
      </w:r>
      <w:r>
        <w:br/>
        <w:t>den Leuten allen, die da glauben an ihn,</w:t>
      </w:r>
      <w:r>
        <w:br/>
        <w:t xml:space="preserve">seinen Worten und Werken. </w:t>
      </w:r>
    </w:p>
    <w:p w14:paraId="54BE7F57" w14:textId="77777777" w:rsidR="00206CFF" w:rsidRDefault="00206CFF" w:rsidP="00206CFF">
      <w:pPr>
        <w:pStyle w:val="berschrift1"/>
        <w:rPr>
          <w:sz w:val="48"/>
        </w:rPr>
      </w:pPr>
      <w:r>
        <w:t>Die Stillung des Meeres</w:t>
      </w:r>
    </w:p>
    <w:p w14:paraId="2B27FD3B" w14:textId="77777777" w:rsidR="00206CFF" w:rsidRDefault="00206CFF" w:rsidP="00206CFF">
      <w:pPr>
        <w:pStyle w:val="StandardWeb"/>
      </w:pPr>
      <w:r>
        <w:t>Da kam ein groß Gewühl</w:t>
      </w:r>
      <w:r>
        <w:br/>
        <w:t>aus allen Gauen um Christi Gaben willen,</w:t>
      </w:r>
      <w:r>
        <w:br/>
        <w:t>um des Mächtigen Schutz. Da wollt' ein Meer befahren</w:t>
      </w:r>
      <w:r>
        <w:br/>
        <w:t>Gottes Sohn mit den Jüngern, an Galiläaland hin</w:t>
      </w:r>
      <w:r>
        <w:br/>
        <w:t>auf den Wogen, der Waltende. Der Leute Gewühl</w:t>
      </w:r>
      <w:r>
        <w:br/>
        <w:t>hieß er weiter wandern; mit wenigen stieg</w:t>
      </w:r>
      <w:r>
        <w:br/>
        <w:t>in einen Nachen nur der Nothelfer Christ,</w:t>
      </w:r>
      <w:r>
        <w:br/>
        <w:t>von der Reis' erschöpft bis zum Schlafe. Die Segel hißten</w:t>
      </w:r>
      <w:r>
        <w:br/>
        <w:t>wetterweise Männer und ließen vom Winde sich</w:t>
      </w:r>
      <w:r>
        <w:br/>
        <w:t>über den Meerstrom treiben, bis in die Mitte kam</w:t>
      </w:r>
      <w:r>
        <w:br/>
        <w:t>der göttliche mit den Jüngern. Da begann des Wetters Kraft:</w:t>
      </w:r>
      <w:r>
        <w:br/>
        <w:t>Im Wirbelwinde stiegen die Wogen,</w:t>
      </w:r>
      <w:r>
        <w:br/>
        <w:t>Nacht schwang sich schwarz hinab, die See kam in Aufruhr,</w:t>
      </w:r>
      <w:r>
        <w:br/>
        <w:t>Wind und Wasser kämpften. Angst erwuchs den Leuten,</w:t>
      </w:r>
      <w:r>
        <w:br/>
        <w:t>da das Meer so mutig ward. Der Männer versah sich keiner</w:t>
      </w:r>
      <w:r>
        <w:br/>
        <w:t>längeres Lebens. Den Landeswart alsbald</w:t>
      </w:r>
      <w:r>
        <w:br/>
        <w:t>weckten sie und sagten ihm von des Wetters Kraft,</w:t>
      </w:r>
      <w:r>
        <w:br/>
        <w:t>flehten, daß gnädig ihnen der Notretter Christ</w:t>
      </w:r>
      <w:r>
        <w:br/>
        <w:t>wider das Wasser hülfe, „sonst werden wir qualvoll</w:t>
      </w:r>
      <w:r>
        <w:br/>
        <w:t>sterben in diesem Sturm“. Da stand vom Lager empor</w:t>
      </w:r>
      <w:r>
        <w:br/>
        <w:t>der gute Gottessohn und sprach zu den Jüngern:</w:t>
      </w:r>
      <w:r>
        <w:br/>
        <w:t>Euch darf des Wetters Wut wenig erschrecken:</w:t>
      </w:r>
      <w:r>
        <w:br/>
        <w:t>Wie hat euch Furcht erfaßt? Noch nicht fest ist euch das Herz,</w:t>
      </w:r>
      <w:r>
        <w:br/>
        <w:t>noch laß euer Glaube. Nicht mehr lange währt es,</w:t>
      </w:r>
      <w:r>
        <w:br/>
        <w:t>so muß die Strömung stiller werden</w:t>
      </w:r>
      <w:r>
        <w:br/>
        <w:t>und das Wetter wonnesam.„ Da sprach er zu dem Winde</w:t>
      </w:r>
      <w:r>
        <w:br/>
        <w:t>und zu dem Meere zumal, und hieß sie milder</w:t>
      </w:r>
      <w:r>
        <w:br/>
        <w:t>beide gebaren. Dem Gebot gehorsam</w:t>
      </w:r>
      <w:r>
        <w:br/>
        <w:t>und des Waltenden Wort stillten die Wetter sich,</w:t>
      </w:r>
      <w:r>
        <w:br/>
        <w:t>heiter floß die Flut. Das Volk unter sich</w:t>
      </w:r>
      <w:r>
        <w:br/>
        <w:t>Gewahrt es verwundert, Worte gingen hin und her,</w:t>
      </w:r>
      <w:r>
        <w:br/>
        <w:t>welch ein mächtiger Mann das sein müsse,</w:t>
      </w:r>
      <w:r>
        <w:br/>
        <w:t>daß ihm Wind und Welle aufs Wort gehorchten,</w:t>
      </w:r>
      <w:r>
        <w:br/>
        <w:t>seinem Gebot beide. Der Geborne Gottes</w:t>
      </w:r>
      <w:r>
        <w:br/>
        <w:t>hatte sie der Not entnommen. Der Nachen schritt dahin,</w:t>
      </w:r>
      <w:r>
        <w:br/>
        <w:t>der hochgehörnte Kiel: die Helden kamen</w:t>
      </w:r>
      <w:r>
        <w:br/>
        <w:t>zu Land, die Leute, und lobten Gott,</w:t>
      </w:r>
      <w:r>
        <w:br/>
        <w:t xml:space="preserve">verherrlichten seine Herrscherkraft. </w:t>
      </w:r>
    </w:p>
    <w:p w14:paraId="382A84FE" w14:textId="77777777" w:rsidR="00206CFF" w:rsidRDefault="00206CFF" w:rsidP="00206CFF">
      <w:pPr>
        <w:pStyle w:val="berschrift1"/>
        <w:rPr>
          <w:sz w:val="48"/>
        </w:rPr>
      </w:pPr>
      <w:r>
        <w:t>Austreibung der Teufel</w:t>
      </w:r>
    </w:p>
    <w:p w14:paraId="523CE5D4" w14:textId="77777777" w:rsidR="00206CFF" w:rsidRDefault="00206CFF" w:rsidP="00206CFF">
      <w:pPr>
        <w:pStyle w:val="StandardWeb"/>
      </w:pPr>
      <w:r>
        <w:t>Viel Männer huben sich</w:t>
      </w:r>
      <w:r>
        <w:br/>
        <w:t>dem Gottessohn entgegen, und gern empfing er sie.</w:t>
      </w:r>
      <w:r>
        <w:br/>
        <w:t>Wer immer lautres Herzens Hilfe suchte,</w:t>
      </w:r>
      <w:r>
        <w:br/>
        <w:t>den lehrt' er den Glauben, seines Leibs Gebrechen</w:t>
      </w:r>
      <w:r>
        <w:br/>
        <w:t>mit Händen heilend. So hart war niemand</w:t>
      </w:r>
      <w:r>
        <w:br/>
        <w:t>von Siechtum heimgesucht, wenn selbst ihn des Satanas</w:t>
      </w:r>
      <w:r>
        <w:br/>
        <w:t>tückische Diener mit teuflischer Kraft</w:t>
      </w:r>
      <w:r>
        <w:br/>
        <w:t>unter Händen hatten, ihm Herz und Hirn</w:t>
      </w:r>
      <w:r>
        <w:br/>
        <w:t>und Bewußtsein verwirrend, daß er wütend</w:t>
      </w:r>
      <w:r>
        <w:br/>
        <w:t>unter dem Volke fuhr; doch gab ihm vollen Verstand</w:t>
      </w:r>
      <w:r>
        <w:br/>
        <w:t>der Heilspender Christ, wenn er ihm zu Händen kam.</w:t>
      </w:r>
      <w:r>
        <w:br/>
        <w:t>Er trieb durch Gottes Kraft die Teufel aus</w:t>
      </w:r>
      <w:r>
        <w:br/>
        <w:t>mit wahren Worten; gab ihm Bewußtsein zurück,</w:t>
      </w:r>
      <w:r>
        <w:br/>
        <w:t>hieß ihn heil sein vor den hassenden Geistern,</w:t>
      </w:r>
      <w:r>
        <w:br/>
        <w:t>in Frieden vor den Feinden. So mocht' er fortziehen,</w:t>
      </w:r>
      <w:r>
        <w:br/>
        <w:t>wohin er in den Landen am liebsten ging.</w:t>
      </w:r>
      <w:r>
        <w:br/>
        <w:t>Sol tat da Gottes Sohn an der Tage jeglichem</w:t>
      </w:r>
      <w:r>
        <w:br/>
        <w:t>Gutes mit den Jüngern; doch wollten die Juden</w:t>
      </w:r>
      <w:r>
        <w:br/>
        <w:t>ungerne glauben an seine große Kraft,</w:t>
      </w:r>
      <w:r>
        <w:br/>
        <w:t>daß er über alles der Allwalter wäre,</w:t>
      </w:r>
      <w:r>
        <w:br/>
        <w:t>des Landes und der Leute; ihr Lohn ist noch heut'</w:t>
      </w:r>
      <w:r>
        <w:br/>
        <w:t>weite Wanderfahrt, daß sie widerstritten</w:t>
      </w:r>
      <w:r>
        <w:br/>
        <w:t xml:space="preserve">ihm selbst, dem Sohn des Herrn. </w:t>
      </w:r>
    </w:p>
    <w:p w14:paraId="0549E2E4" w14:textId="77777777" w:rsidR="00206CFF" w:rsidRDefault="00206CFF" w:rsidP="00206CFF">
      <w:pPr>
        <w:pStyle w:val="berschrift1"/>
        <w:rPr>
          <w:sz w:val="48"/>
        </w:rPr>
      </w:pPr>
      <w:r>
        <w:t>Heilung des Gichtbrüchigen</w:t>
      </w:r>
    </w:p>
    <w:p w14:paraId="7E91F561" w14:textId="77777777" w:rsidR="00206CFF" w:rsidRDefault="00206CFF" w:rsidP="00206CFF">
      <w:pPr>
        <w:pStyle w:val="StandardWeb"/>
      </w:pPr>
      <w:r>
        <w:t>Mit seinen Gefährten</w:t>
      </w:r>
      <w:r>
        <w:br/>
        <w:t>nach Galiläa ging da Gottes eigner Sohn,</w:t>
      </w:r>
      <w:r>
        <w:br/>
        <w:t>zu den Freunden fahrend, die ihn vormals gepflegt,</w:t>
      </w:r>
      <w:r>
        <w:br/>
        <w:t>als er unter Verwandten kindjung erwachsen war,</w:t>
      </w:r>
      <w:r>
        <w:br/>
        <w:t>der heilige Heiland. Heerscharen Volks</w:t>
      </w:r>
      <w:r>
        <w:br/>
        <w:t>umdrängten ihn dicht; mancher Degen war</w:t>
      </w:r>
      <w:r>
        <w:br/>
        <w:t>selig ihm zugesellt. Einen Siechen trugen</w:t>
      </w:r>
      <w:r>
        <w:br/>
        <w:t>auf den Armen etliche, ihn vor die Augen Christo</w:t>
      </w:r>
      <w:r>
        <w:br/>
        <w:t>zu bringen, des Gebornen Gottes. Wohl braucht' er Hilfe,</w:t>
      </w:r>
      <w:r>
        <w:br/>
        <w:t>daß ihn des Himmels Walter heilte,</w:t>
      </w:r>
      <w:r>
        <w:br/>
        <w:t>der Menschen Mundherr. Er war seit manchem Tag</w:t>
      </w:r>
      <w:r>
        <w:br/>
        <w:t>an den Gliedmaßen lahm; sein Leib vermochte</w:t>
      </w:r>
      <w:r>
        <w:br/>
        <w:t>wenig zu wirken. Da war das Gewühl so groß,</w:t>
      </w:r>
      <w:r>
        <w:br/>
        <w:t>sie konnten ihn nicht bringen, vor Gottes Gebornen,</w:t>
      </w:r>
      <w:r>
        <w:br/>
        <w:t>nicht durchs Gedränge dringen, des Hilfebedürftigen</w:t>
      </w:r>
      <w:r>
        <w:br/>
        <w:t>Schaden zu sagen. Da ging in einen Saal</w:t>
      </w:r>
      <w:r>
        <w:br/>
        <w:t>der heilende Christ: die Haufen drangen nach,</w:t>
      </w:r>
      <w:r>
        <w:br/>
        <w:t>eine mächtige Menge. Die Männer besprachen sich,</w:t>
      </w:r>
      <w:r>
        <w:br/>
        <w:t>die den Gliederlahmen nun lange getragen</w:t>
      </w:r>
      <w:r>
        <w:br/>
        <w:t>im Bette, wie sie ihn brächten vor Gottes Gebornen,</w:t>
      </w:r>
      <w:r>
        <w:br/>
        <w:t>in das Gewühl hinein, daß der waltende Christ</w:t>
      </w:r>
      <w:r>
        <w:br/>
        <w:t>ihn selber sähe. Da gingen die Gesellen</w:t>
      </w:r>
      <w:r>
        <w:br/>
        <w:t>und huben ihn hoch auf des Hauses Dach,</w:t>
      </w:r>
      <w:r>
        <w:br/>
        <w:t>durchschlugen die Saaldecke und senkten ihn an Seilen</w:t>
      </w:r>
      <w:r>
        <w:br/>
        <w:t>herab in das Gemach, wo der Mächtige stand,</w:t>
      </w:r>
      <w:r>
        <w:br/>
        <w:t>der Könige Kräftigster. Als er ihn kommen sah</w:t>
      </w:r>
      <w:r>
        <w:br/>
        <w:t>durch des Hauses Decke, in ihren Herzen las er,</w:t>
      </w:r>
      <w:r>
        <w:br/>
        <w:t>in der Männer Gemüt, sie hätten mächtigen</w:t>
      </w:r>
      <w:r>
        <w:br/>
        <w:t>und lautern Glauben. Vor den Leuten sprach er da:</w:t>
      </w:r>
      <w:r>
        <w:br/>
        <w:t>„Er wolle den Siechen von Sünden befreien</w:t>
      </w:r>
      <w:r>
        <w:br/>
        <w:t>und ledig lassen.“ Da sprachen ihm entgegen</w:t>
      </w:r>
      <w:r>
        <w:br/>
        <w:t>Gramherz'ge Juden, die auf des Gotteskindes</w:t>
      </w:r>
      <w:r>
        <w:br/>
        <w:t>Worte lauerten: „Nicht so leicht geschehe das,</w:t>
      </w:r>
      <w:r>
        <w:br/>
        <w:t>Grimmwerk vergeben möge Gott allein,</w:t>
      </w:r>
      <w:r>
        <w:br/>
        <w:t>der Walter dieser Welt.“ Doch sein Wort hielt bereit</w:t>
      </w:r>
      <w:r>
        <w:br/>
        <w:t>das mächtige Gotteskind: „An diesem Mann erweis' ich's,</w:t>
      </w:r>
      <w:r>
        <w:br/>
        <w:t>den ihr siech liegen seht in diesem Saal,</w:t>
      </w:r>
      <w:r>
        <w:br/>
        <w:t>vor Weh sich windend, daß Gewalt mir ward,</w:t>
      </w:r>
      <w:r>
        <w:br/>
        <w:t>Sünden zu vergeben, den Siechen selbst</w:t>
      </w:r>
      <w:r>
        <w:br/>
        <w:t>hier zu heilen vor euch, von meinen Händen unberührt.“</w:t>
      </w:r>
      <w:r>
        <w:br/>
        <w:t>Da mahnt' alsbald der mächtige Herr,</w:t>
      </w:r>
      <w:r>
        <w:br/>
        <w:t>den liegenden Lahmen, vor den Leuten gebot er ihm,</w:t>
      </w:r>
      <w:r>
        <w:br/>
        <w:t>Allheil aufzustehen und auf die Achsel zu nehmen</w:t>
      </w:r>
      <w:r>
        <w:br/>
        <w:t>des Bettes Bürde. Dem Gebote folgt' er</w:t>
      </w:r>
      <w:r>
        <w:br/>
        <w:t>ungesäumt vor der Schar, und ging gesund hindann,</w:t>
      </w:r>
      <w:r>
        <w:br/>
        <w:t>heil aus dem Hause. Mancher Heidenmann</w:t>
      </w:r>
      <w:r>
        <w:br/>
        <w:t>gewahrt' es verwundert, und sprach, der Waltende selbst,</w:t>
      </w:r>
      <w:r>
        <w:br/>
        <w:t>Gott, der Allmächtige, hätt' ihm gegeben</w:t>
      </w:r>
      <w:r>
        <w:br/>
        <w:t>mehr Gewalt und Macht als der Menschen einem,</w:t>
      </w:r>
      <w:r>
        <w:br/>
        <w:t xml:space="preserve">Kraft und Künste. </w:t>
      </w:r>
    </w:p>
    <w:p w14:paraId="407F7F0D" w14:textId="77777777" w:rsidR="00206CFF" w:rsidRDefault="00206CFF" w:rsidP="00206CFF">
      <w:pPr>
        <w:pStyle w:val="berschrift1"/>
        <w:rPr>
          <w:sz w:val="48"/>
        </w:rPr>
      </w:pPr>
      <w:r>
        <w:t>Das Gleichnis vom Sämann</w:t>
      </w:r>
    </w:p>
    <w:p w14:paraId="7639F674" w14:textId="77777777" w:rsidR="00206CFF" w:rsidRDefault="00206CFF" w:rsidP="00206CFF">
      <w:pPr>
        <w:pStyle w:val="StandardWeb"/>
      </w:pPr>
      <w:r>
        <w:t>Doch wollten nicht erkennen</w:t>
      </w:r>
      <w:r>
        <w:br/>
        <w:t>die Judenleute, daß er Gott wäre.</w:t>
      </w:r>
      <w:r>
        <w:br/>
        <w:t>Sie glaubten seinen Lehren nicht, stritten leidigen Streit</w:t>
      </w:r>
      <w:r>
        <w:br/>
        <w:t>wider seine Worte, und erwarben dafür</w:t>
      </w:r>
      <w:r>
        <w:br/>
        <w:t>auch leidigen Lohn, der noch lange währen wird,</w:t>
      </w:r>
      <w:r>
        <w:br/>
        <w:t>weil sie nicht hören wollten des Himmelskönigs</w:t>
      </w:r>
      <w:r>
        <w:br/>
        <w:t>Christi Lehren, die er kundtat allwärts,</w:t>
      </w:r>
      <w:r>
        <w:br/>
        <w:t>weit über diese Welt, und ließ sie seine Werke sehn,</w:t>
      </w:r>
      <w:r>
        <w:br/>
        <w:t>an der Tage jeglichem seine Taten schaun,</w:t>
      </w:r>
      <w:r>
        <w:br/>
        <w:t>hören sein heilig Wort, daß er zu Hilfe sprach</w:t>
      </w:r>
      <w:r>
        <w:br/>
        <w:t>den Menschenkindern, und so manches mächtige</w:t>
      </w:r>
      <w:r>
        <w:br/>
        <w:t>Zeichen zeigte, damit sie nicht zweifelten</w:t>
      </w:r>
      <w:r>
        <w:br/>
        <w:t>und seinen Lehren glaubten. Am Leibe so viele doch</w:t>
      </w:r>
      <w:r>
        <w:br/>
        <w:t>entband er böser Sucht, Besserung schenkend,</w:t>
      </w:r>
      <w:r>
        <w:br/>
        <w:t>gab dem Toten Leben, der schon angetreten</w:t>
      </w:r>
      <w:r>
        <w:br/>
        <w:t>hatte die Höllenfahrt: der Heiland mocht' ihn,</w:t>
      </w:r>
      <w:r>
        <w:br/>
        <w:t>Christ, durch seine große Kraft vom Tod erquicken,</w:t>
      </w:r>
      <w:r>
        <w:br/>
        <w:t>hieß ihn wieder dieser Welt Wonne genießen.</w:t>
      </w:r>
      <w:r>
        <w:br/>
        <w:t>So heilt' er die Hinkenden und half den Krummen,</w:t>
      </w:r>
      <w:r>
        <w:br/>
        <w:t>die Blinden ließ es wieder dies prächtige Licht,</w:t>
      </w:r>
      <w:r>
        <w:br/>
        <w:t>das ewig schöne, schauen, und tilgte die Sünden,</w:t>
      </w:r>
      <w:r>
        <w:br/>
        <w:t>der Menschen Grimmwerk. Nicht ward den Juden doch,</w:t>
      </w:r>
      <w:r>
        <w:br/>
        <w:t>den leidigen Leuten, der Glaube lauterer</w:t>
      </w:r>
      <w:r>
        <w:br/>
        <w:t>an den heiligen Christ: sie hatten ein hartes Herz,</w:t>
      </w:r>
      <w:r>
        <w:br/>
        <w:t>stritten stark wider ihn, wollten nicht verstehen,</w:t>
      </w:r>
      <w:r>
        <w:br/>
        <w:t>wie sie so sich verfingen in des Feindes Strick,</w:t>
      </w:r>
      <w:r>
        <w:br/>
        <w:t>die Glaubenlosen.</w:t>
      </w:r>
      <w:r>
        <w:br/>
        <w:t>Doch ließ nicht ab darum</w:t>
      </w:r>
      <w:r>
        <w:br/>
        <w:t>der Sohn des Herrn: er sagte und lehrte,</w:t>
      </w:r>
      <w:r>
        <w:br/>
        <w:t>wie sie des Himmelreiches habhaft würden.</w:t>
      </w:r>
      <w:r>
        <w:br/>
        <w:t>Im Lande lehrend, hatt' er der Leute viel</w:t>
      </w:r>
      <w:r>
        <w:br/>
        <w:t>gewonnen durch sein Wort, daß ihm wunderviel</w:t>
      </w:r>
      <w:r>
        <w:br/>
        <w:t>des Volkes folgte. Vieles sprach er nur</w:t>
      </w:r>
      <w:r>
        <w:br/>
        <w:t>in Bildern, der Geborne Gottes, was sie in ihrer Brust nicht mochten,</w:t>
      </w:r>
      <w:r>
        <w:br/>
        <w:t>in ihrem Sinn verstehn, eh' der selige Christ</w:t>
      </w:r>
      <w:r>
        <w:br/>
        <w:t>über all die Menge mit offenen Worten</w:t>
      </w:r>
      <w:r>
        <w:br/>
        <w:t>ihnen selber später es sagen wollte,</w:t>
      </w:r>
      <w:r>
        <w:br/>
        <w:t>seine Meinung melden. Eine mächtige Menge</w:t>
      </w:r>
      <w:r>
        <w:br/>
        <w:t>Umdrängt' ihn des Volks: ihr Bedürfnis war groß,</w:t>
      </w:r>
      <w:r>
        <w:br/>
        <w:t>daß sie hören möchten des Himmelskönigs</w:t>
      </w:r>
      <w:r>
        <w:br/>
        <w:t>wahrfestes Wort.</w:t>
      </w:r>
      <w:r>
        <w:br/>
        <w:t>Er stand an eines Wassers Gestad',</w:t>
      </w:r>
      <w:r>
        <w:br/>
        <w:t>und wollt' im Gedränge nicht über die Degen all</w:t>
      </w:r>
      <w:r>
        <w:br/>
        <w:t>auf dem Lande oben seine Lehre künden;</w:t>
      </w:r>
      <w:r>
        <w:br/>
        <w:t>da ging der Gute, und seine Jünger mit,</w:t>
      </w:r>
      <w:r>
        <w:br/>
        <w:t>des Friedenskind Gottes, der Flut näher,</w:t>
      </w:r>
      <w:r>
        <w:br/>
        <w:t>und stieg in ein Schiff, das er schalten hieß</w:t>
      </w:r>
      <w:r>
        <w:br/>
        <w:t>das Land entlang, daß die Leute so sehr nicht</w:t>
      </w:r>
      <w:r>
        <w:br/>
        <w:t>ihn drängten und drückten. Mancher Degen stand</w:t>
      </w:r>
      <w:r>
        <w:br/>
        <w:t>am Wasser wartend, wo der waltende Christ</w:t>
      </w:r>
      <w:r>
        <w:br/>
        <w:t xml:space="preserve">über der Leute Volk seine Lehre sagte: </w:t>
      </w:r>
    </w:p>
    <w:p w14:paraId="28B0AD17" w14:textId="77777777" w:rsidR="00206CFF" w:rsidRDefault="00206CFF" w:rsidP="00206CFF">
      <w:pPr>
        <w:pStyle w:val="StandardWeb"/>
      </w:pPr>
      <w:r>
        <w:t>Ich sag' euch wahrlich, ihr Gesellen mein,</w:t>
      </w:r>
      <w:r>
        <w:br/>
        <w:t>daß ein Ackerer einst über die Erde Korn</w:t>
      </w:r>
      <w:r>
        <w:br/>
        <w:t>mit den Händen säte. Auf harten Stein</w:t>
      </w:r>
      <w:r>
        <w:br/>
        <w:t>fiel aber einiges und hatte nicht Erde,</w:t>
      </w:r>
      <w:r>
        <w:br/>
        <w:t>mochte nicht wachsen und Wurzel fassen,</w:t>
      </w:r>
      <w:r>
        <w:br/>
        <w:t>bekleiden und keimen: das Korn ging verloren,</w:t>
      </w:r>
      <w:r>
        <w:br/>
        <w:t>die liebe Feldfrucht. Anderes fiel auf Land,</w:t>
      </w:r>
      <w:r>
        <w:br/>
        <w:t>edle Erde, darauf begann es</w:t>
      </w:r>
      <w:r>
        <w:br/>
        <w:t>wonnig zu wachsen und Wurzel zu fassen,</w:t>
      </w:r>
      <w:r>
        <w:br/>
        <w:t>warf lustig Loden, denn das Land war gut</w:t>
      </w:r>
      <w:r>
        <w:br/>
        <w:t>fängig und fähig. Noch anderes fiel</w:t>
      </w:r>
      <w:r>
        <w:br/>
        <w:t>auf die starre Straße, wo Stapfen gingen</w:t>
      </w:r>
      <w:r>
        <w:br/>
        <w:t>von der Hengste Hufschlag und der Helden Schritt.</w:t>
      </w:r>
      <w:r>
        <w:br/>
        <w:t>Wohl wuchs es im Wege, doch weggenommen ward es</w:t>
      </w:r>
      <w:r>
        <w:br/>
        <w:t>von des Volkes Füßen; anderes lasen Vögel auf;</w:t>
      </w:r>
      <w:r>
        <w:br/>
        <w:t>der Eigner konnte nichts ernten davon</w:t>
      </w:r>
      <w:r>
        <w:br/>
        <w:t>nach Wunsch und Willen, was so auf den Weg fiel.</w:t>
      </w:r>
      <w:r>
        <w:br/>
        <w:t>Einiges fiel dahin, wo allzuviel</w:t>
      </w:r>
      <w:r>
        <w:br/>
        <w:t>dichter Dornen stand, als das gesät ward:</w:t>
      </w:r>
      <w:r>
        <w:br/>
        <w:t>In Erde kam es wohl und ging auch auf,</w:t>
      </w:r>
      <w:r>
        <w:br/>
        <w:t>keimte und bekleibte; aber die Kräuter dazwischen</w:t>
      </w:r>
      <w:r>
        <w:br/>
        <w:t>wehrten seinem Wachstum, und ein Wald von Land</w:t>
      </w:r>
      <w:r>
        <w:br/>
        <w:t>überfing es oben; es konnte nicht Frucht bringen,</w:t>
      </w:r>
      <w:r>
        <w:br/>
        <w:t xml:space="preserve">der Dornen Dickicht drängt es zu sehr. </w:t>
      </w:r>
    </w:p>
    <w:p w14:paraId="1CED0308" w14:textId="77777777" w:rsidR="00206CFF" w:rsidRDefault="00206CFF" w:rsidP="00206CFF">
      <w:pPr>
        <w:pStyle w:val="StandardWeb"/>
      </w:pPr>
      <w:r>
        <w:t>Da saßen und schwiegen die Gesellen Christs;</w:t>
      </w:r>
      <w:r>
        <w:br/>
        <w:t>die wortweisen Männer wunderte sehr,</w:t>
      </w:r>
      <w:r>
        <w:br/>
        <w:t>mit welchen Bildern Gottes Geborener</w:t>
      </w:r>
      <w:r>
        <w:br/>
        <w:t>seine wahrhaften Sprüche zu sagen anhub.</w:t>
      </w:r>
      <w:r>
        <w:br/>
        <w:t>Da begann ihn der Jünger einer zu fragen,</w:t>
      </w:r>
      <w:r>
        <w:br/>
        <w:t>den holden Herrn, sich hin vor ihm neigend</w:t>
      </w:r>
      <w:r>
        <w:br/>
        <w:t>Gar würdiglich: „Wahrlich, du hast Gewalt,</w:t>
      </w:r>
      <w:r>
        <w:br/>
        <w:t>heiliger Herr, im Himmel wie auf Erden,</w:t>
      </w:r>
      <w:r>
        <w:br/>
        <w:t>dort oben wie hier unten bist du der Allwalter</w:t>
      </w:r>
      <w:r>
        <w:br/>
        <w:t>über der Menschen Geister. Wir, deine Jünger,</w:t>
      </w:r>
      <w:r>
        <w:br/>
        <w:t>sind dir hold von Herzen, guter Herr und Meister!</w:t>
      </w:r>
      <w:r>
        <w:br/>
        <w:t>Wenn es dein Wille ist, so laß uns deine Worte</w:t>
      </w:r>
      <w:r>
        <w:br/>
        <w:t>auch zu Ende hören, daß wir einst wie du</w:t>
      </w:r>
      <w:r>
        <w:br/>
        <w:t>verkünden können, das erste Christenvolk.</w:t>
      </w:r>
      <w:r>
        <w:br/>
        <w:t>Wir wissen, daß deinen Worten wahrhafte Bilder</w:t>
      </w:r>
      <w:r>
        <w:br/>
        <w:t>zugrunde liegen, drum ist uns große Not,</w:t>
      </w:r>
      <w:r>
        <w:br/>
        <w:t>daß wir deine Wort' und Werke, die von solcher Weisheit stammen,</w:t>
      </w:r>
      <w:r>
        <w:br/>
        <w:t xml:space="preserve">hier in diesem Lande von dir erlernen.“ </w:t>
      </w:r>
    </w:p>
    <w:p w14:paraId="4B99FBCF" w14:textId="77777777" w:rsidR="00206CFF" w:rsidRDefault="00206CFF" w:rsidP="00206CFF">
      <w:pPr>
        <w:pStyle w:val="StandardWeb"/>
      </w:pPr>
      <w:r>
        <w:t>Da entgegnete gleich der Guten Bester,</w:t>
      </w:r>
      <w:r>
        <w:br/>
        <w:t>ihm antwortend: „Nicht mein' ich irgend was</w:t>
      </w:r>
      <w:r>
        <w:br/>
        <w:t>geheimzuhalten von meinen Handlungen,</w:t>
      </w:r>
      <w:r>
        <w:br/>
        <w:t>Worten und Werken; wissen sollt ihr alles</w:t>
      </w:r>
      <w:r>
        <w:br/>
        <w:t>ihr, meine Jünger, weil euch gegeben hat</w:t>
      </w:r>
      <w:r>
        <w:br/>
        <w:t>der Walter dieser Welt, daß ihr wohl erkennt</w:t>
      </w:r>
      <w:r>
        <w:br/>
        <w:t>das himmlische Geheimnis in euern Herzen.</w:t>
      </w:r>
      <w:r>
        <w:br/>
        <w:t>Den andern soll man in Bildern die Gebote Gottes</w:t>
      </w:r>
      <w:r>
        <w:br/>
        <w:t>weisen und deuten. Nun will ich euch wahrhaft,</w:t>
      </w:r>
      <w:r>
        <w:br/>
        <w:t>was ich meinte, melden, damit ihr desto mehr</w:t>
      </w:r>
      <w:r>
        <w:br/>
        <w:t>über diesen Landen all meine Lehre versteht.</w:t>
      </w:r>
      <w:r>
        <w:br/>
        <w:t>Der Same, von dem ich sagte, seht, das ist sein Wort,</w:t>
      </w:r>
      <w:r>
        <w:br/>
        <w:t>die heilige Lehre des Himmelskönigs,</w:t>
      </w:r>
      <w:r>
        <w:br/>
        <w:t>die ihr melden sollt über diesen Mittelkreis,</w:t>
      </w:r>
      <w:r>
        <w:br/>
        <w:t>weit über diese Welt. Ihr wißt, wie ungleich</w:t>
      </w:r>
      <w:r>
        <w:br/>
        <w:t>der Menschen Gemüt ist; mancher hegt solchen Mut,</w:t>
      </w:r>
      <w:r>
        <w:br/>
        <w:t>rauh ist sein Herz und roh seine Seele,</w:t>
      </w:r>
      <w:r>
        <w:br/>
        <w:t>er würdigt wenig, nach euern Worten zu tun,</w:t>
      </w:r>
      <w:r>
        <w:br/>
        <w:t>daß er meine Lehre leisten wolle,</w:t>
      </w:r>
      <w:r>
        <w:br/>
        <w:t>sondern verloren gehen meine Lehren all,</w:t>
      </w:r>
      <w:r>
        <w:br/>
        <w:t>Gottes Gebote und eure Worte, ihr Guten,</w:t>
      </w:r>
      <w:r>
        <w:br/>
        <w:t>an dem übeln Mann; wie ich euch eben sagte,</w:t>
      </w:r>
      <w:r>
        <w:br/>
        <w:t>daß das Korn verkam, das nicht keimen mochte,</w:t>
      </w:r>
      <w:r>
        <w:br/>
        <w:t>und über dem Steine eine Stätte finden.</w:t>
      </w:r>
      <w:r>
        <w:br/>
        <w:t>So sind all verloren der Edeln Reden,</w:t>
      </w:r>
      <w:r>
        <w:br/>
        <w:t>Gottes Sendung, was man den schlechten Mann</w:t>
      </w:r>
      <w:r>
        <w:br/>
        <w:t>immer lehren mag, da er zur linken Hand</w:t>
      </w:r>
      <w:r>
        <w:br/>
        <w:t>unter der Feinde Volk die Fahrt erkiest,</w:t>
      </w:r>
      <w:r>
        <w:br/>
        <w:t>zu Gottes Unwillen und über Geister Jubel,</w:t>
      </w:r>
      <w:r>
        <w:br/>
        <w:t>wo ihn Feuer umfängt und er ewig verfluchen wird</w:t>
      </w:r>
      <w:r>
        <w:br/>
        <w:t>in seiner Brust Gedanken die breite Lohe.</w:t>
      </w:r>
      <w:r>
        <w:br/>
        <w:t>Doch laßt es nicht, den Landen meine Lehre</w:t>
      </w:r>
      <w:r>
        <w:br/>
        <w:t>zu weisen deswegen. Wären auch viele</w:t>
      </w:r>
      <w:r>
        <w:br/>
        <w:t>also Gesinnter auf Erden, einen andern gibt es wieder,</w:t>
      </w:r>
      <w:r>
        <w:br/>
        <w:t>der ist jung und glaubt und guten Gemüts,</w:t>
      </w:r>
      <w:r>
        <w:br/>
        <w:t>in der Sprache weise: der erspäht der Worte Sinn</w:t>
      </w:r>
      <w:r>
        <w:br/>
        <w:t>und hält ihn im Herzen, hört mit den Ohren hin,</w:t>
      </w:r>
      <w:r>
        <w:br/>
        <w:t>genau nachsinnend, und tritt euch näher</w:t>
      </w:r>
      <w:r>
        <w:br/>
        <w:t>und birgt in der Brust die Gebote Gottes,</w:t>
      </w:r>
      <w:r>
        <w:br/>
        <w:t>lernt und leistet sie. Ist sein Glaube so gut,</w:t>
      </w:r>
      <w:r>
        <w:br/>
        <w:t>er eifert, den andern auch umzustimmen,</w:t>
      </w:r>
      <w:r>
        <w:br/>
        <w:t>den meintätigen Mann, daß er im Gemüte trage</w:t>
      </w:r>
      <w:r>
        <w:br/>
        <w:t>herzliche Treue zum Himmelskönig.</w:t>
      </w:r>
      <w:r>
        <w:br/>
        <w:t>Dann breitet sich in seiner Brust das Gebot Gottes,</w:t>
      </w:r>
      <w:r>
        <w:br/>
        <w:t>der liebreiche Glaube, gleichwie im Lande tut</w:t>
      </w:r>
      <w:r>
        <w:br/>
        <w:t>das keimende Korn, wo es bekleiben mag,</w:t>
      </w:r>
      <w:r>
        <w:br/>
        <w:t>und der Grund ihm günstig ist und des Wetters Gang,</w:t>
      </w:r>
      <w:r>
        <w:br/>
        <w:t>Regen und Sonne, daß ihm sein Recht geschieht.</w:t>
      </w:r>
      <w:r>
        <w:br/>
        <w:t>So tut Gottes Lehre an dem guten Mann</w:t>
      </w:r>
      <w:r>
        <w:br/>
        <w:t>bei Tag und Nacht; ihm bleibt der Teufel fern</w:t>
      </w:r>
      <w:r>
        <w:br/>
        <w:t>und widrige Wichte; aber die Wächter Gottes</w:t>
      </w:r>
      <w:r>
        <w:br/>
        <w:t>treten ihm näher bei Tag und Nacht</w:t>
      </w:r>
      <w:r>
        <w:br/>
        <w:t>bis sie ihn bringen dazu, daß beides geschieht:</w:t>
      </w:r>
      <w:r>
        <w:br/>
        <w:t>die Lehre gereicht den Leuten zum Heil,</w:t>
      </w:r>
      <w:r>
        <w:br/>
        <w:t>die von seinem Munde geht, und der Mann wird Gottes.</w:t>
      </w:r>
      <w:r>
        <w:br/>
        <w:t>So wechselt er ein in dieser weltlichen Zeit</w:t>
      </w:r>
      <w:r>
        <w:br/>
        <w:t>mit seines Herzens Gedanken des Himmelreiches Anteil,</w:t>
      </w:r>
      <w:r>
        <w:br/>
        <w:t>die größte der Wonnen: er fährt in Gottes Gewalt,</w:t>
      </w:r>
      <w:r>
        <w:br/>
        <w:t>der Laster ledig. Treue lohnt</w:t>
      </w:r>
      <w:r>
        <w:br/>
        <w:t>so gut und giebig, kein Goldeshort</w:t>
      </w:r>
      <w:r>
        <w:br/>
        <w:t>gleicht solchem Glauben. Seid mit euern Lehren</w:t>
      </w:r>
      <w:r>
        <w:br/>
        <w:t>den Menschen milde. Mannigfach gesinnt</w:t>
      </w:r>
      <w:r>
        <w:br/>
        <w:t>ist der Helden Herz. Manches ist harten Muts,</w:t>
      </w:r>
      <w:r>
        <w:br/>
        <w:t>widrigen Willens und wandelbar,</w:t>
      </w:r>
      <w:r>
        <w:br/>
        <w:t>der Falschheit voll und der Frevelwerke.</w:t>
      </w:r>
      <w:r>
        <w:br/>
        <w:t>Vielleicht bedünkt ihn, wenn er im Gedränge steht</w:t>
      </w:r>
      <w:r>
        <w:br/>
        <w:t>und zwischen den Leuten lauschend verkünden hört</w:t>
      </w:r>
      <w:r>
        <w:br/>
        <w:t>Gottes Lehre, ihn dünkt, daß er sie gerne</w:t>
      </w:r>
      <w:r>
        <w:br/>
        <w:t>nun leisten wolle: so beginnt ihm die Lehre</w:t>
      </w:r>
      <w:r>
        <w:br/>
        <w:t>im Herzen zu haften, bis ihm zu Hand wieder kommt</w:t>
      </w:r>
      <w:r>
        <w:br/>
        <w:t>Erwerb und Gewinn und des Nachbarn Wohlstand.</w:t>
      </w:r>
      <w:r>
        <w:br/>
        <w:t>Da verleiten bald ihn leidige Wichte,</w:t>
      </w:r>
      <w:r>
        <w:br/>
        <w:t>daß er Goldbegier sich umgarnen läßt,</w:t>
      </w:r>
      <w:r>
        <w:br/>
        <w:t>und sein Glauben erlischt. Dann lohnt es ihm wenig,</w:t>
      </w:r>
      <w:r>
        <w:br/>
        <w:t>was er im Herzen hatte, wenn er es nicht halten will.</w:t>
      </w:r>
      <w:r>
        <w:br/>
        <w:t>Der ist wie das Gewächs, das am Wege begann</w:t>
      </w:r>
      <w:r>
        <w:br/>
        <w:t>zu wachsen und zu wurzeln und wieder zertreten ward.</w:t>
      </w:r>
      <w:r>
        <w:br/>
        <w:t>So bewältigt der Sünde Macht in des Mannes Herzen</w:t>
      </w:r>
      <w:r>
        <w:br/>
        <w:t>Gottes heilige Lehre, wenn er sie nicht hütet:</w:t>
      </w:r>
      <w:r>
        <w:br/>
        <w:t>Dann fällt sie ihn nieder in der Flammen Abgrund,</w:t>
      </w:r>
      <w:r>
        <w:br/>
        <w:t>in die heiße Hölle, wo er dem Himmelskönig</w:t>
      </w:r>
      <w:r>
        <w:br/>
        <w:t>fürder nicht frommen mag; die Feinde sollen ihn</w:t>
      </w:r>
      <w:r>
        <w:br/>
        <w:t>da martern und strafen. Seid milde mit Worten,</w:t>
      </w:r>
      <w:r>
        <w:br/>
        <w:t>im Lande zu lehren! Ich kenne der Leute Sinn,</w:t>
      </w:r>
      <w:r>
        <w:br/>
        <w:t>den unsteten Mut des Menschengeschlechts.</w:t>
      </w:r>
      <w:r>
        <w:br/>
        <w:t>An Besitz hängt dem der Sinn; er sorgt viel mehr,</w:t>
      </w:r>
      <w:r>
        <w:br/>
        <w:t>wie er ihn behalte, als wie er des Himmelskönigs</w:t>
      </w:r>
      <w:r>
        <w:br/>
        <w:t>Willen wirke; drum mag nicht wachsen</w:t>
      </w:r>
      <w:r>
        <w:br/>
        <w:t>Gottes heilig Gebot, ob erst es haftete</w:t>
      </w:r>
      <w:r>
        <w:br/>
        <w:t>und wurzeln wollte; die Weltgüter drängen es.</w:t>
      </w:r>
      <w:r>
        <w:br/>
        <w:t>Gleichwie Kraut und Dorn das Korn befangen,</w:t>
      </w:r>
      <w:r>
        <w:br/>
        <w:t>ihm das Wachstum wehren, so der Wohlstand dem Mann.</w:t>
      </w:r>
      <w:r>
        <w:br/>
        <w:t>Sein Herz haftet dran, daß er nicht beherzigen mag,</w:t>
      </w:r>
      <w:r>
        <w:br/>
        <w:t>in seinem Mute der Mann, wes er zumeist bedarf.</w:t>
      </w:r>
      <w:r>
        <w:br/>
        <w:t>wie er das erwirke, dieweil er in dieser Welt ist,</w:t>
      </w:r>
      <w:r>
        <w:br/>
        <w:t>daß er in ewigen Tagen dermaleinst dürfe</w:t>
      </w:r>
      <w:r>
        <w:br/>
        <w:t>des Herren Gnade haben und des Himmels Reich,</w:t>
      </w:r>
      <w:r>
        <w:br/>
        <w:t>so endloses Wohlsein, wie kein einziger Mann</w:t>
      </w:r>
      <w:r>
        <w:br/>
        <w:t>in dieser Welt mag wissen. Denn wie weit auch immer</w:t>
      </w:r>
      <w:r>
        <w:br/>
        <w:t>in seinem Mute der Mann gedenken möge,</w:t>
      </w:r>
      <w:r>
        <w:br/>
        <w:t>so erfaßt es doch nicht das forschende Herz,</w:t>
      </w:r>
      <w:r>
        <w:br/>
        <w:t>daß es in Wahrheit wisse, was der waltende Gott</w:t>
      </w:r>
      <w:r>
        <w:br/>
        <w:t>Gutes bereitet hat, das all gegönnt wird</w:t>
      </w:r>
      <w:r>
        <w:br/>
        <w:t>der Menschen jeglichen, der ihn hier minnet wohl,</w:t>
      </w:r>
      <w:r>
        <w:br/>
        <w:t>und selber sorglich seine Seele bewahrt,</w:t>
      </w:r>
      <w:r>
        <w:br/>
        <w:t xml:space="preserve">daß er an Gottes Licht gelangen möge.“ </w:t>
      </w:r>
    </w:p>
    <w:p w14:paraId="6D5E0CFD" w14:textId="77777777" w:rsidR="00206CFF" w:rsidRDefault="00206CFF" w:rsidP="00206CFF">
      <w:pPr>
        <w:pStyle w:val="berschrift1"/>
        <w:rPr>
          <w:sz w:val="48"/>
        </w:rPr>
      </w:pPr>
      <w:r>
        <w:t>Vom Unkraut im Weizen</w:t>
      </w:r>
    </w:p>
    <w:p w14:paraId="4C25291D" w14:textId="77777777" w:rsidR="00206CFF" w:rsidRDefault="00206CFF" w:rsidP="00206CFF">
      <w:pPr>
        <w:pStyle w:val="StandardWeb"/>
      </w:pPr>
      <w:r>
        <w:t>So lehrt' er und wies. Viel Leute standen</w:t>
      </w:r>
      <w:r>
        <w:br/>
        <w:t>Um Gottes Geborenen, hörten ihn in Bildern</w:t>
      </w:r>
      <w:r>
        <w:br/>
        <w:t>Von dieser Welt Ende weisen und sagen:</w:t>
      </w:r>
      <w:r>
        <w:br/>
        <w:t>„Einst geschah's, daß ein Ehrenmann auf seinen Acker</w:t>
      </w:r>
      <w:r>
        <w:br/>
        <w:t>Das schöne Korn säte mit seinen Händen;</w:t>
      </w:r>
      <w:r>
        <w:br/>
        <w:t>Wollte sich ein wonnesam Gewächs erzielen,</w:t>
      </w:r>
      <w:r>
        <w:br/>
        <w:t>Erfreuliche Frucht. Da fuhr sein Feind hinterdrein</w:t>
      </w:r>
      <w:r>
        <w:br/>
        <w:t>Mit hämischem Herzen, säte Hederich drein,</w:t>
      </w:r>
      <w:r>
        <w:br/>
        <w:t>Das übelste Unkraut. Auf gingen beide,</w:t>
      </w:r>
      <w:r>
        <w:br/>
        <w:t>Das Korn und das Kraut. Nicht lange, so kamen</w:t>
      </w:r>
      <w:r>
        <w:br/>
        <w:t>Seine Hofknechte heim und sagten dem Herrn,</w:t>
      </w:r>
      <w:r>
        <w:br/>
        <w:t>Die Diener dem Dienstherrn, mit dreisten Worten:</w:t>
      </w:r>
      <w:r>
        <w:br/>
        <w:t>„Du sätest, lieber Herr, doch lauteres Korn</w:t>
      </w:r>
      <w:r>
        <w:br/>
        <w:t xml:space="preserve">Allein auf dem Acker, und nichts anderes sieht man </w:t>
      </w:r>
      <w:r>
        <w:br/>
        <w:t>Als Wust da wachsen: wie wurde das so?“</w:t>
      </w:r>
      <w:r>
        <w:br/>
        <w:t>Der Dienstherr den Dienern: Wohl gedenken mag ich,</w:t>
      </w:r>
      <w:r>
        <w:br/>
        <w:t>Daß mir ein unholder Mann Unkraut nachsäte,</w:t>
      </w:r>
      <w:r>
        <w:br/>
        <w:t>Ein Feind, das falsche Kraut: er gönnte mir die Frucht nicht,</w:t>
      </w:r>
      <w:r>
        <w:br/>
        <w:t>Verwüstete mein Gewächs.“ Und wieder sprachen die Diener</w:t>
      </w:r>
      <w:r>
        <w:br/>
        <w:t>Zu ihm, die Hofknechte: „So wollen wir hingehen</w:t>
      </w:r>
      <w:r>
        <w:br/>
        <w:t>Alle auf einmal, das Unkraut jäten</w:t>
      </w:r>
      <w:r>
        <w:br/>
        <w:t>Und heimholen.“ Doch der Herr entgegnete:</w:t>
      </w:r>
      <w:r>
        <w:br/>
        <w:t>„Nicht will ich, daß ihr es jätet, denn ihr könntet euch nicht wahren,</w:t>
      </w:r>
      <w:r>
        <w:br/>
        <w:t>Bei euerm Gang nicht hüten, wenn ihr auch gerne wolltet,</w:t>
      </w:r>
      <w:r>
        <w:br/>
        <w:t>Daß ihr des Korns nicht zuviel, der Keime verderbtet</w:t>
      </w:r>
      <w:r>
        <w:br/>
        <w:t>Und unter die Füße fälltet. Laßt sie nur immerfort</w:t>
      </w:r>
      <w:r>
        <w:br/>
        <w:t>Miteinander wachsen, bis die Ernte kommt</w:t>
      </w:r>
      <w:r>
        <w:br/>
        <w:t>Und auf dem Felde dann die Frucht gereift ist,</w:t>
      </w:r>
      <w:r>
        <w:br/>
        <w:t>Die Ähren auf dem Acker: dann eilen wir alle hin,</w:t>
      </w:r>
      <w:r>
        <w:br/>
        <w:t>Sie heimzuholen; das heilige Getreide</w:t>
      </w:r>
      <w:r>
        <w:br/>
        <w:t>Sondern wir dann säuberlich und bringen es zur Scheune,</w:t>
      </w:r>
      <w:r>
        <w:br/>
        <w:t>Heben es sorgsam auf, daß ihm nicht Schaden möge</w:t>
      </w:r>
      <w:r>
        <w:br/>
        <w:t>Irgend was antun; aber das Unkraut nehmen wir,</w:t>
      </w:r>
      <w:r>
        <w:br/>
        <w:t>Binden es zu Bündeln und werfen es in bitter Feuer,</w:t>
      </w:r>
      <w:r>
        <w:br/>
        <w:t>Daß es lodern möge in heißer Lohe,</w:t>
      </w:r>
      <w:r>
        <w:br/>
        <w:t>Unersättlicher Glut.“</w:t>
      </w:r>
    </w:p>
    <w:p w14:paraId="48A72A42" w14:textId="77777777" w:rsidR="00206CFF" w:rsidRDefault="00206CFF" w:rsidP="00206CFF">
      <w:pPr>
        <w:pStyle w:val="StandardWeb"/>
      </w:pPr>
      <w:r>
        <w:t>Da stand und sann</w:t>
      </w:r>
      <w:r>
        <w:br/>
        <w:t>Des Gefolges viel, was der Führer des Volks</w:t>
      </w:r>
      <w:r>
        <w:br/>
        <w:t>Meinen möchte, der mächtige Christ,</w:t>
      </w:r>
      <w:r>
        <w:br/>
        <w:t>Mit dem Bilde bezeichnen, der Gebornen Hehrster.</w:t>
      </w:r>
      <w:r>
        <w:br/>
        <w:t>Da baten sie begierig den guten Herrn,</w:t>
      </w:r>
      <w:r>
        <w:br/>
        <w:t>Die Lehre zu erläutern, daß die Leute fortan</w:t>
      </w:r>
      <w:r>
        <w:br/>
        <w:t>Der heiligen gehorchten. Und der Herr entgegnete,</w:t>
      </w:r>
      <w:r>
        <w:br/>
        <w:t>Der mächtige Christ: „Des Menschen Sohn ist es,</w:t>
      </w:r>
      <w:r>
        <w:br/>
        <w:t>Ich bin es selbst, der sät, und die seligen Männer</w:t>
      </w:r>
      <w:r>
        <w:br/>
        <w:t>Sind das lautere Korn, die meiner Lehre gehorchen,</w:t>
      </w:r>
      <w:r>
        <w:br/>
        <w:t>Meinen Willen wirken. Diese Welt ist der Acker,</w:t>
      </w:r>
      <w:r>
        <w:br/>
        <w:t>Das breite Bauland der Geborenen all.</w:t>
      </w:r>
      <w:r>
        <w:br/>
        <w:t>Und so ist's der Satanas, der da sät hinterher</w:t>
      </w:r>
      <w:r>
        <w:br/>
        <w:t>seine leidige Lehre. Er hat der Leute so viel</w:t>
      </w:r>
      <w:r>
        <w:br/>
        <w:t>Verderbt in dieser Welt, daß sie böse Dinge</w:t>
      </w:r>
      <w:r>
        <w:br/>
        <w:t>Wirken nach seinem Willen. Doch mögen sie wachsen,</w:t>
      </w:r>
      <w:r>
        <w:br/>
        <w:t>Die gottvergeßnen wie die guten Männer,</w:t>
      </w:r>
      <w:r>
        <w:br/>
        <w:t>Bis des Weltbrands Macht über die Menschen fährt,</w:t>
      </w:r>
      <w:r>
        <w:br/>
        <w:t>Das Ende dieser Welt. Dann sind die Äcker all</w:t>
      </w:r>
      <w:r>
        <w:br/>
        <w:t>Gereift in diesen Reichen und des Ewigen Ratschluß</w:t>
      </w:r>
      <w:r>
        <w:br/>
        <w:t>Erfüllt sich an den Völkern. Dann zerfährt die Erde:</w:t>
      </w:r>
      <w:r>
        <w:br/>
        <w:t>Das ist der Ernten Ernte. Von oben kommt im Glanze</w:t>
      </w:r>
      <w:r>
        <w:br/>
        <w:t>Der Herr mit seiner Engel Kraft, und kommen alle zusammen</w:t>
      </w:r>
      <w:r>
        <w:br/>
        <w:t>Die Leute, die das Licht je sahn, den Lohn zu empfangen,</w:t>
      </w:r>
      <w:r>
        <w:br/>
        <w:t>Des Übeln wie des Guten. Dann gehen Engel Gottes,</w:t>
      </w:r>
      <w:r>
        <w:br/>
        <w:t>Heilige Himmelswächter, und heben die Frommen</w:t>
      </w:r>
      <w:r>
        <w:br/>
        <w:t>Für sich gesondert in das ewig schöne,</w:t>
      </w:r>
      <w:r>
        <w:br/>
        <w:t>Hohe Himmelslicht; zur Hölle weisen sie die andern.</w:t>
      </w:r>
      <w:r>
        <w:br/>
        <w:t>Die Verworfenen werfen sie in das wallende Feuer:</w:t>
      </w:r>
      <w:r>
        <w:br/>
        <w:t>Da sollen sie gebunden bittere Lohe,</w:t>
      </w:r>
      <w:r>
        <w:br/>
        <w:t>Folterpein erfahren, da die andern freudevoll</w:t>
      </w:r>
      <w:r>
        <w:br/>
        <w:t>Im Himmelreiche, der hellen Sonne gleich,</w:t>
      </w:r>
      <w:r>
        <w:br/>
        <w:t>Leuchten und glänzen. Das ist der Lohn, der die Menschen</w:t>
      </w:r>
      <w:r>
        <w:br/>
        <w:t>Für würd'ge Tat erwartet. Drum, wer Gewissen,</w:t>
      </w:r>
      <w:r>
        <w:br/>
        <w:t>Gedanken hat im Herzen oder hören mag</w:t>
      </w:r>
      <w:r>
        <w:br/>
        <w:t>Mit Ohren auf Erden, der erinn're sich des,</w:t>
      </w:r>
      <w:r>
        <w:br/>
        <w:t>Sorge in seinem Sinne, wie er an jenem schrecklichen Tag</w:t>
      </w:r>
      <w:r>
        <w:br/>
        <w:t>Dem allmächtigen Gotte Antwort gebe</w:t>
      </w:r>
      <w:r>
        <w:br/>
        <w:t>Seiner Worte und Werke hier in dieser Welt.</w:t>
      </w:r>
      <w:r>
        <w:br/>
        <w:t>Das ist das ängstlichste von allen Dingen,</w:t>
      </w:r>
      <w:r>
        <w:br/>
        <w:t>Das furchtbarste den Volkskindern, daß sie mit dem Fürsten rechnen sollen,</w:t>
      </w:r>
      <w:r>
        <w:br/>
        <w:t>Die Hörigen mit dem Herrn. Dann möchte herzlich gerne</w:t>
      </w:r>
      <w:r>
        <w:br/>
        <w:t>Der Menschen männiglich der Meintat frei sein,</w:t>
      </w:r>
      <w:r>
        <w:br/>
        <w:t>Aller schlimmen Schuld, Drum sorge vorher</w:t>
      </w:r>
      <w:r>
        <w:br/>
        <w:t>Aller Leute jeglicher, eh' er dies Licht verläßt,</w:t>
      </w:r>
      <w:r>
        <w:br/>
        <w:t>Wie ihm dann werde ewig währende Zier,</w:t>
      </w:r>
      <w:r>
        <w:br/>
        <w:t xml:space="preserve">Das hohe Himmelreich und die Huld Gottes.“ </w:t>
      </w:r>
    </w:p>
    <w:p w14:paraId="500CEEF5" w14:textId="77777777" w:rsidR="00206CFF" w:rsidRDefault="00206CFF" w:rsidP="00206CFF">
      <w:pPr>
        <w:pStyle w:val="berschrift1"/>
        <w:rPr>
          <w:sz w:val="48"/>
        </w:rPr>
      </w:pPr>
      <w:r>
        <w:t>Vom Senfkorn und Netze</w:t>
      </w:r>
    </w:p>
    <w:p w14:paraId="1B3803B3" w14:textId="77777777" w:rsidR="00206CFF" w:rsidRDefault="00206CFF" w:rsidP="00206CFF">
      <w:r>
        <w:t>So vernahm ich, daß da selber der Sohn des Herrn,</w:t>
      </w:r>
      <w:r>
        <w:br/>
        <w:t>Der Geborenen Bester, in Bildern lehrte,</w:t>
      </w:r>
      <w:r>
        <w:br/>
        <w:t>Was da wäre in dieser Welt Reichen</w:t>
      </w:r>
      <w:r>
        <w:br/>
        <w:t>Vergleichbar dem Himmelreich hier bei den Menschen.</w:t>
      </w:r>
      <w:r>
        <w:br/>
        <w:t>Ein winzig Ding wachse so gewaltig oft,</w:t>
      </w:r>
      <w:r>
        <w:br/>
        <w:t>Erhebt so hoch sich wie das Reich der Himmel:</w:t>
      </w:r>
      <w:r>
        <w:br/>
        <w:t>„Und doch ist das höher, als hier ein Mensch wohl</w:t>
      </w:r>
      <w:r>
        <w:br/>
        <w:t>Wähnt in dieser Welt. So gleicht ihm das Werk auch,</w:t>
      </w:r>
      <w:r>
        <w:br/>
        <w:t>Wenn ein Mann in die See ein Senknetz wirft</w:t>
      </w:r>
      <w:r>
        <w:br/>
        <w:t>Zum Fischen in die Flut und beiderlei Fische fängt,</w:t>
      </w:r>
      <w:r>
        <w:br/>
        <w:t>Üble und gute, und auf zum Gestade zieht,</w:t>
      </w:r>
      <w:r>
        <w:br/>
        <w:t>Zum Land sie leitet; da liest er sie aus,</w:t>
      </w:r>
      <w:r>
        <w:br/>
        <w:t>Die guten birgt er, läßt die schlechten zu Grunde fahren,</w:t>
      </w:r>
      <w:r>
        <w:br/>
        <w:t>In die weite Woge. So tut der waltende Gott</w:t>
      </w:r>
      <w:r>
        <w:br/>
        <w:t>An jenem merklichen Tage den Menschenkindern:</w:t>
      </w:r>
      <w:r>
        <w:br/>
        <w:t>Er bringt das Erdenvolk alle zusammen,</w:t>
      </w:r>
      <w:r>
        <w:br/>
        <w:t>Liest die Reinen aus für das Reich des Himmels,</w:t>
      </w:r>
      <w:r>
        <w:br/>
        <w:t>Läßt die Gottvergeßnen fahren in den Grund</w:t>
      </w:r>
      <w:r>
        <w:br/>
        <w:t>Des ewigen Feuers. Nicht einer hienieden</w:t>
      </w:r>
      <w:r>
        <w:br/>
        <w:t>Weiß ein Weh dem ähnlich, wie die Weltkinder trifft</w:t>
      </w:r>
      <w:r>
        <w:br/>
        <w:t>Im Abgrunde, die Erdenvölker;</w:t>
      </w:r>
      <w:r>
        <w:br/>
        <w:t>Noch wird je der Vergeltung ein Gleichnis gefunden,</w:t>
      </w:r>
      <w:r>
        <w:br/>
        <w:t>Des Wohls und der Wonne, die der Waltende beschert.</w:t>
      </w:r>
      <w:r>
        <w:br/>
        <w:t>Denn Gott vergönnt den Guten allen,</w:t>
      </w:r>
      <w:r>
        <w:br/>
        <w:t>Die sich heilig halten, daß sie ins Himmelreich einst,</w:t>
      </w:r>
      <w:r>
        <w:br/>
        <w:t xml:space="preserve">In das langwährende Licht gelangen mögen.“ </w:t>
      </w:r>
    </w:p>
    <w:p w14:paraId="4EF2A392" w14:textId="77777777" w:rsidR="00206CFF" w:rsidRDefault="00206CFF" w:rsidP="00206CFF">
      <w:pPr>
        <w:pStyle w:val="berschrift1"/>
        <w:rPr>
          <w:sz w:val="48"/>
        </w:rPr>
      </w:pPr>
      <w:r>
        <w:t>Mordversuch</w:t>
      </w:r>
    </w:p>
    <w:p w14:paraId="4D7A050F" w14:textId="77777777" w:rsidR="00206CFF" w:rsidRDefault="00206CFF" w:rsidP="00206CFF">
      <w:r>
        <w:t>So lehrt' er mit Weisheit. Die Leute liefen zu</w:t>
      </w:r>
      <w:r>
        <w:br/>
        <w:t>Aus ganz Galiläa, das Gotteskind zu sehn,</w:t>
      </w:r>
      <w:r>
        <w:br/>
        <w:t>Verwundert, von wannen solch Wort ihm käme,</w:t>
      </w:r>
      <w:r>
        <w:br/>
        <w:t>So weislich gesprochenes, daß er den Willen Gottes</w:t>
      </w:r>
      <w:r>
        <w:br/>
        <w:t>So wahrhaftig zu sagen wußte,</w:t>
      </w:r>
      <w:r>
        <w:br/>
        <w:t>So kräftig zu künden. „Er ist doch ein Kind des Landes,</w:t>
      </w:r>
      <w:r>
        <w:br/>
        <w:t>Ein Mann aus unsrer Mitte; seine Mutter wohnt bei uns,</w:t>
      </w:r>
      <w:r>
        <w:br/>
        <w:t>Ein Weib aus dem Volke, wie wir das alle wissen.</w:t>
      </w:r>
      <w:r>
        <w:br/>
        <w:t>So kennen wir seine Abkunft, seine Kundschaft und Sippe:</w:t>
      </w:r>
      <w:r>
        <w:br/>
        <w:t>Sie erwuchsen hier wie wir. Wie käm' ihm solch Wissen,</w:t>
      </w:r>
      <w:r>
        <w:br/>
        <w:t>Wie vermöcht' er mehr als andre Männer?“</w:t>
      </w:r>
      <w:r>
        <w:br/>
        <w:t>So verachteten ihn alle, sprach übel von ihm,</w:t>
      </w:r>
      <w:r>
        <w:br/>
        <w:t>Verhöhnten den Heiligen, wollten nicht hören</w:t>
      </w:r>
      <w:r>
        <w:br/>
        <w:t>Auf seine Gebote. Da mocht' er der Bilder viel</w:t>
      </w:r>
      <w:r>
        <w:br/>
        <w:t>Ihres Unglaubens wegen ihren Ohren nicht gönnen,</w:t>
      </w:r>
      <w:r>
        <w:br/>
        <w:t>Noch hehre Zeichen zeigen: er kannt' ihren Zweifelsinn,</w:t>
      </w:r>
      <w:r>
        <w:br/>
        <w:t>Ihren widrigen Willen. Keine andern waren</w:t>
      </w:r>
      <w:r>
        <w:br/>
        <w:t>Unter den Juden so grimm wie die Galiläer,</w:t>
      </w:r>
      <w:r>
        <w:br/>
        <w:t>So harten Herzens; obwohl der Heilige Christ</w:t>
      </w:r>
      <w:r>
        <w:br/>
        <w:t>Da geboren war, Gottes Sohn, doch wollten sie seine Botschaft</w:t>
      </w:r>
      <w:r>
        <w:br/>
        <w:t>Nicht freundlich empfangen, vielmehr begann das Volk,</w:t>
      </w:r>
      <w:r>
        <w:br/>
        <w:t>Das rohe, zu beraten, wie sie den reichen Christ</w:t>
      </w:r>
      <w:r>
        <w:br/>
        <w:t>Recht martern möchten. Sie ließen die Mannen</w:t>
      </w:r>
      <w:r>
        <w:br/>
        <w:t>Sich sammeln und scharen: Sünde wollten sie</w:t>
      </w:r>
      <w:r>
        <w:br/>
        <w:t>Dem Gottessohne gern andichten</w:t>
      </w:r>
      <w:r>
        <w:br/>
        <w:t>Aus widrigem Willen. Seiner Worte achteten sie nicht,</w:t>
      </w:r>
      <w:r>
        <w:br/>
        <w:t>Der weislich gesprochenen, sondern besprachen sich,</w:t>
      </w:r>
      <w:r>
        <w:br/>
        <w:t>Wie sie den Starken von einer Steinklippe würfen,</w:t>
      </w:r>
      <w:r>
        <w:br/>
        <w:t>Über einen Burgwall: sie wollten Gottes Geborenen</w:t>
      </w:r>
      <w:r>
        <w:br/>
        <w:t>Des Lebens ledigen. Doch er mit seinen Leuten</w:t>
      </w:r>
      <w:r>
        <w:br/>
        <w:t>Fuhr fröhlich einher; ohne Furcht war sein Herz:</w:t>
      </w:r>
      <w:r>
        <w:br/>
        <w:t>Ihm mochten, wußt' er, die Menschenkinder,</w:t>
      </w:r>
      <w:r>
        <w:br/>
        <w:t>Seiner Göttlichkeit wegen, die Judenleute,</w:t>
      </w:r>
      <w:r>
        <w:br/>
        <w:t>Eh' seine Zeit kam, nicht Schaden zufügen,</w:t>
      </w:r>
      <w:r>
        <w:br/>
        <w:t>Leidige Verletzung. Mit seinen Leuten all</w:t>
      </w:r>
      <w:r>
        <w:br/>
        <w:t>Stieg er auf den Steinholm der Stätte zu,</w:t>
      </w:r>
      <w:r>
        <w:br/>
        <w:t>Wo sie ihn vom Walle zu werfen gedachten,</w:t>
      </w:r>
      <w:r>
        <w:br/>
        <w:t>In den Grund zu begraben, daß er den Geist aufgäbe,</w:t>
      </w:r>
      <w:r>
        <w:br/>
        <w:t>Das Leben ließe. Doch ward den Leuten ihr Anschlag</w:t>
      </w:r>
      <w:r>
        <w:br/>
        <w:t>Auf dem Berge oben, der bittre Gedanke</w:t>
      </w:r>
      <w:r>
        <w:br/>
        <w:t>Den Juden vereitelt: nicht einer war so grimmes Muts,</w:t>
      </w:r>
      <w:r>
        <w:br/>
        <w:t>So widrigen Willens, daß sie des Waltenden Sohn,</w:t>
      </w:r>
      <w:r>
        <w:br/>
        <w:t>Den Christ noch erkennten. So kund ward er keinem,</w:t>
      </w:r>
      <w:r>
        <w:br/>
        <w:t>Daß sie ihn unterschieden. So konnt' er unter ihnen stehn,</w:t>
      </w:r>
      <w:r>
        <w:br/>
        <w:t>Mitten in der Menge der Menschen gehen</w:t>
      </w:r>
      <w:r>
        <w:br/>
        <w:t>Und das Volk durchfahren. Den Frieden schuf er sich</w:t>
      </w:r>
      <w:r>
        <w:br/>
        <w:t>Selbst wider die Schar, und schritt dann mitten</w:t>
      </w:r>
      <w:r>
        <w:br/>
        <w:t>Durch das Volk der Feinde und fuhr dahin,</w:t>
      </w:r>
      <w:r>
        <w:br/>
        <w:t>Wo er wollte, in eine Wüste, des Waltenden Sohn,</w:t>
      </w:r>
      <w:r>
        <w:br/>
        <w:t>Der Könige Kräftigster: er hatte der Kür Gewalt,</w:t>
      </w:r>
      <w:r>
        <w:br/>
        <w:t>Wo er im Lande am liebsten wollte sein,</w:t>
      </w:r>
      <w:r>
        <w:br/>
        <w:t xml:space="preserve">Weilen in dieser Welt. </w:t>
      </w:r>
    </w:p>
    <w:p w14:paraId="5D20F54D" w14:textId="77777777" w:rsidR="00206CFF" w:rsidRDefault="00206CFF" w:rsidP="00206CFF">
      <w:pPr>
        <w:pStyle w:val="berschrift1"/>
        <w:rPr>
          <w:sz w:val="48"/>
        </w:rPr>
      </w:pPr>
      <w:r>
        <w:t>Des Täufers Enthauptung</w:t>
      </w:r>
    </w:p>
    <w:p w14:paraId="546F778B" w14:textId="77777777" w:rsidR="00206CFF" w:rsidRDefault="00206CFF" w:rsidP="00206CFF">
      <w:r>
        <w:t>Andern Weg fuhr derweil</w:t>
      </w:r>
      <w:r>
        <w:br/>
        <w:t>Mit den Jüngern Johannes, Gottes Amtmann.</w:t>
      </w:r>
      <w:r>
        <w:br/>
        <w:t>Er lehrte die Leute langwährenden Rat,</w:t>
      </w:r>
      <w:r>
        <w:br/>
        <w:t>Hieß sie Frömmigkeit üben und die Frevel meiden,</w:t>
      </w:r>
      <w:r>
        <w:br/>
        <w:t>Mein- und Mordtat, und war manchem lieb</w:t>
      </w:r>
      <w:r>
        <w:br/>
        <w:t>Der guten Menschen. Er besuchte den Judenkönig</w:t>
      </w:r>
      <w:r>
        <w:br/>
        <w:t>In seinem Hause, den Heerführer, der geheißen war</w:t>
      </w:r>
      <w:r>
        <w:br/>
        <w:t>Nach den Eltern Herodes, der übermütige Mann.</w:t>
      </w:r>
      <w:r>
        <w:br/>
        <w:t>Er wohnte bei der Frau, die zuvor sein Bruder</w:t>
      </w:r>
      <w:r>
        <w:br/>
        <w:t>Zur Ehe gehabt, bis er anderswohin ging,</w:t>
      </w:r>
      <w:r>
        <w:br/>
        <w:t>Die Welt wechselnd. Das Weib nahm sich da</w:t>
      </w:r>
      <w:r>
        <w:br/>
        <w:t>Der König zur Gattin, die schon Kinder gebracht</w:t>
      </w:r>
      <w:r>
        <w:br/>
        <w:t>Zuvor seinem Bruder. Das verwies der Frau</w:t>
      </w:r>
      <w:r>
        <w:br/>
        <w:t>Johannes der Gute und sprach, es wäre Gott</w:t>
      </w:r>
      <w:r>
        <w:br/>
        <w:t>Dem Waltenden zuwider, daß wer das täte,</w:t>
      </w:r>
      <w:r>
        <w:br/>
        <w:t>Daß er seines Bruders Weib in sein Bett nähme</w:t>
      </w:r>
      <w:r>
        <w:br/>
        <w:t>Und zur Gattin hätte: „Wenn du mir hören willst</w:t>
      </w:r>
      <w:r>
        <w:br/>
        <w:t>Und meinen Lehren glauben, so behalte sie länger nicht,</w:t>
      </w:r>
      <w:r>
        <w:br/>
        <w:t>Meide sie in deinem Gemüt, laß die Minne zu ihr,</w:t>
      </w:r>
      <w:r>
        <w:br/>
        <w:t>Versündige dich nicht so schwer.“ Da begann zu besorgen</w:t>
      </w:r>
      <w:r>
        <w:br/>
        <w:t>Das Weib nach den Worten, daß den weltlichen König</w:t>
      </w:r>
      <w:r>
        <w:br/>
        <w:t>Seine Mahnung verleiten möchte, die Macht seines Worts,</w:t>
      </w:r>
      <w:r>
        <w:br/>
        <w:t>Sie zu verlassen. Da begann sie ihm Leides viel</w:t>
      </w:r>
      <w:r>
        <w:br/>
        <w:t>Zu bereiten und zu raten, gebot den Recken,</w:t>
      </w:r>
      <w:r>
        <w:br/>
        <w:t>Den Unsündigen einzufangen</w:t>
      </w:r>
      <w:r>
        <w:br/>
        <w:t>In des Kerkers Kluft, ihn mit schließenden Ketten,</w:t>
      </w:r>
      <w:r>
        <w:br/>
        <w:t>Mit Blei zu belasten. Das taten die Leute;</w:t>
      </w:r>
      <w:r>
        <w:br/>
        <w:t>Ihn zu töten wagten sie nicht: ihm waren alle freund,</w:t>
      </w:r>
      <w:r>
        <w:br/>
        <w:t>Wußten, daß er gut war und Gott auch wert;</w:t>
      </w:r>
      <w:r>
        <w:br/>
        <w:t xml:space="preserve">Sie hielten ihn für einen Weissager, wie sie wohl auch mochten. </w:t>
      </w:r>
    </w:p>
    <w:p w14:paraId="5349F0E7" w14:textId="77777777" w:rsidR="00206CFF" w:rsidRDefault="00206CFF" w:rsidP="00206CFF">
      <w:pPr>
        <w:pStyle w:val="StandardWeb"/>
      </w:pPr>
      <w:r>
        <w:t>Nun war in dem Jahrgang des Judenkönigs</w:t>
      </w:r>
      <w:r>
        <w:br/>
        <w:t>Zeit gekommen, der Zählung gemäß</w:t>
      </w:r>
      <w:r>
        <w:br/>
        <w:t>Erfahrner Volksmänner, das Fest seiner Geburt,</w:t>
      </w:r>
      <w:r>
        <w:br/>
        <w:t>Da er ans Licht gelangt war. So war der Leute Brauch,</w:t>
      </w:r>
      <w:r>
        <w:br/>
        <w:t>Daß der Juden jeglicher das begehen sollte</w:t>
      </w:r>
      <w:r>
        <w:br/>
        <w:t>Und fröhlich feiern. Da ward in dem Festsaal</w:t>
      </w:r>
      <w:r>
        <w:br/>
        <w:t>Eine mächtige Menge der Mannen versammelt</w:t>
      </w:r>
      <w:r>
        <w:br/>
        <w:t>Und der Herzoge, im Hause, wo der Herr saß</w:t>
      </w:r>
      <w:r>
        <w:br/>
        <w:t>Auf dem Königstuhle. Da kamen in Menge</w:t>
      </w:r>
      <w:r>
        <w:br/>
        <w:t>Die Juden in den Gastsaal und wurden guter Dinge</w:t>
      </w:r>
      <w:r>
        <w:br/>
        <w:t>Und froh zufrieden, da sie ihres Festgebers</w:t>
      </w:r>
      <w:r>
        <w:br/>
        <w:t>Wonne gewahrten. Man trug Wein in die Halle,</w:t>
      </w:r>
      <w:r>
        <w:br/>
        <w:t>Schieren, in schalen; Schenken schwärmten umher,</w:t>
      </w:r>
      <w:r>
        <w:br/>
        <w:t>Aus Goldgefäßen gießend, Da ward Jubel laut</w:t>
      </w:r>
      <w:r>
        <w:br/>
        <w:t>Erhoben in der Halle, da die Helden tranken.</w:t>
      </w:r>
      <w:r>
        <w:br/>
        <w:t>In der Lust überlegte der Landeshirt,</w:t>
      </w:r>
      <w:r>
        <w:br/>
        <w:t xml:space="preserve">Was er die Wonne recht zu mehren gewährte. </w:t>
      </w:r>
      <w:r>
        <w:br/>
        <w:t>Da ließ er kommen die kecke Dirne,</w:t>
      </w:r>
      <w:r>
        <w:br/>
        <w:t>Seines Bruders Erzeugte, wo er zechfroh saß</w:t>
      </w:r>
      <w:r>
        <w:br/>
        <w:t>Auf der hohen Bank. Da hub er zu ihr an,</w:t>
      </w:r>
      <w:r>
        <w:br/>
        <w:t>Sie vor den Gästen grüßend, und begehrte dringend,</w:t>
      </w:r>
      <w:r>
        <w:br/>
        <w:t>Daß sie vor den Tischgenossen zu tanzen begänne,</w:t>
      </w:r>
      <w:r>
        <w:br/>
        <w:t>Über dem Estrich schwebend. „Laß uns alle schauen,</w:t>
      </w:r>
      <w:r>
        <w:br/>
        <w:t>Was du gelernt hast, der Leute Menge</w:t>
      </w:r>
      <w:r>
        <w:br/>
        <w:t>Zu erfreuen beim Festmahl. Und erfüllst du die Bitte,</w:t>
      </w:r>
      <w:r>
        <w:br/>
        <w:t>Mein Gesuch hier im Saale, so versichr' ich dir wahrhaft</w:t>
      </w:r>
      <w:r>
        <w:br/>
        <w:t>Laut vor den Leuten, und leist' es auch so,</w:t>
      </w:r>
      <w:r>
        <w:br/>
        <w:t>Ich will dir willig alles gewähren,</w:t>
      </w:r>
      <w:r>
        <w:br/>
        <w:t>Was du von mir forderst vor den Festgenossen.</w:t>
      </w:r>
      <w:r>
        <w:br/>
        <w:t>Und heischtest du die Hälfte meiner Herrlichkeit,</w:t>
      </w:r>
      <w:r>
        <w:br/>
        <w:t>Meines Reiches hier, der Recken keiner sollt' es</w:t>
      </w:r>
      <w:r>
        <w:br/>
        <w:t>Mit Worten wenden, ich würd' es gewähren.“</w:t>
      </w:r>
      <w:r>
        <w:br/>
        <w:t>So ward der Magd das Gemüt geworben,</w:t>
      </w:r>
      <w:r>
        <w:br/>
        <w:t>Das Herz ihrem Herrn, daß sie im Hause dort</w:t>
      </w:r>
      <w:r>
        <w:br/>
        <w:t>Zu tanzen begann vor der Gäste bänken,</w:t>
      </w:r>
      <w:r>
        <w:br/>
        <w:t>Wie es der Leute Landweise brachte,</w:t>
      </w:r>
      <w:r>
        <w:br/>
        <w:t>Der Juden Sitte. Die Jungfrau sang</w:t>
      </w:r>
      <w:r>
        <w:br/>
        <w:t>Und hüpfte in dem Hause, daß das Herz erfreut ward,</w:t>
      </w:r>
      <w:r>
        <w:br/>
        <w:t>Im Gemüt die Männer. Als das Mädchen nun</w:t>
      </w:r>
      <w:r>
        <w:br/>
        <w:t>Dort zu Danke gedient dem Fürsten</w:t>
      </w:r>
      <w:r>
        <w:br/>
        <w:t>Und all der Gesellschaft, die versammelt war</w:t>
      </w:r>
      <w:r>
        <w:br/>
        <w:t>Von Gästen im Gastsaal, da begehrte die Gabe</w:t>
      </w:r>
      <w:r>
        <w:br/>
        <w:t>Die Magd vor der Menge. Mit der Mutter sprach sie</w:t>
      </w:r>
      <w:r>
        <w:br/>
        <w:t>Und fragte sie zuvor geflissentlich,</w:t>
      </w:r>
      <w:r>
        <w:br/>
        <w:t>Was sie von dem Burgherrn erbitten sollte:</w:t>
      </w:r>
      <w:r>
        <w:br/>
        <w:t>Die unterwies sie, ihrem Wunsche gemäß, weiter nichts</w:t>
      </w:r>
      <w:r>
        <w:br/>
        <w:t>Zu begehren vor den Gästen, als daß man des Johannes</w:t>
      </w:r>
      <w:r>
        <w:br/>
        <w:t>Haupt ihr brächte in die festliche Halle,</w:t>
      </w:r>
      <w:r>
        <w:br/>
        <w:t>Vom Leibe gelöst. Das schuf den Leuten Harm,</w:t>
      </w:r>
      <w:r>
        <w:br/>
        <w:t>Im Gemüte den Männern, als die Magd das sprach.</w:t>
      </w:r>
      <w:r>
        <w:br/>
        <w:t>Auch den König kümmert' es; doch konnt' er sein Geheiß,</w:t>
      </w:r>
      <w:r>
        <w:br/>
        <w:t>Sein Wort nicht wenden. Er hieß seinen Waffenträger</w:t>
      </w:r>
      <w:r>
        <w:br/>
        <w:t>Aus dem Gastsaal gehn und den Gottesmann</w:t>
      </w:r>
      <w:r>
        <w:br/>
        <w:t>Des Lebens erledigen. Unlange währt' es da,</w:t>
      </w:r>
      <w:r>
        <w:br/>
        <w:t>Bis man in die Halle das Haupt brachte</w:t>
      </w:r>
      <w:r>
        <w:br/>
        <w:t>Des Volksfreundes und es vor die Dirne trug,</w:t>
      </w:r>
      <w:r>
        <w:br/>
        <w:t xml:space="preserve">Zu der Magd in der Menge: die bracht' es der Mutter. </w:t>
      </w:r>
    </w:p>
    <w:p w14:paraId="56ABACDA" w14:textId="77777777" w:rsidR="00206CFF" w:rsidRDefault="00206CFF" w:rsidP="00206CFF">
      <w:pPr>
        <w:pStyle w:val="StandardWeb"/>
      </w:pPr>
      <w:r>
        <w:t>So endete von allen Erdenmännern</w:t>
      </w:r>
      <w:r>
        <w:br/>
        <w:t>Der Weiseste wohl, der in die Welt gekommen,</w:t>
      </w:r>
      <w:r>
        <w:br/>
        <w:t>Des je eine Frau zu Kind sich erfreute,</w:t>
      </w:r>
      <w:r>
        <w:br/>
        <w:t>Vom Ehmann die Ehfrau; der eine zählt nicht her,</w:t>
      </w:r>
      <w:r>
        <w:br/>
        <w:t>Den die Magd gebar, die vom Manne nie</w:t>
      </w:r>
      <w:r>
        <w:br/>
        <w:t>In der Welt gewußt: nur der waltende Gott</w:t>
      </w:r>
      <w:r>
        <w:br/>
        <w:t>Von der Himmelsau durch den Heiligen Geist</w:t>
      </w:r>
      <w:r>
        <w:br/>
        <w:t>Hatt' ihn ausgegossen: seinesgleichen hat er nicht,</w:t>
      </w:r>
      <w:r>
        <w:br/>
        <w:t>Vorher noch nachher. Volksmänner drängten</w:t>
      </w:r>
      <w:r>
        <w:br/>
        <w:t>Sich um Johannes, seiner Jünger Menge,</w:t>
      </w:r>
      <w:r>
        <w:br/>
        <w:t>Ein selig Gesinde: im Sande begruben sie</w:t>
      </w:r>
      <w:r>
        <w:br/>
        <w:t>Des Geliebten Leiche, und wußten, daß er Gottes Licht,</w:t>
      </w:r>
      <w:r>
        <w:br/>
        <w:t>Entzückende Himmelslust mit dem Herrn zusammen</w:t>
      </w:r>
      <w:r>
        <w:br/>
        <w:t>Genießen dürfe und die Heimat droben,</w:t>
      </w:r>
      <w:r>
        <w:br/>
        <w:t xml:space="preserve">Ein Seliger, suchen. </w:t>
      </w:r>
    </w:p>
    <w:p w14:paraId="1313065B" w14:textId="77777777" w:rsidR="00206CFF" w:rsidRDefault="00206CFF" w:rsidP="00206CFF">
      <w:pPr>
        <w:pStyle w:val="StandardWeb"/>
      </w:pPr>
      <w:r>
        <w:t>Da schieden die Gesellen,</w:t>
      </w:r>
      <w:r>
        <w:br/>
        <w:t>Johannes' Jünger, jammermütig,</w:t>
      </w:r>
      <w:r>
        <w:br/>
        <w:t>Die heiligen Seelen, um ihres Herren Tod</w:t>
      </w:r>
      <w:r>
        <w:br/>
        <w:t>In schmerzlichen Sorgen. Zu suchen gedachten sie</w:t>
      </w:r>
      <w:r>
        <w:br/>
        <w:t>Weit in der Wüste des Waltenden Sohn,</w:t>
      </w:r>
      <w:r>
        <w:br/>
        <w:t>Den kraftreichen Christ, um ihm kundzutun</w:t>
      </w:r>
      <w:r>
        <w:br/>
        <w:t>Des Gottesmannes Hingang, wie der Judenkönig</w:t>
      </w:r>
      <w:r>
        <w:br/>
        <w:t>Mit des Schwertes Schärfe dem Seligsten der Männer</w:t>
      </w:r>
      <w:r>
        <w:br/>
        <w:t>Das Haupt enthauen. Nicht harmvoll sprach darum</w:t>
      </w:r>
      <w:r>
        <w:br/>
        <w:t>Der Sohn des Herrn: er wußte die Seele</w:t>
      </w:r>
      <w:r>
        <w:br/>
        <w:t>Heilig aufbehalten wider die Hassenden,</w:t>
      </w:r>
      <w:r>
        <w:br/>
        <w:t xml:space="preserve">Befriedet vor den Feinden. </w:t>
      </w:r>
    </w:p>
    <w:p w14:paraId="5BE79EC2" w14:textId="77777777" w:rsidR="00206CFF" w:rsidRDefault="00206CFF" w:rsidP="00206CFF">
      <w:pPr>
        <w:pStyle w:val="berschrift1"/>
        <w:rPr>
          <w:sz w:val="48"/>
        </w:rPr>
      </w:pPr>
      <w:r>
        <w:t>Die Speisung der Fünftausend</w:t>
      </w:r>
    </w:p>
    <w:p w14:paraId="5FC2602D" w14:textId="77777777" w:rsidR="00206CFF" w:rsidRDefault="00206CFF" w:rsidP="00206CFF">
      <w:pPr>
        <w:pStyle w:val="StandardWeb"/>
      </w:pPr>
      <w:r>
        <w:t>Da fuhr das Gerücht</w:t>
      </w:r>
      <w:r>
        <w:br/>
        <w:t>Ueber die Landschaft, wie der Lehrer Bester</w:t>
      </w:r>
      <w:r>
        <w:br/>
        <w:t>Sich Anhang sammle in der öden Wildniss:</w:t>
      </w:r>
      <w:r>
        <w:br/>
        <w:t>Das Volk fuhr hinzu, der Begierde voll</w:t>
      </w:r>
      <w:r>
        <w:br/>
        <w:t>Nach den weisen Worten. Das war auch der Wunsch allein</w:t>
      </w:r>
      <w:r>
        <w:br/>
        <w:t>Des Sohnes Gottes, daß er solch Gesinde</w:t>
      </w:r>
      <w:r>
        <w:br/>
        <w:t>In das Licht Gottes laden dürfe,</w:t>
      </w:r>
      <w:r>
        <w:br/>
        <w:t>Sich willig gewinnen. Der Waltende lehrte</w:t>
      </w:r>
      <w:r>
        <w:br/>
        <w:t>All den langen Tag die Leute männiglich,</w:t>
      </w:r>
      <w:r>
        <w:br/>
        <w:t>Der Auswärtigen viel bis daß am Abend</w:t>
      </w:r>
      <w:r>
        <w:br/>
        <w:t>Die Sonne zum Sedel ging. Seine zwölf Gesellen</w:t>
      </w:r>
      <w:r>
        <w:br/>
        <w:t>Giengen zu dem Gottessohn und sagten dem guten,</w:t>
      </w:r>
      <w:r>
        <w:br/>
        <w:t>Wie die Leute Noth litten, der Labe bedürftig</w:t>
      </w:r>
      <w:r>
        <w:br/>
        <w:t>In der wüsten Wildniss: sie wüsten sich nicht zu fristen,</w:t>
      </w:r>
      <w:r>
        <w:br/>
        <w:t>Die Helden, vor des Hungers Zwang. „Nun laß, guter Herr, sie ziehn</w:t>
      </w:r>
      <w:r>
        <w:br/>
        <w:t>Wo sich Wohnungen finden. Nah sind bewohnte Burgen,</w:t>
      </w:r>
      <w:r>
        <w:br/>
        <w:t>Vielbevölkerte, da finden sie Mundvorrath</w:t>
      </w:r>
      <w:r>
        <w:br/>
        <w:t>In Weilern und Flecken.“ Da sprach der waltende Christ,</w:t>
      </w:r>
      <w:r>
        <w:br/>
        <w:t>Der Fürst der Völker: „Ferne sei doch,</w:t>
      </w:r>
      <w:r>
        <w:br/>
        <w:t>Daß sie der Speise wegen verlassen sollten</w:t>
      </w:r>
      <w:r>
        <w:br/>
        <w:t>Meine liebliche Lehre. Gebt den Leuten genug</w:t>
      </w:r>
      <w:r>
        <w:br/>
        <w:t>Und gewinnt sie zu weilen.“ Da hielt sein Wort bereit</w:t>
      </w:r>
      <w:r>
        <w:br/>
        <w:t>Philipp, der erfahrne Mann: „Zu Viele sind, zu groß ist</w:t>
      </w:r>
      <w:r>
        <w:br/>
        <w:t>Der Menschen Menge. Und hätten wir für ihr Mal</w:t>
      </w:r>
      <w:r>
        <w:br/>
        <w:t>Auch Geld zu geben, wenn wirs vergelten wollten,</w:t>
      </w:r>
      <w:r>
        <w:br/>
        <w:t>Und der Silberstücke zusammen dafür</w:t>
      </w:r>
      <w:r>
        <w:br/>
        <w:t>Zweihundert zahlten, zweifelhaft bliebe noch,</w:t>
      </w:r>
      <w:r>
        <w:br/>
        <w:t>Ob auch nur Etwas auf den Einzelnen käme:</w:t>
      </w:r>
      <w:r>
        <w:br/>
        <w:t>So wenig wärs so viel Leuten.“ Der Landeswart erwiderte</w:t>
      </w:r>
      <w:r>
        <w:br/>
        <w:t>Und fragte sie beflissentlich,</w:t>
      </w:r>
      <w:r>
        <w:br/>
        <w:t>Der Menschen Herr, was sich zum Male denn</w:t>
      </w:r>
      <w:r>
        <w:br/>
        <w:t>Vorräthig fände? Der Frage entgegnete</w:t>
      </w:r>
      <w:r>
        <w:br/>
        <w:t>Vor den Andern Andreas, dem Allwaltenden</w:t>
      </w:r>
      <w:r>
        <w:br/>
        <w:t>Versetzt' er und sagte: „Wir sind auf der Reise</w:t>
      </w:r>
      <w:r>
        <w:br/>
        <w:t>Ohne Vorrath ganz und gar; nur Gerstenbrote</w:t>
      </w:r>
      <w:r>
        <w:br/>
        <w:t>Finden sich fünfe, und Fische zwei:</w:t>
      </w:r>
      <w:r>
        <w:br/>
        <w:t>Was macht das solcher Menge?“ Da sprach der mächtige Christ,</w:t>
      </w:r>
      <w:r>
        <w:br/>
        <w:t>Der gute Gottessohn, das ganze Gefolge</w:t>
      </w:r>
      <w:r>
        <w:br/>
        <w:t>Sollten sie sondern und die Scharen setzen,</w:t>
      </w:r>
      <w:r>
        <w:br/>
        <w:t>All das Volk, auf die Erde hin,</w:t>
      </w:r>
      <w:r>
        <w:br/>
        <w:t>Ins grüne Gras. Den Jüngern gebot dann</w:t>
      </w:r>
      <w:r>
        <w:br/>
        <w:t>Der Gebornen Bester, die Brote zu holen</w:t>
      </w:r>
      <w:r>
        <w:br/>
        <w:t xml:space="preserve">Und die Fische zumal. </w:t>
      </w:r>
    </w:p>
    <w:p w14:paraId="3EF0872C" w14:textId="77777777" w:rsidR="00206CFF" w:rsidRDefault="00206CFF" w:rsidP="00206CFF">
      <w:pPr>
        <w:pStyle w:val="StandardWeb"/>
      </w:pPr>
      <w:r>
        <w:t>Das Volk harrte ruhig,</w:t>
      </w:r>
      <w:r>
        <w:br/>
        <w:t>All die Gefolgschaft, dieweil durch eigne Kraft</w:t>
      </w:r>
      <w:r>
        <w:br/>
        <w:t xml:space="preserve">Der Menschen Herr das Mal weihte, </w:t>
      </w:r>
      <w:r>
        <w:br/>
        <w:t>Der hehre Himmelskönig. Mit den Händen brach er es,</w:t>
      </w:r>
      <w:r>
        <w:br/>
        <w:t>Und gab es den Jüngern: sie sollten gehn, es dem Volke</w:t>
      </w:r>
      <w:r>
        <w:br/>
        <w:t>Tragen und theilen. Die thaten nach des Herren Wort,</w:t>
      </w:r>
      <w:r>
        <w:br/>
        <w:t>Brachten gern seine Gabe Jedem des Gefolges,</w:t>
      </w:r>
      <w:r>
        <w:br/>
        <w:t>Eine heilige Hülfe. Unter ihren Händen wuchs</w:t>
      </w:r>
      <w:r>
        <w:br/>
        <w:t>Den Männern die Mundkost. Die Menge mochte</w:t>
      </w:r>
      <w:r>
        <w:br/>
        <w:t>In Lüsten leben. Alle Leute wurden</w:t>
      </w:r>
      <w:r>
        <w:br/>
        <w:t>Satt, ein selig Volk, so viele sich gesammelt hatten</w:t>
      </w:r>
      <w:r>
        <w:br/>
        <w:t>Auf weiten Wegen. Da hieß der waltende Christ</w:t>
      </w:r>
      <w:r>
        <w:br/>
        <w:t>Seine Jünger gehen: „Gebet wohl Acht,</w:t>
      </w:r>
      <w:r>
        <w:br/>
        <w:t>Daß die Ueberbleibsel nicht untergehen,</w:t>
      </w:r>
      <w:r>
        <w:br/>
        <w:t>Sondern sammelt sie, wenn sie gesättigt hat</w:t>
      </w:r>
      <w:r>
        <w:br/>
        <w:t>Der Menschen Menge.“ Da blieb des Males,</w:t>
      </w:r>
      <w:r>
        <w:br/>
        <w:t>Der Kost so viel, daß man Körbe voll las,</w:t>
      </w:r>
      <w:r>
        <w:br/>
        <w:t>Zwölfe zusammen. Das war ein mächtig Zeichen</w:t>
      </w:r>
      <w:r>
        <w:br/>
        <w:t>Großer Gotteskraft, denn der Gäste Zahl war</w:t>
      </w:r>
      <w:r>
        <w:br/>
        <w:t>Ohne Weib und Kind, der wehrhaften Männer</w:t>
      </w:r>
      <w:r>
        <w:br/>
        <w:t>Fünftausend wohl. Das Volk erkannte da,</w:t>
      </w:r>
      <w:r>
        <w:br/>
        <w:t>Im Gemüth die Männer, daß sie einen mächtigen</w:t>
      </w:r>
      <w:r>
        <w:br/>
        <w:t>Herren hatten, so daß hoch den Himmelskönig</w:t>
      </w:r>
      <w:r>
        <w:br/>
        <w:t>Die Leute lobten: „An dieß Licht kam nie</w:t>
      </w:r>
      <w:r>
        <w:br/>
        <w:t>Ein weiserer Weissager, noch der Gewalt von Gott</w:t>
      </w:r>
      <w:r>
        <w:br/>
        <w:t>In diesem Mittelgarten so große gehabt,</w:t>
      </w:r>
      <w:r>
        <w:br/>
        <w:t>So schaffenden Sinn.“ Einstimmig sprachen sie,</w:t>
      </w:r>
      <w:r>
        <w:br/>
        <w:t>Daß er würdig wäre aller Wonnegüter,</w:t>
      </w:r>
      <w:r>
        <w:br/>
        <w:t>Und das Erdenreich sollte zu eigen haben,</w:t>
      </w:r>
      <w:r>
        <w:br/>
        <w:t>Den weiten Weltthron, da er solche Weisheit habe,</w:t>
      </w:r>
      <w:r>
        <w:br/>
        <w:t>So große Kraft von Gott. Sie wurden gänzlich eins</w:t>
      </w:r>
      <w:r>
        <w:br/>
        <w:t>Daß sie zum höchsten Herrn ihn erhoben,</w:t>
      </w:r>
      <w:r>
        <w:br/>
        <w:t xml:space="preserve">Zum Könige kören. </w:t>
      </w:r>
    </w:p>
    <w:p w14:paraId="2C7E813F" w14:textId="77777777" w:rsidR="00206CFF" w:rsidRDefault="00206CFF" w:rsidP="00206CFF">
      <w:pPr>
        <w:pStyle w:val="StandardWeb"/>
      </w:pPr>
      <w:r>
        <w:t>Das war dem Christ nun</w:t>
      </w:r>
      <w:r>
        <w:br/>
        <w:t>Von wenigem Werthe, da er dieß Weltreich ja,</w:t>
      </w:r>
      <w:r>
        <w:br/>
        <w:t>Erd und Himmel oben allein durch seine Kraft</w:t>
      </w:r>
      <w:r>
        <w:br/>
        <w:t>Selber erschuf und seither erhielt</w:t>
      </w:r>
      <w:r>
        <w:br/>
        <w:t>Mit Land und Leuten. Das leugneten freilich</w:t>
      </w:r>
      <w:r>
        <w:br/>
        <w:t>Die wirren Widersacher, daß in seiner Gewalt stand</w:t>
      </w:r>
      <w:r>
        <w:br/>
        <w:t>Der Königreiche Kraft und des Kaiserthums,</w:t>
      </w:r>
      <w:r>
        <w:br/>
        <w:t>Und das letzte Weltgericht. So wollt er durch der Leute Spruch</w:t>
      </w:r>
      <w:r>
        <w:br/>
        <w:t>Keine Herrschaft haben, der heilige Fürst,</w:t>
      </w:r>
      <w:r>
        <w:br/>
        <w:t>Eines Weltkönigs würde. Mit Worten stritt er</w:t>
      </w:r>
      <w:r>
        <w:br/>
        <w:t>Mit dem Volk nicht fürder, sondern fuhr, wohin er wollte,</w:t>
      </w:r>
      <w:r>
        <w:br/>
        <w:t>Hinauf ins Gebirge. Der Geborne Gottes</w:t>
      </w:r>
      <w:r>
        <w:br/>
        <w:t>Floh der Frechen Ruhmwort und befahl den Jüngern</w:t>
      </w:r>
      <w:r>
        <w:br/>
        <w:t>Ueber den See zu segeln und beschied sie auch</w:t>
      </w:r>
      <w:r>
        <w:br/>
        <w:t xml:space="preserve">Wie sie ihm wieder entgegen gehen sollten. </w:t>
      </w:r>
    </w:p>
    <w:p w14:paraId="0C3114B3" w14:textId="77777777" w:rsidR="00206CFF" w:rsidRDefault="00206CFF" w:rsidP="00206CFF">
      <w:pPr>
        <w:pStyle w:val="berschrift1"/>
        <w:rPr>
          <w:sz w:val="48"/>
        </w:rPr>
      </w:pPr>
      <w:r>
        <w:t>Auf dem Meere wandeln.</w:t>
      </w:r>
    </w:p>
    <w:p w14:paraId="51F3BD17" w14:textId="77777777" w:rsidR="00206CFF" w:rsidRDefault="00206CFF" w:rsidP="00206CFF">
      <w:pPr>
        <w:pStyle w:val="StandardWeb"/>
      </w:pPr>
      <w:r>
        <w:t>Da verliefen sich die Leute über all dem Lande,</w:t>
      </w:r>
      <w:r>
        <w:br/>
        <w:t>Das Volk zerfuhr, da ihr Fürst entwichen war</w:t>
      </w:r>
      <w:r>
        <w:br/>
        <w:t>Hinauf ins Gebirge, der Gebornen Mächtigster,</w:t>
      </w:r>
      <w:r>
        <w:br/>
        <w:t>Der Waltende nach seinem Willen. An des Wassers Gestad</w:t>
      </w:r>
      <w:r>
        <w:br/>
        <w:t>Sammelten die Gesellen sich, die er selbst sich erkoren,</w:t>
      </w:r>
      <w:r>
        <w:br/>
        <w:t>Die Zwölf ob ihrer Treue. Sie zweifelten nicht:</w:t>
      </w:r>
      <w:r>
        <w:br/>
        <w:t>Im Dienste Gottes wollten sie gerne</w:t>
      </w:r>
      <w:r>
        <w:br/>
        <w:t>Ueber den See setzen. Sie ließen in schneller Strömung</w:t>
      </w:r>
      <w:r>
        <w:br/>
        <w:t>Das hochgehörnte Schiff die hellen Wogen</w:t>
      </w:r>
      <w:r>
        <w:br/>
        <w:t>Schneiden, die lautre Flut. Das Licht des Tages schied,</w:t>
      </w:r>
      <w:r>
        <w:br/>
        <w:t>Die Sonne ging zum Sedel und die Seefahrer hüllte</w:t>
      </w:r>
      <w:r>
        <w:br/>
        <w:t>Nacht und Nebel. Ihr Nachen trieb</w:t>
      </w:r>
      <w:r>
        <w:br/>
        <w:t>Vorwärts in der Flut. Die vierte Weile</w:t>
      </w:r>
      <w:r>
        <w:br/>
        <w:t>Der Nacht war genaht. Der Nothretter Christ</w:t>
      </w:r>
      <w:r>
        <w:br/>
        <w:t>Sah den Wogenden nach. Der Wind wehte mächtig,</w:t>
      </w:r>
      <w:r>
        <w:br/>
        <w:t>Ein Unwetter erhob sich, die Wogen heulten</w:t>
      </w:r>
      <w:r>
        <w:br/>
        <w:t>Den Stamm umströmend. Angestrengt steuerten</w:t>
      </w:r>
      <w:r>
        <w:br/>
        <w:t>Wider den Wind die Männer: ihr Herz war bewegt,</w:t>
      </w:r>
      <w:r>
        <w:br/>
        <w:t>Ihre Seele sorgenvoll: sie wähnten selber nicht,</w:t>
      </w:r>
      <w:r>
        <w:br/>
        <w:t>Die starken Steurer, das Gestad zu erreichen</w:t>
      </w:r>
      <w:r>
        <w:br/>
        <w:t>Vor des Wetters Wuth. Da sahn sie den waltenden Christ</w:t>
      </w:r>
      <w:r>
        <w:br/>
        <w:t>Selber auf dem See geschritten kommen,</w:t>
      </w:r>
      <w:r>
        <w:br/>
        <w:t>Zu Fuße wandelnd: in die Flut mocht er nicht,</w:t>
      </w:r>
      <w:r>
        <w:br/>
        <w:t>In den See versinken, da seine Kraft ihn,</w:t>
      </w:r>
      <w:r>
        <w:br/>
        <w:t>Die heilige, hielt. Das Herz war in Furchten,</w:t>
      </w:r>
      <w:r>
        <w:br/>
        <w:t>Den Männern der Muth, daß es der mächtige Feind</w:t>
      </w:r>
      <w:r>
        <w:br/>
        <w:t>Sie zu täuschen thäte. Da sprach ihnen Trost zu</w:t>
      </w:r>
      <w:r>
        <w:br/>
        <w:t>Der heilige Himmelskönig, daß er ihr Herr wäre,</w:t>
      </w:r>
      <w:r>
        <w:br/>
        <w:t>Ihr mächtiger Meister: „Nun sollt ihr Muth,</w:t>
      </w:r>
      <w:r>
        <w:br/>
        <w:t>Festen euch fassen, ohne Furcht sei euer Herz,</w:t>
      </w:r>
      <w:r>
        <w:br/>
        <w:t>Gebahret muthig! Gottes Geborner bin ich,</w:t>
      </w:r>
      <w:r>
        <w:br/>
        <w:t>Sein eigener Sohn: Wider den See will ich euch,</w:t>
      </w:r>
      <w:r>
        <w:br/>
        <w:t xml:space="preserve">den Meerstrom schützen.“ </w:t>
      </w:r>
    </w:p>
    <w:p w14:paraId="0EA9FFB0" w14:textId="77777777" w:rsidR="00206CFF" w:rsidRDefault="00206CFF" w:rsidP="00206CFF">
      <w:pPr>
        <w:rPr>
          <w:sz w:val="48"/>
          <w:szCs w:val="48"/>
          <w:lang w:eastAsia="de-DE"/>
        </w:rPr>
      </w:pPr>
      <w:r>
        <w:t>Da sprach der Männer Einer</w:t>
      </w:r>
      <w:r>
        <w:br/>
        <w:t>Vom Rand des Schiffes, der ruhmwerthe Mann,</w:t>
      </w:r>
      <w:r>
        <w:br/>
        <w:t>Petrus der gute: „Keine Pein soll mir machen</w:t>
      </w:r>
      <w:r>
        <w:br/>
        <w:t>Des Wassers Wuth, wenn du der Waltende bist,</w:t>
      </w:r>
      <w:r>
        <w:br/>
        <w:t>Unser Herr, der gute, wie mich im Herzen dünkt.</w:t>
      </w:r>
      <w:r>
        <w:br/>
        <w:t>So heiß mich zu dir gehn über die zürnende Flut,</w:t>
      </w:r>
      <w:r>
        <w:br/>
        <w:t>Trocken über die Tiefe, wenn du der Theure bist,</w:t>
      </w:r>
      <w:r>
        <w:br/>
        <w:t>Der Menschen Mundherr.“ Da hieß ihn der mächtige Christ</w:t>
      </w:r>
      <w:r>
        <w:br/>
        <w:t>Ihm entgegen gehen: und gerne gehorcht' er,</w:t>
      </w:r>
      <w:r>
        <w:br/>
        <w:t>Stieg aus dem Stamme und stapfend ging er</w:t>
      </w:r>
      <w:r>
        <w:br/>
        <w:t>Fort zu seinem Fürsten. Die Flut ertrug</w:t>
      </w:r>
      <w:r>
        <w:br/>
        <w:t>Den Mann durch Gottes Macht, bis sein Muth begann</w:t>
      </w:r>
      <w:r>
        <w:br/>
        <w:t>Die Tiefe zu scheuen, da er treiben sah</w:t>
      </w:r>
      <w:r>
        <w:br/>
        <w:t>Die Wogen mit dem Winde, denn Wellen umwallten ihn,</w:t>
      </w:r>
      <w:r>
        <w:br/>
        <w:t>Rings hohe Strömung. Wie das Herz ihm zweifelte</w:t>
      </w:r>
      <w:r>
        <w:br/>
        <w:t>Wich das Wasser und in die Woge</w:t>
      </w:r>
      <w:r>
        <w:br/>
        <w:t>Versank er, in den Seestrom. Da schrie er empor</w:t>
      </w:r>
      <w:r>
        <w:br/>
        <w:t>Zu dem Gottessohne und begehrte flehentlich</w:t>
      </w:r>
      <w:r>
        <w:br/>
        <w:t>Daß er ihm hülfreich nahte, da er in Nöthen war,</w:t>
      </w:r>
      <w:r>
        <w:br/>
        <w:t>In harter Bedrängniss. Der Herr der Völker</w:t>
      </w:r>
      <w:r>
        <w:br/>
        <w:t>Empfing und faßt' ihn und fragte sogleich</w:t>
      </w:r>
      <w:r>
        <w:br/>
        <w:t>Warum er verzweifle. „Du solltest nicht zagen,</w:t>
      </w:r>
      <w:r>
        <w:br/>
        <w:t>Denn wisse in Wahrheit, daß des Wassers Strom</w:t>
      </w:r>
      <w:r>
        <w:br/>
        <w:t>Hier in der See deinem Schritt nicht mochte</w:t>
      </w:r>
      <w:r>
        <w:br/>
        <w:t>Nachgeben, wo du gingest, wenn du Glauben fest</w:t>
      </w:r>
      <w:r>
        <w:br/>
        <w:t>Im Herzen hieltest. Nun will ich dir helfen,</w:t>
      </w:r>
      <w:r>
        <w:br/>
        <w:t>Der Noth dich entnehmen.“ Ihn nahm der Allmächtige,</w:t>
      </w:r>
      <w:r>
        <w:br/>
        <w:t>Der Herr, bei den Händen. Da ward ihm die helle Flut</w:t>
      </w:r>
      <w:r>
        <w:br/>
        <w:t>Wieder fest unter den Füßen und fort gingen</w:t>
      </w:r>
      <w:r>
        <w:br/>
        <w:t>Sie beide bis sie über Bord des Schiffes</w:t>
      </w:r>
      <w:r>
        <w:br/>
        <w:t>Aus dem Strome stiegen, und am Steuer niedersaß</w:t>
      </w:r>
      <w:r>
        <w:br/>
        <w:t>Der Gebornen Bester. Da war die breite Flut.</w:t>
      </w:r>
      <w:r w:rsidRPr="00136414">
        <w:t xml:space="preserve"> </w:t>
      </w:r>
      <w:r>
        <w:t>Die Kanaanitin</w:t>
      </w:r>
    </w:p>
    <w:p w14:paraId="2AC2BEBB" w14:textId="77777777" w:rsidR="00206CFF" w:rsidRDefault="00206CFF" w:rsidP="00206CFF">
      <w:pPr>
        <w:pStyle w:val="StandardWeb"/>
      </w:pPr>
      <w:r>
        <w:t>Da gedachte der waltende Christ</w:t>
      </w:r>
      <w:r>
        <w:br/>
        <w:t>Von dem See zu scheiden, der Sohn des Herrn,</w:t>
      </w:r>
      <w:r>
        <w:br/>
        <w:t>Gottes Eingeborner. Da kamen Ausländische</w:t>
      </w:r>
      <w:r>
        <w:br/>
        <w:t>Ihm entgegen gegangen, die von seinen guten Werken</w:t>
      </w:r>
      <w:r>
        <w:br/>
        <w:t>Erfahren in der Ferne, und Vieles, das er sprach</w:t>
      </w:r>
      <w:r>
        <w:br/>
        <w:t>Von weisen Worten. Sein Wunsch wohl war es</w:t>
      </w:r>
      <w:r>
        <w:br/>
        <w:t>Auch fremde Völker dahin zu fördern,</w:t>
      </w:r>
      <w:r>
        <w:br/>
        <w:t>Daß sie Gott dem Geber gerne dienten,</w:t>
      </w:r>
      <w:r>
        <w:br/>
        <w:t>Den Gehorsam hielten dem Himmelskönig,</w:t>
      </w:r>
      <w:r>
        <w:br/>
        <w:t>Alle Menschen zumal. Ueber der Mark der Juden</w:t>
      </w:r>
      <w:r>
        <w:br/>
        <w:t>Sucht' er Sidon auf, und die Gesellen mit ihm,</w:t>
      </w:r>
      <w:r>
        <w:br/>
        <w:t>Die guten Jünger. Da ging ihm entgegen</w:t>
      </w:r>
      <w:r>
        <w:br/>
        <w:t>Ein ausländisch Weib von edelm Geschlecht</w:t>
      </w:r>
      <w:r>
        <w:br/>
        <w:t>Gebürtig aus Kanaan. Sie bat den Gewaltigen,</w:t>
      </w:r>
      <w:r>
        <w:br/>
        <w:t>Den Heiligen, um Hülfe: ihr wär Harm erstanden,</w:t>
      </w:r>
      <w:r>
        <w:br/>
        <w:t>Um die Tochter Sorge, die eine Sucht befinge</w:t>
      </w:r>
      <w:r>
        <w:br/>
        <w:t>Durch tückischer Geister Trug. „Der Tod ist ihr nah,</w:t>
      </w:r>
      <w:r>
        <w:br/>
        <w:t>Ihr Bewusstsein bannten die Bösen. Nun bitt ich dich, Waltender,</w:t>
      </w:r>
      <w:r>
        <w:br/>
        <w:t>Der du Davids Sohn bist, daß du von der Sucht sie befreist</w:t>
      </w:r>
      <w:r>
        <w:br/>
        <w:t>Und bald die arme erbarmungsvoll</w:t>
      </w:r>
      <w:r>
        <w:br/>
        <w:t>Vor dem Wütherich bewahrst.“ Noch weigerte der waltende Christ</w:t>
      </w:r>
      <w:r>
        <w:br/>
        <w:t>Ihr alle Antwort; doch unablässig</w:t>
      </w:r>
      <w:r>
        <w:br/>
        <w:t>Folgte sie ihm fürder, bis sie ihm zu Füßen fiel</w:t>
      </w:r>
      <w:r>
        <w:br/>
        <w:t>Und ihn jammernd begrüßte. Die Jünger Christs</w:t>
      </w:r>
      <w:r>
        <w:br/>
        <w:t>Baten ihren Herrn, daß sein Herz doch milde</w:t>
      </w:r>
      <w:r>
        <w:br/>
        <w:t xml:space="preserve">Würde dem Weibe. </w:t>
      </w:r>
    </w:p>
    <w:p w14:paraId="0C1BE3D4" w14:textId="77777777" w:rsidR="00206CFF" w:rsidRDefault="00206CFF" w:rsidP="00206CFF">
      <w:pPr>
        <w:pStyle w:val="StandardWeb"/>
      </w:pPr>
      <w:r>
        <w:t>Da hielt sein Wort bereit</w:t>
      </w:r>
      <w:r>
        <w:br/>
        <w:t>Der Sohn des Herrn und sprach zu den Gesellen:</w:t>
      </w:r>
      <w:r>
        <w:br/>
        <w:t>„Erst soll ich Israels Abkömmlinge</w:t>
      </w:r>
      <w:r>
        <w:br/>
        <w:t>Fördern, unser Volk, daß sie frommen Sinn</w:t>
      </w:r>
      <w:r>
        <w:br/>
        <w:t>Zu dem Herren haben. Ihnen ist Hülfe Noth:</w:t>
      </w:r>
      <w:r>
        <w:br/>
        <w:t>Verloren sind die Leute, da sie verließen</w:t>
      </w:r>
      <w:r>
        <w:br/>
        <w:t>Des Waltenden Wort. Sie wanken und zweifeln</w:t>
      </w:r>
      <w:r>
        <w:br/>
        <w:t>Unerleuchteten Herzens, wollen dem Herrn nicht gehorchen.</w:t>
      </w:r>
      <w:r>
        <w:br/>
        <w:t>Israels Abkommen sind ungläubig geworden</w:t>
      </w:r>
      <w:r>
        <w:br/>
        <w:t>Ihrem holden Herrn. Doch Hülfe von da kommt dann</w:t>
      </w:r>
      <w:r>
        <w:br/>
        <w:t>Auch dem Außenvölkern.“ Unablässig bat</w:t>
      </w:r>
      <w:r>
        <w:br/>
        <w:t>Das Weib doch weiter, daß der waltende Christ</w:t>
      </w:r>
      <w:r>
        <w:br/>
        <w:t>Ihr mild werden möchte in seinem Gemüthe</w:t>
      </w:r>
      <w:r>
        <w:br/>
        <w:t>Und sie ferner der Tochter sich erfreuen dürfte,</w:t>
      </w:r>
      <w:r>
        <w:br/>
        <w:t xml:space="preserve">Sie heil erhalten sehn. </w:t>
      </w:r>
    </w:p>
    <w:p w14:paraId="24FFF1F7" w14:textId="77777777" w:rsidR="00206CFF" w:rsidRDefault="00206CFF" w:rsidP="00206CFF">
      <w:pPr>
        <w:pStyle w:val="StandardWeb"/>
      </w:pPr>
      <w:r>
        <w:t>Der Herr entgegnete,</w:t>
      </w:r>
      <w:r>
        <w:br/>
        <w:t>Der mächtige Mittler: „Keinem Manne geziemt,</w:t>
      </w:r>
      <w:r>
        <w:br/>
        <w:t>Und wahrlich wär es auch übel bewandt,</w:t>
      </w:r>
      <w:r>
        <w:br/>
        <w:t>Wenn er das Brot den eignen Gebornen</w:t>
      </w:r>
      <w:r>
        <w:br/>
        <w:t>Versagen sollte, sie verschmachten ließe</w:t>
      </w:r>
      <w:r>
        <w:br/>
        <w:t>In heißgrimmen Hunger, und würf es den Hunden vor.“</w:t>
      </w:r>
      <w:r>
        <w:br/>
        <w:t>„Das ist wahr,“ sprach sie, „Waltender, was du mit weisen Worten</w:t>
      </w:r>
      <w:r>
        <w:br/>
        <w:t>Sinnig sagst. Doch geschiehts, daß im Saal</w:t>
      </w:r>
      <w:r>
        <w:br/>
        <w:t>Sich auch die Hündlein unter des Herren Tisch</w:t>
      </w:r>
      <w:r>
        <w:br/>
        <w:t>Von den Brosamen sättigen, die unter die Bank</w:t>
      </w:r>
      <w:r>
        <w:br/>
        <w:t>Beim Festmahl fielen.“ Das Friedenskind Gottes</w:t>
      </w:r>
      <w:r>
        <w:br/>
        <w:t>Sah des Weibes Gesinnung und sagte zu ihr:</w:t>
      </w:r>
      <w:r>
        <w:br/>
        <w:t>„Wohl dir, o Weib, du bist guten Willens</w:t>
      </w:r>
      <w:r>
        <w:br/>
        <w:t>Und groß ist dein Glaube an Gottes Macht,</w:t>
      </w:r>
      <w:r>
        <w:br/>
        <w:t>Den Herrn der Heerscharen. Drum soll es gehalten sein</w:t>
      </w:r>
      <w:r>
        <w:br/>
        <w:t>Um deines Kindes Gebrechen wie du batest von mir.“</w:t>
      </w:r>
      <w:r>
        <w:br/>
        <w:t>Und geheilt ward sie gleich, wie es der Heilige sprach</w:t>
      </w:r>
      <w:r>
        <w:br/>
        <w:t>Mit wahrhaften Worten. Das Weib ward froh,</w:t>
      </w:r>
      <w:r>
        <w:br/>
        <w:t>Daß sie der Tochter ferner sich erfreuen durfte.</w:t>
      </w:r>
      <w:r>
        <w:br/>
        <w:t>Geholfen hat ihr der heilende Christ,</w:t>
      </w:r>
      <w:r>
        <w:br/>
        <w:t>Hatte sie, die verfallen schon an des Feindes Macht,</w:t>
      </w:r>
      <w:r>
        <w:br/>
        <w:t xml:space="preserve">Vor dem Wütherich bewahrt. </w:t>
      </w:r>
    </w:p>
    <w:p w14:paraId="09F2622E" w14:textId="77777777" w:rsidR="00206CFF" w:rsidRDefault="00206CFF" w:rsidP="00206CFF">
      <w:pPr>
        <w:pStyle w:val="berschrift1"/>
        <w:rPr>
          <w:sz w:val="48"/>
        </w:rPr>
      </w:pPr>
      <w:r>
        <w:t>Petri Schlüsselamt</w:t>
      </w:r>
    </w:p>
    <w:p w14:paraId="32AD4332" w14:textId="77777777" w:rsidR="00206CFF" w:rsidRDefault="00206CFF" w:rsidP="00206CFF">
      <w:r>
        <w:t>Da ging der Waltende,</w:t>
      </w:r>
      <w:r>
        <w:br/>
        <w:t>Der Gebornen Bester, eine andre Burg suchen,</w:t>
      </w:r>
      <w:r>
        <w:br/>
        <w:t>Eine voll gefüllte mit dem Volk der Juden,</w:t>
      </w:r>
      <w:r>
        <w:br/>
        <w:t>Der südlich wohnenden. Da wandt er sich zu den Jüngern,</w:t>
      </w:r>
      <w:r>
        <w:br/>
        <w:t>Die er gütig erwählt, daß sie gern bei ihm weilten</w:t>
      </w:r>
      <w:r>
        <w:br/>
        <w:t>Ob seiner weisen Worte: „Nun will ich euch fragen,</w:t>
      </w:r>
      <w:r>
        <w:br/>
        <w:t>Ihr meine Jünger, was sagt bei den Juden</w:t>
      </w:r>
      <w:r>
        <w:br/>
        <w:t>Der Männer Menge, was für ein Mann ich sei?“</w:t>
      </w:r>
      <w:r>
        <w:br/>
        <w:t>Ihm antworteten fröhlich die Freunde dagegen,</w:t>
      </w:r>
      <w:r>
        <w:br/>
        <w:t>Die guten Jünger: „Die Juden sind nicht</w:t>
      </w:r>
      <w:r>
        <w:br/>
        <w:t>Einstimmig alle: Einige halten dich für Elias,</w:t>
      </w:r>
      <w:r>
        <w:br/>
        <w:t>Den weisen Wahrsager, der lang einst weilte</w:t>
      </w:r>
      <w:r>
        <w:br/>
        <w:t>In diesen Gauen, der gute. Für Johannes geben andre dich aus,</w:t>
      </w:r>
      <w:r>
        <w:br/>
        <w:t>Den theuern Boten des Herrn, der getauft hat die Leute</w:t>
      </w:r>
      <w:r>
        <w:br/>
        <w:t>Weiland im Wasser. Andre wollen wissen,</w:t>
      </w:r>
      <w:r>
        <w:br/>
        <w:t>Daß in dir Einer der edeln Männer,</w:t>
      </w:r>
      <w:r>
        <w:br/>
        <w:t>Der Weissager wäre, die da weiland hier</w:t>
      </w:r>
      <w:r>
        <w:br/>
        <w:t>Die Leute lehrten, aufs Neu ans Licht geboren</w:t>
      </w:r>
      <w:r>
        <w:br/>
        <w:t>Die Welt zu unterweisen.“ Da sprach der waltende Christ:</w:t>
      </w:r>
      <w:r>
        <w:br/>
        <w:t>„Und Ihr, was ist Eure Meinung, Ihr meine Jünger,</w:t>
      </w:r>
      <w:r>
        <w:br/>
        <w:t>Meine lieben Leute?“ Nicht zu laß war da</w:t>
      </w:r>
      <w:r>
        <w:br/>
        <w:t>Simon Petrus: ohne Säumen sprach er</w:t>
      </w:r>
      <w:r>
        <w:br/>
        <w:t>Allein vor Allen, denn eifrig war er,</w:t>
      </w:r>
      <w:r>
        <w:br/>
        <w:t>Herzhaften Sinns und seinem Herren hold:</w:t>
      </w:r>
      <w:r>
        <w:br/>
        <w:t>„Du bist des Waltenden wahrhafter Sohn,</w:t>
      </w:r>
      <w:r>
        <w:br/>
        <w:t>Des lebendigen Gottes, der dieß Licht erschuf,</w:t>
      </w:r>
      <w:r>
        <w:br/>
        <w:t>Christ, der ewge König. Das bekennen wir,</w:t>
      </w:r>
      <w:r>
        <w:br/>
        <w:t>Deine Jünger all, daß du Gott selber bist,</w:t>
      </w:r>
      <w:r>
        <w:br/>
        <w:t>Der Heilande bester!“ Da sprach der Herr ihm entgegen:</w:t>
      </w:r>
      <w:r>
        <w:br/>
        <w:t>„Selig bist du, Simon, Jonas Sohn!</w:t>
      </w:r>
      <w:r>
        <w:br/>
        <w:t>Das mochtest du nicht aus eignem Muthe schöpfen,</w:t>
      </w:r>
      <w:r>
        <w:br/>
        <w:t>Noch mochte dir eines Mannes Zunge</w:t>
      </w:r>
      <w:r>
        <w:br/>
        <w:t>Solche Worte weisen: der Waltende gab es dir,</w:t>
      </w:r>
      <w:r>
        <w:br/>
        <w:t>Aller Völker Vater, was du so feurig sprachst,</w:t>
      </w:r>
      <w:r>
        <w:br/>
        <w:t>So tief vor deinem Herrn. Dafür wird dir theurer Lohn.</w:t>
      </w:r>
      <w:r>
        <w:br/>
        <w:t>Lauter ist an den Herrn dein Glaube, dein Herz wie ein Stein,</w:t>
      </w:r>
      <w:r>
        <w:br/>
        <w:t>Wie ein fester Fels hart: drum sollst du hinfort St. Peter heißen.</w:t>
      </w:r>
      <w:r>
        <w:br/>
        <w:t>Auf solchen Stein will ich meinen Saal erbaun,</w:t>
      </w:r>
      <w:r>
        <w:br/>
        <w:t>Das heilge Gotteshaus, da seine Angehörigen</w:t>
      </w:r>
      <w:r>
        <w:br/>
        <w:t>Selig sich sammeln. Wider solche Kraft</w:t>
      </w:r>
      <w:r>
        <w:br/>
        <w:t>Hat die Hölle nicht Gewalt. Dir geb ich des Himmels Schlüssel,</w:t>
      </w:r>
      <w:r>
        <w:br/>
        <w:t>Daß du mögest nach Mir Macht besitzen</w:t>
      </w:r>
      <w:r>
        <w:br/>
        <w:t>Ueber alles Christenvolk. Zu dir kommen alle</w:t>
      </w:r>
      <w:r>
        <w:br/>
        <w:t>Geister der Guten. Du hast große Gewalt:</w:t>
      </w:r>
      <w:r>
        <w:br/>
        <w:t>Wen du auf Erden in aller Zukunft</w:t>
      </w:r>
      <w:r>
        <w:br/>
        <w:t>Binden willst, dem ist Beides gethan:</w:t>
      </w:r>
      <w:r>
        <w:br/>
        <w:t>Der Himmel verschlossen und die Hölle offen,</w:t>
      </w:r>
      <w:r>
        <w:br/>
        <w:t>Das brennende Feuer; doch wem du entbinden willst</w:t>
      </w:r>
      <w:r>
        <w:br/>
        <w:t>Die Hände der Haft, dem ist das Himmelreich aufgethan,</w:t>
      </w:r>
      <w:r>
        <w:br/>
        <w:t>Das längste Licht; der hat ewiges Leben,</w:t>
      </w:r>
      <w:r>
        <w:br/>
        <w:t>Die grüne Gottesau. Mit solcher Gabe will ich dir</w:t>
      </w:r>
      <w:r>
        <w:br/>
        <w:t xml:space="preserve">Den Glauben lohnen. </w:t>
      </w:r>
    </w:p>
    <w:p w14:paraId="3BF7AFC1" w14:textId="77777777" w:rsidR="00206CFF" w:rsidRDefault="00206CFF" w:rsidP="00206CFF">
      <w:pPr>
        <w:pStyle w:val="StandardWeb"/>
      </w:pPr>
      <w:r>
        <w:t>Doch sollt ihr den Leuten noch nicht</w:t>
      </w:r>
      <w:r>
        <w:br/>
        <w:t>Melden, der Menge, daß ich der mächtige Christ bin,</w:t>
      </w:r>
      <w:r>
        <w:br/>
        <w:t>Gottes einiger Sohn. Mich sollen die Juden erst,</w:t>
      </w:r>
      <w:r>
        <w:br/>
        <w:t>Den unschuldigen die schuldigen binden,</w:t>
      </w:r>
      <w:r>
        <w:br/>
        <w:t>Entsetzlich versehren, viel Weh mir schaffen</w:t>
      </w:r>
      <w:r>
        <w:br/>
        <w:t>In Jerusalem, mit der Geere Spitzen</w:t>
      </w:r>
      <w:r>
        <w:br/>
        <w:t>Mein Alter kürzen, mit der Klingen Schärfe</w:t>
      </w:r>
      <w:r>
        <w:br/>
        <w:t>Mir das Leben lösen. Doch werd ich in diesem Licht</w:t>
      </w:r>
      <w:r>
        <w:br/>
        <w:t>Durch Gottes Kraft vom Grab erstehen</w:t>
      </w:r>
      <w:r>
        <w:br/>
        <w:t>Am dritten Tage.“ Da war der Degen Bester</w:t>
      </w:r>
      <w:r>
        <w:br/>
        <w:t>Sehr in Sorgen, Simon Petrus,</w:t>
      </w:r>
      <w:r>
        <w:br/>
        <w:t>Sein Herz härmte sich, zu dem Herrn begann</w:t>
      </w:r>
      <w:r>
        <w:br/>
        <w:t>Der Held insgeheim: „Das verhüte,“ sprach er,</w:t>
      </w:r>
      <w:r>
        <w:br/>
        <w:t>„Des Waltenden Willen, daß du je solch Weh</w:t>
      </w:r>
      <w:r>
        <w:br/>
        <w:t>Erdulden dürftest unter diesem Volke;</w:t>
      </w:r>
      <w:r>
        <w:br/>
        <w:t>Das hast du nicht Noth, Herr!“ Da entgegnete der Heiland,</w:t>
      </w:r>
      <w:r>
        <w:br/>
        <w:t>Der mächtige Mittler; sein Gemüth war ihm hold:</w:t>
      </w:r>
      <w:r>
        <w:br/>
        <w:t xml:space="preserve">„Was, du widersetzest dich meinem Willen, </w:t>
      </w:r>
      <w:r>
        <w:br/>
        <w:t>Meiner Kämpen Bester? Und du kennst in der Welt</w:t>
      </w:r>
      <w:r>
        <w:br/>
        <w:t>Doch der Menschen Sitte; nur die Macht Gottes nicht,</w:t>
      </w:r>
      <w:r>
        <w:br/>
        <w:t>Die ich vollführen soll. Ich könnte dir viel sagen</w:t>
      </w:r>
      <w:r>
        <w:br/>
        <w:t>Mit wahren Worten; wisse nur, daß hier</w:t>
      </w:r>
      <w:r>
        <w:br/>
        <w:t>Meiner Gesellen stehen, die nicht sterben sollen,</w:t>
      </w:r>
      <w:r>
        <w:br/>
        <w:t>Zur Heimat hinfahren, eh sie des Himmels Licht,</w:t>
      </w:r>
      <w:r>
        <w:br/>
        <w:t xml:space="preserve">Gottes Reich gesehen.“ </w:t>
      </w:r>
    </w:p>
    <w:p w14:paraId="281E49BE" w14:textId="77777777" w:rsidR="00206CFF" w:rsidRDefault="00206CFF" w:rsidP="00206CFF">
      <w:pPr>
        <w:pStyle w:val="berschrift1"/>
        <w:rPr>
          <w:sz w:val="48"/>
        </w:rPr>
      </w:pPr>
      <w:r>
        <w:t>Die Verklärung</w:t>
      </w:r>
    </w:p>
    <w:p w14:paraId="2CFFD491" w14:textId="77777777" w:rsidR="00206CFF" w:rsidRDefault="00206CFF" w:rsidP="00206CFF">
      <w:r>
        <w:t>Von den Jüngern kor er</w:t>
      </w:r>
      <w:r>
        <w:br/>
        <w:t>Darauf ohne Säumen den Simon Petrus,</w:t>
      </w:r>
      <w:r>
        <w:br/>
        <w:t>Und Jacobus und Johannes, die guten Zween,</w:t>
      </w:r>
      <w:r>
        <w:br/>
        <w:t>Gebrüder beide, und den Berg bestieg</w:t>
      </w:r>
      <w:r>
        <w:br/>
        <w:t>Mit den Sondergesellen das selige Gotteskind,</w:t>
      </w:r>
      <w:r>
        <w:br/>
        <w:t>Mit den Degen dreien der Drost der Völker,</w:t>
      </w:r>
      <w:r>
        <w:br/>
        <w:t>Der Walter dieser Welt. Er wollt ihnen der Wunder viel,</w:t>
      </w:r>
      <w:r>
        <w:br/>
        <w:t>Der Zeichen zeigen, daß sie nicht zweifelten,</w:t>
      </w:r>
      <w:r>
        <w:br/>
        <w:t>Er selber sei der Sohn des Herrn,</w:t>
      </w:r>
      <w:r>
        <w:br/>
        <w:t>Der heilige Himmelskönig. Den hohen Wall hinan</w:t>
      </w:r>
      <w:r>
        <w:br/>
        <w:t>Stiegen sie, Stein und Berg, bis sie zur Stätte kamen</w:t>
      </w:r>
      <w:r>
        <w:br/>
        <w:t>Unweit den Wolken, die der waltende Christ,</w:t>
      </w:r>
      <w:r>
        <w:br/>
        <w:t>Der Könige Kräftigster, erkoren hatte,</w:t>
      </w:r>
      <w:r>
        <w:br/>
        <w:t>Weil er seine Gottheit da den Jüngern wollte</w:t>
      </w:r>
      <w:r>
        <w:br/>
        <w:t>Aus eigener Kraft anschaulich zeigen,</w:t>
      </w:r>
      <w:r>
        <w:br/>
        <w:t>Ein prächtiges Bild. Denn als er nun betete,</w:t>
      </w:r>
      <w:r>
        <w:br/>
        <w:t>Ward ihm da oben ganz anders gestaltet</w:t>
      </w:r>
      <w:r>
        <w:br/>
        <w:t>Gewand und Antlitz; seine Wangen wurden licht,</w:t>
      </w:r>
      <w:r>
        <w:br/>
        <w:t>Blendend wie der Sonne Bild schien der Geborne Gottes;</w:t>
      </w:r>
      <w:r>
        <w:br/>
        <w:t>Sein Leib leuchtete, Lichtstrahlen flossen</w:t>
      </w:r>
      <w:r>
        <w:br/>
        <w:t>Wonnig von des Waltenden Sohn. Sein Gewand war weiß</w:t>
      </w:r>
      <w:r>
        <w:br/>
        <w:t>Wie Schnee zu schaun, und ein seltsam Ding</w:t>
      </w:r>
      <w:r>
        <w:br/>
        <w:t>Ereignete sich: Elias und Moses</w:t>
      </w:r>
      <w:r>
        <w:br/>
        <w:t>Kamen zu dem Christ, mit dem kraftreichen</w:t>
      </w:r>
      <w:r>
        <w:br/>
        <w:t>Worte zu wechseln. Die Sprache war wonnesam</w:t>
      </w:r>
      <w:r>
        <w:br/>
        <w:t>Unter den Guten, da der Gottessohn</w:t>
      </w:r>
      <w:r>
        <w:br/>
        <w:t>Mit den hehren Helden sich unterhielt.</w:t>
      </w:r>
      <w:r>
        <w:br/>
        <w:t>Die Höhe erhellte sich, ein holdes Licht schien,</w:t>
      </w:r>
      <w:r>
        <w:br/>
        <w:t>Einem schönen Garten glich sie, einer grünenden Au,</w:t>
      </w:r>
      <w:r>
        <w:br/>
        <w:t>Dem Paradies. Petrus begann da,</w:t>
      </w:r>
      <w:r>
        <w:br/>
        <w:t>Der hochgemuthe Held, und sprach zu seinem Herrn,</w:t>
      </w:r>
      <w:r>
        <w:br/>
        <w:t>Den Gottessohn grüßend: „Hier ist gut sein,</w:t>
      </w:r>
      <w:r>
        <w:br/>
        <w:t>Wenn du es wünschtest, waltender Christ,</w:t>
      </w:r>
      <w:r>
        <w:br/>
        <w:t>Daß man hier auf der Höhe dir ein Haus erbaute,</w:t>
      </w:r>
      <w:r>
        <w:br/>
        <w:t>Ziervoll Gezimmer; dazu ein andres für Moses,</w:t>
      </w:r>
      <w:r>
        <w:br/>
        <w:t>Und eins für Elias, denn hier oben ists selig</w:t>
      </w:r>
      <w:r>
        <w:br/>
        <w:t>Wonnig zu wohnen.“ Als er das Wort noch sprach,</w:t>
      </w:r>
      <w:r>
        <w:br/>
        <w:t>Da zerließ sich die Luft, eine Lichtwolke schien</w:t>
      </w:r>
      <w:r>
        <w:br/>
        <w:t>In gleißendem Glanz, die guten Männer umgab</w:t>
      </w:r>
      <w:r>
        <w:br/>
        <w:t xml:space="preserve">Blendende Schönheit. </w:t>
      </w:r>
    </w:p>
    <w:p w14:paraId="6D8A90A5" w14:textId="77777777" w:rsidR="00206CFF" w:rsidRDefault="00206CFF" w:rsidP="00206CFF">
      <w:pPr>
        <w:pStyle w:val="StandardWeb"/>
      </w:pPr>
      <w:r>
        <w:t>Da scholl aus der Wolke</w:t>
      </w:r>
      <w:r>
        <w:br/>
        <w:t>Gottes heilige Stimme und zu den Helden dort</w:t>
      </w:r>
      <w:r>
        <w:br/>
        <w:t>sagte er selber: „Dieß ist mein Sohn,</w:t>
      </w:r>
      <w:r>
        <w:br/>
        <w:t>Der Liebst der Lebenden: der geliebt mir wohl</w:t>
      </w:r>
      <w:r>
        <w:br/>
        <w:t>in meinem Herzen: Ihr sollt ihm gehorchen</w:t>
      </w:r>
      <w:r>
        <w:br/>
        <w:t xml:space="preserve">und gerne folgen.“ </w:t>
      </w:r>
    </w:p>
    <w:p w14:paraId="77DBFF33" w14:textId="77777777" w:rsidR="00206CFF" w:rsidRDefault="00206CFF" w:rsidP="00206CFF">
      <w:pPr>
        <w:pStyle w:val="StandardWeb"/>
      </w:pPr>
      <w:r>
        <w:t>Da konnten die Jünger Christs</w:t>
      </w:r>
      <w:r>
        <w:br/>
        <w:t>Der Wolke Wunderglanz und dem Worte Gottes,</w:t>
      </w:r>
      <w:r>
        <w:br/>
        <w:t>Seiner gewaltigen Macht nicht mehr widerstehn:</w:t>
      </w:r>
      <w:r>
        <w:br/>
        <w:t>Sie fielen vor sich hin, in der Furcht verzweifelnd</w:t>
      </w:r>
      <w:r>
        <w:br/>
        <w:t>An längerm Leben. Da ging der Landeswart,</w:t>
      </w:r>
      <w:r>
        <w:br/>
        <w:t>Berührte sie mit Händen, der Heilande Bester:</w:t>
      </w:r>
      <w:r>
        <w:br/>
        <w:t>Sie sollten sich nicht entsetzen: „Schaden mag euch nicht</w:t>
      </w:r>
      <w:r>
        <w:br/>
        <w:t>Was ihr Seltsames hier gesehen habt,</w:t>
      </w:r>
      <w:r>
        <w:br/>
        <w:t>Wunderbarer Dinge.“ Da wurde den Männern</w:t>
      </w:r>
      <w:r>
        <w:br/>
        <w:t>Das Herz erheitert und heil der Muth,</w:t>
      </w:r>
      <w:r>
        <w:br/>
        <w:t>Ihre Kraft kehrte wieder: da sahn sie das Kind Gottes</w:t>
      </w:r>
      <w:r>
        <w:br/>
        <w:t>Noch allein da oben, alles Andere geschwunden,</w:t>
      </w:r>
      <w:r>
        <w:br/>
        <w:t xml:space="preserve">Verhüllt das Himmelslicht. </w:t>
      </w:r>
    </w:p>
    <w:p w14:paraId="4DDA5212" w14:textId="77777777" w:rsidR="00206CFF" w:rsidRDefault="00206CFF" w:rsidP="00206CFF">
      <w:pPr>
        <w:pStyle w:val="StandardWeb"/>
      </w:pPr>
      <w:r>
        <w:t>Nun ging der heilige Christ</w:t>
      </w:r>
      <w:r>
        <w:br/>
        <w:t>Vom Berge nieder und gebot darauf</w:t>
      </w:r>
      <w:r>
        <w:br/>
        <w:t>Den guten Jüngern, daß sie dem Judenvolk</w:t>
      </w:r>
      <w:r>
        <w:br/>
        <w:t>Das Gesicht nicht sagten, „bevor ich selber</w:t>
      </w:r>
      <w:r>
        <w:br/>
        <w:t>Mich hoch und herrlich erhebe vom Tode,</w:t>
      </w:r>
      <w:r>
        <w:br/>
        <w:t>Von der Rast errichte: dann berichtet es frei,</w:t>
      </w:r>
      <w:r>
        <w:br/>
        <w:t>Meldets über den Mittelkreiß der Menge der Völker,</w:t>
      </w:r>
      <w:r>
        <w:br/>
        <w:t xml:space="preserve">Ueber die weite Welt.“ </w:t>
      </w:r>
    </w:p>
    <w:p w14:paraId="4B8B50D5" w14:textId="77777777" w:rsidR="00206CFF" w:rsidRDefault="00206CFF" w:rsidP="00206CFF">
      <w:pPr>
        <w:pStyle w:val="StandardWeb"/>
      </w:pPr>
      <w:r>
        <w:t>Da ging der waltende Christ</w:t>
      </w:r>
      <w:r>
        <w:br/>
        <w:t>Nach Galiläaland wieder zu den lieben Verwandten,</w:t>
      </w:r>
      <w:r>
        <w:br/>
        <w:t>Besuchte die Gesippten und sagte da Vieles noch</w:t>
      </w:r>
      <w:r>
        <w:br/>
        <w:t>In Bildern den Brüdern. Der Geborne Gottes barg</w:t>
      </w:r>
      <w:r>
        <w:br/>
        <w:t>Den süßen Gesellen die Schmerzenskunde nicht:</w:t>
      </w:r>
      <w:r>
        <w:br/>
        <w:t>Ihnen allen sagt' er es offenbar</w:t>
      </w:r>
      <w:r>
        <w:br/>
        <w:t>Den guten Jüngern, wie ihn die Juden sollten</w:t>
      </w:r>
      <w:r>
        <w:br/>
        <w:t>Entsetzlich versehren. Da sah man die weisen Männer</w:t>
      </w:r>
      <w:r>
        <w:br/>
        <w:t>in schweren Sorgen, ihr Sinn war siech</w:t>
      </w:r>
      <w:r>
        <w:br/>
        <w:t>Und harmvoll ihr Herz, da sie den Herren hörten,</w:t>
      </w:r>
      <w:r>
        <w:br/>
        <w:t>Des Waltenden Sohn, wahrhaft erzählen,</w:t>
      </w:r>
      <w:r>
        <w:br/>
        <w:t>Was er unter den Leuten erleiden solle,</w:t>
      </w:r>
      <w:r>
        <w:br/>
        <w:t xml:space="preserve">Willig unter der Würger Schar. </w:t>
      </w:r>
    </w:p>
    <w:p w14:paraId="3AA8E27B" w14:textId="77777777" w:rsidR="00206CFF" w:rsidRDefault="00206CFF" w:rsidP="00206CFF">
      <w:pPr>
        <w:pStyle w:val="berschrift1"/>
        <w:rPr>
          <w:sz w:val="48"/>
        </w:rPr>
      </w:pPr>
      <w:r>
        <w:t>Der Fischfang</w:t>
      </w:r>
    </w:p>
    <w:p w14:paraId="7C05601F" w14:textId="77777777" w:rsidR="00206CFF" w:rsidRDefault="00206CFF" w:rsidP="00206CFF">
      <w:pPr>
        <w:pStyle w:val="StandardWeb"/>
      </w:pPr>
      <w:r>
        <w:t>Nun ging der waltende Christ</w:t>
      </w:r>
      <w:r>
        <w:br/>
        <w:t>Der gute, von Galiläa zu einer Judenburg.</w:t>
      </w:r>
      <w:r>
        <w:br/>
        <w:t>Da fanden sie in Kapharnaum einen Königsdiener,</w:t>
      </w:r>
      <w:r>
        <w:br/>
        <w:t>Der brüstete sich prahlerisch ein gewaltiger Bote</w:t>
      </w:r>
      <w:r>
        <w:br/>
        <w:t>Des Kaisers zu sein. Er kam und sprach</w:t>
      </w:r>
      <w:r>
        <w:br/>
        <w:t>Zu Simon Petrus: „Ich bin gesandt hierher,</w:t>
      </w:r>
      <w:r>
        <w:br/>
        <w:t>Daß ich mahnen solle der Männer Jeglichen</w:t>
      </w:r>
      <w:r>
        <w:br/>
        <w:t>Des Kopfgelds wegen, das an des Kaisers Hof</w:t>
      </w:r>
      <w:r>
        <w:br/>
        <w:t>Als Zins zu zahlen ist. Es zögert Niemand</w:t>
      </w:r>
      <w:r>
        <w:br/>
        <w:t>Der Gaubewohner, sie geben es willig</w:t>
      </w:r>
      <w:r>
        <w:br/>
        <w:t>Aus der Menge der Schätze: euer Meister allein</w:t>
      </w:r>
      <w:r>
        <w:br/>
        <w:t>Hat es unterlassen. Uebel geliebt das wohl</w:t>
      </w:r>
      <w:r>
        <w:br/>
        <w:t>Meinem hohen Herrn, wenn es am Hofe kund wird</w:t>
      </w:r>
      <w:r>
        <w:br/>
        <w:t>Dem edeln Kaiser.“ Da beeilte sich</w:t>
      </w:r>
      <w:r>
        <w:br/>
        <w:t>Simon Petrus: er wollt es sagen gleich</w:t>
      </w:r>
      <w:r>
        <w:br/>
        <w:t>Seinem holden Herrn. Da hatt es im Herzen</w:t>
      </w:r>
      <w:r>
        <w:br/>
        <w:t>Schon der Waltende gewahrt: ihm mochte kein Wort</w:t>
      </w:r>
      <w:r>
        <w:br/>
        <w:t>verborgen bleiben: bis aufs Kleinste wusst er</w:t>
      </w:r>
      <w:r>
        <w:br/>
        <w:t>Der Menschen Gedanken. Dem hehren Degen gebot er,</w:t>
      </w:r>
      <w:r>
        <w:br/>
        <w:t>Dem Simon Petrus, in den See sogleich</w:t>
      </w:r>
      <w:r>
        <w:br/>
        <w:t>Eine Angel zu werfen: „Den ersten, den du da</w:t>
      </w:r>
      <w:r>
        <w:br/>
        <w:t>Fängst, den Fisch, zieh aus der Flut zu dir,</w:t>
      </w:r>
      <w:r>
        <w:br/>
        <w:t>Und klüft' ihm die Kinnlade: zwischen den Kiemen wirst du</w:t>
      </w:r>
      <w:r>
        <w:br/>
        <w:t>Goldmünzen finden: mit diesem Gelde</w:t>
      </w:r>
      <w:r>
        <w:br/>
        <w:t>Magst du den Mann befriedigen für meinen und deinen</w:t>
      </w:r>
      <w:r>
        <w:br/>
        <w:t>und jeglichen Zins, den er uns zahlen heißt.“</w:t>
      </w:r>
      <w:r>
        <w:br/>
        <w:t>Das braucht' er nicht erst zum andern Male</w:t>
      </w:r>
      <w:r>
        <w:br/>
        <w:t>Ihm zu befehlen. Der gute Fischer ging,</w:t>
      </w:r>
      <w:r>
        <w:br/>
        <w:t>Simon Petrus, und warf in den See</w:t>
      </w:r>
      <w:r>
        <w:br/>
        <w:t>Hinab die Angel, und herauf zog er</w:t>
      </w:r>
      <w:r>
        <w:br/>
        <w:t>Einen Fisch aus der Flut; sofort mit beiden Händen</w:t>
      </w:r>
      <w:r>
        <w:br/>
        <w:t>Klüftet' er ihm die Kinnlade und nahm aus den Kiemen</w:t>
      </w:r>
      <w:r>
        <w:br/>
        <w:t>Die goldenen Münzen: damit that er, wie des Gottessohns</w:t>
      </w:r>
      <w:r>
        <w:br/>
        <w:t>Wort ihn angewiesen. Da ward des Waltenden</w:t>
      </w:r>
      <w:r>
        <w:br/>
        <w:t>Kraft aufs Neue kund, und daß künftig Jeder</w:t>
      </w:r>
      <w:r>
        <w:br/>
        <w:t>Willig und unweigerlich seinem weltlichen Herrn</w:t>
      </w:r>
      <w:r>
        <w:br/>
        <w:t>Schoß und Schatzung so viel ihm beschieden ist</w:t>
      </w:r>
      <w:r>
        <w:br/>
        <w:t>Zahle und zinse. Er zögere nicht damit,</w:t>
      </w:r>
      <w:r>
        <w:br/>
        <w:t>Murre nicht in seinem Muth, sondern sei ihm mild im Herzen,</w:t>
      </w:r>
      <w:r>
        <w:br/>
        <w:t>Dien ihm in Demuth; darin mag er Gottes</w:t>
      </w:r>
      <w:r>
        <w:br/>
        <w:t>Willen wirken und des weltlichen Herrn</w:t>
      </w:r>
      <w:r>
        <w:br/>
        <w:t xml:space="preserve">Huld sich erhalten. </w:t>
      </w:r>
    </w:p>
    <w:p w14:paraId="7545847D" w14:textId="77777777" w:rsidR="00206CFF" w:rsidRDefault="00206CFF" w:rsidP="00206CFF">
      <w:pPr>
        <w:pStyle w:val="berschrift1"/>
        <w:rPr>
          <w:sz w:val="48"/>
        </w:rPr>
      </w:pPr>
      <w:r>
        <w:t>Vergib dem Beleidiger</w:t>
      </w:r>
    </w:p>
    <w:p w14:paraId="06F899BD" w14:textId="77777777" w:rsidR="00206CFF" w:rsidRDefault="00206CFF" w:rsidP="00206CFF">
      <w:pPr>
        <w:pStyle w:val="StandardWeb"/>
      </w:pPr>
      <w:r>
        <w:t>So lehrte der heilige Geist</w:t>
      </w:r>
      <w:r>
        <w:br/>
        <w:t>Die guten Jünger: „Wer je wider euch</w:t>
      </w:r>
      <w:r>
        <w:br/>
        <w:t>Eine Sünde wirkt, den stell er gesondert</w:t>
      </w:r>
      <w:r>
        <w:br/>
        <w:t>Zur Rede und rüg es, berath ihn freundlich,</w:t>
      </w:r>
      <w:r>
        <w:br/>
        <w:t>Unterweis ihn mit Worten. Würdigt er dann nicht</w:t>
      </w:r>
      <w:r>
        <w:br/>
        <w:t>Auf ihn zu hören, so hol er einen andern</w:t>
      </w:r>
      <w:r>
        <w:br/>
        <w:t>Guten Freund hinzu, und verweis ihm den Frevel,</w:t>
      </w:r>
      <w:r>
        <w:br/>
        <w:t>Nach der Schuld ihn scheltend. Wird ihm die Sünde dann,</w:t>
      </w:r>
      <w:r>
        <w:br/>
        <w:t>Die leidige, nicht leid, so thu ers den Leuten kund,</w:t>
      </w:r>
      <w:r>
        <w:br/>
        <w:t>Meld es vor der Menge, lasse der Männer viel</w:t>
      </w:r>
      <w:r>
        <w:br/>
        <w:t>Was er verwirkte, wissen. So wider ihm wohl die That</w:t>
      </w:r>
      <w:r>
        <w:br/>
        <w:t>Und reut ihn im Herzen, wenn er hört wie die Helden</w:t>
      </w:r>
      <w:r>
        <w:br/>
        <w:t>Ihm alle drum abhold sind, und ihm die Uebelthat</w:t>
      </w:r>
      <w:r>
        <w:br/>
        <w:t>Verwarnend wehren. Will er sich dann noch nicht wenden,</w:t>
      </w:r>
      <w:r>
        <w:br/>
        <w:t>Die Menge missachtend, so laßt den Mann fahren,</w:t>
      </w:r>
      <w:r>
        <w:br/>
        <w:t>Haltet ihn für einen Heiden, kehrt das Herz von dem Leidigen,</w:t>
      </w:r>
      <w:r>
        <w:br/>
        <w:t>Meidet ihn im Gemüthe, wenn der milde Gott nicht,</w:t>
      </w:r>
      <w:r>
        <w:br/>
        <w:t>Der hehre Himmelskönig, ihm noch Hülfe verleiht,</w:t>
      </w:r>
      <w:r>
        <w:br/>
        <w:t>Aller Völker Vater.“ Da fragte Petrus,</w:t>
      </w:r>
      <w:r>
        <w:br/>
        <w:t>Alle Helden hehrster, den holden Herrn:</w:t>
      </w:r>
      <w:r>
        <w:br/>
        <w:t>„Wie oft soll ich ihnen, die also wider mich</w:t>
      </w:r>
      <w:r>
        <w:br/>
        <w:t>Beleidigung übten, lieber Herr,</w:t>
      </w:r>
      <w:r>
        <w:br/>
        <w:t>Soll ich ihnen siebenmal ihre Sünd erlassen,</w:t>
      </w:r>
      <w:r>
        <w:br/>
        <w:t>Die ruchlosen Werke, eh ich Rache nehme</w:t>
      </w:r>
      <w:r>
        <w:br/>
        <w:t>Dem Leid zum Lohne?“ Der Landeswart entgegnete,</w:t>
      </w:r>
      <w:r>
        <w:br/>
        <w:t>Der Gottessohn, dem guten Degen:</w:t>
      </w:r>
      <w:r>
        <w:br/>
        <w:t>„Ich sage nicht von siebenmal wie du selber sprichts</w:t>
      </w:r>
      <w:r>
        <w:br/>
        <w:t>Und dein Mund es meldet: ich thue dir mehr dazu:</w:t>
      </w:r>
      <w:r>
        <w:br/>
        <w:t>Sieben mal siebenzig sollst du die Sünde jedem,</w:t>
      </w:r>
      <w:r>
        <w:br/>
        <w:t>Die Beleidigung erlassen: die Lehre geb ich dir</w:t>
      </w:r>
      <w:r>
        <w:br/>
        <w:t>Mit wahrhaften Worten. Da ich dir solche Gewalt gab,</w:t>
      </w:r>
      <w:r>
        <w:br/>
        <w:t>Daß du in meinem Hause der Hehrste wurdest</w:t>
      </w:r>
      <w:r>
        <w:br/>
        <w:t>Vor aller Menschen Menge, so sollst du ihnen milde sein,</w:t>
      </w:r>
      <w:r>
        <w:br/>
        <w:t xml:space="preserve">Gelinde den Leuten.“ </w:t>
      </w:r>
    </w:p>
    <w:p w14:paraId="0A2E918C" w14:textId="77777777" w:rsidR="00206CFF" w:rsidRDefault="00206CFF" w:rsidP="00206CFF">
      <w:pPr>
        <w:pStyle w:val="berschrift1"/>
        <w:rPr>
          <w:sz w:val="48"/>
        </w:rPr>
      </w:pPr>
      <w:r>
        <w:t>Gefahr des Reichthums.</w:t>
      </w:r>
    </w:p>
    <w:p w14:paraId="37926FF1" w14:textId="77777777" w:rsidR="00206CFF" w:rsidRDefault="00206CFF" w:rsidP="00206CFF">
      <w:r>
        <w:t>Da kam dem Lehrenden</w:t>
      </w:r>
      <w:r>
        <w:br/>
        <w:t>Ein junger Mann entgegen, und fragte Jesum Christ:</w:t>
      </w:r>
      <w:r>
        <w:br/>
        <w:t>„Guter Meister, was muß ich thun,</w:t>
      </w:r>
      <w:r>
        <w:br/>
        <w:t>Damit ich das Himmelreich erhalten möge?“</w:t>
      </w:r>
      <w:r>
        <w:br/>
        <w:t>Er hatte sich Erbgüter in Ueberfluß gewonnen,</w:t>
      </w:r>
      <w:r>
        <w:br/>
        <w:t>Großen Schatzeshort, obgleich er milden Sinn</w:t>
      </w:r>
      <w:r>
        <w:br/>
        <w:t>Barg in der Brust. Da sprach Gottes Geborner:</w:t>
      </w:r>
      <w:r>
        <w:br/>
        <w:t>„Was nennst du mich gut? Das ist Niemand hienieden:</w:t>
      </w:r>
      <w:r>
        <w:br/>
        <w:t>Der ist es allein, der Alles erschuf,</w:t>
      </w:r>
      <w:r>
        <w:br/>
        <w:t>Welt und Wonne. Wenn du den Willen hast,</w:t>
      </w:r>
      <w:r>
        <w:br/>
        <w:t>Daß du in Gottes Licht gelangen möchtest,</w:t>
      </w:r>
      <w:r>
        <w:br/>
        <w:t>So halte hier die heilige Lehre,</w:t>
      </w:r>
      <w:r>
        <w:br/>
        <w:t xml:space="preserve">Die im alten Bunde geboten ward: </w:t>
      </w:r>
      <w:r>
        <w:br/>
        <w:t>Keinen Menschen morde; schwöre nicht Meineid,</w:t>
      </w:r>
      <w:r>
        <w:br/>
        <w:t>Fliehe den Ehebruch und falsches Zeugniss,</w:t>
      </w:r>
      <w:r>
        <w:br/>
        <w:t>Hader und Hinterlist; sei nicht hartes Herzens,</w:t>
      </w:r>
      <w:r>
        <w:br/>
        <w:t>Neidisch und gehässig; Nothraub meide</w:t>
      </w:r>
      <w:r>
        <w:br/>
        <w:t>Und alle Unthat; sei den Eltern gut,</w:t>
      </w:r>
      <w:r>
        <w:br/>
        <w:t>Vater und Mutter, und den Freunden hold,</w:t>
      </w:r>
      <w:r>
        <w:br/>
        <w:t>Dem Nächsten geneigt; so genießest du</w:t>
      </w:r>
      <w:r>
        <w:br/>
        <w:t>Des Himmelreiches, wenn du das halten willst,</w:t>
      </w:r>
      <w:r>
        <w:br/>
        <w:t>Und Gottes Lehre folgen.“ Da sprach der junge Mann:</w:t>
      </w:r>
      <w:r>
        <w:br/>
        <w:t>„Das hab ich Alles geleistet, wie du jetzt mich lehrst</w:t>
      </w:r>
      <w:r>
        <w:br/>
        <w:t>Und warnend weisest. Davon wich ich niemals</w:t>
      </w:r>
      <w:r>
        <w:br/>
        <w:t>Seit meiner Kindheit.“ Da sah ihn Christ</w:t>
      </w:r>
      <w:r>
        <w:br/>
        <w:t>Mit den Augen an: „Eines gebricht dir doch</w:t>
      </w:r>
      <w:r>
        <w:br/>
        <w:t>Wohl an den Werken: wenn du den Willen hast,</w:t>
      </w:r>
      <w:r>
        <w:br/>
        <w:t>Daß du in Demuth dienen möchtest</w:t>
      </w:r>
      <w:r>
        <w:br/>
        <w:t>Deinem himmlischen Herrn, so nimm deinen Hort,</w:t>
      </w:r>
      <w:r>
        <w:br/>
        <w:t>Veräußre alle deine Erbgüter,</w:t>
      </w:r>
      <w:r>
        <w:br/>
        <w:t>Die theuern Schätze, und heiß sie vertheilen</w:t>
      </w:r>
      <w:r>
        <w:br/>
        <w:t>Unter die Armen: so hast du immerdar</w:t>
      </w:r>
      <w:r>
        <w:br/>
        <w:t>Einen Hort im Himmel. Dann halte dich zu mir</w:t>
      </w:r>
      <w:r>
        <w:br/>
        <w:t>Und folge meiner Fährte: so hast du Frieden fürder.“</w:t>
      </w:r>
      <w:r>
        <w:br/>
        <w:t>Da schufen Christi Worte dem kindjungen Manne</w:t>
      </w:r>
      <w:r>
        <w:br/>
        <w:t>Zu heftige Sorge: es härmt' ihm den Sinn,</w:t>
      </w:r>
      <w:r>
        <w:br/>
        <w:t>Und sehr' ihm das Herz. Des Schatzes hatt er viel,</w:t>
      </w:r>
      <w:r>
        <w:br/>
        <w:t>Des Wohlstands gewonnen: er wandte sich wieder.</w:t>
      </w:r>
      <w:r>
        <w:br/>
        <w:t>Dieß war ihm unleicht im Innern der Brust,</w:t>
      </w:r>
      <w:r>
        <w:br/>
        <w:t>In seiner Seele schwer. Da sah ihm nach</w:t>
      </w:r>
      <w:r>
        <w:br/>
        <w:t>Christ, der Allwaltende, und wider die Jünger</w:t>
      </w:r>
      <w:r>
        <w:br/>
        <w:t>Sprach er, die guten: „Zu Gottes Reich</w:t>
      </w:r>
      <w:r>
        <w:br/>
        <w:t>Ist dem Reichen nicht leicht empor zu gelangen.</w:t>
      </w:r>
      <w:r>
        <w:br/>
        <w:t>Einen Elephanten mag man, ob unmäßig groß,</w:t>
      </w:r>
      <w:r>
        <w:br/>
        <w:t>Durch ein Nadelöhr, wie eng es sei,</w:t>
      </w:r>
      <w:r>
        <w:br/>
        <w:t xml:space="preserve">Sanfter schieben, als die Seele zum Himmel kommt. </w:t>
      </w:r>
      <w:r>
        <w:br/>
        <w:t>Des Ueberreichen, der hier einzig hat</w:t>
      </w:r>
      <w:r>
        <w:br/>
        <w:t>Wunsch und willen auf Weltschätze gewandt,</w:t>
      </w:r>
      <w:r>
        <w:br/>
        <w:t xml:space="preserve">Herz und Muth, und Gottes Macht nicht ansieht.“ </w:t>
      </w:r>
    </w:p>
    <w:p w14:paraId="07DD405A" w14:textId="77777777" w:rsidR="00206CFF" w:rsidRDefault="00206CFF" w:rsidP="00206CFF">
      <w:pPr>
        <w:pStyle w:val="berschrift1"/>
        <w:rPr>
          <w:sz w:val="48"/>
        </w:rPr>
      </w:pPr>
      <w:r>
        <w:t>Gleichniss vom Lazarus</w:t>
      </w:r>
    </w:p>
    <w:p w14:paraId="4DFA8154" w14:textId="77777777" w:rsidR="00206CFF" w:rsidRDefault="00206CFF" w:rsidP="00206CFF">
      <w:pPr>
        <w:pStyle w:val="StandardWeb"/>
      </w:pPr>
      <w:r>
        <w:t>Ihm antwortete da der ehrenfeste Jünger,</w:t>
      </w:r>
      <w:r>
        <w:br/>
        <w:t>Simon Petrus, und bat ihm zu sagen</w:t>
      </w:r>
      <w:r>
        <w:br/>
        <w:t>Den lieben Herrn: „Was soll unser Lohn sein</w:t>
      </w:r>
      <w:r>
        <w:br/>
        <w:t>Einst zur Vergeltung, daß wir um dein Jüngerthum</w:t>
      </w:r>
      <w:r>
        <w:br/>
        <w:t>Eigen und Erbe und Alles verließen,</w:t>
      </w:r>
      <w:r>
        <w:br/>
        <w:t>Haus und Hof, und dich zum Herrn erkoren,</w:t>
      </w:r>
      <w:r>
        <w:br/>
        <w:t>Deiner Fährte folgten: was soll uns das frommen</w:t>
      </w:r>
      <w:r>
        <w:br/>
        <w:t>Zu langem Lohne?“ Der Leute Fürst</w:t>
      </w:r>
      <w:r>
        <w:br/>
        <w:t>Sprach da zu Simon: „Wenn ich zu sitzen komme</w:t>
      </w:r>
      <w:r>
        <w:br/>
        <w:t>In erhabener Macht an dem herrlichen Tage,</w:t>
      </w:r>
      <w:r>
        <w:br/>
        <w:t>Wo ich über alle Erdenvölker</w:t>
      </w:r>
      <w:r>
        <w:br/>
        <w:t>Das Urtheil spreche, so sollt Ihr euerm Herrn</w:t>
      </w:r>
      <w:r>
        <w:br/>
        <w:t>Zur Seite sitzen und der Sache walten,</w:t>
      </w:r>
      <w:r>
        <w:br/>
        <w:t>Sollt über Israels Edelvölker</w:t>
      </w:r>
      <w:r>
        <w:br/>
        <w:t xml:space="preserve">Nach ihren Thaten urtheilen: </w:t>
      </w:r>
      <w:r>
        <w:rPr>
          <w:rStyle w:val="Fett"/>
          <w:rFonts w:eastAsiaTheme="majorEastAsia"/>
        </w:rPr>
        <w:t>der</w:t>
      </w:r>
      <w:r>
        <w:t xml:space="preserve"> Preis wird euch zu Theil.</w:t>
      </w:r>
      <w:r>
        <w:br/>
        <w:t>Und wißt in Wahrheit, wer in dieser Welt</w:t>
      </w:r>
      <w:r>
        <w:br/>
        <w:t>Um meine Minne sein mütterlich Erbe,</w:t>
      </w:r>
      <w:r>
        <w:br/>
        <w:t xml:space="preserve">Das liebe, verläßt, </w:t>
      </w:r>
      <w:r>
        <w:rPr>
          <w:rStyle w:val="Fett"/>
          <w:rFonts w:eastAsiaTheme="majorEastAsia"/>
        </w:rPr>
        <w:t>deß</w:t>
      </w:r>
      <w:r>
        <w:t xml:space="preserve"> Lohn ist schon hier</w:t>
      </w:r>
      <w:r>
        <w:br/>
        <w:t>Ein hundertfältiger, falls er es treulich thut,</w:t>
      </w:r>
      <w:r>
        <w:br/>
        <w:t xml:space="preserve">Mit lauterm Herzen: dazu wird ihm des Himmels Licht, </w:t>
      </w:r>
      <w:r>
        <w:br/>
        <w:t xml:space="preserve">Das ewige Leben.“ </w:t>
      </w:r>
    </w:p>
    <w:p w14:paraId="1E405C0B" w14:textId="32B9705F" w:rsidR="00206CFF" w:rsidRDefault="00206CFF" w:rsidP="00206CFF">
      <w:pPr>
        <w:pStyle w:val="StandardWeb"/>
      </w:pPr>
      <w:r>
        <w:t>Darauf begann</w:t>
      </w:r>
      <w:r>
        <w:br/>
        <w:t>Der Gebornen Bester ein Bild zu sagen.</w:t>
      </w:r>
      <w:r>
        <w:br/>
        <w:t>Wie ein vornehmer Mann in frühern Zeiten</w:t>
      </w:r>
      <w:r>
        <w:br/>
        <w:t>Unter den Leuten lebte, der hatte lustsames Gut</w:t>
      </w:r>
      <w:r>
        <w:br/>
        <w:t>Und Schätze gesammelt; auch sah man ihn stäts</w:t>
      </w:r>
      <w:r>
        <w:br/>
        <w:t>In Gold gekleidet und köstlich Gewebe,</w:t>
      </w:r>
      <w:r>
        <w:br/>
        <w:t>In prächtigen Schmuck; er prangt' im Hause</w:t>
      </w:r>
      <w:r>
        <w:br/>
        <w:t>Mit überschwenglichem Gut; mochte sich gütlich beim Schmaus</w:t>
      </w:r>
      <w:r>
        <w:br/>
        <w:t>Einen Tag wie den andern thun, sich trefflich pflegen,</w:t>
      </w:r>
      <w:r>
        <w:br/>
        <w:t>Schwelgen und schlemmen. Da schwankt' auch ein Bettler,</w:t>
      </w:r>
      <w:r>
        <w:br/>
        <w:t>Der am Leibe litt, Lazarus geheißen:</w:t>
      </w:r>
      <w:r>
        <w:br/>
        <w:t>Der lag alle Tage vor der Thüre draußen,</w:t>
      </w:r>
      <w:r>
        <w:br/>
        <w:t>Wo er den vermöglichen Mann in den Gemächern wusste,</w:t>
      </w:r>
      <w:r>
        <w:br/>
        <w:t>Im festlichen Saale des Mals sich erfreun</w:t>
      </w:r>
      <w:r>
        <w:br/>
        <w:t>Und beim Gelage liegen, dieweil hungernd harrte</w:t>
      </w:r>
      <w:r>
        <w:br/>
        <w:t>Der Verarmte draußen. Hinein durft er nie,</w:t>
      </w:r>
      <w:r>
        <w:br/>
        <w:t>Auch erbat es der Bettler nicht, daß man des Brotes hinaus</w:t>
      </w:r>
      <w:r>
        <w:br/>
        <w:t>Ein Theil ihm trüge, das vom Tische nieder</w:t>
      </w:r>
      <w:r>
        <w:br/>
        <w:t>Unter ihre Füße fiel. Er empfing keine Gabe</w:t>
      </w:r>
      <w:r>
        <w:br/>
        <w:t>Von dem Herrn des Hauses; nur seine Hunde kamen</w:t>
      </w:r>
      <w:r>
        <w:br/>
        <w:t>Seine Leibwunden lecken, wo er da lag und litt</w:t>
      </w:r>
      <w:r>
        <w:br/>
        <w:t>So heftigen Hunger, ohne daß ihm Hülfe ward</w:t>
      </w:r>
      <w:r>
        <w:br/>
        <w:t>Von dem reichen Manne. Da erfuhr ich, daß Gottes Rathschluß</w:t>
      </w:r>
      <w:r>
        <w:br/>
        <w:t>Dem armen Manne seinen Endetag sandte:</w:t>
      </w:r>
      <w:r>
        <w:br/>
        <w:t>Eine Seuche mahnt' ihn der Menschen Traum</w:t>
      </w:r>
      <w:r>
        <w:br/>
        <w:t>Aufzugeben. Gottes Engel</w:t>
      </w:r>
      <w:r>
        <w:br/>
        <w:t>Empfingen seine Seele und führten sie fort,</w:t>
      </w:r>
      <w:r>
        <w:br/>
        <w:t xml:space="preserve">Bis sie in Abrahams </w:t>
      </w:r>
      <w:r w:rsidR="00A402F4">
        <w:t>Schoß</w:t>
      </w:r>
      <w:r>
        <w:t xml:space="preserve"> des armen Mannes</w:t>
      </w:r>
      <w:r>
        <w:br/>
        <w:t>Seele setzten, wo er immer sollte</w:t>
      </w:r>
      <w:r>
        <w:br/>
        <w:t>In Wonne weilen. Da sandte das waltende Geschick</w:t>
      </w:r>
      <w:r>
        <w:br/>
        <w:t>Auch dem reichen Manne die Endestunde,</w:t>
      </w:r>
      <w:r>
        <w:br/>
        <w:t>Daß er dieß Licht verließ. Leidige Wichte</w:t>
      </w:r>
      <w:r>
        <w:br/>
        <w:t>Versenkten seine Seele in die schwarze Hölle,</w:t>
      </w:r>
      <w:r>
        <w:br/>
        <w:t>In den finstern Abgrund, den Feinden zur Lust,</w:t>
      </w:r>
      <w:r>
        <w:br/>
        <w:t>Begruben ihn bei den grimmen. Da mocht er zu dem guten</w:t>
      </w:r>
      <w:r>
        <w:br/>
        <w:t>Abraham aufschaun, den er da oben sah</w:t>
      </w:r>
      <w:r>
        <w:br/>
        <w:t>In des Lebens Lüsten, und Lazarus saß ihm</w:t>
      </w:r>
      <w:r>
        <w:br/>
        <w:t xml:space="preserve">Selig im </w:t>
      </w:r>
      <w:r w:rsidR="00A402F4">
        <w:t>Schoße</w:t>
      </w:r>
      <w:r>
        <w:t>: süßen Lohn empfing er</w:t>
      </w:r>
      <w:r>
        <w:br/>
        <w:t>Für all die Armut. Aber der Reiche lag</w:t>
      </w:r>
      <w:r>
        <w:br/>
        <w:t>In der heißen Hölle: In die Höhe rief er da:</w:t>
      </w:r>
      <w:r>
        <w:br/>
        <w:t>„Vater Abraham! mir ist ängstlich Noth,</w:t>
      </w:r>
      <w:r>
        <w:br/>
        <w:t>Daß du mir im Gemüthe milde werdest,</w:t>
      </w:r>
      <w:r>
        <w:br/>
        <w:t>Lind in dieser Lohe: sende mir Lazarus her,</w:t>
      </w:r>
      <w:r>
        <w:br/>
        <w:t>Daß er einen Tropfen mir trage in diese Tiefe</w:t>
      </w:r>
      <w:r>
        <w:br/>
        <w:t>Lauen Wassers zur Labe, denn lebend brenn ich</w:t>
      </w:r>
      <w:r>
        <w:br/>
        <w:t>Heiß in dieser Hölle. Deiner Hülfe bedarf ich,</w:t>
      </w:r>
      <w:r>
        <w:br/>
        <w:t>Nur daß er mir kühle mit dem kleinen Finger</w:t>
      </w:r>
      <w:r>
        <w:br/>
        <w:t>Der Zunge Brand, die nun gezüchtigt wird</w:t>
      </w:r>
      <w:r>
        <w:br/>
        <w:t>Mit Elend und arger Qual für übeln Rath</w:t>
      </w:r>
      <w:r>
        <w:br/>
        <w:t>Und leidige Rede: das lohnt sich mir nun alles.“ Da gab ihm Abraham Antwort, der Altvater:</w:t>
      </w:r>
      <w:r>
        <w:br/>
        <w:t>„Beherzige nun, was hattest du einst</w:t>
      </w:r>
      <w:r>
        <w:br/>
        <w:t>Wohlleben in der Welt! All die Wonne verbrauchtest du</w:t>
      </w:r>
      <w:r>
        <w:br/>
        <w:t>Da gar an den Gütern, die dir jemals sollte</w:t>
      </w:r>
      <w:r>
        <w:br/>
        <w:t xml:space="preserve">Vom Schicksal </w:t>
      </w:r>
      <w:r w:rsidR="00A402F4">
        <w:t>beschert</w:t>
      </w:r>
      <w:r>
        <w:t xml:space="preserve"> sein. Aber Schweres erduldete</w:t>
      </w:r>
      <w:r>
        <w:br/>
        <w:t>In jenem Lichte Lazarus: des Leides hatt er viel,</w:t>
      </w:r>
      <w:r>
        <w:br/>
        <w:t>Des Wehs in der Welt. Dafür wird ihm nun Wohl:</w:t>
      </w:r>
      <w:r>
        <w:br/>
        <w:t>Er mag in Lüsten leben, dieweil du Lohe duldest,</w:t>
      </w:r>
      <w:r>
        <w:br/>
        <w:t>Lodernde Glut. Keine Linderung kommt dir</w:t>
      </w:r>
      <w:r>
        <w:br/>
        <w:t>Von hier zur Hölle: sie hat der heilige Gott</w:t>
      </w:r>
      <w:r>
        <w:br/>
        <w:t>So gefernt und befestigt, es fährt von hinnen Niemand</w:t>
      </w:r>
      <w:r>
        <w:br/>
        <w:t xml:space="preserve">Durch die Düsternis, die so dicht ist unter uns.“ </w:t>
      </w:r>
    </w:p>
    <w:p w14:paraId="2617D462" w14:textId="77777777" w:rsidR="00206CFF" w:rsidRDefault="00206CFF" w:rsidP="00206CFF">
      <w:pPr>
        <w:pStyle w:val="StandardWeb"/>
      </w:pPr>
      <w:r>
        <w:t>Da sprach zu Abraham abermals der Reiche</w:t>
      </w:r>
      <w:r>
        <w:br/>
        <w:t>Aus der heißen Hölle, und heischte von ihm,</w:t>
      </w:r>
      <w:r>
        <w:br/>
        <w:t>Daß er den Lazarus doch in der Lebenden Mitte</w:t>
      </w:r>
      <w:r>
        <w:br/>
        <w:t>Senden sollte, damit er dort sage</w:t>
      </w:r>
      <w:r>
        <w:br/>
        <w:t>„Meinen Brüdern Botschaft wie ich hier brennend</w:t>
      </w:r>
      <w:r>
        <w:br/>
        <w:t>Die Folter fühle. Ihrer fünfe leben mir</w:t>
      </w:r>
      <w:r>
        <w:br/>
        <w:t>Noch fort im Volke: drum bin ich in Furcht,</w:t>
      </w:r>
      <w:r>
        <w:br/>
        <w:t>Daß sie sich verwürken und auch in dieß Weh müssen,</w:t>
      </w:r>
      <w:r>
        <w:br/>
        <w:t>In so gefräßig Feuer.“ Sofort entgegnete</w:t>
      </w:r>
      <w:r>
        <w:br/>
        <w:t>Altvater Abraham: „Sie haben alle das Gesetz</w:t>
      </w:r>
      <w:r>
        <w:br/>
        <w:t>Gottes im Lande, soviel der Leute sind:</w:t>
      </w:r>
      <w:r>
        <w:br/>
        <w:t>Die Gebote Moses und dabei so mancher</w:t>
      </w:r>
      <w:r>
        <w:br/>
        <w:t>Weissager Wort: wenn sie willig sind</w:t>
      </w:r>
      <w:r>
        <w:br/>
        <w:t>Das zu halten, so müssen sie in die Hölle nicht,</w:t>
      </w:r>
      <w:r>
        <w:br/>
        <w:t>In das Feuer fahren, wenn sie dem nur folgen</w:t>
      </w:r>
      <w:r>
        <w:br/>
        <w:t>Was die gebieten, welche die Bücher lesen</w:t>
      </w:r>
      <w:r>
        <w:br/>
        <w:t>Die Leute zu lehren, Wenn sie es nicht leisten wollen,</w:t>
      </w:r>
      <w:r>
        <w:br/>
        <w:t>So hören sie auch nicht, wenn von hier erstehend</w:t>
      </w:r>
      <w:r>
        <w:br/>
        <w:t>Ein Mann sie mahnt. Laß in ihrem Gemüthe</w:t>
      </w:r>
      <w:r>
        <w:br/>
        <w:t>Sie selber wählen was sie süßer dünke</w:t>
      </w:r>
      <w:r>
        <w:br/>
        <w:t>Zu thun und zu lassen, so lange sie am Leben sind,</w:t>
      </w:r>
      <w:r>
        <w:br/>
        <w:t xml:space="preserve">Daß sie Uebles oder Gutes dereinst erlangen.“ </w:t>
      </w:r>
    </w:p>
    <w:p w14:paraId="7B3B8AE4" w14:textId="77777777" w:rsidR="00206CFF" w:rsidRDefault="00206CFF" w:rsidP="00206CFF">
      <w:pPr>
        <w:pStyle w:val="berschrift1"/>
        <w:rPr>
          <w:sz w:val="48"/>
        </w:rPr>
      </w:pPr>
      <w:r>
        <w:t>Das Gleichniss vom Weinberge.</w:t>
      </w:r>
    </w:p>
    <w:p w14:paraId="364C3E1F" w14:textId="77777777" w:rsidR="00206CFF" w:rsidRDefault="00206CFF" w:rsidP="00206CFF">
      <w:pPr>
        <w:pStyle w:val="StandardWeb"/>
      </w:pPr>
      <w:r>
        <w:t>So lehrte die Leute mit lichtvollen Worten</w:t>
      </w:r>
      <w:r>
        <w:br/>
        <w:t>Der Gebornen Bester; der Bilder sagt' er viel</w:t>
      </w:r>
      <w:r>
        <w:br/>
        <w:t>Und manche der Menschheit, der mächtige Herr.</w:t>
      </w:r>
      <w:r>
        <w:br/>
        <w:t>So, sagt' er auch, sammelte ein seliger Mann einst</w:t>
      </w:r>
      <w:r>
        <w:br/>
        <w:t>Männer am Morgen, und verhieß ihnen Miethe,</w:t>
      </w:r>
      <w:r>
        <w:br/>
        <w:t>Der Herr des Hauses, gar holden Lohn,</w:t>
      </w:r>
      <w:r>
        <w:br/>
        <w:t>Denn Jedem von ihnen gab er am Abend</w:t>
      </w:r>
      <w:r>
        <w:br/>
        <w:t>Ein Silbermünze. So sammelt' er viel</w:t>
      </w:r>
      <w:r>
        <w:br/>
        <w:t>Der Werkner im Weinberg, und wies Jedem sein Werk</w:t>
      </w:r>
      <w:r>
        <w:br/>
        <w:t>In der Uchte schon an. Andre kamen zur Undernzeit,</w:t>
      </w:r>
      <w:r>
        <w:br/>
        <w:t>Nach Mittag erst manche der Männer zum Werk,</w:t>
      </w:r>
      <w:r>
        <w:br/>
        <w:t>Andre noch zur None, um die neunte Stunde</w:t>
      </w:r>
      <w:r>
        <w:br/>
        <w:t>Des sommerlangen Tages, und zuletzt noch Einige</w:t>
      </w:r>
      <w:r>
        <w:br/>
        <w:t>Um die eilfte Stunde. Als der Abend kam,</w:t>
      </w:r>
      <w:r>
        <w:br/>
        <w:t>Die Sonne sich senkte, da sandte der Herr</w:t>
      </w:r>
      <w:r>
        <w:br/>
        <w:t>Seinen Amtmann hin zu den Arbeitsleuten,</w:t>
      </w:r>
      <w:r>
        <w:br/>
        <w:t>Daß er Männiglich seine Miethe zahle,</w:t>
      </w:r>
      <w:r>
        <w:br/>
        <w:t>Den Arbeitslohn. Zuerst hieß er denen geben,</w:t>
      </w:r>
      <w:r>
        <w:br/>
        <w:t>Die von den Leuten die letzten gekommen</w:t>
      </w:r>
      <w:r>
        <w:br/>
        <w:t>Waren in den Weinberg, und so wollt er auch,</w:t>
      </w:r>
      <w:r>
        <w:br/>
        <w:t>Daß den Liedlohn jene zuletzt empfingen,</w:t>
      </w:r>
      <w:r>
        <w:br/>
        <w:t>Die zu allererst sich eingestellt</w:t>
      </w:r>
      <w:r>
        <w:br/>
        <w:t>Zum Werk in den Weinberg. Die erwarteten gewiss,</w:t>
      </w:r>
      <w:r>
        <w:br/>
        <w:t>Daß man größern Lohn ihnen geben werde</w:t>
      </w:r>
      <w:r>
        <w:br/>
        <w:t xml:space="preserve">Für ihre Arbeit. Allein man gab </w:t>
      </w:r>
      <w:r>
        <w:br/>
        <w:t>Allen Leuten gleich. Gar leid war das,</w:t>
      </w:r>
      <w:r>
        <w:br/>
        <w:t>Ein Aerger allen den erstgekommenen:</w:t>
      </w:r>
      <w:r>
        <w:br/>
        <w:t>„Wir kamen bei Tagesanbruch und ertrugen viel</w:t>
      </w:r>
      <w:r>
        <w:br/>
        <w:t>Und mancherlei Mühe, unmäßige Hitze</w:t>
      </w:r>
      <w:r>
        <w:br/>
        <w:t>Beim Sonnenschein, und sollen nicht mehr</w:t>
      </w:r>
      <w:r>
        <w:br/>
        <w:t>Als die andern haben, die nur eine Stunde</w:t>
      </w:r>
      <w:r>
        <w:br/>
        <w:t>Beim Werke waren!“ Da hielt sein Wort bereit</w:t>
      </w:r>
      <w:r>
        <w:br/>
        <w:t>Der Herr des Hauses: „Ich verhieß auch nicht mehr</w:t>
      </w:r>
      <w:r>
        <w:br/>
        <w:t>Für euer Werk zu Lohn. In meiner Gewalt muß es stehn,</w:t>
      </w:r>
      <w:r>
        <w:br/>
        <w:t>Allen den gleichen Lohn zu bezahlen,</w:t>
      </w:r>
      <w:r>
        <w:br/>
        <w:t xml:space="preserve">Eures Werkes Werth.“ - </w:t>
      </w:r>
    </w:p>
    <w:p w14:paraId="25F7F751" w14:textId="676F8049" w:rsidR="00206CFF" w:rsidRDefault="00206CFF" w:rsidP="00206CFF">
      <w:pPr>
        <w:pStyle w:val="StandardWeb"/>
      </w:pPr>
      <w:r>
        <w:t>Der waltende Christ</w:t>
      </w:r>
      <w:r>
        <w:br/>
        <w:t>Meinte doch mehr damit, obwohl er vor den Männern</w:t>
      </w:r>
      <w:r>
        <w:br/>
        <w:t>Von dem Weingarten nur nach seinen Worten sprach.</w:t>
      </w:r>
      <w:r>
        <w:br/>
        <w:t>Wie zu ungleicher Zeit die Arbeiter kamen</w:t>
      </w:r>
      <w:r>
        <w:br/>
        <w:t>Zu dem Werk im Weinberg, so von der Welt dereinst</w:t>
      </w:r>
      <w:r>
        <w:br/>
        <w:t>Der Helden Kinder an das herrliche Licht</w:t>
      </w:r>
      <w:r>
        <w:br/>
        <w:t>In der Gottesau. Mancher beginnt sich dazu</w:t>
      </w:r>
      <w:r>
        <w:br/>
        <w:t>Schon in der Kindheit zu rüsten und erkiest sich dazu</w:t>
      </w:r>
      <w:r>
        <w:br/>
        <w:t>Willigen Muth: er meidet das Weltliche</w:t>
      </w:r>
      <w:r>
        <w:br/>
        <w:t>Und verläßt die Lust, sein Leib verlockt ihn</w:t>
      </w:r>
      <w:r>
        <w:br/>
        <w:t>Nicht zu wüstem Leben, er lernt Weisheit</w:t>
      </w:r>
      <w:r>
        <w:br/>
        <w:t>Und Gottes Gesetz und scheut der Gramgeister,</w:t>
      </w:r>
      <w:r>
        <w:br/>
        <w:t>Der feindlichen, Fallstrick: das fährt er fort beständig</w:t>
      </w:r>
      <w:r>
        <w:br/>
        <w:t>In diesem Licht zu leisten bis da kommt seines Lebens,</w:t>
      </w:r>
      <w:r>
        <w:br/>
        <w:t>Seines Alters Abend, daß er aufwärts wandert.</w:t>
      </w:r>
      <w:r>
        <w:br/>
        <w:t>Da wird ihm seine Arbeit dann all gelohnt,</w:t>
      </w:r>
      <w:r>
        <w:br/>
        <w:t>Mit Gutem vergolten in Gottes Reiche.</w:t>
      </w:r>
      <w:r>
        <w:br/>
        <w:t>Das waren die Werkner, die im Weingarten</w:t>
      </w:r>
      <w:r>
        <w:br/>
        <w:t>In der Uchte die ersten arbeitsam</w:t>
      </w:r>
      <w:r>
        <w:br/>
        <w:t>Beim Werke waren und weiter förderten</w:t>
      </w:r>
      <w:r>
        <w:br/>
        <w:t>Die Arbeit bis zum Abend. Andere kamen zur Undernzeit:</w:t>
      </w:r>
      <w:r>
        <w:br/>
        <w:t>Die hatten den Morgen müßig verbracht,</w:t>
      </w:r>
      <w:r>
        <w:br/>
        <w:t>Die Zeit verzettelt. So zaudert der Thoren Mancher,</w:t>
      </w:r>
      <w:r>
        <w:br/>
        <w:t>Der abgeirrten, der nach allerlei Dingen</w:t>
      </w:r>
      <w:r>
        <w:br/>
        <w:t>In der Jugend jagt, und mit Selbstruhm die Jagd sich,</w:t>
      </w:r>
      <w:r>
        <w:br/>
        <w:t>Die leidige lohnt, mit viel losen Worten,</w:t>
      </w:r>
      <w:r>
        <w:br/>
        <w:t>Bis die kindischen Jahre ihm verkommen sind</w:t>
      </w:r>
      <w:r>
        <w:br/>
        <w:t>Und die Gnade Gottes den Jüngling mahnt</w:t>
      </w:r>
      <w:r>
        <w:br/>
        <w:t>Freudig in seiner Brust: dann fängt er an sich zu bessern</w:t>
      </w:r>
      <w:r>
        <w:br/>
        <w:t>In Worten und Werken, und wendet zum Frommen</w:t>
      </w:r>
      <w:r>
        <w:br/>
        <w:t>Sein Leben bis zu Ende. Für das Alles wird ihm Lohn,</w:t>
      </w:r>
      <w:r>
        <w:br/>
        <w:t>Für die guten Werke, in Gottes Reiche.</w:t>
      </w:r>
      <w:r>
        <w:br/>
        <w:t>Mancher läßt von Meinthat erst mitten im Leben,</w:t>
      </w:r>
      <w:r>
        <w:br/>
        <w:t>Von schweren Sünden, strebt nach seligen Dingen,</w:t>
      </w:r>
      <w:r>
        <w:br/>
        <w:t>Beginnt durch Gottes Kraft nun gute Werke,</w:t>
      </w:r>
      <w:r>
        <w:br/>
        <w:t>Bessert böse Reden, läßt die bittre That</w:t>
      </w:r>
      <w:r>
        <w:br/>
        <w:t>Sich im Herzen gereuen: so kommt ihm Hülfe von Gott,</w:t>
      </w:r>
      <w:r>
        <w:br/>
        <w:t>Daß ihn der Glaube geleitet so lang sein Leben währt.</w:t>
      </w:r>
      <w:r>
        <w:br/>
        <w:t>So fährt er dahin und empfängt den Dank,</w:t>
      </w:r>
      <w:r>
        <w:br/>
        <w:t xml:space="preserve">Guten Lohn von Gott; es </w:t>
      </w:r>
      <w:r w:rsidR="00A402F4">
        <w:t>gibt</w:t>
      </w:r>
      <w:r>
        <w:t xml:space="preserve"> nicht bessern.</w:t>
      </w:r>
      <w:r>
        <w:br/>
        <w:t>Mancher fängt erst später an, als erfahrener Mann</w:t>
      </w:r>
      <w:r>
        <w:br/>
        <w:t>Auf des Alters Neige: dann wird seine Uebelthat</w:t>
      </w:r>
      <w:r>
        <w:br/>
        <w:t>In diesem Licht ihm leid, die Lehre Gottes</w:t>
      </w:r>
      <w:r>
        <w:br/>
        <w:t>Ermahnt sein Gemüth, milder wird sein Herz,</w:t>
      </w:r>
      <w:r>
        <w:br/>
        <w:t>Güte durchdringt ihn, und Vergeltung empfängt auch Er,</w:t>
      </w:r>
      <w:r>
        <w:br/>
        <w:t>Das hohe Himmelreich, wenn er von hinnen scheidet,</w:t>
      </w:r>
      <w:r>
        <w:br/>
        <w:t>Den gleichen Liedlohn, wie er den Leuten ward,</w:t>
      </w:r>
      <w:r>
        <w:br/>
        <w:t>Die zur None des Tages, um die neunte Stund:</w:t>
      </w:r>
      <w:r>
        <w:br/>
        <w:t>In den Weingarten zu wirken kamen.</w:t>
      </w:r>
      <w:r>
        <w:br/>
        <w:t>Mancher bringt es hoch hinauf und büßt die Sünde nicht</w:t>
      </w:r>
      <w:r>
        <w:br/>
        <w:t>Häuft Uebel auf Uebel, bis ihm der Abend naht,</w:t>
      </w:r>
      <w:r>
        <w:br/>
        <w:t>Das Alter seine Wonne raubt: so beginnt er Weh zu fürchten,</w:t>
      </w:r>
      <w:r>
        <w:br/>
        <w:t>Sorgt um seine Sünde, gedenkt, was er Schlimmes verübte</w:t>
      </w:r>
      <w:r>
        <w:br/>
        <w:t>So lang er der Jugend genoß: dann kann er nicht mehr gut machen</w:t>
      </w:r>
      <w:r>
        <w:br/>
        <w:t>Die traurigen Thaten, sondern schlägt alle Tage</w:t>
      </w:r>
      <w:r>
        <w:br/>
        <w:t>Die Brust mit beiden Händen, weint bittre Thränen</w:t>
      </w:r>
      <w:r>
        <w:br/>
        <w:t>Mit lautem Schluchzen, und bittet den lieben Herrn,</w:t>
      </w:r>
      <w:r>
        <w:br/>
        <w:t>Den mächtigen, ihm mild zu sein. Der mag ihn nicht verzweifeln lassen,</w:t>
      </w:r>
      <w:r>
        <w:br/>
        <w:t>So barmherzig ist der Herrscher der Welt, will Keinem hienieden</w:t>
      </w:r>
      <w:r>
        <w:br/>
        <w:t xml:space="preserve">Den Wunsch verweigern: der Waltende </w:t>
      </w:r>
      <w:r w:rsidR="00A402F4">
        <w:t>gibt</w:t>
      </w:r>
      <w:r>
        <w:t xml:space="preserve"> auch ihm</w:t>
      </w:r>
      <w:r>
        <w:br/>
        <w:t>Das heilige Himmelreich, und geholfen ist ihm auf ewig.</w:t>
      </w:r>
      <w:r>
        <w:br/>
        <w:t>Alle sollen sie Gnade finden, obwohl sie zur gleichen Zeit</w:t>
      </w:r>
      <w:r>
        <w:br/>
        <w:t>Nicht kommen, die Kinder der Menschen: der kraftreiche Herr will</w:t>
      </w:r>
      <w:r>
        <w:br/>
        <w:t>Allen Leuten lohnen, die an ihn geglaubt haben.</w:t>
      </w:r>
      <w:r>
        <w:br/>
        <w:t xml:space="preserve">Ein Himmelreich </w:t>
      </w:r>
      <w:r w:rsidR="00A402F4">
        <w:t>gibt</w:t>
      </w:r>
      <w:r>
        <w:t xml:space="preserve"> er allen Völkern,</w:t>
      </w:r>
      <w:r>
        <w:br/>
        <w:t>Allen Leuten zu Lohn. Das lehrt' uns der mächtige Christ,</w:t>
      </w:r>
      <w:r>
        <w:br/>
        <w:t>Der Gebornen Bester, als er bildlich sprach</w:t>
      </w:r>
      <w:r>
        <w:br/>
        <w:t>Von dem Weingarten, zu dem die Werkleute kamen</w:t>
      </w:r>
      <w:r>
        <w:br/>
        <w:t>Zu ungleicher Frist, und doch all empfingen</w:t>
      </w:r>
      <w:r>
        <w:br/>
        <w:t>Den vollen Liedlohn: so sollen alle Lebenden</w:t>
      </w:r>
      <w:r>
        <w:br/>
        <w:t>Von Gottes Güte Vergeltung empfahen,</w:t>
      </w:r>
      <w:r>
        <w:br/>
        <w:t xml:space="preserve">Sehr lieblichen Lohn; auch die zuletzt gekommen sind. </w:t>
      </w:r>
    </w:p>
    <w:p w14:paraId="34D79FEA" w14:textId="77777777" w:rsidR="00206CFF" w:rsidRDefault="00206CFF" w:rsidP="00206CFF">
      <w:pPr>
        <w:pStyle w:val="berschrift1"/>
        <w:rPr>
          <w:sz w:val="48"/>
        </w:rPr>
      </w:pPr>
      <w:r>
        <w:t>Das künftige Leiden.</w:t>
      </w:r>
    </w:p>
    <w:p w14:paraId="4F1EA468" w14:textId="77777777" w:rsidR="00206CFF" w:rsidRDefault="00206CFF" w:rsidP="00206CFF">
      <w:pPr>
        <w:pStyle w:val="StandardWeb"/>
      </w:pPr>
      <w:r>
        <w:t>Da hieß er seine guten Jünger ihm näher</w:t>
      </w:r>
      <w:r>
        <w:br/>
        <w:t>Treten, die Zwölfe, die ihm die treusten waren</w:t>
      </w:r>
      <w:r>
        <w:br/>
        <w:t>Der Männer auf Erden. Ihnen sagte der Mächtige</w:t>
      </w:r>
      <w:r>
        <w:br/>
        <w:t>Nun abermals, welche Angst und Noth</w:t>
      </w:r>
      <w:r>
        <w:br/>
        <w:t>Ihm zukünftig wäre. „Kein Zweifel ist daran.</w:t>
      </w:r>
      <w:r>
        <w:br/>
        <w:t>Jetzt nach Jerusalem zu der Juden Volk</w:t>
      </w:r>
      <w:r>
        <w:br/>
        <w:t>Geleitet ihr mich. Da wird Alles geleistet,</w:t>
      </w:r>
      <w:r>
        <w:br/>
        <w:t>Dem Volk erfüllt was in der Vorzeit einst</w:t>
      </w:r>
      <w:r>
        <w:br/>
        <w:t>Weise Männer von mir meldeten und wiesen.</w:t>
      </w:r>
      <w:r>
        <w:br/>
        <w:t>Da sollen mich verkaufen unter die Schächer</w:t>
      </w:r>
      <w:r>
        <w:br/>
        <w:t>Die Helden an die Herrschaft; da werden mir die Hände gebunden,</w:t>
      </w:r>
      <w:r>
        <w:br/>
        <w:t>Die Arme gefesselt. Viel erdulden muß ich,</w:t>
      </w:r>
      <w:r>
        <w:br/>
        <w:t>Des Hohnes hören und der Harmrede,</w:t>
      </w:r>
      <w:r>
        <w:br/>
        <w:t>Schimpfen und Schelten, viel schmähliche Lästerung.</w:t>
      </w:r>
      <w:r>
        <w:br/>
        <w:t>Sie martern mich entsetzlich mit der Waffen Schärfe,</w:t>
      </w:r>
      <w:r>
        <w:br/>
        <w:t>Lösen mich vom Leben. Doch werd ich zu diesem Licht</w:t>
      </w:r>
      <w:r>
        <w:br/>
        <w:t>Durch Gottes Kraft vom Grab erstehen</w:t>
      </w:r>
      <w:r>
        <w:br/>
        <w:t>Am dritten Tage. Nicht deshalb kam ich diesem Volk,</w:t>
      </w:r>
      <w:r>
        <w:br/>
        <w:t>Daß die Söhne der Zeit Schweres um mich litten,</w:t>
      </w:r>
      <w:r>
        <w:br/>
        <w:t>Mir dienten diese Leute; nicht das will ich begehren,</w:t>
      </w:r>
      <w:r>
        <w:br/>
        <w:t>Von dem Volk erflehen: ihnen zum Frommen will ich werden,</w:t>
      </w:r>
      <w:r>
        <w:br/>
        <w:t>Ihnen demüthig dienen, für diese Degen all</w:t>
      </w:r>
      <w:r>
        <w:br/>
        <w:t>Meine Seele geben. Sie selber will ich nun</w:t>
      </w:r>
      <w:r>
        <w:br/>
        <w:t>Mit meinem Leben erlösen, die hier lange harrten,</w:t>
      </w:r>
      <w:r>
        <w:br/>
        <w:t xml:space="preserve">Die Menge der Menschen, meiner Hülfe.“ </w:t>
      </w:r>
    </w:p>
    <w:p w14:paraId="6595FFCC" w14:textId="77777777" w:rsidR="00206CFF" w:rsidRDefault="00206CFF" w:rsidP="00206CFF">
      <w:pPr>
        <w:pStyle w:val="berschrift1"/>
        <w:rPr>
          <w:sz w:val="48"/>
        </w:rPr>
      </w:pPr>
      <w:r>
        <w:t>Die Blinden von Jericho.</w:t>
      </w:r>
    </w:p>
    <w:p w14:paraId="46832307" w14:textId="77777777" w:rsidR="00206CFF" w:rsidRDefault="00206CFF" w:rsidP="00206CFF">
      <w:pPr>
        <w:pStyle w:val="StandardWeb"/>
      </w:pPr>
      <w:r>
        <w:t>Nun fuhr er vorwärts, freudigen Sinn</w:t>
      </w:r>
      <w:r>
        <w:br/>
        <w:t>In der Brust geborgen, der Geborne des Herrn.</w:t>
      </w:r>
      <w:r>
        <w:br/>
        <w:t>Zu Jerusalem wollt er des Judenvolkes</w:t>
      </w:r>
      <w:r>
        <w:br/>
        <w:t>Uebeln Willen weisen, denn wohl erkannt er</w:t>
      </w:r>
      <w:r>
        <w:br/>
        <w:t>Ihr heißgrimmes Herz, ihren harten Sinn</w:t>
      </w:r>
      <w:r>
        <w:br/>
        <w:t>Und widrigen Willen. Die Wandernden zogen</w:t>
      </w:r>
      <w:r>
        <w:br/>
        <w:t>Vor Jericho hin; der Gottessohn</w:t>
      </w:r>
      <w:r>
        <w:br/>
        <w:t>In der Menge, der mächtige. Zwei Männer saßen am Wege,</w:t>
      </w:r>
      <w:r>
        <w:br/>
        <w:t>erblindet beide, der Besserung bedürftig,</w:t>
      </w:r>
      <w:r>
        <w:br/>
        <w:t>Daß sie heilte der Himmelswalter,</w:t>
      </w:r>
      <w:r>
        <w:br/>
        <w:t>Die sie leider lange nun des Lichtes entbehrten,</w:t>
      </w:r>
      <w:r>
        <w:br/>
        <w:t>So manche Stunde. Sie hörten die Menge nahn</w:t>
      </w:r>
      <w:r>
        <w:br/>
        <w:t>Und fragten sofort beflissentlich,</w:t>
      </w:r>
      <w:r>
        <w:br/>
        <w:t>Die starrblinden, was für ein starker Held</w:t>
      </w:r>
      <w:r>
        <w:br/>
        <w:t>In dem nahenden Volke der vornehmste wäre,</w:t>
      </w:r>
      <w:r>
        <w:br/>
        <w:t>Der hehrste Häuptling. Der Helden Einer versetzte,</w:t>
      </w:r>
      <w:r>
        <w:br/>
        <w:t>Daß Jesus Christus von Galiläaland,</w:t>
      </w:r>
      <w:r>
        <w:br/>
        <w:t>Der Heilande Bester, der Hehrste wäre</w:t>
      </w:r>
      <w:r>
        <w:br/>
        <w:t>Vor dem Volke, das ihm folgte. Da wurde fröhlich das Herz</w:t>
      </w:r>
      <w:r>
        <w:br/>
        <w:t>Den beiden Blinden, da sie Gottes Geborenen</w:t>
      </w:r>
      <w:r>
        <w:br/>
        <w:t>Unter der Leute Schar wussten. Da schrieen sie laut</w:t>
      </w:r>
      <w:r>
        <w:br/>
        <w:t>Zu dem heiligen Christ, daß er ihnen Hülfe gewährte.</w:t>
      </w:r>
      <w:r>
        <w:br/>
        <w:t>„Herr, du Sohn Davids, sei uns mild mit der That,</w:t>
      </w:r>
      <w:r>
        <w:br/>
        <w:t>Entnimm uns dieser Noth, wie du so viele nimmst</w:t>
      </w:r>
      <w:r>
        <w:br/>
        <w:t>Des Menschengeschlechts. Du bist so Manchem gut,</w:t>
      </w:r>
      <w:r>
        <w:br/>
        <w:t>Hilfst und heilest.“ Da wollten ihnen die Helden</w:t>
      </w:r>
      <w:r>
        <w:br/>
        <w:t>Mit Worten wehren, daß sie zu dem waltenden Christ</w:t>
      </w:r>
      <w:r>
        <w:br/>
        <w:t>So laut nicht riefen. Sie aber ließen nicht ab,</w:t>
      </w:r>
      <w:r>
        <w:br/>
        <w:t>Immer mehr und mehr über der Männer Volk</w:t>
      </w:r>
      <w:r>
        <w:br/>
        <w:t>Zu schreien ungestüm. Da stand der Heiland still,</w:t>
      </w:r>
      <w:r>
        <w:br/>
        <w:t>Der Gebornen Bester, hieß sie zu ihm bringen,</w:t>
      </w:r>
      <w:r>
        <w:br/>
        <w:t>Durch die Leute leiten und legt' ihnen die Frage vor</w:t>
      </w:r>
      <w:r>
        <w:br/>
        <w:t xml:space="preserve">Milde vor der Menge: „Was möchtet ihr von </w:t>
      </w:r>
      <w:r>
        <w:rPr>
          <w:rStyle w:val="Fett"/>
          <w:rFonts w:eastAsiaTheme="majorEastAsia"/>
        </w:rPr>
        <w:t>mir</w:t>
      </w:r>
      <w:r>
        <w:t xml:space="preserve"> denn</w:t>
      </w:r>
      <w:r>
        <w:br/>
        <w:t>Für Hilfe erbitten?“ Da baten sie den Heiligen,</w:t>
      </w:r>
      <w:r>
        <w:br/>
        <w:t>Daß er die Augen ihnen öffnen wollte,</w:t>
      </w:r>
      <w:r>
        <w:br/>
        <w:t>Dieses Licht verliehe, daß sie der Leute Lust,</w:t>
      </w:r>
      <w:r>
        <w:br/>
        <w:t>Den hellen Sonnenschein erschauen möchten,</w:t>
      </w:r>
      <w:r>
        <w:br/>
        <w:t>Die wunderschöne Welt. Der Waltende willfahrte,</w:t>
      </w:r>
      <w:r>
        <w:br/>
        <w:t>Berührte sie mit den Händen und half dazu,</w:t>
      </w:r>
      <w:r>
        <w:br/>
        <w:t>Daß alsbald den Blinden beiden wurden</w:t>
      </w:r>
      <w:r>
        <w:br/>
        <w:t>Die Augen geöffnet, daß sie Erd und Himmel</w:t>
      </w:r>
      <w:r>
        <w:br/>
        <w:t>Durch Gottes Kraft erkennen konnten,</w:t>
      </w:r>
      <w:r>
        <w:br/>
        <w:t>Licht und Leute. Da lobten sie Gott,</w:t>
      </w:r>
      <w:r>
        <w:br/>
        <w:t>Verherrlichten den Herrn, daß sie des hellen Tags</w:t>
      </w:r>
      <w:r>
        <w:br/>
        <w:t>Sich erfreuen durften. Sie fuhren nun mit ihm</w:t>
      </w:r>
      <w:r>
        <w:br/>
        <w:t>Und folgten seiner Fährte. Erfüllt war ihr Flehn</w:t>
      </w:r>
      <w:r>
        <w:br/>
        <w:t>Und des Waltenden Werk weithin verkündet,</w:t>
      </w:r>
      <w:r>
        <w:br/>
        <w:t xml:space="preserve">Der Menge gemeldet. </w:t>
      </w:r>
    </w:p>
    <w:p w14:paraId="2FE3AF4B" w14:textId="77777777" w:rsidR="00206CFF" w:rsidRDefault="00206CFF" w:rsidP="00206CFF">
      <w:pPr>
        <w:pStyle w:val="StandardWeb"/>
      </w:pPr>
      <w:r>
        <w:t>Hiemit war ein herrliches</w:t>
      </w:r>
      <w:r>
        <w:br/>
        <w:t>Bild geboten, da die blinden Männer</w:t>
      </w:r>
      <w:r>
        <w:br/>
        <w:t>Am Wege saßen und Wehe duldeten,</w:t>
      </w:r>
      <w:r>
        <w:br/>
        <w:t>Des Lichtes ledig. Der Leute Kinder meint' es,</w:t>
      </w:r>
      <w:r>
        <w:br/>
        <w:t>Der Menschen Geschlecht, wie sie der mächtige Gott</w:t>
      </w:r>
      <w:r>
        <w:br/>
        <w:t>Im Anbeginne durch seine einige Kraft</w:t>
      </w:r>
      <w:r>
        <w:br/>
        <w:t>Zwei Eheleute liebreich erschuf,</w:t>
      </w:r>
      <w:r>
        <w:br/>
        <w:t>Adam und Eva, und ihnen Aufwege lieh</w:t>
      </w:r>
      <w:r>
        <w:br/>
        <w:t>Zum Himmelreiche. Da war der Gehässige nah,</w:t>
      </w:r>
      <w:r>
        <w:br/>
        <w:t>Der falsche Feind, der sie mit Frevelwerken,</w:t>
      </w:r>
      <w:r>
        <w:br/>
        <w:t>Mit Sünde bestrickte, daß sie das ewig schöne</w:t>
      </w:r>
      <w:r>
        <w:br/>
        <w:t>Licht verhießen. An leidige Stätte wurden,</w:t>
      </w:r>
      <w:r>
        <w:br/>
        <w:t>In diesen Mittelkreiß, die Menschen verworfen,</w:t>
      </w:r>
      <w:r>
        <w:br/>
        <w:t>Wo sie im Düster Drangsal duldeten und Arbeit,</w:t>
      </w:r>
      <w:r>
        <w:br/>
        <w:t>Auf weiter Wanderung der Wonne darbten,</w:t>
      </w:r>
      <w:r>
        <w:br/>
        <w:t>Des Gottesreichs vergaßen, den Gramgeistern dienten,</w:t>
      </w:r>
      <w:r>
        <w:br/>
        <w:t>Des Feindes Kindern, die ihnen mit Feuer lohnten</w:t>
      </w:r>
      <w:r>
        <w:br/>
        <w:t>In der heißen Hölle. Darum waren im Herzen blind</w:t>
      </w:r>
      <w:r>
        <w:br/>
        <w:t>In diesem Mittelkreiß die Menschenkinder,</w:t>
      </w:r>
      <w:r>
        <w:br/>
        <w:t>Weil sie nicht erkannten den kräftigen Gott,</w:t>
      </w:r>
      <w:r>
        <w:br/>
        <w:t>Den himmlischen Herrn, dessen Hand sie erschuf,</w:t>
      </w:r>
      <w:r>
        <w:br/>
        <w:t>Nach seinem Willen bildete. Da war die Welt so verirrt</w:t>
      </w:r>
      <w:r>
        <w:br/>
        <w:t>In Düster gedrängt, in Dienstbarkeit,</w:t>
      </w:r>
      <w:r>
        <w:br/>
        <w:t>In des Todes Thäler. Betrübt saß die Menschheit</w:t>
      </w:r>
      <w:r>
        <w:br/>
        <w:t>An des Herren Straße, Gottes Hülfe erwartend:</w:t>
      </w:r>
      <w:r>
        <w:br/>
        <w:t>Die mocht ihnen nicht werden, eh der waltende Gott</w:t>
      </w:r>
      <w:r>
        <w:br/>
        <w:t>In diesen Mittelkreiß, der mächtige Herr,</w:t>
      </w:r>
      <w:r>
        <w:br/>
        <w:t>Senden wollte den eigenen Sohn,</w:t>
      </w:r>
      <w:r>
        <w:br/>
        <w:t>Daß er das Licht erschlösse den Leutekindern</w:t>
      </w:r>
      <w:r>
        <w:br/>
        <w:t>Das ewige Leben öffnete, daß sie den Allwaltenden</w:t>
      </w:r>
      <w:r>
        <w:br/>
        <w:t>Erkennen könnten, den kräftigen Gott.</w:t>
      </w:r>
      <w:r>
        <w:br/>
        <w:t>Auch mag ich euch sagen, wenn ihr es sinnig wollt</w:t>
      </w:r>
      <w:r>
        <w:br/>
        <w:t>Hören und beherzigen (daß ihr des Heilands</w:t>
      </w:r>
      <w:r>
        <w:br/>
        <w:t>Kraft mögt erkennen, wie sein Kommen ward</w:t>
      </w:r>
      <w:r>
        <w:br/>
        <w:t>In diesem Mittelkreiß den Menschen hülfreich</w:t>
      </w:r>
      <w:r>
        <w:br/>
        <w:t>Und was mit seinen Thaten Tiefes meinte</w:t>
      </w:r>
      <w:r>
        <w:br/>
        <w:t>Der hohe Herr), warum die hehre Burg</w:t>
      </w:r>
      <w:r>
        <w:br/>
        <w:t>Jericho heißt, die bei den Juden steht</w:t>
      </w:r>
      <w:r>
        <w:br/>
        <w:t>Mit mächtigen Mauern. Nach dem Mond ist sie genannt,</w:t>
      </w:r>
      <w:r>
        <w:br/>
        <w:t>Dem leuchtenden Gestirn. Der läßt von seinen Zeiten nicht,</w:t>
      </w:r>
      <w:r>
        <w:br/>
        <w:t>Sondern an jedem Tage thut er das Eine oder das Andere.</w:t>
      </w:r>
      <w:r>
        <w:br/>
        <w:t>Er wächst oder schwindet. So in der Welt auch hier</w:t>
      </w:r>
      <w:r>
        <w:br/>
        <w:t>In diesem Mittelgarten der Menschen Kinder:</w:t>
      </w:r>
      <w:r>
        <w:br/>
        <w:t>Sie fahren hin und folgen sich; die frühern sterben,</w:t>
      </w:r>
      <w:r>
        <w:br/>
        <w:t>Nach jenen kommen dann junge wieder</w:t>
      </w:r>
      <w:r>
        <w:br/>
        <w:t>Und wachsen heran bis wieder das waltende Geschick sie rafft.</w:t>
      </w:r>
      <w:r>
        <w:br/>
        <w:t>Das meinte Gottes Geborner, als er der Burg vorüber,</w:t>
      </w:r>
      <w:r>
        <w:br/>
        <w:t>An Jericho fuhr, daß nicht früher den Menschen</w:t>
      </w:r>
      <w:r>
        <w:br/>
        <w:t>Die Blindheit zu bessern sei,</w:t>
      </w:r>
      <w:r>
        <w:br/>
        <w:t>daß sie das blendende Licht,</w:t>
      </w:r>
      <w:r>
        <w:br/>
        <w:t>Das ewig schöne, sähen, eh er selber hier</w:t>
      </w:r>
      <w:r>
        <w:br/>
        <w:t>In dieser Mittelwelt die Menschheit empfangen hätte,</w:t>
      </w:r>
      <w:r>
        <w:br/>
        <w:t>Fleisch und Leib. Da wurden die Völker der Menschen</w:t>
      </w:r>
      <w:r>
        <w:br/>
        <w:t>In dieser Welt gewahr, die hier wehvoll zuvor</w:t>
      </w:r>
      <w:r>
        <w:br/>
        <w:t>In ihren Sünden gesessen, des Gesichtes bar</w:t>
      </w:r>
      <w:r>
        <w:br/>
        <w:t>Im Düster duldend, nun komme diesem Volke</w:t>
      </w:r>
      <w:r>
        <w:br/>
        <w:t>Der Heiland zu Hülfe vom Himmelreiche,</w:t>
      </w:r>
      <w:r>
        <w:br/>
        <w:t>Christ, der Könige bester. Sie erkannten ihn nun wohl,</w:t>
      </w:r>
      <w:r>
        <w:br/>
        <w:t>Empfanden seine Nähe, da sie nun so laut</w:t>
      </w:r>
      <w:r>
        <w:br/>
        <w:t>Zu dem Mächtigen riefen, daß ihnen milde hinfort</w:t>
      </w:r>
      <w:r>
        <w:br/>
        <w:t>Der Waltende würde. Da wehrten ihnen mahnen</w:t>
      </w:r>
      <w:r>
        <w:br/>
        <w:t>Die schweren Sünden, die sie selber gethan,</w:t>
      </w:r>
      <w:r>
        <w:br/>
        <w:t>Vom Glauben zu lassen. Doch mochten sie den Leuten</w:t>
      </w:r>
      <w:r>
        <w:br/>
        <w:t>Ihren Willen nicht wehren: zu dem waltenden Gott</w:t>
      </w:r>
      <w:r>
        <w:br/>
        <w:t>Riefen sie laut und lauter, bis er ihnen Heil verlieh,</w:t>
      </w:r>
      <w:r>
        <w:br/>
        <w:t>Daß sie der Seligen Leben erschauen durften,</w:t>
      </w:r>
      <w:r>
        <w:br/>
        <w:t>Das ewige Licht und eingehn einst</w:t>
      </w:r>
      <w:r>
        <w:br/>
        <w:t>In den prächtigen Bau. Das bedeuteten die Blinden,</w:t>
      </w:r>
      <w:r>
        <w:br/>
        <w:t>Die bei Jericho zu dem Gottessohne</w:t>
      </w:r>
      <w:r>
        <w:br/>
        <w:t>So laut riefen, daß er ihnen Heilung verleihe,</w:t>
      </w:r>
      <w:r>
        <w:br/>
        <w:t>Dieses Lebens Licht, wiewohl der Leute viel</w:t>
      </w:r>
      <w:r>
        <w:br/>
        <w:t>Ihnen mit Worten wehrten, die des Weges fuhren</w:t>
      </w:r>
      <w:r>
        <w:br/>
        <w:t>Vorn und hinten. So wehren die Frevel</w:t>
      </w:r>
      <w:r>
        <w:br/>
        <w:t>In diesem Mittelkreiß dem Menschengeschlecht.</w:t>
      </w:r>
      <w:r>
        <w:br/>
        <w:t>Nun hört wie die Blinden, als sie Heilung empfingen,</w:t>
      </w:r>
      <w:r>
        <w:br/>
        <w:t>Daß sie das Sonnenlicht erschauen mochten,</w:t>
      </w:r>
      <w:r>
        <w:br/>
        <w:t>Wie die Guten thaten. Sie gingen mit dem Herrn,</w:t>
      </w:r>
      <w:r>
        <w:br/>
        <w:t>Folgten seiner Fährte, und verherrlichten freudig</w:t>
      </w:r>
      <w:r>
        <w:br/>
        <w:t>Des Landeshirten Lob. So thun der Leute Kinder,</w:t>
      </w:r>
      <w:r>
        <w:br/>
        <w:t>Weit über diese Welt, seit sie der waltende Gott</w:t>
      </w:r>
      <w:r>
        <w:br/>
        <w:t>Erleuchtete mit seiner Lehre, ihnen ewiges Leben,</w:t>
      </w:r>
      <w:r>
        <w:br/>
        <w:t>Gottes Reich gab, den guten Mannen,</w:t>
      </w:r>
      <w:r>
        <w:br/>
        <w:t>Des hohen Himmels Licht, und seine Hülfe Jedem</w:t>
      </w:r>
      <w:r>
        <w:br/>
        <w:t xml:space="preserve">Der zu wirken willig ist, daß er seinem Wege folgen mag. </w:t>
      </w:r>
    </w:p>
    <w:p w14:paraId="4CC88B5D" w14:textId="77777777" w:rsidR="00206CFF" w:rsidRDefault="00206CFF" w:rsidP="00206CFF">
      <w:pPr>
        <w:pStyle w:val="berschrift1"/>
        <w:rPr>
          <w:sz w:val="48"/>
        </w:rPr>
      </w:pPr>
      <w:r>
        <w:t>Einzug in Jerusalem.</w:t>
      </w:r>
    </w:p>
    <w:p w14:paraId="449754B0" w14:textId="77777777" w:rsidR="00206CFF" w:rsidRDefault="00206CFF" w:rsidP="00206CFF">
      <w:pPr>
        <w:pStyle w:val="StandardWeb"/>
      </w:pPr>
      <w:r>
        <w:t>Da nahte nun der Nothhelfer Christ,</w:t>
      </w:r>
      <w:r>
        <w:br/>
        <w:t>Der gute, Jerusalem. Entgegen ging ihm</w:t>
      </w:r>
      <w:r>
        <w:br/>
        <w:t>Viel williges Volk und wohlgesinntes.</w:t>
      </w:r>
      <w:r>
        <w:br/>
        <w:t>Die empfingen ihn festlich und bestreuten vor ihm</w:t>
      </w:r>
      <w:r>
        <w:br/>
        <w:t>Den Weg mit Gewändern und würzigen Kräutern,</w:t>
      </w:r>
      <w:r>
        <w:br/>
        <w:t>Blumen und Blüthen und der Bäume Zweigen,</w:t>
      </w:r>
      <w:r>
        <w:br/>
        <w:t>Mit Palmen das Feld, wohin seine Fahrt ging,</w:t>
      </w:r>
      <w:r>
        <w:br/>
        <w:t>Als jetzt der Gottessohn einzugehn gedachte</w:t>
      </w:r>
      <w:r>
        <w:br/>
        <w:t>Zu der weltkunden Burg. Ihn umwogte die Menge</w:t>
      </w:r>
      <w:r>
        <w:br/>
        <w:t>Der Leute mit Lüsten, und Lobgesang erhob</w:t>
      </w:r>
      <w:r>
        <w:br/>
        <w:t>Die freudige Menge, den Fürsten verherrlichend</w:t>
      </w:r>
      <w:r>
        <w:br/>
        <w:t>Daß er selber gekommen war, der Sohn Davids,</w:t>
      </w:r>
      <w:r>
        <w:br/>
        <w:t>Sein Volk zu erfreuen. Da sah der waltende Fürst</w:t>
      </w:r>
      <w:r>
        <w:br/>
        <w:t>Dort zu Jerusalem, der Guten Bester,</w:t>
      </w:r>
      <w:r>
        <w:br/>
        <w:t>Den Burgwall blinken und der Juden Gebäude,</w:t>
      </w:r>
      <w:r>
        <w:br/>
        <w:t xml:space="preserve">Die hohen Hornsäle, und das Haus Gottes, </w:t>
      </w:r>
      <w:r>
        <w:br/>
        <w:t>Der Weihthümer wonnigstes. Da wallt' ihm bewegt</w:t>
      </w:r>
      <w:r>
        <w:br/>
        <w:t>Das Herz in der Brust, das heilige Gotteskind mochte</w:t>
      </w:r>
      <w:r>
        <w:br/>
        <w:t>Dem Weinen nicht wehren; viel Worte sprach er</w:t>
      </w:r>
      <w:r>
        <w:br/>
        <w:t>Schmerzlich betrübt und mit schwerem Herzen:</w:t>
      </w:r>
      <w:r>
        <w:br/>
        <w:t>„Weh ward dir Jerusalem, daß du in Wahrheit nicht weist</w:t>
      </w:r>
      <w:r>
        <w:br/>
        <w:t>Die Wehgeschicke, die dir noch werden sollen!</w:t>
      </w:r>
      <w:r>
        <w:br/>
        <w:t>Wie du noch umstellt wirst mit Heeresstärke,</w:t>
      </w:r>
      <w:r>
        <w:br/>
        <w:t>Dich umlagern werden arglistige Männer,</w:t>
      </w:r>
      <w:r>
        <w:br/>
        <w:t>Feindliche Völker; dann findest du nirgends Frieden,</w:t>
      </w:r>
      <w:r>
        <w:br/>
        <w:t>Schutz noch Hülfe. Sie schwingen wider dich viel</w:t>
      </w:r>
      <w:r>
        <w:br/>
        <w:t>Schwerter und Schneiden, schwere Kriegsworte</w:t>
      </w:r>
      <w:r>
        <w:br/>
        <w:t>Verfemen dein Volk, Feuers Flammen</w:t>
      </w:r>
      <w:r>
        <w:br/>
        <w:t>Verwüsten deine Wohnungen, die hohen Wälle</w:t>
      </w:r>
      <w:r>
        <w:br/>
        <w:t>Fällen sie zu Boden. Kein Fels bleibt dann,</w:t>
      </w:r>
      <w:r>
        <w:br/>
        <w:t>Kein Stein auf dem andern: die Stätte wird wüst</w:t>
      </w:r>
      <w:r>
        <w:br/>
        <w:t>Um Jerusalem den Judenleuten,</w:t>
      </w:r>
      <w:r>
        <w:br/>
        <w:t>Weil sie nicht erkennen, daß ihnen gekommen sei</w:t>
      </w:r>
      <w:r>
        <w:br/>
        <w:t>Die Zeit ihrer Zeiten, denn sie zweifeln noch,</w:t>
      </w:r>
      <w:r>
        <w:br/>
        <w:t xml:space="preserve">Wissen nicht, daß sie heimsucht des Waltenden Kraft.“ </w:t>
      </w:r>
    </w:p>
    <w:p w14:paraId="7C98BEF9" w14:textId="77777777" w:rsidR="00206CFF" w:rsidRDefault="00206CFF" w:rsidP="00206CFF">
      <w:pPr>
        <w:pStyle w:val="StandardWeb"/>
      </w:pPr>
      <w:r>
        <w:t>Mit der Menge ging dann der Männer Fürst</w:t>
      </w:r>
      <w:r>
        <w:br/>
        <w:t>In die prächtige Burg. Als der Geborne Gottes</w:t>
      </w:r>
      <w:r>
        <w:br/>
        <w:t>In Jerusalem mit der gaffenden Menge</w:t>
      </w:r>
      <w:r>
        <w:br/>
        <w:t>Und den Begleitern einzog, da ward der Sänge grösster</w:t>
      </w:r>
      <w:r>
        <w:br/>
        <w:t>In hellen Stimmen erhoben: mit heiligen Worten</w:t>
      </w:r>
      <w:r>
        <w:br/>
        <w:t xml:space="preserve">Lobte den Landeswart der Leute Menge, </w:t>
      </w:r>
      <w:r>
        <w:br/>
        <w:t>Der Gebornen Besten. Die Burg kam in Aufruhr,</w:t>
      </w:r>
      <w:r>
        <w:br/>
        <w:t>Das Volk war in Furchten, und fragt' alsbald</w:t>
      </w:r>
      <w:r>
        <w:br/>
        <w:t>Wer es wär, der da käme mit kräftiger Schar,</w:t>
      </w:r>
      <w:r>
        <w:br/>
        <w:t>Mit der mächtigen Menge. Da gab ein Mann zur Antwort</w:t>
      </w:r>
      <w:r>
        <w:br/>
        <w:t>Daß da Jesus Christ von Galiläaland,</w:t>
      </w:r>
      <w:r>
        <w:br/>
        <w:t>Von Nazarethburg, der Nothhelfer käme,</w:t>
      </w:r>
      <w:r>
        <w:br/>
        <w:t>Der weise Wahrsager, zu wenden die Noth.</w:t>
      </w:r>
      <w:r>
        <w:br/>
        <w:t>Das schuf den Juden, die ihm gram waren längst,</w:t>
      </w:r>
      <w:r>
        <w:br/>
        <w:t>Abhold im Herzen, Harm im Gemüthe,</w:t>
      </w:r>
      <w:r>
        <w:br/>
        <w:t>Daß ihm so Leute so lauten Lobgesang erhoben</w:t>
      </w:r>
      <w:r>
        <w:br/>
        <w:t>Den Herrn zu verherrlichen. Da huben Thoren an,</w:t>
      </w:r>
      <w:r>
        <w:br/>
        <w:t>Die ihre Worte wandten zu dem waltenden Christ,</w:t>
      </w:r>
      <w:r>
        <w:br/>
        <w:t>Er sollte dem Geleite doch Schweigen auferlegen,</w:t>
      </w:r>
      <w:r>
        <w:br/>
        <w:t>Die Leute hindern, daß sie ihm Lobs soviel</w:t>
      </w:r>
      <w:r>
        <w:br/>
        <w:t>Im Gesange spendeten, „ihr Geschrei beschwert</w:t>
      </w:r>
      <w:r>
        <w:br/>
        <w:t>Die Burgleute.“ Der Geborne Gottes sprach:</w:t>
      </w:r>
      <w:r>
        <w:br/>
        <w:t>„Hindert ihr hier die Heldenkinder,</w:t>
      </w:r>
      <w:r>
        <w:br/>
        <w:t>Daß sie des Waltenden Kraft mit Worten verherrlichen,</w:t>
      </w:r>
      <w:r>
        <w:br/>
        <w:t>So werden die Steine ihre Stimme erheben,</w:t>
      </w:r>
      <w:r>
        <w:br/>
        <w:t>Die festen Felsen vor dem Volke hier,</w:t>
      </w:r>
      <w:r>
        <w:br/>
        <w:t>Eh es unterbliebe, daß ihm Lob gesungen sei</w:t>
      </w:r>
      <w:r>
        <w:br/>
        <w:t xml:space="preserve">Weit über die Welt.“ </w:t>
      </w:r>
    </w:p>
    <w:p w14:paraId="0AE34AE6" w14:textId="77777777" w:rsidR="00206CFF" w:rsidRDefault="00206CFF" w:rsidP="00206CFF">
      <w:pPr>
        <w:pStyle w:val="berschrift1"/>
        <w:rPr>
          <w:sz w:val="48"/>
        </w:rPr>
      </w:pPr>
      <w:r>
        <w:t>Säuberung des Tempels.</w:t>
      </w:r>
    </w:p>
    <w:p w14:paraId="4CBD1785" w14:textId="77777777" w:rsidR="00206CFF" w:rsidRDefault="00206CFF" w:rsidP="00206CFF">
      <w:pPr>
        <w:pStyle w:val="StandardWeb"/>
      </w:pPr>
      <w:r>
        <w:t>Als er in das Weihthum</w:t>
      </w:r>
      <w:r>
        <w:br/>
        <w:t>Ging, in Gottes Haus, fand er der Juden viel,</w:t>
      </w:r>
      <w:r>
        <w:br/>
        <w:t>Mancherlei Männer Menge beisammen,</w:t>
      </w:r>
      <w:r>
        <w:br/>
        <w:t>Die zum Kaufhaus die Stätte sich erkoren hatten,</w:t>
      </w:r>
      <w:r>
        <w:br/>
        <w:t>Zum Markt für Mancherlei. Münzhändler saßen</w:t>
      </w:r>
      <w:r>
        <w:br/>
        <w:t>In dem Heiligthum: die hielten da täglich</w:t>
      </w:r>
      <w:r>
        <w:br/>
        <w:t>Ihre Wechselbänke. Das war dem Gebornen Gottes</w:t>
      </w:r>
      <w:r>
        <w:br/>
        <w:t>Alles ein Aergerniß: sie alle zumal</w:t>
      </w:r>
      <w:r>
        <w:br/>
        <w:t>Trieb er aus dem Tempel: „Es ist besser gethan,</w:t>
      </w:r>
      <w:r>
        <w:br/>
        <w:t>Daß hier Israels Geborene zum Gebete gehen,</w:t>
      </w:r>
      <w:r>
        <w:br/>
        <w:t>Und hier in meinem Hause um Hülfe bitten,</w:t>
      </w:r>
      <w:r>
        <w:br/>
        <w:t>Daß sie der Siegesfürst von Sünden befreie,</w:t>
      </w:r>
      <w:r>
        <w:br/>
        <w:t>Als daß hier Diebe ihre Dingstätte halten</w:t>
      </w:r>
      <w:r>
        <w:br/>
        <w:t>Und verworfene Wichte Wechsel treiben,</w:t>
      </w:r>
      <w:r>
        <w:br/>
        <w:t>Eitel Unrecht. Zu ehren wißt ihr übel</w:t>
      </w:r>
      <w:r>
        <w:br/>
        <w:t>Eures Gottes Haus, ihr Judenleute!“</w:t>
      </w:r>
      <w:r>
        <w:br/>
        <w:t>So räumte und reinigte der reiche König</w:t>
      </w:r>
      <w:r>
        <w:br/>
        <w:t>Das heilige Haus und half alsdann</w:t>
      </w:r>
      <w:r>
        <w:br/>
        <w:t>Der Menschen Manchem, die von seiner mächtigen Kraft</w:t>
      </w:r>
      <w:r>
        <w:br/>
        <w:t>In der Ferne erfuhren und nun gefahren kamen</w:t>
      </w:r>
      <w:r>
        <w:br/>
        <w:t>Auf weiten Wegen. Mancher Schadhafte ward,</w:t>
      </w:r>
      <w:r>
        <w:br/>
        <w:t>Mancher Hinkende heil; er half den Krummen</w:t>
      </w:r>
      <w:r>
        <w:br/>
        <w:t>Und heilte die Blinden. So that der Geborne des Herrn</w:t>
      </w:r>
      <w:r>
        <w:br/>
        <w:t>Den Wallenden willig, denn in seiner Gewalt steht Alles,</w:t>
      </w:r>
      <w:r>
        <w:br/>
        <w:t xml:space="preserve">Der Leute Leben und des Landes Heil. </w:t>
      </w:r>
    </w:p>
    <w:p w14:paraId="0D3C2B7A" w14:textId="31814358" w:rsidR="00206CFF" w:rsidRDefault="00206CFF" w:rsidP="00206CFF">
      <w:pPr>
        <w:pStyle w:val="berschrift1"/>
        <w:rPr>
          <w:sz w:val="48"/>
        </w:rPr>
      </w:pPr>
      <w:r>
        <w:t xml:space="preserve">Das Scherflein der </w:t>
      </w:r>
      <w:r w:rsidR="00A402F4">
        <w:t>Witwe</w:t>
      </w:r>
      <w:r>
        <w:t>.</w:t>
      </w:r>
    </w:p>
    <w:p w14:paraId="585C98D9" w14:textId="58CF511E" w:rsidR="00206CFF" w:rsidRDefault="00206CFF" w:rsidP="00206CFF">
      <w:pPr>
        <w:pStyle w:val="StandardWeb"/>
      </w:pPr>
      <w:r>
        <w:t>Vor dem Weihhaus stand der waltende Christ,</w:t>
      </w:r>
      <w:r>
        <w:br/>
        <w:t>Der liebe Landeswart, der Leute Sinn</w:t>
      </w:r>
      <w:r>
        <w:br/>
        <w:t>Und Treiben betrachtend. Viele kamen und trugen</w:t>
      </w:r>
      <w:r>
        <w:br/>
        <w:t>In das heilige Haus gar herrliche Schätze,</w:t>
      </w:r>
      <w:r>
        <w:br/>
        <w:t>Begabten es mit Gold und gutem Gewebe,</w:t>
      </w:r>
      <w:r>
        <w:br/>
        <w:t>Köstlichem Schmuck: Christ unser Herr</w:t>
      </w:r>
      <w:r>
        <w:br/>
        <w:t xml:space="preserve">Gewahrt' es weislich. Eine </w:t>
      </w:r>
      <w:r w:rsidR="00A402F4">
        <w:t>Witwe</w:t>
      </w:r>
      <w:r>
        <w:t xml:space="preserve"> kam da auch,</w:t>
      </w:r>
      <w:r>
        <w:br/>
        <w:t>Eine arme Frau, und ging zu dem Frohnaltar,</w:t>
      </w:r>
      <w:r>
        <w:br/>
        <w:t>Legte da nieder vor dem Schatzhause nur</w:t>
      </w:r>
      <w:r>
        <w:br/>
        <w:t>Zwei eherne Pfennige, einfältigen Herzens</w:t>
      </w:r>
      <w:r>
        <w:br/>
        <w:t>Und guten Willens. Da sprach der waltende Christ,</w:t>
      </w:r>
      <w:r>
        <w:br/>
        <w:t>Der gute, zu den Jüngern: „Der Gaben brachte sie</w:t>
      </w:r>
      <w:r>
        <w:br/>
        <w:t>Mehr hiemit als sonst ein Menschensohn.</w:t>
      </w:r>
      <w:r>
        <w:br/>
        <w:t>Wenn begüterte Männer zur Gabe trugen</w:t>
      </w:r>
      <w:r>
        <w:br/>
        <w:t>Manchen Schatzes Hort, so ließen sie mehr daheim</w:t>
      </w:r>
      <w:r>
        <w:br/>
        <w:t xml:space="preserve">Des gewonnenen Wohlstands. Diese </w:t>
      </w:r>
      <w:r w:rsidR="00A402F4">
        <w:t>Witwe</w:t>
      </w:r>
      <w:r>
        <w:t xml:space="preserve"> nicht so:</w:t>
      </w:r>
      <w:r>
        <w:br/>
        <w:t>Sie opferte dem Altar Alles was sie hatte</w:t>
      </w:r>
      <w:r>
        <w:br/>
        <w:t>An Reichthum errungen: nicht das Geringste blieb ihr</w:t>
      </w:r>
      <w:r>
        <w:br/>
        <w:t>Daheim in der Hütte. Darum hat ihre Gabe</w:t>
      </w:r>
      <w:r>
        <w:br/>
        <w:t>Mehr Werth vor dem Waltenden, weil sie es so willig gab</w:t>
      </w:r>
      <w:r>
        <w:br/>
        <w:t>An das Gotteshaus. Das wird ihr vergolten</w:t>
      </w:r>
      <w:r>
        <w:br/>
        <w:t xml:space="preserve">Mit langdauerndem Lohn, daß sie solchen Glauben hat.“ </w:t>
      </w:r>
    </w:p>
    <w:p w14:paraId="73609924" w14:textId="77777777" w:rsidR="00206CFF" w:rsidRDefault="00206CFF" w:rsidP="00206CFF">
      <w:pPr>
        <w:pStyle w:val="berschrift1"/>
        <w:rPr>
          <w:sz w:val="48"/>
        </w:rPr>
      </w:pPr>
      <w:r>
        <w:t>Die Steuerzahlung.</w:t>
      </w:r>
    </w:p>
    <w:p w14:paraId="5BDFF1E3" w14:textId="77777777" w:rsidR="00206CFF" w:rsidRDefault="00206CFF" w:rsidP="00206CFF">
      <w:pPr>
        <w:pStyle w:val="StandardWeb"/>
      </w:pPr>
      <w:r>
        <w:t>So erfuhr ich, daß im Weihthum der waltende Christ</w:t>
      </w:r>
      <w:r>
        <w:br/>
        <w:t>An der Tage Jeglichem, der theure Herr,</w:t>
      </w:r>
      <w:r>
        <w:br/>
        <w:t>Unterwies und lehrte. Viel Leute umstanden ihn,</w:t>
      </w:r>
      <w:r>
        <w:br/>
        <w:t>Groß Volk der Juden, hörten ihn gute Worte</w:t>
      </w:r>
      <w:r>
        <w:br/>
        <w:t>Und süße sagen. So selig war Mancher</w:t>
      </w:r>
      <w:r>
        <w:br/>
        <w:t>In der Menge der Menschen, es zu Gemüth zu nehmen.</w:t>
      </w:r>
      <w:r>
        <w:br/>
        <w:t>Sie lernten die Lehre, die der Landeswart</w:t>
      </w:r>
      <w:r>
        <w:br/>
        <w:t>In Bildern sprach, der Geborne des Herrn.</w:t>
      </w:r>
      <w:r>
        <w:br/>
        <w:t>Doch leid war Andern die Lehre Christs,</w:t>
      </w:r>
      <w:r>
        <w:br/>
        <w:t>Des Waltenden Wort. Ihm widrigen Sinn</w:t>
      </w:r>
      <w:r>
        <w:br/>
        <w:t>Hegten, die in der Herrschaft die höchsten waren,</w:t>
      </w:r>
      <w:r>
        <w:br/>
        <w:t>Die Fürsten des Volks. Gefährde sannen ihm</w:t>
      </w:r>
      <w:r>
        <w:br/>
        <w:t>Die ergrimmten Männer und hatten ihm einen Gegner</w:t>
      </w:r>
      <w:r>
        <w:br/>
        <w:t>Sich zu Hülfe geholt, des Herodes Knecht,</w:t>
      </w:r>
      <w:r>
        <w:br/>
        <w:t>Des Königs Kämpen: der kam und stellt' ihm nach</w:t>
      </w:r>
      <w:r>
        <w:br/>
        <w:t>Mit widrigem Willen seine Worte behorchend:</w:t>
      </w:r>
      <w:r>
        <w:br/>
        <w:t>Wofern er sich verfinge, daß sie in Fesseln ihn,</w:t>
      </w:r>
      <w:r>
        <w:br/>
        <w:t>In Gliederbande legen könnten</w:t>
      </w:r>
      <w:r>
        <w:br/>
        <w:t>Den Sündelosen. Die Gesellen gingen hin</w:t>
      </w:r>
      <w:r>
        <w:br/>
        <w:t>Bitterböse dem Gebornen Gottes</w:t>
      </w:r>
      <w:r>
        <w:br/>
        <w:t>Und wandten das Wort an ihn, die Widersacher:</w:t>
      </w:r>
      <w:r>
        <w:br/>
        <w:t>„Du bist Gesetzgeber den Völkern gesamt</w:t>
      </w:r>
      <w:r>
        <w:br/>
        <w:t>Und weisest die Wahrheit nur. Du würdigst nie</w:t>
      </w:r>
      <w:r>
        <w:br/>
        <w:t>Ein Wort zu meiden einem Manne zu Lieb</w:t>
      </w:r>
      <w:r>
        <w:br/>
        <w:t>Weil er reich und vornehm ist: das Rechte sprichst du,</w:t>
      </w:r>
      <w:r>
        <w:br/>
        <w:t>Damit du der Männer Menge auf Gottes Weg</w:t>
      </w:r>
      <w:r>
        <w:br/>
        <w:t>Mit deinen Lehren leitest. Nicht den leisesten Tadel</w:t>
      </w:r>
      <w:r>
        <w:br/>
        <w:t>Findet dieß Volk an dir. Nun sollen wir dich fragen,</w:t>
      </w:r>
      <w:r>
        <w:br/>
        <w:t>Gewaltiger Volksherr: Welches Recht hat</w:t>
      </w:r>
      <w:r>
        <w:br/>
        <w:t>Der Kaiser von Rom, von dem Könige hier</w:t>
      </w:r>
      <w:r>
        <w:br/>
        <w:t>Zinsen zu fordern und die Zahl zu bestimmen,</w:t>
      </w:r>
      <w:r>
        <w:br/>
        <w:t>Wieviel wir jedes Jahr ihm geben sollen</w:t>
      </w:r>
      <w:r>
        <w:br/>
        <w:t>Vom Haupt als Steuer? Laß hören, was dünkt dich,</w:t>
      </w:r>
      <w:r>
        <w:br/>
        <w:t>Ist es recht oder nicht? Rathe deinen</w:t>
      </w:r>
      <w:r>
        <w:br/>
        <w:t>Landsleuten wohl: deiner Lehre bedürfen wir.“</w:t>
      </w:r>
      <w:r>
        <w:br/>
        <w:t>Verneinen sollt ers nur; doch genau erkannt er</w:t>
      </w:r>
      <w:r>
        <w:br/>
        <w:t xml:space="preserve">Ihren widrigen Willen. </w:t>
      </w:r>
    </w:p>
    <w:p w14:paraId="394F7C63" w14:textId="77777777" w:rsidR="00206CFF" w:rsidRDefault="00206CFF" w:rsidP="00206CFF">
      <w:pPr>
        <w:pStyle w:val="StandardWeb"/>
      </w:pPr>
      <w:r>
        <w:t>„Weshalb, ihr Heuchler,</w:t>
      </w:r>
      <w:r>
        <w:br/>
        <w:t>Fragt ihr so verfänglich? Es soll euch nicht frommen,</w:t>
      </w:r>
      <w:r>
        <w:br/>
        <w:t>Daß ihr Betrüger mit tückischer List</w:t>
      </w:r>
      <w:r>
        <w:br/>
        <w:t>Mir Fallstricke legt.“ Da befahl er die Münzen</w:t>
      </w:r>
      <w:r>
        <w:br/>
        <w:t>Zur Schau herbeizuschaffen, die sie schuldig seien</w:t>
      </w:r>
      <w:r>
        <w:br/>
        <w:t>Als Gülte zu geben. Die Juden brachten</w:t>
      </w:r>
      <w:r>
        <w:br/>
        <w:t>Einen Silberling herbei. Da sahen Manche zu,</w:t>
      </w:r>
      <w:r>
        <w:br/>
        <w:t>Wie er gemünzt sei. In der Mitte sah man</w:t>
      </w:r>
      <w:r>
        <w:br/>
        <w:t>Des Kaisers Bild, sie erkannten wohl</w:t>
      </w:r>
      <w:r>
        <w:br/>
        <w:t xml:space="preserve">Ihres Herren Haupt. </w:t>
      </w:r>
    </w:p>
    <w:p w14:paraId="3963C386" w14:textId="77777777" w:rsidR="00206CFF" w:rsidRDefault="00206CFF" w:rsidP="00206CFF">
      <w:pPr>
        <w:pStyle w:val="StandardWeb"/>
      </w:pPr>
      <w:r>
        <w:t>Da fragte der heilige Christ,</w:t>
      </w:r>
      <w:r>
        <w:br/>
        <w:t>Wessen Bildniss da gebildet sei?</w:t>
      </w:r>
      <w:r>
        <w:br/>
        <w:t>Sie erwiderten, es wäre des Weltkaisers Bild</w:t>
      </w:r>
      <w:r>
        <w:br/>
        <w:t>Von Romaburg, der des Reiches all</w:t>
      </w:r>
      <w:r>
        <w:br/>
        <w:t xml:space="preserve">Ueber die weite Welt Gewalt besitze. - </w:t>
      </w:r>
      <w:r>
        <w:br/>
        <w:t>„So will ich euch denn in Wahrheit rathen,“</w:t>
      </w:r>
      <w:r>
        <w:br/>
        <w:t>Sagt' er zu ihnen, „daß ihr ihm das Seine gebt:</w:t>
      </w:r>
      <w:r>
        <w:br/>
        <w:t>Dem Weltherrn sein Bild, und dem waltenden Gott</w:t>
      </w:r>
      <w:r>
        <w:br/>
        <w:t>Selber was sein ist, daß eure Seelen seien</w:t>
      </w:r>
      <w:r>
        <w:br/>
        <w:t xml:space="preserve">Den guten Geistern.“ </w:t>
      </w:r>
    </w:p>
    <w:p w14:paraId="4350B230" w14:textId="77777777" w:rsidR="00206CFF" w:rsidRDefault="00206CFF" w:rsidP="00206CFF">
      <w:pPr>
        <w:pStyle w:val="StandardWeb"/>
      </w:pPr>
      <w:r>
        <w:t>So ward der Juden Absicht</w:t>
      </w:r>
      <w:r>
        <w:br/>
        <w:t>Bei der Anfrage vereitelt. Den Uebelthätern</w:t>
      </w:r>
      <w:r>
        <w:br/>
        <w:t>Ward es so wohl nicht wie sie doch wünschten,</w:t>
      </w:r>
      <w:r>
        <w:br/>
        <w:t>Daß sie ihn mit Falschheit fingen. Das Friedenskind Gottes</w:t>
      </w:r>
      <w:r>
        <w:br/>
        <w:t>Nahm sich in Acht vor den Argen und antwortete</w:t>
      </w:r>
      <w:r>
        <w:br/>
        <w:t>Mit lauterer Lehre, obwohl sie so glücklich nicht waren,</w:t>
      </w:r>
      <w:r>
        <w:br/>
        <w:t xml:space="preserve">Sie aufzufassen, wie es ihr Frommen wäre. </w:t>
      </w:r>
    </w:p>
    <w:p w14:paraId="09D0B25C" w14:textId="77777777" w:rsidR="00206CFF" w:rsidRDefault="00206CFF" w:rsidP="00206CFF">
      <w:pPr>
        <w:pStyle w:val="berschrift1"/>
        <w:rPr>
          <w:sz w:val="48"/>
        </w:rPr>
      </w:pPr>
      <w:r>
        <w:t>Die Ehebrecherin.</w:t>
      </w:r>
    </w:p>
    <w:p w14:paraId="26571B83" w14:textId="77777777" w:rsidR="00206CFF" w:rsidRDefault="00206CFF" w:rsidP="00206CFF">
      <w:pPr>
        <w:pStyle w:val="StandardWeb"/>
      </w:pPr>
      <w:r>
        <w:t>Noch ließ man ihn nicht ledig: sie ließen ein Weib</w:t>
      </w:r>
      <w:r>
        <w:br/>
        <w:t>Vor dem Volk herbeibringen, die ein Verbrechen begangen,</w:t>
      </w:r>
      <w:r>
        <w:br/>
        <w:t>Gar frechen Frevel: die Frau war</w:t>
      </w:r>
      <w:r>
        <w:br/>
        <w:t>Im Ehbruch ertappt und des Todes schuldig:</w:t>
      </w:r>
      <w:r>
        <w:br/>
        <w:t>Das Leben sollte sie verlieren darum,</w:t>
      </w:r>
      <w:r>
        <w:br/>
        <w:t>Ihr Alter enden: so verordnete das Gesetz.</w:t>
      </w:r>
      <w:r>
        <w:br/>
        <w:t>Da legten die Falschen ihm die Frage vor</w:t>
      </w:r>
      <w:r>
        <w:br/>
        <w:t>Mit boshaften Worten, was sie dem Weibe thun sollten,</w:t>
      </w:r>
      <w:r>
        <w:br/>
        <w:t>Sie am Leben lassen oder am Leibe strafen,</w:t>
      </w:r>
      <w:r>
        <w:br/>
        <w:t>Oder was er für die That ihr ertheilen wolle:</w:t>
      </w:r>
      <w:r>
        <w:br/>
        <w:t>„Du weist, wie unserm Volke Moses befohlen hat</w:t>
      </w:r>
      <w:r>
        <w:br/>
        <w:t>Mit weisen Worten, die Weiber sollten</w:t>
      </w:r>
      <w:r>
        <w:br/>
        <w:t>Durch Eheverletzung das Leben verwirken:</w:t>
      </w:r>
      <w:r>
        <w:br/>
        <w:t>Zu Tode geworfen werden sie von dem Volk</w:t>
      </w:r>
      <w:r>
        <w:br/>
        <w:t>Mit starken Steinen. Hier steht nun eine</w:t>
      </w:r>
      <w:r>
        <w:br/>
        <w:t>Auf der That ertappt: was ertheilst du ihr?“</w:t>
      </w:r>
      <w:r>
        <w:br/>
        <w:t>Die Widersacher wollten ihn mit Worten fangen,</w:t>
      </w:r>
      <w:r>
        <w:br/>
        <w:t>Denn wenn er lehrte, sie sollt am Leben bleiben,</w:t>
      </w:r>
      <w:r>
        <w:br/>
        <w:t>Ihre Seele schützend, sollten die Juden sagen,</w:t>
      </w:r>
      <w:r>
        <w:br/>
        <w:t>Er widersetze sich dem Gesetz ihrer Väter,</w:t>
      </w:r>
      <w:r>
        <w:br/>
        <w:t>Dem Landrecht der Leute; und ließ' er sie am Leben strafen,</w:t>
      </w:r>
      <w:r>
        <w:br/>
        <w:t>Das Weib vor der Menge, so wollten sie sagen, die Milde</w:t>
      </w:r>
      <w:r>
        <w:br/>
        <w:t>Berg er nicht in der Brust, die Gottes Gebornem zieme.</w:t>
      </w:r>
      <w:r>
        <w:br/>
        <w:t>So sollte, was er auch sagte, der Sohn des Herrn</w:t>
      </w:r>
      <w:r>
        <w:br/>
        <w:t>Seiner Worte wegen gescholten werden,</w:t>
      </w:r>
      <w:r>
        <w:br/>
        <w:t>Wenn er sein Urtheil ertheilte. Aber der theure Herr</w:t>
      </w:r>
      <w:r>
        <w:br/>
        <w:t>Wuste der Männer Muthgedanken wohl,</w:t>
      </w:r>
      <w:r>
        <w:br/>
        <w:t>Ihren widrigen Willen und erwiderte so</w:t>
      </w:r>
      <w:r>
        <w:br/>
        <w:t>Vor den anwesenden all: „Wer von Euch sich aller</w:t>
      </w:r>
      <w:r>
        <w:br/>
        <w:t>Frevel frei weiß, der trete vor sie</w:t>
      </w:r>
      <w:r>
        <w:br/>
        <w:t>Und schleudre der erste aus seinen Händen</w:t>
      </w:r>
      <w:r>
        <w:br/>
        <w:t xml:space="preserve">Den Stein auf sie.“ </w:t>
      </w:r>
    </w:p>
    <w:p w14:paraId="76C72AE2" w14:textId="77777777" w:rsidR="00206CFF" w:rsidRDefault="00206CFF" w:rsidP="00206CFF">
      <w:pPr>
        <w:pStyle w:val="StandardWeb"/>
      </w:pPr>
      <w:r>
        <w:t>Da standen die Juden,</w:t>
      </w:r>
      <w:r>
        <w:br/>
        <w:t>Dachten und sannen: der Degen Keiner wusste</w:t>
      </w:r>
      <w:r>
        <w:br/>
        <w:t>Auf seinen Ausspruch die Antwort zu finden.</w:t>
      </w:r>
      <w:r>
        <w:br/>
        <w:t>Die Männer gedachten ihrer Meingedanken,</w:t>
      </w:r>
      <w:r>
        <w:br/>
        <w:t>Ihrer Sündenschuld: so sicher wusste sich Keiner,</w:t>
      </w:r>
      <w:r>
        <w:br/>
        <w:t>Daß er nach den Worten zu werfen getraute</w:t>
      </w:r>
      <w:r>
        <w:br/>
        <w:t>Den Stein auf die Frau. Sie ließen sie stehen</w:t>
      </w:r>
      <w:r>
        <w:br/>
        <w:t>Allein an dem Ort und abseits alsobald</w:t>
      </w:r>
      <w:r>
        <w:br/>
        <w:t>Giengen die gramharten Judenleute,</w:t>
      </w:r>
      <w:r>
        <w:br/>
        <w:t>Einer nach dem Andern bis ihrer Keiner aushielt</w:t>
      </w:r>
      <w:r>
        <w:br/>
        <w:t>Des feindlichen Volkes, der fürder gedachte</w:t>
      </w:r>
      <w:r>
        <w:br/>
        <w:t xml:space="preserve">Der Ehebrecherin das Alter zu kürzen. </w:t>
      </w:r>
    </w:p>
    <w:p w14:paraId="51C50614" w14:textId="77777777" w:rsidR="00206CFF" w:rsidRDefault="00206CFF" w:rsidP="00206CFF">
      <w:pPr>
        <w:pStyle w:val="StandardWeb"/>
      </w:pPr>
      <w:r>
        <w:t>Da fragte die Frau das Friedenskind Gottes,</w:t>
      </w:r>
      <w:r>
        <w:br/>
        <w:t>Aller Gebornen Bester: „Wo blieben die Juden,</w:t>
      </w:r>
      <w:r>
        <w:br/>
        <w:t>Deine Widersacher, die dich verklagen wollten?</w:t>
      </w:r>
      <w:r>
        <w:br/>
        <w:t>Haben sie dir heute keinen Harm gethan,</w:t>
      </w:r>
      <w:r>
        <w:br/>
        <w:t>Kein Leid die Leute, die dir ans Leben wollten,</w:t>
      </w:r>
      <w:r>
        <w:br/>
        <w:t>Dich schwer versehren?“ Da sagte das Weib,</w:t>
      </w:r>
      <w:r>
        <w:br/>
        <w:t>Nein, Niemand hab ihr durch des Nothhelfers</w:t>
      </w:r>
      <w:r>
        <w:br/>
        <w:t>Heilige Hülfe irgend Harm gethan</w:t>
      </w:r>
      <w:r>
        <w:br/>
        <w:t>Ihrem Laster zu Lohne. Da sprach der Leute Herr,</w:t>
      </w:r>
      <w:r>
        <w:br/>
        <w:t>der allwaltende Christ: „So will ich auch dir nichts thun</w:t>
      </w:r>
      <w:r>
        <w:br/>
        <w:t>Geh heil von hinnen. Im Herzen nur sorge,</w:t>
      </w:r>
      <w:r>
        <w:br/>
        <w:t>Daß du hinfort nicht wieder in Sünde verfällst.“</w:t>
      </w:r>
      <w:r>
        <w:br/>
        <w:t>So hatt ihr geholfen das heilige Gotteskind,</w:t>
      </w:r>
      <w:r>
        <w:br/>
        <w:t xml:space="preserve">Ihr Leben gefriedet. </w:t>
      </w:r>
    </w:p>
    <w:p w14:paraId="0E870F5A" w14:textId="77777777" w:rsidR="00206CFF" w:rsidRDefault="00206CFF" w:rsidP="00206CFF">
      <w:pPr>
        <w:pStyle w:val="berschrift1"/>
        <w:rPr>
          <w:sz w:val="48"/>
        </w:rPr>
      </w:pPr>
      <w:r>
        <w:t>Der lebendige Brunnen.</w:t>
      </w:r>
    </w:p>
    <w:p w14:paraId="6E649A41" w14:textId="77777777" w:rsidR="00206CFF" w:rsidRDefault="00206CFF" w:rsidP="00206CFF">
      <w:pPr>
        <w:pStyle w:val="StandardWeb"/>
      </w:pPr>
      <w:r>
        <w:t>Da stand das Volk der Juden</w:t>
      </w:r>
      <w:r>
        <w:br/>
        <w:t>Uebles im Herzen wie von Anfang hegend</w:t>
      </w:r>
      <w:r>
        <w:br/>
        <w:t>Und widrigen Willen, wüsten sie des Volkes Herz</w:t>
      </w:r>
      <w:r>
        <w:br/>
        <w:t>Dem Friedenskind Gottes nur feindlich zu stimmen.</w:t>
      </w:r>
      <w:r>
        <w:br/>
        <w:t>Aber die Leute waren im Glauben uneins:</w:t>
      </w:r>
      <w:r>
        <w:br/>
        <w:t xml:space="preserve">Die Aermern eher zu ihm geneigt, </w:t>
      </w:r>
      <w:r>
        <w:br/>
        <w:t>Gar viel begieriger, des Gotteskindes</w:t>
      </w:r>
      <w:r>
        <w:br/>
        <w:t>Geheiß zu vollbringen, was ihr Herr nur gebot,</w:t>
      </w:r>
      <w:r>
        <w:br/>
        <w:t>Und dem Rechten holder als die reichen Leute:</w:t>
      </w:r>
      <w:r>
        <w:br/>
        <w:t>Sie hielten ihn für den Herrn, für den Himmelskönig,</w:t>
      </w:r>
      <w:r>
        <w:br/>
        <w:t xml:space="preserve">Und folgten ihm gerne. </w:t>
      </w:r>
    </w:p>
    <w:p w14:paraId="247E900C" w14:textId="77777777" w:rsidR="00206CFF" w:rsidRDefault="00206CFF" w:rsidP="00206CFF">
      <w:pPr>
        <w:pStyle w:val="StandardWeb"/>
      </w:pPr>
      <w:r>
        <w:t>Da ging der Gottessohn</w:t>
      </w:r>
      <w:r>
        <w:br/>
        <w:t>In das Weihthum wieder; ihn umwogte des Volks</w:t>
      </w:r>
      <w:r>
        <w:br/>
        <w:t>Eine mächtige Menge. In der Mitte stand er</w:t>
      </w:r>
      <w:r>
        <w:br/>
        <w:t>Und lehrte die Leute mit lichten Worten,</w:t>
      </w:r>
      <w:r>
        <w:br/>
        <w:t>mit lauter Stimme. Da lauschten Alle,</w:t>
      </w:r>
      <w:r>
        <w:br/>
        <w:t>Und Viele staunten, wie er dem Volk gebot:</w:t>
      </w:r>
      <w:r>
        <w:br/>
        <w:t>„Wer da vom Durste bedrängt ist, der komme</w:t>
      </w:r>
      <w:r>
        <w:br/>
        <w:t>Zu mir und trinke an der Tage Jeglichem</w:t>
      </w:r>
      <w:r>
        <w:br/>
        <w:t>Süßen Brunnen! Ich sag euch wahrlich,</w:t>
      </w:r>
      <w:r>
        <w:br/>
        <w:t>Wer lauter an mich glaubt von der Leute Kindern,</w:t>
      </w:r>
      <w:r>
        <w:br/>
        <w:t>Unter diesem Volke, dem heiß ich fließen</w:t>
      </w:r>
      <w:r>
        <w:br/>
        <w:t>Aus seinem Leibe lebende Flut:</w:t>
      </w:r>
      <w:r>
        <w:br/>
        <w:t>Rinnendes Wasser aus rauschender Quelle</w:t>
      </w:r>
      <w:r>
        <w:br/>
        <w:t>Wallt ihm ein Lebens Born. Dieß Wort wird erfüllt,</w:t>
      </w:r>
      <w:r>
        <w:br/>
        <w:t>Den Leuten geleistet, die an mich glauben.“</w:t>
      </w:r>
      <w:r>
        <w:br/>
        <w:t>Mit dem Wasser meinte der waltende Christ,</w:t>
      </w:r>
      <w:r>
        <w:br/>
        <w:t>Der hehre Himmelskönig, den heiligen Geist,</w:t>
      </w:r>
      <w:r>
        <w:br/>
        <w:t>Daß des Volkes Söhne den empfangen sollten,</w:t>
      </w:r>
      <w:r>
        <w:br/>
        <w:t>Licht und Erleuchtung und ewiges Leben,.</w:t>
      </w:r>
      <w:r>
        <w:br/>
        <w:t>Die hohe Himmelsau und die Huld Gottes.</w:t>
      </w:r>
      <w:r>
        <w:br/>
        <w:t>Da geriethen die Leute um die Lehre Christs</w:t>
      </w:r>
      <w:r>
        <w:br/>
        <w:t>In Streit: dort standen stolze Männer,</w:t>
      </w:r>
      <w:r>
        <w:br/>
        <w:t>Hochmüthige Juden, die sich vermaßen</w:t>
      </w:r>
      <w:r>
        <w:br/>
        <w:t>Den Herrn zu höhnen: sie hörten wohl, sagten sie,</w:t>
      </w:r>
      <w:r>
        <w:br/>
        <w:t>Daß aus ihm redeten üble Wichte,</w:t>
      </w:r>
      <w:r>
        <w:br/>
        <w:t>Unholde Geister, da er so Uebles lehre</w:t>
      </w:r>
      <w:r>
        <w:br/>
        <w:t>Mit jedem Worte. Dawider sprachen Andre:</w:t>
      </w:r>
      <w:r>
        <w:br/>
        <w:t>„Lästert den Lehrer nicht! Lebensworte kommen</w:t>
      </w:r>
      <w:r>
        <w:br/>
        <w:t>Mächtig aus seinem Munde, und mancherlei Wunder</w:t>
      </w:r>
      <w:r>
        <w:br/>
        <w:t>Wirkt er in dieser Welt. Wär er des Teufels Werk,</w:t>
      </w:r>
      <w:r>
        <w:br/>
        <w:t>Unselger Geister, wie brächt es solchen Segen?</w:t>
      </w:r>
      <w:r>
        <w:br/>
        <w:t>Drum ist es offenbar, von dem allwaltenden Gott</w:t>
      </w:r>
      <w:r>
        <w:br/>
        <w:t>Kommt es, von seiner Kraft. Wohl erkennt ihr es auch</w:t>
      </w:r>
      <w:r>
        <w:br/>
        <w:t>An seinen wahren Worten, daß er Gewalt besitzt</w:t>
      </w:r>
      <w:r>
        <w:br/>
        <w:t>Ueber Alles auf Erden.“ Da hätten ihn die Abgünstigen</w:t>
      </w:r>
      <w:r>
        <w:br/>
        <w:t>Gern auf der Stelle gefangen oder gar gesteinigt,</w:t>
      </w:r>
      <w:r>
        <w:br/>
        <w:t>Müssten sie der Menschen Menge nicht scheuen,</w:t>
      </w:r>
      <w:r>
        <w:br/>
        <w:t>Das Volk nicht fürchten. Da sprach das Friedenskind Gottes:</w:t>
      </w:r>
      <w:r>
        <w:br/>
        <w:t>„Ich zeig euch des Guten von Gott doch so viel</w:t>
      </w:r>
      <w:r>
        <w:br/>
        <w:t>In Worten und in Werken, und ihr wollt mich strafen,</w:t>
      </w:r>
      <w:r>
        <w:br/>
        <w:t>Ihr Starrsinnigen, mich mit Steinen ertödten,</w:t>
      </w:r>
      <w:r>
        <w:br/>
        <w:t>Vom Leben lösen,“ Die Leute entgegneten,</w:t>
      </w:r>
      <w:r>
        <w:br/>
        <w:t>Die wüthigen Widersacher: „Nicht deiner Werke wegen</w:t>
      </w:r>
      <w:r>
        <w:br/>
        <w:t>Thun wirs, daß wir den Tod dir ertheilen wollen,</w:t>
      </w:r>
      <w:r>
        <w:br/>
        <w:t>Nur deiner Worte wegen, der widersinnigen,</w:t>
      </w:r>
      <w:r>
        <w:br/>
        <w:t>Daß du dich so mächtig rühmst, und solche Meinreden führst</w:t>
      </w:r>
      <w:r>
        <w:br/>
        <w:t>Und sagst vor den Juden, du seist Gott selber,</w:t>
      </w:r>
      <w:r>
        <w:br/>
        <w:t>Der mächtige Herr, da du ein Mensch bist wie wir,</w:t>
      </w:r>
      <w:r>
        <w:br/>
        <w:t xml:space="preserve">Von unserer Abkunft.“ </w:t>
      </w:r>
    </w:p>
    <w:p w14:paraId="2668ED82" w14:textId="77777777" w:rsidR="00206CFF" w:rsidRDefault="00206CFF" w:rsidP="00206CFF">
      <w:pPr>
        <w:pStyle w:val="StandardWeb"/>
      </w:pPr>
      <w:r>
        <w:t>Der allwaltende Christ</w:t>
      </w:r>
      <w:r>
        <w:br/>
        <w:t>Wollte nun den Hohn nicht mehr hören der Juden,</w:t>
      </w:r>
      <w:r>
        <w:br/>
        <w:t>Der Wüthigen Verwünschung. Aus dem Weihthum ging er</w:t>
      </w:r>
      <w:r>
        <w:br/>
        <w:t>Ueber des Jordans Strom, und seine Jünger mit ihm,</w:t>
      </w:r>
      <w:r>
        <w:br/>
        <w:t>Die seligen Gesellen, die stäts bei ihm</w:t>
      </w:r>
      <w:r>
        <w:br/>
        <w:t>Willig weilten: dort wusst er ein ander Volk.</w:t>
      </w:r>
      <w:r>
        <w:br/>
        <w:t>Da that nach Gewohnheit der waltende Christ;</w:t>
      </w:r>
      <w:r>
        <w:br/>
        <w:t>Er lehrte die Leute, und glaubte wer wollte</w:t>
      </w:r>
      <w:r>
        <w:br/>
        <w:t>An sein heilig Wort, das immer half</w:t>
      </w:r>
      <w:r>
        <w:br/>
        <w:t xml:space="preserve">Der Menschen Männiglichem, der es zu Gemüthe nahm. </w:t>
      </w:r>
    </w:p>
    <w:p w14:paraId="226C6334" w14:textId="77777777" w:rsidR="00206CFF" w:rsidRDefault="00206CFF" w:rsidP="00206CFF">
      <w:pPr>
        <w:pStyle w:val="berschrift1"/>
        <w:rPr>
          <w:sz w:val="48"/>
        </w:rPr>
      </w:pPr>
      <w:r>
        <w:t>Des Lazarus Erweckung.</w:t>
      </w:r>
    </w:p>
    <w:p w14:paraId="3326869A" w14:textId="77777777" w:rsidR="00206CFF" w:rsidRDefault="00206CFF" w:rsidP="00206CFF">
      <w:pPr>
        <w:pStyle w:val="StandardWeb"/>
      </w:pPr>
      <w:r>
        <w:t>Nun hör ich, daß zu Christ gekommen waren</w:t>
      </w:r>
      <w:r>
        <w:br/>
        <w:t>Boten aus Bethania, die dem Gebornen Gottes</w:t>
      </w:r>
      <w:r>
        <w:br/>
        <w:t>Sagten, sie seien von zwei Frauen gesendet,</w:t>
      </w:r>
      <w:r>
        <w:br/>
        <w:t>Maria und Martha, den minniglichen beiden,</w:t>
      </w:r>
      <w:r>
        <w:br/>
        <w:t>Den wonnesamen, ihm wohlbekannten.</w:t>
      </w:r>
      <w:r>
        <w:br/>
        <w:t>Sie waren Schwestern, die er selber längst</w:t>
      </w:r>
      <w:r>
        <w:br/>
        <w:t>Im Gemüthe minnte ihres milden Sinnes</w:t>
      </w:r>
      <w:r>
        <w:br/>
        <w:t>Und guten Willens wegen. Der Wahrheit nach ließen sie</w:t>
      </w:r>
      <w:r>
        <w:br/>
        <w:t>Ihm von Bethanien entbieten, wie zu Bett ihr Bruder</w:t>
      </w:r>
      <w:r>
        <w:br/>
        <w:t>Lazarus läge, an dessen Leben sie verzweifelten.</w:t>
      </w:r>
      <w:r>
        <w:br/>
        <w:t>Sie baten, daß ihm Christ der allwaltende käme,</w:t>
      </w:r>
      <w:r>
        <w:br/>
        <w:t>Der heilige, zu Hülfe. Wie er nun hörte</w:t>
      </w:r>
      <w:r>
        <w:br/>
        <w:t>Von dem Siechen sagen, da sagt' er sogleich:</w:t>
      </w:r>
      <w:r>
        <w:br/>
        <w:t>„Lazarus liegt auf dem Lager nicht</w:t>
      </w:r>
      <w:r>
        <w:br/>
        <w:t>Unheilbar zum Tode: nur des Herren Preis</w:t>
      </w:r>
      <w:r>
        <w:br/>
        <w:t>Soll da gefördert werden; ihn gefährdet es nicht.“</w:t>
      </w:r>
      <w:r>
        <w:br/>
        <w:t>Da säumte dann noch der Sohn des Herrn</w:t>
      </w:r>
      <w:r>
        <w:br/>
        <w:t>Zwei Nächte und Tage bis die Zeit genaht war,</w:t>
      </w:r>
      <w:r>
        <w:br/>
        <w:t>Da er wieder zu Jerusalem die Judenleute</w:t>
      </w:r>
      <w:r>
        <w:br/>
        <w:t>Versuchen wollte, wie er Gewalt besaß.</w:t>
      </w:r>
      <w:r>
        <w:br/>
        <w:t>Zu den Gesellen sagt' er, der Sohn des Herrn,</w:t>
      </w:r>
      <w:r>
        <w:br/>
        <w:t>Daß er jenseits des Jordans die Juden wieder</w:t>
      </w:r>
      <w:r>
        <w:br/>
        <w:t>Besuchen wolle. Da versetzten sogleich</w:t>
      </w:r>
      <w:r>
        <w:br/>
        <w:t>Die guten Jünger: „Wie begehrst du so dahin,</w:t>
      </w:r>
      <w:r>
        <w:br/>
        <w:t>Mein Fürst, zu fahren? Ist doch nicht fern die Zeit,</w:t>
      </w:r>
      <w:r>
        <w:br/>
        <w:t>Wo sie deiner Worte wegen dich wollten</w:t>
      </w:r>
      <w:r>
        <w:br/>
        <w:t>Mit Steinigung strafen: und unter das störrische</w:t>
      </w:r>
      <w:r>
        <w:br/>
        <w:t>Volk willst du fahren? Da sind der Feinde viel,</w:t>
      </w:r>
      <w:r>
        <w:br/>
        <w:t>Der übermüthigen.“ Aber Einer der Zwölfe,</w:t>
      </w:r>
      <w:r>
        <w:br/>
        <w:t>Thomas versetzte, der treffliche Mann:</w:t>
      </w:r>
      <w:r>
        <w:br/>
        <w:t>„Tadeln wir sein Thun nicht,“ sprach der theure Degen,</w:t>
      </w:r>
      <w:r>
        <w:br/>
        <w:t>„Oder wehren seinem Willen, sondern weilen bei ihm,</w:t>
      </w:r>
      <w:r>
        <w:br/>
        <w:t>Dulden mit dem Dienstherrn: das ist des Degens Ruhm,</w:t>
      </w:r>
      <w:r>
        <w:br/>
        <w:t>Daß er seinem Fürsten fest zur Seite stehe</w:t>
      </w:r>
      <w:r>
        <w:br/>
        <w:t>Und standhaft mit ihm sterbe. Stehn wir all ihm bei,</w:t>
      </w:r>
      <w:r>
        <w:br/>
        <w:t>Folgen seiner Fahrt, lassen Freiheit und Leben</w:t>
      </w:r>
      <w:r>
        <w:br/>
        <w:t>Uns wenig werth sein, wenn wir im Volk mit ihm</w:t>
      </w:r>
      <w:r>
        <w:br/>
        <w:t>Erliegen, dem lieben Herrn: dann bleibt uns noch lange</w:t>
      </w:r>
      <w:r>
        <w:br/>
        <w:t>Bei den Guten guter Nachruhm.“ So wurden die Jünger Christ,</w:t>
      </w:r>
      <w:r>
        <w:br/>
        <w:t>Die edelgeborenen, einmüthigen Sinnes</w:t>
      </w:r>
      <w:r>
        <w:br/>
        <w:t xml:space="preserve">Dem Herrn zu willen. </w:t>
      </w:r>
    </w:p>
    <w:p w14:paraId="68068B13" w14:textId="076C878E" w:rsidR="00206CFF" w:rsidRDefault="00206CFF" w:rsidP="00206CFF">
      <w:pPr>
        <w:pStyle w:val="StandardWeb"/>
      </w:pPr>
      <w:r>
        <w:t>Da sprach der heilige Christ</w:t>
      </w:r>
      <w:r>
        <w:br/>
        <w:t>Zu seinen Gesellen, entschlafen sei</w:t>
      </w:r>
      <w:r>
        <w:br/>
        <w:t>Auf dem Lager Lazarus. „Dieß Licht verließ er,</w:t>
      </w:r>
      <w:r>
        <w:br/>
        <w:t>Entschlief selig. Ohne Säumen laßt uns nun</w:t>
      </w:r>
      <w:r>
        <w:br/>
        <w:t>Ihn wieder erwecken, daß er diese Welt schaue,</w:t>
      </w:r>
      <w:r>
        <w:br/>
        <w:t>Dieß Licht, und lebe. So wird euch der Glaube dann</w:t>
      </w:r>
      <w:r>
        <w:br/>
        <w:t>Noch ferner gefestigt.“ Da fuhr über die Flut</w:t>
      </w:r>
      <w:r>
        <w:br/>
        <w:t>Der gute Gottessohn, bis er mit den Jüngern</w:t>
      </w:r>
      <w:r>
        <w:br/>
        <w:t>Nach Bethanien kam, der Geborne Gottes</w:t>
      </w:r>
      <w:r>
        <w:br/>
        <w:t>Mit seinem Gesinde, wo die Schwestern beide</w:t>
      </w:r>
      <w:r>
        <w:br/>
        <w:t>Maria und Martha bekümmerten Gemüths</w:t>
      </w:r>
      <w:r>
        <w:br/>
        <w:t>In Schmerzen saßen. Versammelt waren da</w:t>
      </w:r>
      <w:r>
        <w:br/>
        <w:t>Von Jerusalem der Judenleute viel:</w:t>
      </w:r>
      <w:r>
        <w:br/>
        <w:t>Die Weiber wollten sie mit ihren Worten trösten,</w:t>
      </w:r>
      <w:r>
        <w:br/>
        <w:t>Daß sie so nicht jammerten über des Jünglings Tod,</w:t>
      </w:r>
      <w:r>
        <w:br/>
        <w:t>Des Lazarus Verlust. Wie nun der Landeswart</w:t>
      </w:r>
      <w:r>
        <w:br/>
        <w:t>Dem Gehöft entgegen ging, da ward des Gottessohns</w:t>
      </w:r>
      <w:r>
        <w:br/>
        <w:t>Kommen dort kund gethan, der Kräftige wäre</w:t>
      </w:r>
      <w:r>
        <w:br/>
        <w:t>Draußen bei der Burg. Die beiden Frauen</w:t>
      </w:r>
      <w:r>
        <w:br/>
        <w:t>Waren es wohlzufrieden, daß der waltende Christ,</w:t>
      </w:r>
      <w:r>
        <w:br/>
        <w:t>Das Friedenskind Gottes, zu ihnen gefahren kam.</w:t>
      </w:r>
      <w:r>
        <w:br/>
        <w:t>Es war ihnen wahrlich der Wünsche grösster,</w:t>
      </w:r>
      <w:r>
        <w:br/>
        <w:t>Die Kunst des Herren, und Christi Wort</w:t>
      </w:r>
      <w:r>
        <w:br/>
        <w:t>Wieder zu hören. Weinend ging da</w:t>
      </w:r>
      <w:r>
        <w:br/>
        <w:t>Die trauernde Martha, mit dem Mächtigen</w:t>
      </w:r>
      <w:r>
        <w:br/>
        <w:t>Worte zu wechseln. Zu dem Waltenden sprach sie</w:t>
      </w:r>
      <w:r>
        <w:br/>
        <w:t>Aus harmvollem Herzen: „Wärst du, o Herr,</w:t>
      </w:r>
      <w:r>
        <w:br/>
        <w:t>Der Nothhelfer Bester, uns näher gewesen,</w:t>
      </w:r>
      <w:r>
        <w:br/>
        <w:t>Guter Herr und Heiland, ich hätte den Harm nun nicht,</w:t>
      </w:r>
      <w:r>
        <w:br/>
        <w:t>Die bittere Brustbeschwer: mein Bruder wär nicht geschieden,</w:t>
      </w:r>
      <w:r>
        <w:br/>
        <w:t>Lazarus, aus diesem Licht, er möcht uns noch leben</w:t>
      </w:r>
      <w:r>
        <w:br/>
        <w:t>Des Geistes voll; obgleich ich zu dir, o Herr,</w:t>
      </w:r>
      <w:r>
        <w:br/>
        <w:t>Lichthell glaube, der Lehrer bester,</w:t>
      </w:r>
      <w:r>
        <w:br/>
        <w:t>Was du auch verlangen willst von dem erlauchten Herrn,</w:t>
      </w:r>
      <w:r>
        <w:br/>
        <w:t xml:space="preserve">Daß es gleich dir </w:t>
      </w:r>
      <w:r w:rsidR="00A402F4">
        <w:t>gibt</w:t>
      </w:r>
      <w:r>
        <w:t xml:space="preserve"> Gott der allmächtige,</w:t>
      </w:r>
      <w:r>
        <w:br/>
        <w:t>Deinen Wunsch gewährend.“ Da gab der waltende Christ</w:t>
      </w:r>
      <w:r>
        <w:br/>
        <w:t>Ihr zur Antwort: „Laß dir im Innern nicht</w:t>
      </w:r>
      <w:r>
        <w:br/>
        <w:t>Die Seele verdüstern. Sagen will ich dir</w:t>
      </w:r>
      <w:r>
        <w:br/>
        <w:t>Mit wahren Worten, und wenden mag es nichts:</w:t>
      </w:r>
      <w:r>
        <w:br/>
        <w:t>Dein Bruder soll auf Gottes Gebot</w:t>
      </w:r>
      <w:r>
        <w:br/>
        <w:t>Durch des Herren Kraft sich erheben vom Tode</w:t>
      </w:r>
      <w:r>
        <w:br/>
        <w:t>In seinem Leichnam.“ Sie sprach: „Den Glauben hab ich gänzlich,</w:t>
      </w:r>
      <w:r>
        <w:br/>
        <w:t>Daß es also werden wird, wenn diese Welt endet,</w:t>
      </w:r>
      <w:r>
        <w:br/>
        <w:t>Und jener mächtige Tag über die Menschen fährt,</w:t>
      </w:r>
      <w:r>
        <w:br/>
        <w:t>Daß er dann auch von der Erde wird auferstehen</w:t>
      </w:r>
      <w:r>
        <w:br/>
        <w:t>Am Tage des Gerichts, wenn vom Tod erweckt</w:t>
      </w:r>
      <w:r>
        <w:br/>
        <w:t>Durch die Macht Gottes die Menschengeschlechter</w:t>
      </w:r>
      <w:r>
        <w:br/>
        <w:t>Sich von der Rast errichten.“ Da sprach der reiche Christ,</w:t>
      </w:r>
      <w:r>
        <w:br/>
        <w:t>Der allmächtige zu ihr mit offenen Worten,</w:t>
      </w:r>
      <w:r>
        <w:br/>
        <w:t>Er selber wäre der Sohn des Herrn,</w:t>
      </w:r>
      <w:r>
        <w:br/>
        <w:t>Das Licht und das Leben, und der Leute Kindern</w:t>
      </w:r>
      <w:r>
        <w:br/>
        <w:t>Die Auferstehung. „Nie sterben wird</w:t>
      </w:r>
      <w:r>
        <w:br/>
        <w:t>Und sein Leben verlieren, der da glaubt an mich,</w:t>
      </w:r>
      <w:r>
        <w:br/>
        <w:t>Ob auch die Erdensöhne ihn mit Erde bedecken,</w:t>
      </w:r>
      <w:r>
        <w:br/>
        <w:t>Ihr tief ihn vertrauen, doch scheint er nur todt:</w:t>
      </w:r>
      <w:r>
        <w:br/>
        <w:t>Das Fleisch ist ihr befohlen; doch frei der Geist</w:t>
      </w:r>
      <w:r>
        <w:br/>
        <w:t xml:space="preserve">Und die Seele gesund.“ Da versetzte sogleich </w:t>
      </w:r>
      <w:r>
        <w:br/>
        <w:t>Das Weib die Worte: „Du bist des Waltenden Sohn,</w:t>
      </w:r>
      <w:r>
        <w:br/>
        <w:t>Der allmächtige Christ: das mag man erkennen</w:t>
      </w:r>
      <w:r>
        <w:br/>
        <w:t>Wahrlich an deinen Worten, du hast Gewalt durch Gottes</w:t>
      </w:r>
      <w:r>
        <w:br/>
        <w:t xml:space="preserve">Heiligen Rathschluß über Himmel und Erde.“ </w:t>
      </w:r>
    </w:p>
    <w:p w14:paraId="5E123C88" w14:textId="77777777" w:rsidR="00206CFF" w:rsidRDefault="00206CFF" w:rsidP="00206CFF">
      <w:pPr>
        <w:pStyle w:val="StandardWeb"/>
      </w:pPr>
      <w:r>
        <w:t>Da kam der Edelfraun die andre gegangen,</w:t>
      </w:r>
      <w:r>
        <w:br/>
        <w:t>Maria die trauernde, der in Menge folgten</w:t>
      </w:r>
      <w:r>
        <w:br/>
        <w:t>Die Judenleute. Zu Gottes Gebornem</w:t>
      </w:r>
      <w:r>
        <w:br/>
        <w:t>Sagte sie schmerzenvoll, wie ihr voll Sorgen war,</w:t>
      </w:r>
      <w:r>
        <w:br/>
        <w:t>Voll Harm das Herz, wie herb ihr Jammer</w:t>
      </w:r>
      <w:r>
        <w:br/>
        <w:t>Um Lazarus Verlust, des lieben Mannes.</w:t>
      </w:r>
      <w:r>
        <w:br/>
        <w:t>Mit Schluchzen weinte sie bis dem Sohne Gottes</w:t>
      </w:r>
      <w:r>
        <w:br/>
        <w:t>Das Herz gerührt ward: heiße Thränen</w:t>
      </w:r>
      <w:r>
        <w:br/>
        <w:t>Entwallten dem weinenden. Zu den Weibern sprach er dann:</w:t>
      </w:r>
      <w:r>
        <w:br/>
        <w:t>„Nun leitet mich hin, wo Lazarus liegt</w:t>
      </w:r>
      <w:r>
        <w:br/>
        <w:t>Der Erde befohlen.“ Ein Fels lag über ihm,</w:t>
      </w:r>
      <w:r>
        <w:br/>
        <w:t>Ein schwerer Stein gedeckt, Der Sohn des Herrn gebot,</w:t>
      </w:r>
      <w:r>
        <w:br/>
        <w:t>Die Last zu lüften, daß er die Leiche sähe,</w:t>
      </w:r>
      <w:r>
        <w:br/>
        <w:t>Den Todten schaute. Da trieb ihr Herz</w:t>
      </w:r>
      <w:r>
        <w:br/>
        <w:t>Marthen vor der Menge zu dem Mächtigen zu sprechen:</w:t>
      </w:r>
      <w:r>
        <w:br/>
        <w:t>„Guter Herr,“ begann sie, „wenn man vom Grabe höbe</w:t>
      </w:r>
      <w:r>
        <w:br/>
        <w:t>Den starken Stein, so stiege Gestank auf,</w:t>
      </w:r>
      <w:r>
        <w:br/>
        <w:t>Unsüßer Geruch, denn sagen mag ich dir</w:t>
      </w:r>
      <w:r>
        <w:br/>
        <w:t>Mit wahren Worten all sonder Wahn,</w:t>
      </w:r>
      <w:r>
        <w:br/>
        <w:t>Der Tag und Nächte vier schon ward er befohlen</w:t>
      </w:r>
      <w:r>
        <w:br/>
        <w:t>Der Erd im Grabe.“ Doch Antwort gab</w:t>
      </w:r>
      <w:r>
        <w:br/>
        <w:t>Dem Weibe der Waltende: „Wahrlich ich sage dir,</w:t>
      </w:r>
      <w:r>
        <w:br/>
        <w:t>Wenn du glauben wolltest, so würdest du bald</w:t>
      </w:r>
      <w:r>
        <w:br/>
        <w:t>Erkennen können die Kraft des Herrn,</w:t>
      </w:r>
      <w:r>
        <w:br/>
        <w:t>Gottes große Macht.“ Da gingen Etliche</w:t>
      </w:r>
      <w:r>
        <w:br/>
        <w:t>Und huben den Stein ab. Da sah der heilige Christ</w:t>
      </w:r>
      <w:r>
        <w:br/>
        <w:t>Hinauf mit den Augen, und sagten dem Ewigen</w:t>
      </w:r>
      <w:r>
        <w:br/>
        <w:t>Dank, der diese Welt schuf, „daß du mein Wort erhörst,</w:t>
      </w:r>
      <w:r>
        <w:br/>
        <w:t>O Herr des Sieges, denn sicher weiß ich,</w:t>
      </w:r>
      <w:r>
        <w:br/>
        <w:t>Du thust es immer. Ich aber thue dieß</w:t>
      </w:r>
      <w:r>
        <w:br/>
        <w:t>Vor diesem großen Judenvolke,</w:t>
      </w:r>
      <w:r>
        <w:br/>
        <w:t>Daß sie in Wahrheit wissen, daß du in die Welt mich sandtest</w:t>
      </w:r>
      <w:r>
        <w:br/>
        <w:t>Die Leute zu lehren!“ Dann rief er Lazarus an</w:t>
      </w:r>
      <w:r>
        <w:br/>
        <w:t>Mit starker Stimme, und hieß ihn auferstanden</w:t>
      </w:r>
      <w:r>
        <w:br/>
        <w:t>Aus dem Grabe gehn. Da kam der Geist zurück</w:t>
      </w:r>
      <w:r>
        <w:br/>
        <w:t>In des Liegenden Leichnam: er rührte die Glieder</w:t>
      </w:r>
      <w:r>
        <w:br/>
        <w:t>Und wand sich empor unterm Gewand, denn bewunden war er noch,</w:t>
      </w:r>
      <w:r>
        <w:br/>
        <w:t>In Leichentücher gehüllt. Da ließ ihm helfen</w:t>
      </w:r>
      <w:r>
        <w:br/>
        <w:t>Der waltende Christ: Leute kamen</w:t>
      </w:r>
      <w:r>
        <w:br/>
        <w:t>Ihm das Gewand zu entwinden. Wonnig erstand</w:t>
      </w:r>
      <w:r>
        <w:br/>
        <w:t>Lazarus zu diesem Licht. Ihm war Leben verliehen,</w:t>
      </w:r>
      <w:r>
        <w:br/>
        <w:t>Des anerschaffenen Alters zu genießen</w:t>
      </w:r>
      <w:r>
        <w:br/>
        <w:t>Fürder in Frieden. Da freuten sich beide,</w:t>
      </w:r>
      <w:r>
        <w:br/>
        <w:t>Martha und Maria. Das mag kein Mann dem andern</w:t>
      </w:r>
      <w:r>
        <w:br/>
        <w:t>Beschreiben und sagen, wie die zwei geschwisterten</w:t>
      </w:r>
      <w:r>
        <w:br/>
        <w:t>Frauen frohlockten. Viele nahm es Wunder</w:t>
      </w:r>
      <w:r>
        <w:br/>
        <w:t>Der Judenleute, da sie ihn vom Grabe sahen</w:t>
      </w:r>
      <w:r>
        <w:br/>
        <w:t>Gesund erstehen, den Siechthum hingerafft,</w:t>
      </w:r>
      <w:r>
        <w:br/>
        <w:t>Den sie todt vertraut, der Erde tief,</w:t>
      </w:r>
      <w:r>
        <w:br/>
        <w:t>Den Lebenslosen, daß er nun leben dürfte</w:t>
      </w:r>
      <w:r>
        <w:br/>
        <w:t>Heil in der Heimat. So mag der Himmelkönig,</w:t>
      </w:r>
      <w:r>
        <w:br/>
        <w:t>Die gewaltige Gottesmacht, einem Jeden der Menschen</w:t>
      </w:r>
      <w:r>
        <w:br/>
        <w:t>Die Seele befreien, ihm wider der Feinde Drang,</w:t>
      </w:r>
      <w:r>
        <w:br/>
        <w:t xml:space="preserve">Der Heilige, helfen, dem er seine Huld verleiht. </w:t>
      </w:r>
    </w:p>
    <w:p w14:paraId="7CA90512" w14:textId="77777777" w:rsidR="00206CFF" w:rsidRDefault="00206CFF" w:rsidP="00206CFF">
      <w:pPr>
        <w:pStyle w:val="StandardWeb"/>
      </w:pPr>
      <w:r>
        <w:t>Da ward manchem Manne das Gemüth zu Christ</w:t>
      </w:r>
      <w:r>
        <w:br/>
        <w:t>Hingewandt, das Herz, als sie sein heilig Werk</w:t>
      </w:r>
      <w:r>
        <w:br/>
        <w:t>Da selber sahen, denn so war nie geschehen</w:t>
      </w:r>
      <w:r>
        <w:br/>
        <w:t xml:space="preserve">Ein Wunder in der Welt. </w:t>
      </w:r>
    </w:p>
    <w:p w14:paraId="7B34714E" w14:textId="77777777" w:rsidR="00206CFF" w:rsidRDefault="00206CFF" w:rsidP="00206CFF">
      <w:pPr>
        <w:pStyle w:val="berschrift1"/>
        <w:rPr>
          <w:sz w:val="48"/>
        </w:rPr>
      </w:pPr>
      <w:r>
        <w:t>Kaiphas.</w:t>
      </w:r>
    </w:p>
    <w:p w14:paraId="25EBC196" w14:textId="77777777" w:rsidR="00206CFF" w:rsidRDefault="00206CFF" w:rsidP="00206CFF">
      <w:pPr>
        <w:pStyle w:val="StandardWeb"/>
      </w:pPr>
      <w:r>
        <w:t>Doch waren im Volke</w:t>
      </w:r>
      <w:r>
        <w:br/>
        <w:t>Viel muthstarre Männer, die Gottes Macht nicht</w:t>
      </w:r>
      <w:r>
        <w:br/>
        <w:t>Kundbar erkennen wollten, sich seiner großen Kraft</w:t>
      </w:r>
      <w:r>
        <w:br/>
        <w:t>Mit Worten widersetzten: ihnen war des Waltenden</w:t>
      </w:r>
      <w:r>
        <w:br/>
        <w:t>Lehre so leid! Andere Leute nun suchten</w:t>
      </w:r>
      <w:r>
        <w:br/>
        <w:t>Sie in Jerusalem auf, wo des Judenvolkes</w:t>
      </w:r>
      <w:r>
        <w:br/>
        <w:t>Höchster Gerichtshof, ihre Hauptstadt war,</w:t>
      </w:r>
      <w:r>
        <w:br/>
        <w:t>Das große Gaumal des grimmen Volkes,</w:t>
      </w:r>
      <w:r>
        <w:br/>
        <w:t>Und verlautbarten da, daß sie den lebend gesehen</w:t>
      </w:r>
      <w:r>
        <w:br/>
        <w:t>Mit eigenen Augen, der in der Erde gelegen</w:t>
      </w:r>
      <w:r>
        <w:br/>
        <w:t>Der Tiefe vertraut vier Tag und Nächte,</w:t>
      </w:r>
      <w:r>
        <w:br/>
        <w:t>Todt und begraben, bis Er durch seine That,</w:t>
      </w:r>
      <w:r>
        <w:br/>
        <w:t>Sein Wort ihn erweckte, daß er diese Welt wieder schaute.</w:t>
      </w:r>
      <w:r>
        <w:br/>
        <w:t>Sehr widerwärtig war das den störrischen</w:t>
      </w:r>
      <w:r>
        <w:br/>
        <w:t>Judenleuten: sie ließen ihr Volk</w:t>
      </w:r>
      <w:r>
        <w:br/>
        <w:t>Sich in Rotten scharen und zur Versammlung rufen</w:t>
      </w:r>
      <w:r>
        <w:br/>
        <w:t>die Menge der Menschen, wider den mächtigen Christ</w:t>
      </w:r>
      <w:r>
        <w:br/>
        <w:t>Rath zu pflegen: „Nicht rathsam ist es,</w:t>
      </w:r>
      <w:r>
        <w:br/>
        <w:t>Daß wir es ferner dulden: zuviel dieses Volkes</w:t>
      </w:r>
      <w:r>
        <w:br/>
        <w:t>Glaubt schon seiner Lehre: nicht lange, so wird</w:t>
      </w:r>
      <w:r>
        <w:br/>
        <w:t>Ein Aufstand erstehen: ihn zu stillen kommen dann</w:t>
      </w:r>
      <w:r>
        <w:br/>
        <w:t>Die Römer geritten, und des Reiches müssen wir</w:t>
      </w:r>
      <w:r>
        <w:br/>
        <w:t>Verlustig leben, oder gar den Leib verlieren,</w:t>
      </w:r>
      <w:r>
        <w:br/>
        <w:t xml:space="preserve">Das Haupt wir Helden.“ </w:t>
      </w:r>
    </w:p>
    <w:p w14:paraId="606E61E5" w14:textId="77777777" w:rsidR="00206CFF" w:rsidRDefault="00206CFF" w:rsidP="00206CFF">
      <w:pPr>
        <w:pStyle w:val="StandardWeb"/>
      </w:pPr>
      <w:r>
        <w:t>Da sprach ein gehehrter Mann,</w:t>
      </w:r>
      <w:r>
        <w:br/>
        <w:t>Ein Oberhirt der Männer, der über das Volk</w:t>
      </w:r>
      <w:r>
        <w:br/>
        <w:t>In der Burg bestellt war zum Bischof den Leuten,</w:t>
      </w:r>
      <w:r>
        <w:br/>
        <w:t>Kaiphas geheißen: gekoren hatten ihn</w:t>
      </w:r>
      <w:r>
        <w:br/>
        <w:t>In jenem Jahre die Judenleute,</w:t>
      </w:r>
      <w:r>
        <w:br/>
        <w:t>Daß er das Gotteshaus behüten sollte,</w:t>
      </w:r>
      <w:r>
        <w:br/>
        <w:t>Des Weihthums warten: „Wundern sollte mich,</w:t>
      </w:r>
      <w:r>
        <w:br/>
        <w:t>Erleuchtete Männer, die von so Manchem Kund habt,</w:t>
      </w:r>
      <w:r>
        <w:br/>
        <w:t>So ihr wirklich nicht wüstet, ihr Weisesten der Juden,</w:t>
      </w:r>
      <w:r>
        <w:br/>
        <w:t>Daß es besser wäre der Gebornen Jeglichem,</w:t>
      </w:r>
      <w:r>
        <w:br/>
        <w:t>Wenn wir Einem einzelnen das alter kürzten,</w:t>
      </w:r>
      <w:r>
        <w:br/>
        <w:t>Daß er blutig stürbe mit eurer Beistimmung,</w:t>
      </w:r>
      <w:r>
        <w:br/>
        <w:t>Sein Leben verlöre für diese Leute all,</w:t>
      </w:r>
      <w:r>
        <w:br/>
        <w:t xml:space="preserve">Als daß zu Grunde ginge das ganze Volk!“ </w:t>
      </w:r>
    </w:p>
    <w:p w14:paraId="05AE7632" w14:textId="77777777" w:rsidR="00206CFF" w:rsidRDefault="00206CFF" w:rsidP="00206CFF">
      <w:pPr>
        <w:pStyle w:val="StandardWeb"/>
      </w:pPr>
      <w:r>
        <w:t>Wohl war es sein Wille nicht, daß er so Wahres sprach,</w:t>
      </w:r>
      <w:r>
        <w:br/>
        <w:t>So frei vor dem Volke aller Menschen Frommen</w:t>
      </w:r>
      <w:r>
        <w:br/>
        <w:t>Vor der Menge vermeldete: durch die Macht Gottes kam es ihm,</w:t>
      </w:r>
      <w:r>
        <w:br/>
        <w:t>Durch sein heiliges Amt, da er das Haus des Herrn</w:t>
      </w:r>
      <w:r>
        <w:br/>
        <w:t>Versehen sollte in der Stadt Jerusalem,</w:t>
      </w:r>
      <w:r>
        <w:br/>
        <w:t>Des Weihthums warten: darum sprach so wahr</w:t>
      </w:r>
      <w:r>
        <w:br/>
        <w:t>Der Bischof der Leute, Gottes Geborner sollte</w:t>
      </w:r>
      <w:r>
        <w:br/>
        <w:t>Alle Erdenvölker durch seinen Tod, des Einen,</w:t>
      </w:r>
      <w:r>
        <w:br/>
        <w:t>Mit seinem Leben erlösen. Allen Leuten half er so,</w:t>
      </w:r>
      <w:r>
        <w:br/>
        <w:t>Denn es führte damit auch die Völker der Heiden,</w:t>
      </w:r>
      <w:r>
        <w:br/>
        <w:t xml:space="preserve">Alle Welt zu seinem Willen der waltende Christ. </w:t>
      </w:r>
    </w:p>
    <w:p w14:paraId="10F91424" w14:textId="77777777" w:rsidR="00206CFF" w:rsidRDefault="00206CFF" w:rsidP="00206CFF">
      <w:pPr>
        <w:pStyle w:val="StandardWeb"/>
      </w:pPr>
      <w:r>
        <w:t>Da kamen überein die Uebermüthigen,</w:t>
      </w:r>
      <w:r>
        <w:br/>
        <w:t>Die rotten der Juden, und beschlossen im Rath,</w:t>
      </w:r>
      <w:r>
        <w:br/>
        <w:t>Die mächtige Menge, sie möchte nichts irren,</w:t>
      </w:r>
      <w:r>
        <w:br/>
        <w:t>Und wofern man im Volke ihn finden möchte,</w:t>
      </w:r>
      <w:r>
        <w:br/>
        <w:t>Sollt er gefangen werden und vorgeführt</w:t>
      </w:r>
      <w:r>
        <w:br/>
        <w:t>Dem Mahlgericht der Männer: nicht möchten sies dulden mehr,</w:t>
      </w:r>
      <w:r>
        <w:br/>
        <w:t>Daß der Eine Mann so alles Volk</w:t>
      </w:r>
      <w:r>
        <w:br/>
        <w:t xml:space="preserve">Gewinnen wollte. </w:t>
      </w:r>
    </w:p>
    <w:p w14:paraId="3E86507E" w14:textId="77777777" w:rsidR="00206CFF" w:rsidRDefault="00206CFF" w:rsidP="00206CFF">
      <w:pPr>
        <w:pStyle w:val="StandardWeb"/>
      </w:pPr>
      <w:r>
        <w:t>Der waltende Christ</w:t>
      </w:r>
      <w:r>
        <w:br/>
        <w:t>Kannte der Männer Muthgedanken</w:t>
      </w:r>
      <w:r>
        <w:br/>
        <w:t>Und haßgrimmes Herz: verhohlen blieb ihm nichts</w:t>
      </w:r>
      <w:r>
        <w:br/>
        <w:t>In dieser Mittelwelt. Da möcht er in die Menge</w:t>
      </w:r>
      <w:r>
        <w:br/>
        <w:t>Nicht öffentlich ferner unter das grimme Volk</w:t>
      </w:r>
      <w:r>
        <w:br/>
        <w:t>Der Juden gehen: der Gottessohn harrte</w:t>
      </w:r>
      <w:r>
        <w:br/>
        <w:t>Der lichten Zeit, die ihm zukünftig war,</w:t>
      </w:r>
      <w:r>
        <w:br/>
        <w:t>Wo er den Leuten zu Liebe leiden wollte,</w:t>
      </w:r>
      <w:r>
        <w:br/>
        <w:t>Dulden für das Volk, wusst er zuvor doch wohl</w:t>
      </w:r>
      <w:r>
        <w:br/>
        <w:t>Tag und Stunde. Da ging der theure Herr,</w:t>
      </w:r>
      <w:r>
        <w:br/>
        <w:t>Der allwaltende Christ, um zu Ephraim,</w:t>
      </w:r>
      <w:r>
        <w:br/>
        <w:t>Der heilige Herr, in der hohen Burg</w:t>
      </w:r>
      <w:r>
        <w:br/>
        <w:t xml:space="preserve">Mit den Jüngern zu weilen, und wandte sich wieder </w:t>
      </w:r>
      <w:r>
        <w:br/>
        <w:t>Gen Bethanien dann mit dem breiten Gefolge,</w:t>
      </w:r>
      <w:r>
        <w:br/>
        <w:t>Seiner ganzen Jüngerschaft. Die Juden besprachen es</w:t>
      </w:r>
      <w:r>
        <w:br/>
        <w:t>Mit manchem Worte, da sie so große Menge</w:t>
      </w:r>
      <w:r>
        <w:br/>
        <w:t>Ihm folgen sahen. „Nun ist kein Frommen mehr,</w:t>
      </w:r>
      <w:r>
        <w:br/>
        <w:t>Kein Rath für das Reich, wie recht wir auch sprechen,</w:t>
      </w:r>
      <w:r>
        <w:br/>
        <w:t>Kein Ding gedeiht uns, da doch das Volk</w:t>
      </w:r>
      <w:r>
        <w:br/>
        <w:t>Nach seinem Willen sich wendet, so weite Schar ihm folgt</w:t>
      </w:r>
      <w:r>
        <w:br/>
        <w:t>Der Leute, seiner Lehre halb, daß mir kein Leid</w:t>
      </w:r>
      <w:r>
        <w:br/>
        <w:t>Vor all dem Anhang ihm anthun mögen.“</w:t>
      </w:r>
      <w:r>
        <w:br/>
        <w:t>Da kam gen Bethanien der Geborne Gottes</w:t>
      </w:r>
      <w:r>
        <w:br/>
        <w:t>Sechs Nächte zuvor eh die Volksversammlung</w:t>
      </w:r>
      <w:r>
        <w:br/>
        <w:t>Der Judenleute in Jerusalem</w:t>
      </w:r>
      <w:r>
        <w:br/>
        <w:t>An den festlichen Tagen gefeiert wurde,</w:t>
      </w:r>
      <w:r>
        <w:br/>
        <w:t>Da sie die heiligen Zeiten halten sollten,</w:t>
      </w:r>
      <w:r>
        <w:br/>
        <w:t>Der Juden Pascha. Da weilte der Gottessohn</w:t>
      </w:r>
      <w:r>
        <w:br/>
        <w:t>In der Menge, der mächtige. Viel Männer waren da</w:t>
      </w:r>
      <w:r>
        <w:br/>
        <w:t>Seiner Worte wegen, und zwei Weiber zumal,</w:t>
      </w:r>
      <w:r>
        <w:br/>
        <w:t>Maria und Martha, die ihm mildes Herzens</w:t>
      </w:r>
      <w:r>
        <w:br/>
        <w:t>In Demuth dienten. Diesen gab der Herr</w:t>
      </w:r>
      <w:r>
        <w:br/>
        <w:t>Langdauernden Lohn: alles Leides erließ er sie,</w:t>
      </w:r>
      <w:r>
        <w:br/>
        <w:t>Aller Schuld und Sünde. So gebot er ihnen,</w:t>
      </w:r>
      <w:r>
        <w:br/>
        <w:t>Daß sie in Frieden führen vor der Feinde Drang</w:t>
      </w:r>
      <w:r>
        <w:br/>
        <w:t>Mit gutem Urlaub, denn sie hatten ihr Amt</w:t>
      </w:r>
      <w:r>
        <w:br/>
        <w:t xml:space="preserve">Ihm nach Wunsch verwaltet. </w:t>
      </w:r>
    </w:p>
    <w:p w14:paraId="41CABA14" w14:textId="77777777" w:rsidR="00206CFF" w:rsidRDefault="00206CFF" w:rsidP="00206CFF">
      <w:pPr>
        <w:pStyle w:val="berschrift1"/>
        <w:rPr>
          <w:sz w:val="48"/>
        </w:rPr>
      </w:pPr>
      <w:r>
        <w:t>Vom Weltuntergange.</w:t>
      </w:r>
    </w:p>
    <w:p w14:paraId="195175F9" w14:textId="77777777" w:rsidR="00206CFF" w:rsidRDefault="00206CFF" w:rsidP="00206CFF">
      <w:pPr>
        <w:pStyle w:val="StandardWeb"/>
      </w:pPr>
      <w:r>
        <w:t>Da ging der waltende Christ</w:t>
      </w:r>
      <w:r>
        <w:br/>
        <w:t>Mit dem Volke fort, der Völker Herr,</w:t>
      </w:r>
      <w:r>
        <w:br/>
        <w:t>Gen Jerusalem. Da waren der Juden</w:t>
      </w:r>
      <w:r>
        <w:br/>
        <w:t>Heißmüthige Herrscher, die heilige Zeit</w:t>
      </w:r>
      <w:r>
        <w:br/>
        <w:t>Im Weihthum zu feiern. Noch war des Volks da viel,</w:t>
      </w:r>
      <w:r>
        <w:br/>
        <w:t>Kühner Kämpen, die Christi Wort</w:t>
      </w:r>
      <w:r>
        <w:br/>
        <w:t>Nicht gerne hörten, zu dem Gottessohne</w:t>
      </w:r>
      <w:r>
        <w:br/>
        <w:t>In ihrem Gemüthe keine Minne trugen,</w:t>
      </w:r>
      <w:r>
        <w:br/>
        <w:t>Ein feindselig Volk, ihm völlig abgeneigt</w:t>
      </w:r>
      <w:r>
        <w:br/>
        <w:t>Im Meuchlermuthe. Mordlust trugen sie,</w:t>
      </w:r>
      <w:r>
        <w:br/>
        <w:t>Bosheit in der Brust: ins Böse verkehrten sie</w:t>
      </w:r>
      <w:r>
        <w:br/>
        <w:t>Christi Lehre, wollten den Kräftigen strafen</w:t>
      </w:r>
      <w:r>
        <w:br/>
        <w:t>Seiner Worte wegen. Doch waren da viel</w:t>
      </w:r>
      <w:r>
        <w:br/>
        <w:t>Um ihn der Leute den langen Tag:</w:t>
      </w:r>
      <w:r>
        <w:br/>
        <w:t>Die Geringern hielten ihn schützend umringt</w:t>
      </w:r>
      <w:r>
        <w:br/>
        <w:t>Wegen seiner süßen Worte, daß ihn die Widersacher</w:t>
      </w:r>
      <w:r>
        <w:br/>
        <w:t>So vielen Volks halb zu fahen nicht wagten,</w:t>
      </w:r>
      <w:r>
        <w:br/>
        <w:t>Ihn mieden ob der Menge. Da stand der mächtige Christ</w:t>
      </w:r>
      <w:r>
        <w:br/>
        <w:t>Mitten in dem Weihthum, und sprach manches Wort</w:t>
      </w:r>
      <w:r>
        <w:br/>
        <w:t>Den Völkern zum Frommen. Viele blieben um ihn</w:t>
      </w:r>
      <w:r>
        <w:br/>
        <w:t xml:space="preserve">All den langen Tag bis daß die lichte </w:t>
      </w:r>
      <w:r>
        <w:br/>
        <w:t>Sonne sich senkte. Da schied aus dem Tempel</w:t>
      </w:r>
      <w:r>
        <w:br/>
        <w:t xml:space="preserve">Auch die wogende Menge. </w:t>
      </w:r>
    </w:p>
    <w:p w14:paraId="652789BA" w14:textId="77777777" w:rsidR="00206CFF" w:rsidRDefault="00206CFF" w:rsidP="00206CFF">
      <w:pPr>
        <w:pStyle w:val="StandardWeb"/>
      </w:pPr>
      <w:r>
        <w:t>Nun war ein berühmter</w:t>
      </w:r>
      <w:r>
        <w:br/>
        <w:t>Berg bei der Burg, der war breit und hoch,</w:t>
      </w:r>
      <w:r>
        <w:br/>
        <w:t>Grün und schön; die Juden hießen ihn</w:t>
      </w:r>
      <w:r>
        <w:br/>
        <w:t>Oelberg mit Namen: da hinauf begab sich</w:t>
      </w:r>
      <w:r>
        <w:br/>
        <w:t>Der Nothhelfer Christ, da die Nacht begann,</w:t>
      </w:r>
      <w:r>
        <w:br/>
        <w:t>Und blieb da mit den Jüngern; der Juden Keiner</w:t>
      </w:r>
      <w:r>
        <w:br/>
        <w:t>Wust ihn da weilen, denn im Weihthum wieder</w:t>
      </w:r>
      <w:r>
        <w:br/>
        <w:t>War der Leute Herr, wenn das Licht von Osten kam,</w:t>
      </w:r>
      <w:r>
        <w:br/>
        <w:t>Empfing das Volk da, und sagt' ihm viel</w:t>
      </w:r>
      <w:r>
        <w:br/>
        <w:t>Wahrer Worte. In dieser Welt ist nicht,</w:t>
      </w:r>
      <w:r>
        <w:br/>
        <w:t>In diesem Mittelgarten ein Mann so beredt</w:t>
      </w:r>
      <w:r>
        <w:br/>
        <w:t>Unter der Leute Kindern, daß er die Lehren könnte</w:t>
      </w:r>
      <w:r>
        <w:br/>
        <w:t>Zu End erzählen, die da alle sprach</w:t>
      </w:r>
      <w:r>
        <w:br/>
        <w:t>Im Weihthum der Waltende. Ihnen wies sein Wort,</w:t>
      </w:r>
      <w:r>
        <w:br/>
        <w:t>Nach dem Gottesreiche begehren sollten</w:t>
      </w:r>
      <w:r>
        <w:br/>
        <w:t>Die Menschen am meisten, daß sie an jenem mächtigen Tage</w:t>
      </w:r>
      <w:r>
        <w:br/>
        <w:t>Dereinst ihres Herren Herrlichkeit empfingen.</w:t>
      </w:r>
      <w:r>
        <w:br/>
        <w:t>Er mahnte sie der Sünden: die müssten sie vor Allem</w:t>
      </w:r>
      <w:r>
        <w:br/>
        <w:t>Zu löschen verlangen und das Licht Gottes</w:t>
      </w:r>
      <w:r>
        <w:br/>
        <w:t>Im Gemüthe minnen, Meinthat lassen</w:t>
      </w:r>
      <w:r>
        <w:br/>
        <w:t>Und die leidige Hoffart, und Demuth lernen,</w:t>
      </w:r>
      <w:r>
        <w:br/>
        <w:t>Sie im Herzen hegen: so würd ihnen das Himmelreich,</w:t>
      </w:r>
      <w:r>
        <w:br/>
        <w:t xml:space="preserve">Der Güter höchstes. </w:t>
      </w:r>
    </w:p>
    <w:p w14:paraId="38DB8E38" w14:textId="77777777" w:rsidR="00206CFF" w:rsidRDefault="00206CFF" w:rsidP="00206CFF">
      <w:pPr>
        <w:pStyle w:val="StandardWeb"/>
      </w:pPr>
      <w:r>
        <w:t>Da ward der Hörer viel</w:t>
      </w:r>
      <w:r>
        <w:br/>
        <w:t>Zu seinem Willen gewandt, da sie das Wort Gottes,</w:t>
      </w:r>
      <w:r>
        <w:br/>
        <w:t>Das heilige, hörten, und des Himmelskönigs</w:t>
      </w:r>
      <w:r>
        <w:br/>
        <w:t>Hohe Kraft erkannten und des Heilands Kommen,</w:t>
      </w:r>
      <w:r>
        <w:br/>
        <w:t>Des Herren Hülfe. Ja das Himmelreich war</w:t>
      </w:r>
      <w:r>
        <w:br/>
        <w:t xml:space="preserve">Rettend nun genaht, und Gnade Gottes </w:t>
      </w:r>
      <w:r>
        <w:br/>
        <w:t xml:space="preserve">Den Menschenkindern. </w:t>
      </w:r>
    </w:p>
    <w:p w14:paraId="59EBD887" w14:textId="77777777" w:rsidR="00206CFF" w:rsidRDefault="00206CFF" w:rsidP="00206CFF">
      <w:pPr>
        <w:pStyle w:val="StandardWeb"/>
      </w:pPr>
      <w:r>
        <w:t>Doch ward ihm Mancher</w:t>
      </w:r>
      <w:r>
        <w:br/>
        <w:t>Nun gänzlich gram der grimmen Juden,</w:t>
      </w:r>
      <w:r>
        <w:br/>
        <w:t>Bissig böse. Die Erbitterten wollten</w:t>
      </w:r>
      <w:r>
        <w:br/>
        <w:t>Sein Wort nicht hören, wehrten sich mächtig</w:t>
      </w:r>
      <w:r>
        <w:br/>
        <w:t>Gegen Christi Kraft, konnten nicht dazu kommen,</w:t>
      </w:r>
      <w:r>
        <w:br/>
        <w:t>Die Leute, vor leidgem Streit, daß sie den Glauben an ihn</w:t>
      </w:r>
      <w:r>
        <w:br/>
        <w:t>Fest erfaßten: das Heil blieb ihnen fern,</w:t>
      </w:r>
      <w:r>
        <w:br/>
        <w:t xml:space="preserve">Daß sie das lichte Himmelreich erlangen mochten. </w:t>
      </w:r>
    </w:p>
    <w:p w14:paraId="47DE993F" w14:textId="77777777" w:rsidR="00206CFF" w:rsidRDefault="00206CFF" w:rsidP="00206CFF">
      <w:pPr>
        <w:pStyle w:val="StandardWeb"/>
      </w:pPr>
      <w:r>
        <w:t>Da ging der Gottessohn, und seine Jünger mit ihm,</w:t>
      </w:r>
      <w:r>
        <w:br/>
        <w:t>Aus dem Weihthum, der Waltende, nach freiem Willen</w:t>
      </w:r>
      <w:r>
        <w:br/>
        <w:t>Und erstieg den Berg, der Geborne Gottes,</w:t>
      </w:r>
      <w:r>
        <w:br/>
        <w:t>Saß mit den Seinen da, und sagt' ihnen viel</w:t>
      </w:r>
      <w:r>
        <w:br/>
        <w:t>Der wahren Worte. Von dem Weihthum sprachen da</w:t>
      </w:r>
      <w:r>
        <w:br/>
        <w:t>Die Jünger, dem Gotteshaus: es gebe kein schöneres,</w:t>
      </w:r>
      <w:r>
        <w:br/>
        <w:t>Edleres auf Erden irgend, durch Menschenarbeit,</w:t>
      </w:r>
      <w:r>
        <w:br/>
        <w:t>Von Künstlerhand also vollkommen</w:t>
      </w:r>
      <w:r>
        <w:br/>
        <w:t>Und reich errichtet. Da sprach der reiche,</w:t>
      </w:r>
      <w:r>
        <w:br/>
        <w:t>Hehre Himmelskönig: die Andern hörten es:</w:t>
      </w:r>
      <w:r>
        <w:br/>
        <w:t>„Ich kann euch verkünden, kommen wird die Zeit,</w:t>
      </w:r>
      <w:r>
        <w:br/>
        <w:t>Da nicht stehen bleibt ein Stein ob dem andern:</w:t>
      </w:r>
      <w:r>
        <w:br/>
        <w:t>Zu Boden fällt der Bau, vom Feuer erfaßt,</w:t>
      </w:r>
      <w:r>
        <w:br/>
        <w:t>Von gieriger Lohe, obgleich er so schön nun ist</w:t>
      </w:r>
      <w:r>
        <w:br/>
        <w:t>Und weislich gewirkt. Nichts währt dann auf dieser Welt,</w:t>
      </w:r>
      <w:r>
        <w:br/>
        <w:t>Die grüne Au zergeht.“ Da gingen die Jünger zu ihm</w:t>
      </w:r>
      <w:r>
        <w:br/>
        <w:t>Und fragten ihn stille: „Wie lange steht noch</w:t>
      </w:r>
      <w:r>
        <w:br/>
        <w:t>Diese Welt in Wonne eh die Wende kommt,</w:t>
      </w:r>
      <w:r>
        <w:br/>
        <w:t>Daß der letzte Tag des Lichtes scheint</w:t>
      </w:r>
      <w:r>
        <w:br/>
        <w:t>Durch den Wolkenhimmel? Oder wann willst du wiederkommen</w:t>
      </w:r>
      <w:r>
        <w:br/>
        <w:t>In diesen Mittelgarten, dem Menschengeschlecht</w:t>
      </w:r>
      <w:r>
        <w:br/>
        <w:t>Das Urtheil zu ertheilen, Todten und Lebenden,</w:t>
      </w:r>
      <w:r>
        <w:br/>
        <w:t>Herr, mein Guter! Gar heftig verlangt und</w:t>
      </w:r>
      <w:r>
        <w:br/>
        <w:t>Zu wissen, waltender Christ, wann das geschehen soll.“</w:t>
      </w:r>
      <w:r>
        <w:br/>
        <w:t>Worauf zur Antwort der allwaltende Christ</w:t>
      </w:r>
      <w:r>
        <w:br/>
        <w:t>Gütlich gab den Jüngern umher:</w:t>
      </w:r>
      <w:r>
        <w:br/>
        <w:t>„Das hält so heimlich der Herr, der gute,</w:t>
      </w:r>
      <w:r>
        <w:br/>
        <w:t>So hat es verhohlen des Himmelreichs Vater,</w:t>
      </w:r>
      <w:r>
        <w:br/>
        <w:t>Der Walter dieser Welt, wissen mag es nicht</w:t>
      </w:r>
      <w:r>
        <w:br/>
        <w:t>Ein Held hier auf Erden, wann die hehre Zeit</w:t>
      </w:r>
      <w:r>
        <w:br/>
        <w:t>In diese Welt soll kommen; auch kennen sie wahrlich nicht</w:t>
      </w:r>
      <w:r>
        <w:br/>
        <w:t>Gottes Engel, die gegenwärtig sind</w:t>
      </w:r>
      <w:r>
        <w:br/>
        <w:t>Immer vor seinem Angesicht: sie selber auch</w:t>
      </w:r>
      <w:r>
        <w:br/>
        <w:t>Wüsten es nicht zu sagen, wenn es geschehen solle,</w:t>
      </w:r>
      <w:r>
        <w:br/>
        <w:t>Daß er in diesem Mittelgarten, der mächtige Herr,</w:t>
      </w:r>
      <w:r>
        <w:br/>
        <w:t>Die Völker heimsuche. Der Vater weiß es allein,</w:t>
      </w:r>
      <w:r>
        <w:br/>
        <w:t>Der heilige im Himmel, verhohlen bleibt es</w:t>
      </w:r>
      <w:r>
        <w:br/>
        <w:t>Lebenden und Todten, wann er den Leuten naht.</w:t>
      </w:r>
      <w:r>
        <w:br/>
        <w:t>Doch erzählen mag ich euch, welche Zeichen zuvor</w:t>
      </w:r>
      <w:r>
        <w:br/>
        <w:t>Wundersam werden, eh er in diese Welt kommt</w:t>
      </w:r>
      <w:r>
        <w:br/>
        <w:t>An dem mächtigen Tage. Das wird am Monde kund</w:t>
      </w:r>
      <w:r>
        <w:br/>
        <w:t>Und so an der Sonne. Sie schwärzen sich beide</w:t>
      </w:r>
      <w:r>
        <w:br/>
        <w:t>Von Finsterniss befangen, die Sterne fallen,</w:t>
      </w:r>
      <w:r>
        <w:br/>
        <w:t>Die schimmernden Himmelslichter, die Erde schüttert,</w:t>
      </w:r>
      <w:r>
        <w:br/>
        <w:t>Die breite Welt erbebt. Solcher Zeichen bieten sich viel:</w:t>
      </w:r>
      <w:r>
        <w:br/>
        <w:t>Die große See ergrimmt, der tiefe Golfstrom des Meers</w:t>
      </w:r>
      <w:r>
        <w:br/>
        <w:t>Wirkt mit seinen Wogen den Erdenbewohnern Grausen.</w:t>
      </w:r>
      <w:r>
        <w:br/>
        <w:t>Dann erstarren die Sterblichen vor des Sturmes Zwang,</w:t>
      </w:r>
      <w:r>
        <w:br/>
        <w:t>Alles Volk vor Furcht. Dann ist nirgend Friede,</w:t>
      </w:r>
      <w:r>
        <w:br/>
        <w:t>Waffenkampf wird weit über diese Welt</w:t>
      </w:r>
      <w:r>
        <w:br/>
        <w:t>Heißgrimm erhoben, die Herrschaft breitet</w:t>
      </w:r>
      <w:r>
        <w:br/>
        <w:t>Volk über Volk, die Fürsten befehden sich</w:t>
      </w:r>
      <w:r>
        <w:br/>
        <w:t>In mächtiger Heerfahrt, die Menge erliegt</w:t>
      </w:r>
      <w:r>
        <w:br/>
        <w:t>Im offenen Allkrieg. Das ist ein ängstlich Ding,</w:t>
      </w:r>
      <w:r>
        <w:br/>
        <w:t>Daß Menschen müssen solchen Mord erheben.</w:t>
      </w:r>
      <w:r>
        <w:br/>
        <w:t>Weit wüthet Pest auch über diese Welt,</w:t>
      </w:r>
      <w:r>
        <w:br/>
        <w:t>So groß Menschensterben als nie auf diesen Mittelkreiß</w:t>
      </w:r>
      <w:r>
        <w:br/>
        <w:t>Seuche senkte. Dann sieht man Sieche liegen,</w:t>
      </w:r>
      <w:r>
        <w:br/>
        <w:t>Zum Tode taumeln, ihre Tage enden,</w:t>
      </w:r>
      <w:r>
        <w:br/>
        <w:t>Mit ihrem Leben füllen. Dann fährt unleidlicher</w:t>
      </w:r>
      <w:r>
        <w:br/>
        <w:t>Hunger heißgrimm über die Heldenkinder,</w:t>
      </w:r>
      <w:r>
        <w:br/>
        <w:t>Die quälende Kostgier. Das ist nicht das kleinste</w:t>
      </w:r>
      <w:r>
        <w:br/>
        <w:t>Weh in dieser Welt, das da werden soll</w:t>
      </w:r>
      <w:r>
        <w:br/>
        <w:t>Vor dem Unheilstage. Wenn ihr das Alles</w:t>
      </w:r>
      <w:r>
        <w:br/>
        <w:t>Seht auf Erden geschehen, so mögt ihr sicher wissen,</w:t>
      </w:r>
      <w:r>
        <w:br/>
        <w:t>Daß der letzte Tag den Leuten nah ist,</w:t>
      </w:r>
      <w:r>
        <w:br/>
        <w:t>Der mächtige, den Menschen, und die Macht Gottes,</w:t>
      </w:r>
      <w:r>
        <w:br/>
        <w:t>Der Himmelskraft Bewegung, des Heiligen Kunst,</w:t>
      </w:r>
      <w:r>
        <w:br/>
        <w:t>Des Herrn in seiner Herrlichkeit. Seht, hievon mögt ihr</w:t>
      </w:r>
      <w:r>
        <w:br/>
        <w:t>An diesen Bäumen ein Bild erkennen:</w:t>
      </w:r>
      <w:r>
        <w:br/>
        <w:t>Wenn sie knospen und blühen, und Blätter zeigen,</w:t>
      </w:r>
      <w:r>
        <w:br/>
        <w:t>Laub sich löst, dann wissen die Leute,</w:t>
      </w:r>
      <w:r>
        <w:br/>
        <w:t>Daß ihnen sicher der Sommer nah ist</w:t>
      </w:r>
      <w:r>
        <w:br/>
        <w:t>Warm und wonnesam, mit schönem Wetter.</w:t>
      </w:r>
      <w:r>
        <w:br/>
        <w:t>So zeigen auch die Zeichen, die ich aufgezählt,</w:t>
      </w:r>
      <w:r>
        <w:br/>
        <w:t>Wann der letzte Tag den Leuten naht.</w:t>
      </w:r>
      <w:r>
        <w:br/>
        <w:t>Dann sag ich euch wahrlich, daß auf der Welt nicht ehe</w:t>
      </w:r>
      <w:r>
        <w:br/>
        <w:t>Dieß Volk zerfahren wird, bevor sich erfüllt</w:t>
      </w:r>
      <w:r>
        <w:br/>
        <w:t>Mein Wort, und bewährt. Die Wende kommt</w:t>
      </w:r>
      <w:r>
        <w:br/>
        <w:t>Des Himmels und der Erde, und mein heilig Wort</w:t>
      </w:r>
      <w:r>
        <w:br/>
        <w:t>Steht fest und währt fort, und erfüllt wird Alles,</w:t>
      </w:r>
      <w:r>
        <w:br/>
        <w:t>In diesem Licht geleistet, was ich vor den Leuten sprach.</w:t>
      </w:r>
      <w:r>
        <w:br/>
        <w:t>Nun wacht und wahrt euch, denn gewiss wird kommen</w:t>
      </w:r>
      <w:r>
        <w:br/>
        <w:t>Der große Gerichtstag, der eures Gottes Kraft zeigt,</w:t>
      </w:r>
      <w:r>
        <w:br/>
        <w:t>Seiner Macht Strenge: die schreckliche Zeit,</w:t>
      </w:r>
      <w:r>
        <w:br/>
        <w:t>Die Wende dieser Welt. Davor wahret euch,</w:t>
      </w:r>
      <w:r>
        <w:br/>
        <w:t>Daß sie euch nicht schlafend, in des Schlummers Ruh</w:t>
      </w:r>
      <w:r>
        <w:br/>
        <w:t>Fährlich befange, in Frevelwerken,</w:t>
      </w:r>
      <w:r>
        <w:br/>
        <w:t>Der Unthaten voll. Das Weltende kommt</w:t>
      </w:r>
      <w:r>
        <w:br/>
        <w:t>In düstrer Nacht wie ein Dieb geschlichen,</w:t>
      </w:r>
      <w:r>
        <w:br/>
        <w:t>Der sein Thun verbirgt: so bricht der Tag herein,</w:t>
      </w:r>
      <w:r>
        <w:br/>
        <w:t xml:space="preserve">Der letzte dieses Lichtes, eh es die Leute denken - </w:t>
      </w:r>
      <w:r>
        <w:br/>
        <w:t>Völlig wie die Flut that in der Vorzeit Tagen,</w:t>
      </w:r>
      <w:r>
        <w:br/>
        <w:t>Die in steigenden Strömen die Menschheit zerstörte</w:t>
      </w:r>
      <w:r>
        <w:br/>
        <w:t>In Noahs Zeiten, den allein aus der Noth nahm,</w:t>
      </w:r>
      <w:r>
        <w:br/>
        <w:t>Ihn und sein Haus, der heilige Gott</w:t>
      </w:r>
      <w:r>
        <w:br/>
        <w:t>Aus der umfangenden Flut. So fiel auch Feuer</w:t>
      </w:r>
      <w:r>
        <w:br/>
        <w:t>Heiß vom Himmel, als die hohen Burgen</w:t>
      </w:r>
      <w:r>
        <w:br/>
        <w:t>In Sodomas Land schwarze Lohe umfing,</w:t>
      </w:r>
      <w:r>
        <w:br/>
        <w:t>Grimm und gierig: da entging Niemand</w:t>
      </w:r>
      <w:r>
        <w:br/>
        <w:t>Außer Loth allein: denn ihn entleiteten</w:t>
      </w:r>
      <w:r>
        <w:br/>
        <w:t>Die Boten Gottes mit seinen beiden Töchtern</w:t>
      </w:r>
      <w:r>
        <w:br/>
        <w:t>Einen Berg hinauf, weil brennend Feuer Alles,</w:t>
      </w:r>
      <w:r>
        <w:br/>
        <w:t>Land und Leute die Lohe verzehrte.</w:t>
      </w:r>
      <w:r>
        <w:br/>
        <w:t>Wie das Feuer da jählings kam, und die Flut gefahren,</w:t>
      </w:r>
      <w:r>
        <w:br/>
        <w:t>So jäh der jüngste Tag. Daran soll Jeglicher</w:t>
      </w:r>
      <w:r>
        <w:br/>
        <w:t>Gedenken vor dem Dinge: des ist große Durst</w:t>
      </w:r>
      <w:r>
        <w:br/>
        <w:t>Den Menschen allen. Drum mögt ihr in Sorgen sein,</w:t>
      </w:r>
      <w:r>
        <w:br/>
        <w:t>Denn wenn das geschehn wird, daß der waltende Christ,</w:t>
      </w:r>
      <w:r>
        <w:br/>
        <w:t>Der hehre Menschensohn mit der Macht Gottes</w:t>
      </w:r>
      <w:r>
        <w:br/>
        <w:t>Kommt in seiner Kraft, der Könige reichster,</w:t>
      </w:r>
      <w:r>
        <w:br/>
        <w:t>Zu sitzen in seiner Stärke, und zusammen mit ihm</w:t>
      </w:r>
      <w:r>
        <w:br/>
        <w:t>Die Engel alle, die da oben sind,</w:t>
      </w:r>
      <w:r>
        <w:br/>
        <w:t>Die heiligen, im Himmel, dann sollen der Helden Kinder,</w:t>
      </w:r>
      <w:r>
        <w:br/>
        <w:t>Der Erde Geschlechter alle versammelt werden,</w:t>
      </w:r>
      <w:r>
        <w:br/>
        <w:t>Was von Leuten lebt, was je in diesem Licht</w:t>
      </w:r>
      <w:r>
        <w:br/>
        <w:t>Von Menschen erzeugt war. Dieser Menge wird dann,</w:t>
      </w:r>
      <w:r>
        <w:br/>
        <w:t>Allem Menschengeschlechte der mächtige Herr</w:t>
      </w:r>
    </w:p>
    <w:p w14:paraId="41A9D66F" w14:textId="77777777" w:rsidR="00206CFF" w:rsidRDefault="00206CFF" w:rsidP="00206CFF">
      <w:pPr>
        <w:pStyle w:val="StandardWeb"/>
      </w:pPr>
      <w:r>
        <w:t>Ertheilen nach ihren Thaten. Dann weist er die Vertheilten,</w:t>
      </w:r>
      <w:r>
        <w:br/>
        <w:t>Die verworfnen Leute zur linken Hand;</w:t>
      </w:r>
      <w:r>
        <w:br/>
        <w:t>Die Seligen schart er zur rechten Seite,</w:t>
      </w:r>
      <w:r>
        <w:br/>
        <w:t>Und gegen die Guten grüßend kehrt er sich:</w:t>
      </w:r>
      <w:r>
        <w:br/>
        <w:t>„Kommt, ihr Erkorenen, kommt in dieß herrliche</w:t>
      </w:r>
      <w:r>
        <w:br/>
        <w:t>Reich, das bereitet ward den Gerechten allen</w:t>
      </w:r>
      <w:r>
        <w:br/>
        <w:t>Nach der Wende der Welt. Geweiht hat euch</w:t>
      </w:r>
      <w:r>
        <w:br/>
        <w:t>Aller Völker Vater: ihr dürft der Freuden genießen,</w:t>
      </w:r>
      <w:r>
        <w:br/>
        <w:t>Dieses weiten Reichs walten, weil ihr mir oft zu Willen wart,</w:t>
      </w:r>
      <w:r>
        <w:br/>
        <w:t>Mir gerne gabet aus gütiger Hand.</w:t>
      </w:r>
      <w:r>
        <w:br/>
        <w:t>Da ich bedrängt war von Durst und Hunger,</w:t>
      </w:r>
      <w:r>
        <w:br/>
        <w:t>von Frost befangen, oder in Fesseln lag,</w:t>
      </w:r>
      <w:r>
        <w:br/>
        <w:t>Bekümmert im Kerker, so kam dem Beklemmten</w:t>
      </w:r>
      <w:r>
        <w:br/>
        <w:t>Hülfe von eurer Hand; euer Herz war mir milde,</w:t>
      </w:r>
      <w:r>
        <w:br/>
        <w:t xml:space="preserve">Ihr besuchtet mich liebreich.“ </w:t>
      </w:r>
    </w:p>
    <w:p w14:paraId="2B944448" w14:textId="3C86F06B" w:rsidR="00206CFF" w:rsidRDefault="00206CFF" w:rsidP="00206CFF">
      <w:pPr>
        <w:pStyle w:val="StandardWeb"/>
      </w:pPr>
      <w:r>
        <w:t>Dann entgegnen die Seligen:</w:t>
      </w:r>
      <w:r>
        <w:br/>
        <w:t>„Mein Fürst, wann fanden wir so dich befangen,</w:t>
      </w:r>
      <w:r>
        <w:br/>
        <w:t>So bedrängt und darbend, wie du vor diesem Volk</w:t>
      </w:r>
      <w:r>
        <w:br/>
        <w:t>Erwähnst, du Gewaltiger! Wann je sah man dich</w:t>
      </w:r>
      <w:r>
        <w:br/>
        <w:t>In Bedrängniss darben? dich, der aller Dinge gewaltest,</w:t>
      </w:r>
      <w:r>
        <w:br/>
        <w:t>Aller Güter zugleich, die je der Menschen Söhne</w:t>
      </w:r>
      <w:r>
        <w:br/>
        <w:t xml:space="preserve">In dieser Welt gewannen.“ Und der Waltende </w:t>
      </w:r>
      <w:r w:rsidR="00A402F4">
        <w:t>erwidert</w:t>
      </w:r>
      <w:r>
        <w:t>:</w:t>
      </w:r>
      <w:r>
        <w:br/>
        <w:t>„Was ihr auf Erden thatet in eures Herren Namen,</w:t>
      </w:r>
      <w:r>
        <w:br/>
        <w:t>Was ihr Gutes gabet zu Gottes Ehre</w:t>
      </w:r>
      <w:r>
        <w:br/>
        <w:t>Den Menschen, den mindesten in dieser Menge,</w:t>
      </w:r>
      <w:r>
        <w:br/>
        <w:t>Den aus Demuth Bedrängten, darum, weil sie</w:t>
      </w:r>
      <w:r>
        <w:br/>
        <w:t>Meinen Willen wirkten - was ihr denen eures Wohlstands</w:t>
      </w:r>
      <w:r>
        <w:br/>
        <w:t>Hingabt zu meiner Verherrlichung, das hat euer Herr empfangen,</w:t>
      </w:r>
      <w:r>
        <w:br/>
        <w:t>Die Hülfe kam dem Himmelskönig. Darum will der heilige Herr</w:t>
      </w:r>
      <w:r>
        <w:br/>
        <w:t xml:space="preserve">Euern Glauben lohnen mit ewigem Leben.“ </w:t>
      </w:r>
    </w:p>
    <w:p w14:paraId="720C3D78" w14:textId="77777777" w:rsidR="00206CFF" w:rsidRDefault="00206CFF" w:rsidP="00206CFF">
      <w:pPr>
        <w:pStyle w:val="StandardWeb"/>
      </w:pPr>
      <w:r>
        <w:t>Dann wendet zur Linken der Waltende sich,</w:t>
      </w:r>
      <w:r>
        <w:br/>
        <w:t>Und spricht zu den Vertheilten: „Eurer Thaten entgeltet nun,</w:t>
      </w:r>
      <w:r>
        <w:br/>
        <w:t>Eures Meinwerks, ihr Menschen. Nun müßt ihr,“ spricht er,</w:t>
      </w:r>
      <w:r>
        <w:br/>
        <w:t>„Verfluchte, fahren in das ewige Feuer,</w:t>
      </w:r>
      <w:r>
        <w:br/>
        <w:t>Das da den Gegnern Gottes bereitet ward,</w:t>
      </w:r>
      <w:r>
        <w:br/>
        <w:t>Dem Volk seiner Feinde für ihre Frevelwerke.</w:t>
      </w:r>
      <w:r>
        <w:br/>
        <w:t>Ihr habt mir nicht geholfen, wenn mich Hunger und Durst</w:t>
      </w:r>
      <w:r>
        <w:br/>
        <w:t>Entsetzlich quälten; wenn ich der Kleider bar</w:t>
      </w:r>
      <w:r>
        <w:br/>
        <w:t>Jammermüthig ging in großer Bedrängniss..</w:t>
      </w:r>
      <w:r>
        <w:br/>
        <w:t>Ihr habt mir nicht geholfen, wenn ich in Haften lag,</w:t>
      </w:r>
      <w:r>
        <w:br/>
        <w:t>In Ketten und Banden, oder auf dem Krankenbette</w:t>
      </w:r>
      <w:r>
        <w:br/>
        <w:t>Schweres Siechthum litt. Dann besuchtet ihr mich nicht,</w:t>
      </w:r>
      <w:r>
        <w:br/>
        <w:t>Erwiest mir keine Wohlthat, ich war euch nicht würdig,</w:t>
      </w:r>
      <w:r>
        <w:br/>
        <w:t>Daß ihr mein gedächtet: dafür duldet nun</w:t>
      </w:r>
      <w:r>
        <w:br/>
        <w:t xml:space="preserve">In Feuer und Finsterniss.“ </w:t>
      </w:r>
    </w:p>
    <w:p w14:paraId="5A9F1117" w14:textId="72CAA7FE" w:rsidR="00206CFF" w:rsidRDefault="00206CFF" w:rsidP="00206CFF">
      <w:pPr>
        <w:pStyle w:val="StandardWeb"/>
      </w:pPr>
      <w:r>
        <w:t>Dann entgegnet das Volk ihm:</w:t>
      </w:r>
      <w:r>
        <w:br/>
        <w:t>„Ei, waltender Gott, wie willst du doch so</w:t>
      </w:r>
      <w:r>
        <w:br/>
        <w:t>Vor dieser Menge reden! Wann bedurftest du der Menschen,</w:t>
      </w:r>
      <w:r>
        <w:br/>
        <w:t>Daß sie Gut dir gönnten? Du gabst uns ja Allen</w:t>
      </w:r>
      <w:r>
        <w:br/>
        <w:t xml:space="preserve">Wohlstand in dieser Welt.“ Aber der Waltende </w:t>
      </w:r>
      <w:r w:rsidR="00A402F4">
        <w:t>erwidert</w:t>
      </w:r>
      <w:r>
        <w:t>:</w:t>
      </w:r>
      <w:r>
        <w:br/>
        <w:t>Wenn ihr die ärmsten der Erdenkinder,</w:t>
      </w:r>
      <w:r>
        <w:br/>
        <w:t>Die mindesten der Menschen in euerm Muthe,</w:t>
      </w:r>
      <w:r>
        <w:br/>
        <w:t>Ihr Helden, überhörtet, sie haßtet im Herzen,</w:t>
      </w:r>
      <w:r>
        <w:br/>
        <w:t>Ihnen Wohlthat weigertet: das ward euerm Herrn gethan,</w:t>
      </w:r>
      <w:r>
        <w:br/>
        <w:t>Die Wohlthat mir geweigert. Drum will euch der Waltende</w:t>
      </w:r>
      <w:r>
        <w:br/>
        <w:t>Euer Vater nicht empfangen. In Feuer fahrt ihr,</w:t>
      </w:r>
      <w:r>
        <w:br/>
        <w:t>In den tiefen Tod den Teufeln zu dienen,</w:t>
      </w:r>
      <w:r>
        <w:br/>
        <w:t>Den wüthigen Widersachern, für eure Werke.“</w:t>
      </w:r>
      <w:r>
        <w:br/>
        <w:t>Nach diesen Worten wird das Volk geschieden,</w:t>
      </w:r>
      <w:r>
        <w:br/>
        <w:t>Die Werthen von den Bösen. Die Verworfnen fahren</w:t>
      </w:r>
      <w:r>
        <w:br/>
        <w:t>In die heiße Hölle das Herz voll Harms,</w:t>
      </w:r>
      <w:r>
        <w:br/>
        <w:t>Die ewig Verdammten, Weh zu erdulden,</w:t>
      </w:r>
      <w:r>
        <w:br/>
        <w:t>Endloses Uebel. Aber aufwärts führt</w:t>
      </w:r>
      <w:r>
        <w:br/>
        <w:t>Der hehre Himmelskönig der Lautern Heerschar</w:t>
      </w:r>
      <w:r>
        <w:br/>
        <w:t>In langwährendes Licht: da ist ewiges Leben,</w:t>
      </w:r>
      <w:r>
        <w:br/>
        <w:t xml:space="preserve">Gottes Reich bereit den Rechtschaffenen all. </w:t>
      </w:r>
    </w:p>
    <w:p w14:paraId="235F79CC" w14:textId="77777777" w:rsidR="00206CFF" w:rsidRDefault="00206CFF" w:rsidP="00206CFF">
      <w:pPr>
        <w:pStyle w:val="StandardWeb"/>
      </w:pPr>
      <w:r>
        <w:t>So hört ich, daß den Helden der herrliche Herr</w:t>
      </w:r>
      <w:r>
        <w:br/>
        <w:t>Der Welt Wende mit Worten schilderte,</w:t>
      </w:r>
      <w:r>
        <w:br/>
        <w:t>Wie die Welt währen soll, dieweil da wohnen dürfen</w:t>
      </w:r>
      <w:r>
        <w:br/>
        <w:t>Die Erdensöhne, und wie sie am Ende soll</w:t>
      </w:r>
      <w:r>
        <w:br/>
        <w:t xml:space="preserve">Zergleiten und zergehn. </w:t>
      </w:r>
    </w:p>
    <w:p w14:paraId="20D043CE" w14:textId="77777777" w:rsidR="00206CFF" w:rsidRDefault="00206CFF" w:rsidP="00206CFF">
      <w:pPr>
        <w:pStyle w:val="berschrift1"/>
        <w:rPr>
          <w:sz w:val="48"/>
        </w:rPr>
      </w:pPr>
      <w:r>
        <w:t>Judas Ischariot.</w:t>
      </w:r>
    </w:p>
    <w:p w14:paraId="70C5EE41" w14:textId="77777777" w:rsidR="00206CFF" w:rsidRDefault="00206CFF" w:rsidP="00206CFF">
      <w:pPr>
        <w:pStyle w:val="StandardWeb"/>
      </w:pPr>
      <w:r>
        <w:t>Auch sagt' er den Jüngern da</w:t>
      </w:r>
      <w:r>
        <w:br/>
        <w:t>Mit wahren Worten: „Ihr wisset wohl Alle,</w:t>
      </w:r>
      <w:r>
        <w:br/>
        <w:t>Daß nach zweien Nächten nun die Zeiten kommen,</w:t>
      </w:r>
      <w:r>
        <w:br/>
        <w:t>Der Juden Ostern, da sie ihrem Gotte dienen</w:t>
      </w:r>
      <w:r>
        <w:br/>
        <w:t>Wollen im Weihthum. Nun ist es unwendbar,</w:t>
      </w:r>
      <w:r>
        <w:br/>
        <w:t>Da wird des Menschen Sohn an der Menge Häupter,</w:t>
      </w:r>
      <w:r>
        <w:br/>
        <w:t>Der kräftige, verkauft und ans Kreuz geschlagen</w:t>
      </w:r>
      <w:r>
        <w:br/>
        <w:t xml:space="preserve">Todesqual zu dulden.“ </w:t>
      </w:r>
    </w:p>
    <w:p w14:paraId="74522B32" w14:textId="77777777" w:rsidR="00206CFF" w:rsidRDefault="00206CFF" w:rsidP="00206CFF">
      <w:pPr>
        <w:pStyle w:val="StandardWeb"/>
      </w:pPr>
      <w:r>
        <w:t>Nun waren da der Degen viel,</w:t>
      </w:r>
      <w:r>
        <w:br/>
        <w:t>Argsinniger, versammelt, der Süderleute,</w:t>
      </w:r>
      <w:r>
        <w:br/>
        <w:t>Der Juden Gilde, ihrem Gott zu dienen.</w:t>
      </w:r>
      <w:r>
        <w:br/>
        <w:t>Die Schriftgelehrten sah man alle kommen</w:t>
      </w:r>
      <w:r>
        <w:br/>
        <w:t>In die weite Versammlung, die zu den weisesten</w:t>
      </w:r>
      <w:r>
        <w:br/>
        <w:t>Unter der Menge der Männer zählten,</w:t>
      </w:r>
      <w:r>
        <w:br/>
        <w:t>Ein kampflich Geschlecht. Da war auch Kaiphas gekommen,</w:t>
      </w:r>
      <w:r>
        <w:br/>
        <w:t>Der Bischof der Juden. Sie riethen wider Gottes Gebornen,</w:t>
      </w:r>
      <w:r>
        <w:br/>
        <w:t>Wie sie ihn erschlügen, den sündelosen:</w:t>
      </w:r>
      <w:r>
        <w:br/>
        <w:t>„Legen wir nicht Hand an ihn an dem heiligen Tage</w:t>
      </w:r>
      <w:r>
        <w:br/>
        <w:t>Unter der Menschenmenge, daß die Scharen der Männer</w:t>
      </w:r>
      <w:r>
        <w:br/>
        <w:t>Nicht in Aufruhr gerathen; denn Rotten würden ihn</w:t>
      </w:r>
      <w:r>
        <w:br/>
        <w:t>Streitbar umstehen. In der Stille müssen wir</w:t>
      </w:r>
      <w:r>
        <w:br/>
        <w:t>Ihn fangen und richten, daß das Volk der Juden</w:t>
      </w:r>
      <w:r>
        <w:br/>
        <w:t>An den heiligen Tagen nicht im Aufruhr tobe.“</w:t>
      </w:r>
      <w:r>
        <w:br/>
        <w:t>Da ging Judas hin, der Jünger Christs,</w:t>
      </w:r>
      <w:r>
        <w:br/>
        <w:t>Einer der Zwölfe, wo der Adel saß</w:t>
      </w:r>
      <w:r>
        <w:br/>
        <w:t>In der Juden Gilde: „Guten Rath weiß ich euch,“</w:t>
      </w:r>
      <w:r>
        <w:br/>
        <w:t>Sprach er, „zu zeigen: was wollt ihr mir zahlen</w:t>
      </w:r>
      <w:r>
        <w:br/>
        <w:t>An Geld zu Lohne? so liefer ich euch den Mann</w:t>
      </w:r>
      <w:r>
        <w:br/>
        <w:t>Ohn alles Aufsehn.“ Da war der Argen Herz,</w:t>
      </w:r>
      <w:r>
        <w:br/>
        <w:t>Der Leute, in Lüsten: „Wenn du das leisten willst,</w:t>
      </w:r>
      <w:r>
        <w:br/>
        <w:t>Dein Wort bewähren, so wähle nach Wunsch,</w:t>
      </w:r>
      <w:r>
        <w:br/>
        <w:t>Fordre nach Gefallen von diesem Volke</w:t>
      </w:r>
      <w:r>
        <w:br/>
        <w:t>Geld und Gut.“ Da verhieß ihm die Gilde</w:t>
      </w:r>
      <w:r>
        <w:br/>
        <w:t>Nach seiner Bestimmung der Silbermünzen</w:t>
      </w:r>
      <w:r>
        <w:br/>
        <w:t>Dreißig an der Zahl. Zu den Degen sprach er da</w:t>
      </w:r>
      <w:r>
        <w:br/>
        <w:t>Aus herbem Herzen, dafür gäb er seinen Herrn.</w:t>
      </w:r>
      <w:r>
        <w:br/>
        <w:t>So ging er fort in feindlichem Sinn</w:t>
      </w:r>
      <w:r>
        <w:br/>
        <w:t>Treulos betrachtend, welcher Tag gelegen sei,</w:t>
      </w:r>
      <w:r>
        <w:br/>
        <w:t>Daß er ihn überwiese der wüthigen Schar</w:t>
      </w:r>
      <w:r>
        <w:br/>
        <w:t xml:space="preserve">Des Volks seiner Feinde. </w:t>
      </w:r>
    </w:p>
    <w:p w14:paraId="0F501979" w14:textId="77777777" w:rsidR="00206CFF" w:rsidRDefault="00206CFF" w:rsidP="00206CFF">
      <w:pPr>
        <w:pStyle w:val="StandardWeb"/>
      </w:pPr>
      <w:r>
        <w:t>Das Friedenskind Gottes,</w:t>
      </w:r>
      <w:r>
        <w:br/>
        <w:t>Der Waltende, wusste nun wohl, daß er diese Welt</w:t>
      </w:r>
      <w:r>
        <w:br/>
        <w:t>aufgeben sollte und das Gottesreich suchen,</w:t>
      </w:r>
      <w:r>
        <w:br/>
        <w:t xml:space="preserve">Zu seines Vaters Erbe fahren. </w:t>
      </w:r>
    </w:p>
    <w:p w14:paraId="0EEDF7A0" w14:textId="77777777" w:rsidR="00206CFF" w:rsidRDefault="00206CFF" w:rsidP="00206CFF">
      <w:pPr>
        <w:pStyle w:val="berschrift1"/>
        <w:rPr>
          <w:sz w:val="48"/>
        </w:rPr>
      </w:pPr>
      <w:r>
        <w:t>Die Fußwaschung.</w:t>
      </w:r>
    </w:p>
    <w:p w14:paraId="5A415F3C" w14:textId="77777777" w:rsidR="00206CFF" w:rsidRDefault="00206CFF" w:rsidP="00206CFF">
      <w:pPr>
        <w:pStyle w:val="StandardWeb"/>
      </w:pPr>
      <w:r>
        <w:t>Zuvor sah da Niemand</w:t>
      </w:r>
      <w:r>
        <w:br/>
        <w:t>Wohl der Minne mehr, als er den Mannen erwies,</w:t>
      </w:r>
      <w:r>
        <w:br/>
        <w:t>Den guten Jüngern. Ein Gastmahl bereitet' er,</w:t>
      </w:r>
      <w:r>
        <w:br/>
        <w:t>Setzte sie zu sich und sagt' ihnen viel</w:t>
      </w:r>
      <w:r>
        <w:br/>
        <w:t>Wahrer Worte. Gen Westen schritt der Tag,</w:t>
      </w:r>
      <w:r>
        <w:br/>
        <w:t>Die Sonne zum Sedel. Sieh, da gebot</w:t>
      </w:r>
      <w:r>
        <w:br/>
        <w:t>Des Waltenden Wort, daß man ihm lautres Wasser</w:t>
      </w:r>
      <w:r>
        <w:br/>
        <w:t>Im Becken brächte. Auf stand der Geborne des Herrn,</w:t>
      </w:r>
      <w:r>
        <w:br/>
        <w:t>Der gute, vom Gastmahl und wusch den Jüngern</w:t>
      </w:r>
      <w:r>
        <w:br/>
        <w:t>Mit seinen Händen die Füße, rieb mit dem Handtuch</w:t>
      </w:r>
      <w:r>
        <w:br/>
        <w:t>Und trocknete sie verehrlich. Da sprach der Getreue</w:t>
      </w:r>
      <w:r>
        <w:br/>
        <w:t>Simon Petrus zu dem Herrn: „Nicht passlich scheint es mir,</w:t>
      </w:r>
      <w:r>
        <w:br/>
        <w:t>Mein Fürst, du guter, daß du die Füße mir wäschest</w:t>
      </w:r>
      <w:r>
        <w:br/>
        <w:t>Mit den heiligen Händen.“ Da sprach sein Herr zu ihm,</w:t>
      </w:r>
      <w:r>
        <w:br/>
        <w:t>Der Waltende: „Wenn du den Willen nicht hast</w:t>
      </w:r>
      <w:r>
        <w:br/>
        <w:t>Den Dienst zu empfangen, daß ich dir die Füße wasche.</w:t>
      </w:r>
      <w:r>
        <w:br/>
        <w:t>Aus gleicher Minne wie ich diesen Männern</w:t>
      </w:r>
      <w:r>
        <w:br/>
        <w:t>Verehrlich thue, so hast du nicht Theil mit mir</w:t>
      </w:r>
      <w:r>
        <w:br/>
        <w:t>Am Himmelreiche.“ Da war das Herz gewandt</w:t>
      </w:r>
      <w:r>
        <w:br/>
        <w:t>Dem Simon Petrus; er sprach: „So gebiete</w:t>
      </w:r>
      <w:r>
        <w:br/>
        <w:t>Ueber meine Hände und Füße, und über mein Haupt zumal,</w:t>
      </w:r>
      <w:r>
        <w:br/>
        <w:t>Sie nach Gefallen zu waschen, daß ich fürder nur</w:t>
      </w:r>
      <w:r>
        <w:br/>
        <w:t>Deine Huld habe und des Himmelreiches</w:t>
      </w:r>
      <w:r>
        <w:br/>
        <w:t>Solchen Theil, wie mir, theurer Herr,</w:t>
      </w:r>
      <w:r>
        <w:br/>
        <w:t>Deine Güte geben will.“ Die Jünger Christs</w:t>
      </w:r>
      <w:r>
        <w:br/>
        <w:t>Duldeten da die Diensterweisung,</w:t>
      </w:r>
      <w:r>
        <w:br/>
        <w:t>Die Degen, geduldig, und was ihr Dienstherr that,</w:t>
      </w:r>
      <w:r>
        <w:br/>
        <w:t>Der mächtige, aus Minne. Noch mehr gedachte den Menschen</w:t>
      </w:r>
      <w:r>
        <w:br/>
        <w:t>Fürder zu frommen das Friedenskind Gottes.</w:t>
      </w:r>
      <w:r>
        <w:br/>
        <w:t>Es setzte sich zu den Gesellen und sagt' ihnen viel</w:t>
      </w:r>
      <w:r>
        <w:br/>
        <w:t xml:space="preserve">Langfördernden Raths. </w:t>
      </w:r>
    </w:p>
    <w:p w14:paraId="18EF5DC9" w14:textId="77777777" w:rsidR="00206CFF" w:rsidRDefault="00206CFF" w:rsidP="00206CFF">
      <w:pPr>
        <w:pStyle w:val="berschrift1"/>
        <w:rPr>
          <w:sz w:val="48"/>
        </w:rPr>
      </w:pPr>
      <w:r>
        <w:t>Das Abendmahl.</w:t>
      </w:r>
    </w:p>
    <w:p w14:paraId="31EDAB75" w14:textId="77777777" w:rsidR="00206CFF" w:rsidRDefault="00206CFF" w:rsidP="00206CFF">
      <w:pPr>
        <w:pStyle w:val="StandardWeb"/>
      </w:pPr>
      <w:r>
        <w:t>Da kam das Licht zurück</w:t>
      </w:r>
      <w:r>
        <w:br/>
        <w:t>Am Morgen den Menschen. Den mächtigen Christ</w:t>
      </w:r>
      <w:r>
        <w:br/>
        <w:t>Grüßten die Freunde und fragten, wo sie das Mal</w:t>
      </w:r>
      <w:r>
        <w:br/>
        <w:t>Ihm am Weihtag anrichten sollten,</w:t>
      </w:r>
      <w:r>
        <w:br/>
        <w:t>Daß er halten möchte die heiligen Zeiten,</w:t>
      </w:r>
      <w:r>
        <w:br/>
        <w:t>Er und sein Ingesind. Da sandt er voraus</w:t>
      </w:r>
      <w:r>
        <w:br/>
        <w:t>Die Jünger nach Jerusalem: „Wenn ihr gegangen kommt</w:t>
      </w:r>
      <w:r>
        <w:br/>
        <w:t>In die hohe Burg, wo euch entgegen braust</w:t>
      </w:r>
      <w:r>
        <w:br/>
        <w:t>Der Menschen Menge, so seht ihr einen Mann</w:t>
      </w:r>
      <w:r>
        <w:br/>
        <w:t>In den Händen tragen mit helllauterm Wasser</w:t>
      </w:r>
      <w:r>
        <w:br/>
        <w:t xml:space="preserve">Ein Füllgefäß: dem folget immer, </w:t>
      </w:r>
      <w:r>
        <w:br/>
        <w:t>Zu welcher Wohnung er auch weiter schreite,</w:t>
      </w:r>
      <w:r>
        <w:br/>
        <w:t>Und dem Herrn darin, der das Haus besitzt,</w:t>
      </w:r>
      <w:r>
        <w:br/>
        <w:t>Sollt ihr dann sagen, ich hab euch gesandt</w:t>
      </w:r>
      <w:r>
        <w:br/>
        <w:t>Mein Mal zu bestellen. Dann zeigt er euch ein stattlich Haus,</w:t>
      </w:r>
      <w:r>
        <w:br/>
        <w:t>Einen hohen Söller, der ganz behangen ist</w:t>
      </w:r>
      <w:r>
        <w:br/>
        <w:t>Mit schönem Schmuck. Da schaffet mir</w:t>
      </w:r>
      <w:r>
        <w:br/>
        <w:t>Meine Wirthschaft dann, denn gewiss werd ich kommen</w:t>
      </w:r>
      <w:r>
        <w:br/>
        <w:t xml:space="preserve">Selbst mit dem Ingesind.“ </w:t>
      </w:r>
    </w:p>
    <w:p w14:paraId="05D76D44" w14:textId="77777777" w:rsidR="00206CFF" w:rsidRDefault="00206CFF" w:rsidP="00206CFF">
      <w:pPr>
        <w:pStyle w:val="StandardWeb"/>
      </w:pPr>
      <w:r>
        <w:t>Da eilten ungesäumt</w:t>
      </w:r>
      <w:r>
        <w:br/>
        <w:t>Gen Jerusalem die Jünger Christs,</w:t>
      </w:r>
      <w:r>
        <w:br/>
        <w:t>Die Fahrt zu vollbringen. Da fanden sie</w:t>
      </w:r>
      <w:r>
        <w:br/>
        <w:t>Sein Wort bewährt: es war kein Fehl daran.</w:t>
      </w:r>
      <w:r>
        <w:br/>
        <w:t>Sie bereiteten das Gastmahl, und der Gottessohn,</w:t>
      </w:r>
      <w:r>
        <w:br/>
        <w:t>Der heilige Herr, kam zu dem Hause,</w:t>
      </w:r>
      <w:r>
        <w:br/>
        <w:t>Wo sie die Landesweise zu leisten gedachten,</w:t>
      </w:r>
      <w:r>
        <w:br/>
        <w:t>Gottes Gebot zu vollbringen wie bei den Juden</w:t>
      </w:r>
      <w:r>
        <w:br/>
        <w:t xml:space="preserve">Gesetz und Sitte war seit der Väter Zeit. </w:t>
      </w:r>
    </w:p>
    <w:p w14:paraId="3487814D" w14:textId="1292CDE2" w:rsidR="00206CFF" w:rsidRDefault="00206CFF" w:rsidP="00206CFF">
      <w:pPr>
        <w:pStyle w:val="StandardWeb"/>
      </w:pPr>
      <w:r>
        <w:t>Da ging am Abend der allwaltende Christ</w:t>
      </w:r>
      <w:r>
        <w:br/>
        <w:t>Im Saal zu sitzen. Die Gesellen rief er,</w:t>
      </w:r>
      <w:r>
        <w:br/>
        <w:t xml:space="preserve">Die </w:t>
      </w:r>
      <w:r w:rsidR="00A402F4">
        <w:t>Zwölfe</w:t>
      </w:r>
      <w:r>
        <w:t>, zu sich, ihm die zuverlässigsten</w:t>
      </w:r>
      <w:r>
        <w:br/>
        <w:t>Im treuen Muthe von allen Männern</w:t>
      </w:r>
      <w:r>
        <w:br/>
        <w:t>In Worten und Wesen. Auch wusste wohl</w:t>
      </w:r>
      <w:r>
        <w:br/>
        <w:t>Ihres Herzens Gedanken der heilige Christ,</w:t>
      </w:r>
      <w:r>
        <w:br/>
        <w:t>Da er sie beim Gastmahl grüßte. „Ich begehrte sehr,</w:t>
      </w:r>
      <w:r>
        <w:br/>
        <w:t>Hier zusammen mit euch zu sitzen,</w:t>
      </w:r>
      <w:r>
        <w:br/>
        <w:t>Des Gastmahls zu genießen, der Juden Pascha</w:t>
      </w:r>
      <w:r>
        <w:br/>
        <w:t>Mit euch Theuern zu theilen. Nun thu ich euch kund</w:t>
      </w:r>
      <w:r>
        <w:br/>
        <w:t>Des Waltenden Willen, daß ich in dieser Welt</w:t>
      </w:r>
      <w:r>
        <w:br/>
        <w:t>Nicht mehr mit Menschen ein Mal theilen mag,</w:t>
      </w:r>
      <w:r>
        <w:br/>
        <w:t>Mit Lebenden fürder, bevor erfüllt wird</w:t>
      </w:r>
      <w:r>
        <w:br/>
        <w:t>Das himmlische Reich. Mir ist vor Händen nun</w:t>
      </w:r>
      <w:r>
        <w:br/>
        <w:t>Schmerz und Schreckensqual: ich soll nun für diese Welt</w:t>
      </w:r>
      <w:r>
        <w:br/>
        <w:t>Dulden, für dieses Volk.“ Wie da zu den Degen sprach</w:t>
      </w:r>
      <w:r>
        <w:br/>
        <w:t>Der heilige Herr, da ward ihm sein Herz betrübt,</w:t>
      </w:r>
      <w:r>
        <w:br/>
        <w:t xml:space="preserve">Die Seele verdüstert. Zu den Gesellen sprach </w:t>
      </w:r>
      <w:r>
        <w:br/>
        <w:t>Der gute, zu den Jüngern: „Ich hab euch Gottes Reich</w:t>
      </w:r>
      <w:r>
        <w:br/>
        <w:t>Verheißen, des Himmels Licht: ihr verhießt mir dagegen</w:t>
      </w:r>
      <w:r>
        <w:br/>
        <w:t>Geleit und Huld. Nun verharrt ihr nicht dabei,</w:t>
      </w:r>
      <w:r>
        <w:br/>
        <w:t>Wankt vor euern Worten. Wahrlich, ich sage euch,</w:t>
      </w:r>
      <w:r>
        <w:br/>
        <w:t xml:space="preserve">Unter euch </w:t>
      </w:r>
      <w:r w:rsidR="00A402F4">
        <w:t>Zwölfen</w:t>
      </w:r>
      <w:r>
        <w:t xml:space="preserve"> bricht mir Einer die Treue,</w:t>
      </w:r>
      <w:r>
        <w:br/>
        <w:t>Will mich verkaufen den Kindern der Juden,</w:t>
      </w:r>
      <w:r>
        <w:br/>
        <w:t>Für Silber verhandeln sich Schatz zu erhaschen,</w:t>
      </w:r>
      <w:r>
        <w:br/>
        <w:t>Gemünzten Mammon, und seinen Meister verrathen,</w:t>
      </w:r>
      <w:r>
        <w:br/>
        <w:t>Den holden Herrn; was ihm doch zum Harme,</w:t>
      </w:r>
      <w:r>
        <w:br/>
        <w:t>Zum Wehe werden soll. Wenn er das Weitre sieht,</w:t>
      </w:r>
      <w:r>
        <w:br/>
        <w:t>Das Ende ahnt all seiner Arbeit,</w:t>
      </w:r>
      <w:r>
        <w:br/>
        <w:t>Dann weiß er in Wahrheit, ihm wär ein ander Ding</w:t>
      </w:r>
      <w:r>
        <w:br/>
        <w:t>Besser bei weitem: daß er nie geboren wär</w:t>
      </w:r>
      <w:r>
        <w:br/>
        <w:t>In dieses Lebens Licht, da er zu Lohn empfängt</w:t>
      </w:r>
      <w:r>
        <w:br/>
        <w:t xml:space="preserve">Uebles Elend für argen Verrath.“ </w:t>
      </w:r>
    </w:p>
    <w:p w14:paraId="4D783845" w14:textId="77777777" w:rsidR="00206CFF" w:rsidRDefault="00206CFF" w:rsidP="00206CFF">
      <w:pPr>
        <w:pStyle w:val="StandardWeb"/>
      </w:pPr>
      <w:r>
        <w:t>Da begann der Eine nach dem Andern zu schauen,</w:t>
      </w:r>
      <w:r>
        <w:br/>
        <w:t>Sich sorgenvoll umzusehn mit schwerem Muthe.</w:t>
      </w:r>
      <w:r>
        <w:br/>
        <w:t>Es härmt' ihr Herz, da sie den Herren hörten</w:t>
      </w:r>
      <w:r>
        <w:br/>
        <w:t>So trauernd sprechen. Die Getreuen sorgten,</w:t>
      </w:r>
      <w:r>
        <w:br/>
        <w:t>Welchen der Zwölfe er bezüchtigen werde</w:t>
      </w:r>
      <w:r>
        <w:br/>
        <w:t>Der Schädigung schuldig, daß er den Schatz sich habe</w:t>
      </w:r>
      <w:r>
        <w:br/>
        <w:t>Von dem Volk bedungen. Verdenken mochten sie</w:t>
      </w:r>
      <w:r>
        <w:br/>
        <w:t>Solcher Falschheit der Freunde Keinen:</w:t>
      </w:r>
      <w:r>
        <w:br/>
        <w:t>Dem Meingedanken entsagte Männiglich.</w:t>
      </w:r>
      <w:r>
        <w:br/>
        <w:t>Doch befiel die Furcht, daß sie zu fragen nicht getrauten,</w:t>
      </w:r>
      <w:r>
        <w:br/>
        <w:t>Bis endlich winkte der ehrwürdige Jünger,</w:t>
      </w:r>
      <w:r>
        <w:br/>
        <w:t>Simon Petrus (er selber wagt' es nicht)</w:t>
      </w:r>
      <w:r>
        <w:br/>
        <w:t>Johannes dem guten, der dem Gotteskinde</w:t>
      </w:r>
      <w:r>
        <w:br/>
        <w:t>In jenen Tagen der Getreuen Liebster war,</w:t>
      </w:r>
      <w:r>
        <w:br/>
        <w:t>Der meistgeminnte; dem mächtigen Christ</w:t>
      </w:r>
      <w:r>
        <w:br/>
        <w:t>Durft er am Busen ruhen, an der Brust ihm liegen,</w:t>
      </w:r>
      <w:r>
        <w:br/>
        <w:t>Mit dem Haupte lehnen, da er manch heilig Geheimniss,</w:t>
      </w:r>
      <w:r>
        <w:br/>
        <w:t>Tiefe Gedanken vernahm. Der begann zu dem theuern</w:t>
      </w:r>
      <w:r>
        <w:br/>
        <w:t>Fürsten und fragte: „Wer wäre, Herr, der Falsche,</w:t>
      </w:r>
      <w:r>
        <w:br/>
        <w:t>Der dich verkaufen wollte, der Könige Mächtigsten,</w:t>
      </w:r>
      <w:r>
        <w:br/>
        <w:t>Unter der Feinde Volk? Das erführen wir gern,</w:t>
      </w:r>
      <w:r>
        <w:br/>
        <w:t>Willst dus uns wissen lassen.“ Da hielt sein Wort bereit</w:t>
      </w:r>
      <w:r>
        <w:br/>
        <w:t>Der heilige Christ: „Seht her, wem ich hier</w:t>
      </w:r>
      <w:r>
        <w:br/>
        <w:t>Meiner Mundkost reiche, der hat Meingedanken</w:t>
      </w:r>
      <w:r>
        <w:br/>
        <w:t>In der Brust verborgen, der wird mich den erbitterten</w:t>
      </w:r>
      <w:r>
        <w:br/>
        <w:t>Feinden überliefern, daß ich mein Leben so,</w:t>
      </w:r>
      <w:r>
        <w:br/>
        <w:t>Mein Alter ende.“ Und alsobald nahm er</w:t>
      </w:r>
      <w:r>
        <w:br/>
        <w:t>Der Mundkost vor den Männern, und gab sie dem meinthätigen</w:t>
      </w:r>
      <w:r>
        <w:br/>
        <w:t>Judas in die Hand und gegen ihn gerichtet</w:t>
      </w:r>
      <w:r>
        <w:br/>
        <w:t>Vor seinen Gesellen hieß er ihn ungesäumt</w:t>
      </w:r>
      <w:r>
        <w:br/>
        <w:t>Vor seinem Volke fahren: „Vollführe was du vorhast,</w:t>
      </w:r>
      <w:r>
        <w:br/>
        <w:t>Thu was du thun willst, trügerisch birgst du nun</w:t>
      </w:r>
      <w:r>
        <w:br/>
        <w:t>Die Gesinnung nicht mehr. Die Entscheidung ist vor der Hand,</w:t>
      </w:r>
      <w:r>
        <w:br/>
        <w:t>Meine Zeiten nahen.“ Wie da der Zweideutige</w:t>
      </w:r>
      <w:r>
        <w:br/>
        <w:t>Die Mundkost empfing und sie zum Munde führte,</w:t>
      </w:r>
      <w:r>
        <w:br/>
        <w:t>Da entging ihm die Gotteskraft, Gramgeister fuhren</w:t>
      </w:r>
      <w:r>
        <w:br/>
        <w:t>In seinen Leichnam, leidige Wichte,</w:t>
      </w:r>
      <w:r>
        <w:br/>
        <w:t>Satanas selber umschnürte scharf</w:t>
      </w:r>
      <w:r>
        <w:br/>
        <w:t>Sein hartes Herz, seit ihn des Herren Hülfe</w:t>
      </w:r>
      <w:r>
        <w:br/>
        <w:t>Verließ in diesem Lichte. So wird den Leuten weh,</w:t>
      </w:r>
      <w:r>
        <w:br/>
        <w:t>Die unter des Himmels Höhn den Herren wechseln.</w:t>
      </w:r>
      <w:r>
        <w:br/>
        <w:t>Da raffte sich rasch auf des Verraths begierig</w:t>
      </w:r>
      <w:r>
        <w:br/>
        <w:t>Judas und ging, grimmen Sinn hegend,</w:t>
      </w:r>
      <w:r>
        <w:br/>
        <w:t>Der Degen dem Dienstherrn, und düstre Nacht</w:t>
      </w:r>
      <w:r>
        <w:br/>
        <w:t xml:space="preserve">Umfing den verfemten. </w:t>
      </w:r>
    </w:p>
    <w:p w14:paraId="18138BFB" w14:textId="77777777" w:rsidR="00206CFF" w:rsidRDefault="00206CFF" w:rsidP="00206CFF">
      <w:pPr>
        <w:pStyle w:val="StandardWeb"/>
      </w:pPr>
      <w:r>
        <w:t>Der Fürst der Lebendigen</w:t>
      </w:r>
      <w:r>
        <w:br/>
        <w:t>Verblieb beim Gastmahl, und seine Jünger.</w:t>
      </w:r>
      <w:r>
        <w:br/>
        <w:t>Da weihte der Waltende Wein und Brot,</w:t>
      </w:r>
      <w:r>
        <w:br/>
        <w:t>Heiligt' es, der Himmelskönig. Mit den Händen brach er es,</w:t>
      </w:r>
      <w:r>
        <w:br/>
        <w:t>Gab es den Jüngern und dankte Gott,</w:t>
      </w:r>
      <w:r>
        <w:br/>
        <w:t>Dem Ewigen, der Alles erschuf,</w:t>
      </w:r>
      <w:r>
        <w:br/>
        <w:t>Welt und Wonne, und sprach diese Worte:</w:t>
      </w:r>
      <w:r>
        <w:br/>
        <w:t>„Glaubet lichthell, dieß ist mein Leib</w:t>
      </w:r>
      <w:r>
        <w:br/>
        <w:t>Und dieß mein Blut: ich geb euch beide</w:t>
      </w:r>
      <w:r>
        <w:br/>
        <w:t>Zu essen und zu trinken. Auf Erden soll ich sie</w:t>
      </w:r>
      <w:r>
        <w:br/>
        <w:t>Hingeben und vergießen und euch zu Gottes Reich</w:t>
      </w:r>
      <w:r>
        <w:br/>
        <w:t>Mit meinem Leib erlösen, in das ewige Leben,</w:t>
      </w:r>
      <w:r>
        <w:br/>
        <w:t>In das Licht des Himmels. Euer Herz verlange stäts</w:t>
      </w:r>
      <w:r>
        <w:br/>
        <w:t>Gleich mir zu begehn was ich bei diesem Mal beging.</w:t>
      </w:r>
      <w:r>
        <w:br/>
        <w:t>Meldet das der Menge, es ist ein mächtig Ding:</w:t>
      </w:r>
      <w:r>
        <w:br/>
        <w:t>Euern Herrn sollt ihr hiemit verherrlichend ehren.</w:t>
      </w:r>
      <w:r>
        <w:br/>
        <w:t>Behaltet es im Herzen als mein heilig Bild,</w:t>
      </w:r>
      <w:r>
        <w:br/>
        <w:t>Daß es der Erde Kinder euch künftig nachthun</w:t>
      </w:r>
      <w:r>
        <w:br/>
        <w:t>Und bewahren in der Welt, und es wissen Alle</w:t>
      </w:r>
      <w:r>
        <w:br/>
        <w:t>Ueber diesen Mittelkreiß, daß es mir zur Minne geschieht,</w:t>
      </w:r>
      <w:r>
        <w:br/>
        <w:t xml:space="preserve">Dem Herrn zur Huldigung.“ </w:t>
      </w:r>
    </w:p>
    <w:p w14:paraId="40EDD8A7" w14:textId="77777777" w:rsidR="00206CFF" w:rsidRDefault="00206CFF" w:rsidP="00206CFF">
      <w:pPr>
        <w:pStyle w:val="StandardWeb"/>
      </w:pPr>
      <w:r>
        <w:t>„Beherzigt stäts</w:t>
      </w:r>
      <w:r>
        <w:br/>
        <w:t>Wie ich euch hier gebiete, daß ihr eure Brüderschaft</w:t>
      </w:r>
      <w:r>
        <w:br/>
        <w:t>Fest wahrt hinfort. Habt frommen Sinn,</w:t>
      </w:r>
      <w:r>
        <w:br/>
        <w:t>Minnt euch im Gemüthe, daß der Menschen Kinder</w:t>
      </w:r>
      <w:r>
        <w:br/>
        <w:t xml:space="preserve">Ueber der Erde es all erkennen, </w:t>
      </w:r>
      <w:r>
        <w:br/>
        <w:t>Daß ihr gänzlich seid meine Jünger, Christs.</w:t>
      </w:r>
      <w:r>
        <w:br/>
        <w:t>Auch muß ich euch melden, daß der mächtige Feind</w:t>
      </w:r>
      <w:r>
        <w:br/>
        <w:t>Mit heißgrimmem Haß euer Herz versuchen wird.</w:t>
      </w:r>
      <w:r>
        <w:br/>
        <w:t>Satanas selber kommt eure Seelen</w:t>
      </w:r>
      <w:r>
        <w:br/>
        <w:t>Mit Ränken zu berücken. Drum richtet zu Gott</w:t>
      </w:r>
      <w:r>
        <w:br/>
        <w:t>Eures Herzens Gedanken: ich helf euch, wenn ihr betet,</w:t>
      </w:r>
      <w:r>
        <w:br/>
        <w:t>Daß euch der Meinthätige das Gemüth nicht gefährde,</w:t>
      </w:r>
      <w:r>
        <w:br/>
        <w:t>Schütz euch vor dem Feinde. Er fliß sich auch mich zu betrügen,</w:t>
      </w:r>
      <w:r>
        <w:br/>
        <w:t>Obwohl sein Wille ihm nicht gewährt ward:</w:t>
      </w:r>
      <w:r>
        <w:br/>
        <w:t xml:space="preserve">Sein Gelüst gelang ihm nicht.“ </w:t>
      </w:r>
    </w:p>
    <w:p w14:paraId="7F9D488B" w14:textId="77777777" w:rsidR="00206CFF" w:rsidRDefault="00206CFF" w:rsidP="00206CFF">
      <w:pPr>
        <w:pStyle w:val="StandardWeb"/>
      </w:pPr>
      <w:r>
        <w:t>„Nicht länger verhehl ich euch,</w:t>
      </w:r>
      <w:r>
        <w:br/>
        <w:t>Was euch nun schleunig soll für Sorge entstehen.</w:t>
      </w:r>
      <w:r>
        <w:br/>
        <w:t>Ihr werdet mir versagen, ihr meine Gesellen,</w:t>
      </w:r>
      <w:r>
        <w:br/>
        <w:t>Eure Degenschaft, eh die düstre Nacht noch</w:t>
      </w:r>
      <w:r>
        <w:br/>
        <w:t>Von den Leuten läßt, und neues Licht kommt</w:t>
      </w:r>
      <w:r>
        <w:br/>
        <w:t xml:space="preserve">Am Morgen den Menschen.“ </w:t>
      </w:r>
    </w:p>
    <w:p w14:paraId="4FF50072" w14:textId="77777777" w:rsidR="00206CFF" w:rsidRDefault="00206CFF" w:rsidP="00206CFF">
      <w:pPr>
        <w:pStyle w:val="StandardWeb"/>
      </w:pPr>
      <w:r>
        <w:t>Da ward der Muth den getreuen</w:t>
      </w:r>
      <w:r>
        <w:br/>
        <w:t>Degen verdüstert, Schmerz bedrängte</w:t>
      </w:r>
      <w:r>
        <w:br/>
        <w:t>Herb ihr Herz, und ihres Herren Wort</w:t>
      </w:r>
      <w:r>
        <w:br/>
        <w:t>Sorgten sie schwer. Simon Petrus sprach,</w:t>
      </w:r>
      <w:r>
        <w:br/>
        <w:t>Der Degen zu dem Dienstherrn in dreisten Worten</w:t>
      </w:r>
      <w:r>
        <w:br/>
        <w:t>aus Huld zu dem Herrn: „Wenn die Helden dich all,</w:t>
      </w:r>
      <w:r>
        <w:br/>
        <w:t>Die Leute dich verlassen, doch will ich lebenslang</w:t>
      </w:r>
      <w:r>
        <w:br/>
        <w:t>In allen Drangsalen mit dir dulden.</w:t>
      </w:r>
      <w:r>
        <w:br/>
        <w:t>Wenn es Gott mir gönnt bin ich gerne bereit,</w:t>
      </w:r>
      <w:r>
        <w:br/>
        <w:t>Daß ich dir zu helfen standhaft beharre.</w:t>
      </w:r>
      <w:r>
        <w:br/>
        <w:t>Wenn dich im Kerker auch mit Ketten enge</w:t>
      </w:r>
      <w:r>
        <w:br/>
        <w:t>Die Leute belegen, ich lasse mich nicht schrecken,</w:t>
      </w:r>
      <w:r>
        <w:br/>
        <w:t>In den Banden bei dir will ich verbleiben,</w:t>
      </w:r>
      <w:r>
        <w:br/>
        <w:t>Mit dir Liebem liegen. Wenn sie vom Leben dich</w:t>
      </w:r>
      <w:r>
        <w:br/>
        <w:t>Mit des Schwertes Schlägen zu scheiden gedenken,</w:t>
      </w:r>
      <w:r>
        <w:br/>
        <w:t>Mein Fürst, mein guter, ich gebe mein Leben</w:t>
      </w:r>
      <w:r>
        <w:br/>
        <w:t>Für dich im Waffenspiel. Ich würdige nicht</w:t>
      </w:r>
      <w:r>
        <w:br/>
        <w:t>Zu weichen vor irgendwas, dieweil mir währt</w:t>
      </w:r>
      <w:r>
        <w:br/>
        <w:t xml:space="preserve">Herz und Handkraft.“ </w:t>
      </w:r>
    </w:p>
    <w:p w14:paraId="051EEA50" w14:textId="77777777" w:rsidR="00206CFF" w:rsidRDefault="00206CFF" w:rsidP="00206CFF">
      <w:pPr>
        <w:pStyle w:val="StandardWeb"/>
      </w:pPr>
      <w:r>
        <w:t>Da entgegnete sein Herr:</w:t>
      </w:r>
      <w:r>
        <w:br/>
        <w:t>„Wohl bewähnst du dich weiser Treuer</w:t>
      </w:r>
      <w:r>
        <w:br/>
        <w:t>Und kühner That. Du hast kampflichen Sinn</w:t>
      </w:r>
      <w:r>
        <w:br/>
        <w:t>Und guten Willen. Doch wird dir, wisse, geschehn,</w:t>
      </w:r>
      <w:r>
        <w:br/>
        <w:t>Daß du so weichmüthig wirst, obwohl du es jetzt nicht wähnst,</w:t>
      </w:r>
      <w:r>
        <w:br/>
        <w:t>Daß du deinen Dienstherrn diese Nacht dreimal verleugnest</w:t>
      </w:r>
      <w:r>
        <w:br/>
        <w:t>Vor dem Hahnenschrei, als sei ich dein Herr nicht;</w:t>
      </w:r>
      <w:r>
        <w:br/>
        <w:t xml:space="preserve">So verschmähst du meinen Schutz.“ </w:t>
      </w:r>
    </w:p>
    <w:p w14:paraId="0E0FAAD3" w14:textId="77777777" w:rsidR="00206CFF" w:rsidRDefault="00206CFF" w:rsidP="00206CFF">
      <w:pPr>
        <w:pStyle w:val="StandardWeb"/>
      </w:pPr>
      <w:r>
        <w:t>Da versetzte Petrus:</w:t>
      </w:r>
      <w:r>
        <w:br/>
        <w:t>„Wenn es in der Welt auch je so werden sollte,</w:t>
      </w:r>
      <w:r>
        <w:br/>
        <w:t>Daß ich mit dir zumal verderben müsste,</w:t>
      </w:r>
      <w:r>
        <w:br/>
        <w:t>Schönen Tod erleiden, so käme der Tag doch nie,</w:t>
      </w:r>
      <w:r>
        <w:br/>
        <w:t>Daß ich dich verleugnete, lieber Herr,</w:t>
      </w:r>
      <w:r>
        <w:br/>
        <w:t>Dein Jünger, vor den Juden.“ Da sprachen die Jünger all,</w:t>
      </w:r>
      <w:r>
        <w:br/>
        <w:t xml:space="preserve">Daß sie da vor dem Dingmahl mit ihm dulden wollten. </w:t>
      </w:r>
    </w:p>
    <w:p w14:paraId="0A191721" w14:textId="77777777" w:rsidR="00206CFF" w:rsidRDefault="00206CFF" w:rsidP="00206CFF">
      <w:pPr>
        <w:pStyle w:val="StandardWeb"/>
      </w:pPr>
      <w:r>
        <w:t>Da gebot ihnen der Waltende mit milden Worten,</w:t>
      </w:r>
      <w:r>
        <w:br/>
        <w:t>Der hehre Himmelskönig: „Hegt mir nicht Bangen,</w:t>
      </w:r>
      <w:r>
        <w:br/>
        <w:t>Betrübt euch nicht in Gedanken vertieft,</w:t>
      </w:r>
      <w:r>
        <w:br/>
        <w:t>Härmt das Herz nicht um euers Herren Wort,</w:t>
      </w:r>
      <w:r>
        <w:br/>
        <w:t>Fürchtet nicht zu viel. Unsern Vater will ich,</w:t>
      </w:r>
      <w:r>
        <w:br/>
        <w:t>Ihn selber suchen: dann send ich euch</w:t>
      </w:r>
      <w:r>
        <w:br/>
        <w:t>Vom Himmelreiche den heiligen Geist,</w:t>
      </w:r>
      <w:r>
        <w:br/>
        <w:t>Der euch tröstend soll in Betrübnissen frommen,</w:t>
      </w:r>
      <w:r>
        <w:br/>
        <w:t>Der Gedanken euch mahnen, die ich manchmal euch hier</w:t>
      </w:r>
      <w:r>
        <w:br/>
        <w:t>In meinen Worten wies: Er gießt euch Weisheit in die Brust,</w:t>
      </w:r>
      <w:r>
        <w:br/>
        <w:t>Lustsame Lehre, daß ihr gerne leistet</w:t>
      </w:r>
      <w:r>
        <w:br/>
        <w:t xml:space="preserve">Die Worte und Werke, die ich euch in dieser Welt gebot.“ </w:t>
      </w:r>
    </w:p>
    <w:p w14:paraId="7F99027C" w14:textId="77777777" w:rsidR="00206CFF" w:rsidRDefault="00206CFF" w:rsidP="00206CFF">
      <w:pPr>
        <w:pStyle w:val="berschrift1"/>
        <w:rPr>
          <w:sz w:val="48"/>
        </w:rPr>
      </w:pPr>
      <w:r>
        <w:t>Christus auf dem Oelberg.</w:t>
      </w:r>
    </w:p>
    <w:p w14:paraId="2C014369" w14:textId="77777777" w:rsidR="00206CFF" w:rsidRDefault="00206CFF" w:rsidP="00206CFF">
      <w:pPr>
        <w:pStyle w:val="StandardWeb"/>
      </w:pPr>
      <w:r>
        <w:t>Da erhob sich der Herrliche in dem Hause dort,</w:t>
      </w:r>
      <w:r>
        <w:br/>
        <w:t>Der Nothhelfer Christ, und ging in die Nacht hinaus,</w:t>
      </w:r>
      <w:r>
        <w:br/>
        <w:t>Er selbst und die Gesellen. In Schmerzen schritten,</w:t>
      </w:r>
      <w:r>
        <w:br/>
        <w:t>In großem Jammer die Jünger Christs,</w:t>
      </w:r>
      <w:r>
        <w:br/>
        <w:t>In wehem Muthe. Er wollt auf den hohen Berg</w:t>
      </w:r>
      <w:r>
        <w:br/>
        <w:t>Der Oelbäume: auf ihn war er gewohnt</w:t>
      </w:r>
      <w:r>
        <w:br/>
        <w:t>Mit den Jüngern zu gehen. Das wusste Judas wohl,</w:t>
      </w:r>
      <w:r>
        <w:br/>
        <w:t>Der bösherzige Mann, der auf dem Berg oft mit ihm war.</w:t>
      </w:r>
      <w:r>
        <w:br/>
        <w:t>Da grüßte der Gottessohn seine Jünger so:</w:t>
      </w:r>
      <w:r>
        <w:br/>
        <w:t>„Ihr seid nun betrübt meinen Tod zu wissen,</w:t>
      </w:r>
      <w:r>
        <w:br/>
        <w:t>Jammert und grämt euch, und die Juden sind in Lüsten.</w:t>
      </w:r>
      <w:r>
        <w:br/>
        <w:t>Das Volk freut sich, frohlockt und jubelt,</w:t>
      </w:r>
      <w:r>
        <w:br/>
        <w:t>Die Welt ist voll Wonne. Doch wenden wird sich das</w:t>
      </w:r>
      <w:r>
        <w:br/>
        <w:t>Sehr geschwinde: dann wird schwer das Herz</w:t>
      </w:r>
      <w:r>
        <w:br/>
        <w:t>Jenen und jammervoll, wenn ihr jubeln sollt</w:t>
      </w:r>
      <w:r>
        <w:br/>
        <w:t>Einst am Ewigkeitstage; denn Ende kommt dann nicht</w:t>
      </w:r>
      <w:r>
        <w:br/>
        <w:t>Noch Wende eures Wohls. Drum laßt dieß Weh euch nicht schmerzen,</w:t>
      </w:r>
      <w:r>
        <w:br/>
        <w:t>Meine Hinfahrt nicht härmen, denn Hülfe kommt davon</w:t>
      </w:r>
      <w:r>
        <w:br/>
        <w:t xml:space="preserve">Den Erdegeborenen.“ </w:t>
      </w:r>
    </w:p>
    <w:p w14:paraId="4783F06E" w14:textId="77777777" w:rsidR="00206CFF" w:rsidRDefault="00206CFF" w:rsidP="00206CFF">
      <w:pPr>
        <w:pStyle w:val="StandardWeb"/>
      </w:pPr>
      <w:r>
        <w:t>Da gebot er den Jüngern</w:t>
      </w:r>
      <w:r>
        <w:br/>
        <w:t>Auf dem Berge zu warten: zum Gebete woll er</w:t>
      </w:r>
      <w:r>
        <w:br/>
        <w:t>Auf dem Holmhange noch höher steigen.</w:t>
      </w:r>
      <w:r>
        <w:br/>
        <w:t>Dreie hieß er dann Der Degen mit ihm gehen,</w:t>
      </w:r>
      <w:r>
        <w:br/>
        <w:t>Jacobus und Johannes und den guten Petrus,</w:t>
      </w:r>
      <w:r>
        <w:br/>
        <w:t>Den dreistgemuthen Degen. Mit ihrem Dienstherrn</w:t>
      </w:r>
      <w:r>
        <w:br/>
        <w:t>Giengen sie gerne. Da hieß sie der Gottessohn</w:t>
      </w:r>
      <w:r>
        <w:br/>
        <w:t>Auf dem Berge oben zum Gebet sich neigen,</w:t>
      </w:r>
      <w:r>
        <w:br/>
        <w:t>Gott grüßen und inbrünstig begehren,</w:t>
      </w:r>
      <w:r>
        <w:br/>
        <w:t>Daß er sie schirme vor des Versuchers Kraft,</w:t>
      </w:r>
      <w:r>
        <w:br/>
        <w:t>Der Widrigen Willen, daß ihnen der Widersacher nicht,</w:t>
      </w:r>
      <w:r>
        <w:br/>
        <w:t>Der Meinthäter möchte den Muth verkehren.</w:t>
      </w:r>
      <w:r>
        <w:br/>
        <w:t>Auch neigte sich selber der Sohn des Herrn,</w:t>
      </w:r>
      <w:r>
        <w:br/>
        <w:t>Der Kräftige zum Kniegebet, der Könige Mächtigster,</w:t>
      </w:r>
      <w:r>
        <w:br/>
        <w:t>Vor sich fallend den Vater aller Menschen</w:t>
      </w:r>
      <w:r>
        <w:br/>
        <w:t>Grüßt' er, den guten, mit jammernden Worten,</w:t>
      </w:r>
      <w:r>
        <w:br/>
        <w:t>In tiefer Trauer. Sein Herz war betrübt,</w:t>
      </w:r>
      <w:r>
        <w:br/>
        <w:t>Nach seiner Menschheit das Gemüth ihm bewegt.</w:t>
      </w:r>
      <w:r>
        <w:br/>
        <w:t>Sein Fleisch war in Furcht, ihm entfielen Thränen,</w:t>
      </w:r>
      <w:r>
        <w:br/>
        <w:t>Sein theurer Schweiß enttroff wie Tropfen Bluts</w:t>
      </w:r>
      <w:r>
        <w:br/>
        <w:t>Aus Wunden wallen. Im Widerstreit waren</w:t>
      </w:r>
      <w:r>
        <w:br/>
        <w:t>Dem Gotteskinde Geist und Leib:</w:t>
      </w:r>
      <w:r>
        <w:br/>
        <w:t>Der eine gern bereit den Heimweg zu gehn,</w:t>
      </w:r>
      <w:r>
        <w:br/>
        <w:t>Der Geist zu Gottes Reich; aber in Jammer stand</w:t>
      </w:r>
      <w:r>
        <w:br/>
        <w:t>Christi Leib: dieß Licht ließ er nicht gerne,</w:t>
      </w:r>
      <w:r>
        <w:br/>
        <w:t>Bangte vor dem Tode. Im Gebet zu dem Herrn</w:t>
      </w:r>
      <w:r>
        <w:br/>
        <w:t>Rief er mehr und mehr den Mächtigen an,</w:t>
      </w:r>
      <w:r>
        <w:br/>
        <w:t>Den hohen Himmelsvater, den heiligen Gott,</w:t>
      </w:r>
      <w:r>
        <w:br/>
        <w:t>Den Waltenden, mit den Worten: „Mögen anders nicht werden</w:t>
      </w:r>
      <w:r>
        <w:br/>
        <w:t>Erlöst die Menschen und muß ich lassen</w:t>
      </w:r>
      <w:r>
        <w:br/>
        <w:t>Das liebe Leben für der Leute Kinder</w:t>
      </w:r>
      <w:r>
        <w:br/>
        <w:t>In entsetzlichen Schmerzen, so geschehe dein Wille!</w:t>
      </w:r>
      <w:r>
        <w:br/>
        <w:t>Dann will ich ihn kosten, den Kelch, und leeren</w:t>
      </w:r>
      <w:r>
        <w:br/>
        <w:t>Ihn dir zu Ehren trinken, mein Herr, mein theurer</w:t>
      </w:r>
      <w:r>
        <w:br/>
        <w:t>Schirm- und Schutzherr! Sieh nicht auf meines</w:t>
      </w:r>
      <w:r>
        <w:br/>
        <w:t>Fleisches Wohlfahrt, da ich erfüllen soll</w:t>
      </w:r>
      <w:r>
        <w:br/>
        <w:t xml:space="preserve">Deinen weisen Willen: du hast Gewalt über Alles!“ </w:t>
      </w:r>
    </w:p>
    <w:p w14:paraId="2BAB8B45" w14:textId="77777777" w:rsidR="00206CFF" w:rsidRDefault="00206CFF" w:rsidP="00206CFF">
      <w:pPr>
        <w:pStyle w:val="StandardWeb"/>
      </w:pPr>
      <w:r>
        <w:t>Er erhob sich und ging zu den Jüngern hin,</w:t>
      </w:r>
      <w:r>
        <w:br/>
        <w:t>Die er auf dem Berge gelassen. Der Geborne des Herrn</w:t>
      </w:r>
      <w:r>
        <w:br/>
        <w:t>Fand sie in Sorgen schlafen: das Herz war ihnen schwer,</w:t>
      </w:r>
      <w:r>
        <w:br/>
        <w:t>Daß der liebe Herr sie verlassen sollte.</w:t>
      </w:r>
      <w:r>
        <w:br/>
        <w:t>So wird das Gemüth bewegt der Menschen Jeglichem,</w:t>
      </w:r>
      <w:r>
        <w:br/>
        <w:t>Wenn er verlassen soll den geliebten Herrn,</w:t>
      </w:r>
      <w:r>
        <w:br/>
        <w:t>Von dem guten scheiden. Da sprach zu den Jüngern</w:t>
      </w:r>
      <w:r>
        <w:br/>
        <w:t>Der Waltende, und weckte sie mit diesen Worten:</w:t>
      </w:r>
      <w:r>
        <w:br/>
        <w:t>„Wie dürft ihr nun schlafen? Mögt ihr nicht mit mir</w:t>
      </w:r>
      <w:r>
        <w:br/>
        <w:t>Eine Weile wachen? Das Wehgeschickt naht,</w:t>
      </w:r>
      <w:r>
        <w:br/>
        <w:t>Da es so ergehen soll, wie es Gott der Vater,</w:t>
      </w:r>
      <w:r>
        <w:br/>
        <w:t>Der Mächtige, maß. Mir wankt der Muth nicht,</w:t>
      </w:r>
      <w:r>
        <w:br/>
        <w:t>Mein Geist ist ergeben in Gottes Willen,</w:t>
      </w:r>
      <w:r>
        <w:br/>
        <w:t>Und fertig zur Fahrt: nur das Fleisch ist schwach,</w:t>
      </w:r>
      <w:r>
        <w:br/>
        <w:t>Der Leib will mich nicht lassen, ihm ist es leid,</w:t>
      </w:r>
      <w:r>
        <w:br/>
        <w:t>Dieß Weh zu tragen. Doch den Willen soll ich</w:t>
      </w:r>
      <w:r>
        <w:br/>
        <w:t xml:space="preserve">Meine Vaters erfüllen. Habt festen Muth!“ </w:t>
      </w:r>
    </w:p>
    <w:p w14:paraId="6F0AB1B3" w14:textId="77777777" w:rsidR="00206CFF" w:rsidRDefault="00206CFF" w:rsidP="00206CFF">
      <w:pPr>
        <w:pStyle w:val="StandardWeb"/>
      </w:pPr>
      <w:r>
        <w:t>Da ging er aber, zum andern Male,</w:t>
      </w:r>
      <w:r>
        <w:br/>
        <w:t>Den Berg hinauf, zu beten dort,</w:t>
      </w:r>
      <w:r>
        <w:br/>
        <w:t>Der mächtige Herr, und sprach da noch manche</w:t>
      </w:r>
      <w:r>
        <w:br/>
        <w:t>Der guten Worte. Gottes Engel kam jetzt,</w:t>
      </w:r>
      <w:r>
        <w:br/>
        <w:t>Der heilige, vom Himmel, sein Herz zu festigen,</w:t>
      </w:r>
      <w:r>
        <w:br/>
        <w:t>Für die Bande zu stärken. Im Gebet fuhr er stäts</w:t>
      </w:r>
      <w:r>
        <w:br/>
        <w:t>Fort mit Fleiß und rief den Vater an,</w:t>
      </w:r>
      <w:r>
        <w:br/>
        <w:t>Den Waltenden, mit den Worten: „Wenn es unwendbar ist,</w:t>
      </w:r>
      <w:r>
        <w:br/>
        <w:t>Allmächtiger Herr, daß ich für dieß Menschenvolk</w:t>
      </w:r>
      <w:r>
        <w:br/>
        <w:t>Den Tod ertragen soll, so getrau ich deinen</w:t>
      </w:r>
      <w:r>
        <w:br/>
        <w:t xml:space="preserve">Willen zu wirken.“ </w:t>
      </w:r>
    </w:p>
    <w:p w14:paraId="085025DA" w14:textId="77777777" w:rsidR="00206CFF" w:rsidRDefault="00206CFF" w:rsidP="00206CFF">
      <w:pPr>
        <w:pStyle w:val="StandardWeb"/>
      </w:pPr>
      <w:r>
        <w:t>Wiederum ging er dann</w:t>
      </w:r>
      <w:r>
        <w:br/>
        <w:t>Seine Gesellen suchen, und fand sie schlafen,</w:t>
      </w:r>
      <w:r>
        <w:br/>
        <w:t>Grüßte sie jählings und ging zum drittenmal</w:t>
      </w:r>
      <w:r>
        <w:br/>
        <w:t>Auf den Berg zu beten, und sprach, der Gebieter,</w:t>
      </w:r>
      <w:r>
        <w:br/>
        <w:t>Dieselben Worte ,der Sohn des Herrn,</w:t>
      </w:r>
      <w:r>
        <w:br/>
        <w:t>zum allwaltenden Vater wie er zuvor gethan.</w:t>
      </w:r>
      <w:r>
        <w:br/>
        <w:t>Er mahnte den Mächtigen an der Menschen Heil</w:t>
      </w:r>
      <w:r>
        <w:br/>
        <w:t>Nachdrücklichst, der Nothhelfer Christ,</w:t>
      </w:r>
      <w:r>
        <w:br/>
        <w:t>Und ging zu den Jüngern und grüßte sie:</w:t>
      </w:r>
      <w:r>
        <w:br/>
        <w:t>„Schlaft ihr und ruhet? Nun wird er schleunig</w:t>
      </w:r>
      <w:r>
        <w:br/>
        <w:t>mit Kraft hieher kommen, der mich verkauft hat,</w:t>
      </w:r>
      <w:r>
        <w:br/>
        <w:t xml:space="preserve">Den sündelosen verrathen.“ </w:t>
      </w:r>
    </w:p>
    <w:p w14:paraId="05C8DF8F" w14:textId="77777777" w:rsidR="00206CFF" w:rsidRDefault="00206CFF" w:rsidP="00206CFF">
      <w:pPr>
        <w:pStyle w:val="berschrift1"/>
        <w:rPr>
          <w:sz w:val="48"/>
        </w:rPr>
      </w:pPr>
      <w:r>
        <w:t>Judas, der Verräther.</w:t>
      </w:r>
    </w:p>
    <w:p w14:paraId="06352FBE" w14:textId="77777777" w:rsidR="00206CFF" w:rsidRDefault="00206CFF" w:rsidP="00206CFF">
      <w:pPr>
        <w:pStyle w:val="StandardWeb"/>
      </w:pPr>
      <w:r>
        <w:t>Die Gesellen Christs</w:t>
      </w:r>
      <w:r>
        <w:br/>
        <w:t>Erwachten bei den Worten: da gewahrten sie Volk</w:t>
      </w:r>
      <w:r>
        <w:br/>
        <w:t>Den Berg hinauf ziehn in brausendem Schwarm,</w:t>
      </w:r>
      <w:r>
        <w:br/>
        <w:t>Wüthige Waffenknechte. Judas wies den Weg,</w:t>
      </w:r>
      <w:r>
        <w:br/>
        <w:t>Der grimmgesinnte; die Juden drangen nach</w:t>
      </w:r>
      <w:r>
        <w:br/>
        <w:t>In feindlicher Volksschar. Sie trugen Feuer bei sich</w:t>
      </w:r>
      <w:r>
        <w:br/>
        <w:t>In Lichtgefäßen flammend, und führten Fackeln</w:t>
      </w:r>
      <w:r>
        <w:br/>
        <w:t>Brennend aus der Burg, da sie den Berg hinauf</w:t>
      </w:r>
      <w:r>
        <w:br/>
        <w:t>Stiegen zum Streit. Die Stätte wusste Judas</w:t>
      </w:r>
      <w:r>
        <w:br/>
        <w:t>Wohin er die Leute geleiten sollte;</w:t>
      </w:r>
      <w:r>
        <w:br/>
        <w:t>Dazu noch zum Zeichen, eh sie zogen, sagt' er</w:t>
      </w:r>
      <w:r>
        <w:br/>
        <w:t>Dem Volk zum Voraus, daß die Knechte nicht fingen</w:t>
      </w:r>
      <w:r>
        <w:br/>
        <w:t>Einen Andern aus Irrthum: „Ich gehe zuerst zu ihm</w:t>
      </w:r>
      <w:r>
        <w:br/>
        <w:t>Und küss ihn kosend: das ist Christ selber dann,</w:t>
      </w:r>
      <w:r>
        <w:br/>
        <w:t>Den ihr fahen sollt mit Volkskraft</w:t>
      </w:r>
      <w:r>
        <w:br/>
        <w:t>Auf dem Berg, und binden und zur Burg ihn von hinnen</w:t>
      </w:r>
      <w:r>
        <w:br/>
        <w:t>Geleiten vor die Leute. Er hat sein Leben</w:t>
      </w:r>
      <w:r>
        <w:br/>
        <w:t>Verwirkt durch seine Worte.“ Die Gewaffneten eilten</w:t>
      </w:r>
      <w:r>
        <w:br/>
        <w:t xml:space="preserve">Bis sie zu Christo gekommen waren, </w:t>
      </w:r>
      <w:r>
        <w:br/>
        <w:t>Die grimmigen Juden, wo er mit den Jüngern stand,</w:t>
      </w:r>
      <w:r>
        <w:br/>
        <w:t>Der mächtige Herr, des Gottesschickung harrend,</w:t>
      </w:r>
      <w:r>
        <w:br/>
        <w:t>Der entscheidenden Zeit. Da schritt ihm der treulose</w:t>
      </w:r>
      <w:r>
        <w:br/>
        <w:t>Judas entgegen, vor dem Gotteskinde</w:t>
      </w:r>
      <w:r>
        <w:br/>
        <w:t>Mit dem Haupt sich neigend und seinen Herren grüßen,</w:t>
      </w:r>
      <w:r>
        <w:br/>
        <w:t>Küsste den Kräftigen mit diesem Kuss</w:t>
      </w:r>
      <w:r>
        <w:br/>
        <w:t>Ihn den Gewaffneten weisend, wie sein Wort verheißen.</w:t>
      </w:r>
      <w:r>
        <w:br/>
        <w:t>Das trug in Geduld der theure Herr,</w:t>
      </w:r>
      <w:r>
        <w:br/>
        <w:t>Der Walter dieser Welt; doch wandt er das Wort an ihn</w:t>
      </w:r>
      <w:r>
        <w:br/>
        <w:t>Und fragt' ihn frank: „Was kommst du mit diesem Volk,</w:t>
      </w:r>
      <w:r>
        <w:br/>
        <w:t>Leitest die Leute her? Du hast mich den leidigen</w:t>
      </w:r>
      <w:r>
        <w:br/>
        <w:t>Verkauft mit deinem Kusse, den Kindern der Juden,</w:t>
      </w:r>
      <w:r>
        <w:br/>
        <w:t>Verrathen dieser Rotte.“ Dann rief er die Männer an,</w:t>
      </w:r>
      <w:r>
        <w:br/>
        <w:t>Die andern Gewaffneten, und fragte, Wen sie</w:t>
      </w:r>
      <w:r>
        <w:br/>
        <w:t>Mit solchem Gesinde zu suchen kämen</w:t>
      </w:r>
      <w:r>
        <w:br/>
        <w:t>Bei Nacht und Nebel, als gedächten sie Noth</w:t>
      </w:r>
      <w:r>
        <w:br/>
        <w:t>Irgend wem zu schaffen. Da sprach die Waffenschar,</w:t>
      </w:r>
      <w:r>
        <w:br/>
        <w:t>Man habe den Heiland auf der Höhe des Berges</w:t>
      </w:r>
      <w:r>
        <w:br/>
        <w:t>Ihnen angezeigt, der da Zwietracht stifte</w:t>
      </w:r>
      <w:r>
        <w:br/>
        <w:t>Unter den Judenleuten und sich Gottes Sohn</w:t>
      </w:r>
      <w:r>
        <w:br/>
        <w:t>Selber heiße: „Den kommen wir suchen,</w:t>
      </w:r>
      <w:r>
        <w:br/>
        <w:t>Und griffen ihn gerne. Von Galiläaland ist er,</w:t>
      </w:r>
      <w:r>
        <w:br/>
        <w:t xml:space="preserve">Von Nazarethburg.“ </w:t>
      </w:r>
    </w:p>
    <w:p w14:paraId="417547BE" w14:textId="77777777" w:rsidR="00206CFF" w:rsidRDefault="00206CFF" w:rsidP="00206CFF">
      <w:pPr>
        <w:pStyle w:val="StandardWeb"/>
      </w:pPr>
      <w:r>
        <w:t>Als nun der Nothhelfer Christ</w:t>
      </w:r>
      <w:r>
        <w:br/>
        <w:t>Ohne Säumen sagte, er selber sei es,</w:t>
      </w:r>
      <w:r>
        <w:br/>
        <w:t>Da ward von Furcht befallen das Volk der Juden,</w:t>
      </w:r>
      <w:r>
        <w:br/>
        <w:t>So eingeschüchtert, daß sie hinunter liefen,</w:t>
      </w:r>
      <w:r>
        <w:br/>
        <w:t>Eilends die ebene Erde zu suchen.</w:t>
      </w:r>
      <w:r>
        <w:br/>
        <w:t>Die Gewaffneten wussten dem Worte Gottes nicht,</w:t>
      </w:r>
      <w:r>
        <w:br/>
        <w:t xml:space="preserve">Seiner Stimme zu stehen, ob streitbare Männer. </w:t>
      </w:r>
      <w:r>
        <w:br/>
        <w:t>Doch wieder aufwärts stiegen sie, stärkten ihr Herz,</w:t>
      </w:r>
      <w:r>
        <w:br/>
        <w:t>Faßten frischen Muth und voller Bosheit</w:t>
      </w:r>
      <w:r>
        <w:br/>
        <w:t>Giengen sie hastig näher bis sie den Nothhelfer Christ</w:t>
      </w:r>
      <w:r>
        <w:br/>
        <w:t>Mit Waffengewalt umgaben. Die weisen Männer standen</w:t>
      </w:r>
      <w:r>
        <w:br/>
        <w:t>In großem Kummer, die Jünger Christs,</w:t>
      </w:r>
      <w:r>
        <w:br/>
        <w:t>Umher bei der heillosen That und riefen dem Herren zu:</w:t>
      </w:r>
      <w:r>
        <w:br/>
        <w:t>„Wär es dein Wille nun, waltender Fürst,</w:t>
      </w:r>
      <w:r>
        <w:br/>
        <w:t>Daß sie an der Speere Spitzen uns spießen sollten,</w:t>
      </w:r>
      <w:r>
        <w:br/>
        <w:t>Mit Waffen verwunden, dann wär uns nichts so gut</w:t>
      </w:r>
      <w:r>
        <w:br/>
        <w:t>Als standhaft im Streit für den Herrn zu sterben,</w:t>
      </w:r>
      <w:r>
        <w:br/>
        <w:t>Im Kampf zu erbleichen.“ Da erboste sich</w:t>
      </w:r>
      <w:r>
        <w:br/>
        <w:t>Der schnelle Schwertdegen Simon Petrus:</w:t>
      </w:r>
      <w:r>
        <w:br/>
        <w:t>Ihm wallte wild der Muth, kein Wort mocht er sprechen,</w:t>
      </w:r>
      <w:r>
        <w:br/>
        <w:t>So härmt' es ihn im Herzen als sie den Herrn ihm da</w:t>
      </w:r>
      <w:r>
        <w:br/>
        <w:t>Zu greifen begehrten. Ingrimmig ging</w:t>
      </w:r>
      <w:r>
        <w:br/>
        <w:t>Der dreiste Degen vor den Dienstherrn stehn,</w:t>
      </w:r>
      <w:r>
        <w:br/>
        <w:t>Hart vor seinen Herren. Sein Herz war entschieden,</w:t>
      </w:r>
      <w:r>
        <w:br/>
        <w:t>Nicht blöd in der Brust. Blitzschnell zog er</w:t>
      </w:r>
      <w:r>
        <w:br/>
        <w:t>Das Schwert von der Seite und schlug und traf</w:t>
      </w:r>
      <w:r>
        <w:br/>
        <w:t>Den vordersten Feind mit voller Kraft;</w:t>
      </w:r>
      <w:r>
        <w:br/>
        <w:t>Davon Malchus ward durch des Messers Schärfe</w:t>
      </w:r>
      <w:r>
        <w:br/>
        <w:t>An der rechten Seite mit dem Schwert gezeichnet,</w:t>
      </w:r>
      <w:r>
        <w:br/>
        <w:t>Am Gehör verhauen: das Haupt war ihm wund,</w:t>
      </w:r>
      <w:r>
        <w:br/>
        <w:t>Daß ihm waffenblutig Backen und Ohr</w:t>
      </w:r>
      <w:r>
        <w:br/>
        <w:t>Borst im Gebein und das Blut nachsprang</w:t>
      </w:r>
      <w:r>
        <w:br/>
        <w:t>Aus der Wunde wallend. Als die Wange schartig war</w:t>
      </w:r>
      <w:r>
        <w:br/>
        <w:t>Dem vordersten Feinde, wich das Volk zurück,</w:t>
      </w:r>
      <w:r>
        <w:br/>
        <w:t xml:space="preserve">Den Schwertbiß scheuend. </w:t>
      </w:r>
    </w:p>
    <w:p w14:paraId="4B4E14F2" w14:textId="77777777" w:rsidR="00206CFF" w:rsidRDefault="00206CFF" w:rsidP="00206CFF">
      <w:pPr>
        <w:pStyle w:val="StandardWeb"/>
      </w:pPr>
      <w:r>
        <w:t>Da sprach der Sohn des Herrn</w:t>
      </w:r>
      <w:r>
        <w:br/>
        <w:t>Zu Simon Petrus: „Dein Schwert stecke,</w:t>
      </w:r>
      <w:r>
        <w:br/>
        <w:t>Das scharfe, in die Scheide. Wollt ich vor dieser Schar</w:t>
      </w:r>
      <w:r>
        <w:br/>
        <w:t>Wider Gewaffnete mit Waffen kämpfen,</w:t>
      </w:r>
      <w:r>
        <w:br/>
        <w:t>Dann möcht ich den mächtigen Gott wohl mahnen,</w:t>
      </w:r>
      <w:r>
        <w:br/>
        <w:t>Den heiligen Vater im Himmelreiche,</w:t>
      </w:r>
      <w:r>
        <w:br/>
        <w:t>Daß er so manchen Engel von oben sendete,</w:t>
      </w:r>
      <w:r>
        <w:br/>
        <w:t>Des Kampf so kundigen, es könnten diese Männer</w:t>
      </w:r>
      <w:r>
        <w:br/>
        <w:t>Sie im Streit nicht bestehn: stünde des Volks auch hier</w:t>
      </w:r>
      <w:r>
        <w:br/>
        <w:t>Noch so mächtige Menge, doch möcht ihr Leben</w:t>
      </w:r>
      <w:r>
        <w:br/>
        <w:t>Bewahrt nicht werden. Aber der waltende Gott</w:t>
      </w:r>
      <w:r>
        <w:br/>
        <w:t>Hat es anders geordnet, der allmächtige Vater:</w:t>
      </w:r>
      <w:r>
        <w:br/>
        <w:t>Wir sollen Alles dulden was dieses Volk uns</w:t>
      </w:r>
      <w:r>
        <w:br/>
        <w:t>Bitteres bringt. Wir sollen uns nicht erbosen,</w:t>
      </w:r>
      <w:r>
        <w:br/>
        <w:t>Nicht wider sie wehren, denn wer da Waffenstreit,</w:t>
      </w:r>
      <w:r>
        <w:br/>
        <w:t>Grimmen Gerkampf gerne üben mag,</w:t>
      </w:r>
      <w:r>
        <w:br/>
        <w:t>Der soll von des Schwertes Schärfen umkommen,</w:t>
      </w:r>
      <w:r>
        <w:br/>
        <w:t>Traurigen Tod sterben. Unser Thun soll</w:t>
      </w:r>
      <w:r>
        <w:br/>
        <w:t xml:space="preserve">Dem Waltenden nicht wehren.“ </w:t>
      </w:r>
    </w:p>
    <w:p w14:paraId="0D86685A" w14:textId="77777777" w:rsidR="00206CFF" w:rsidRDefault="00206CFF" w:rsidP="00206CFF">
      <w:pPr>
        <w:pStyle w:val="StandardWeb"/>
      </w:pPr>
      <w:r>
        <w:t>Da ging er zu dem Wunden,</w:t>
      </w:r>
      <w:r>
        <w:br/>
        <w:t>Leitete Leib zu Leibe weise</w:t>
      </w:r>
      <w:r>
        <w:br/>
        <w:t>An seines Hauptes Wunde, daß heil sofort war</w:t>
      </w:r>
      <w:r>
        <w:br/>
        <w:t>Des Schwertes Biß. Dann sprach der Geborne Gottes</w:t>
      </w:r>
      <w:r>
        <w:br/>
        <w:t>Zu der wüthigen Waffenschar: „Wunder nimmt mich,</w:t>
      </w:r>
      <w:r>
        <w:br/>
        <w:t>Wenn euch gelüstete mir Leides zu thun,</w:t>
      </w:r>
      <w:r>
        <w:br/>
        <w:t>Was fingt ihr mich nicht früher, wenn ich unter dem Volk</w:t>
      </w:r>
      <w:r>
        <w:br/>
        <w:t>Im Weihthum war und manch wahres Wort</w:t>
      </w:r>
      <w:r>
        <w:br/>
        <w:t>Den Sinnigen sagte? Da schien die Sonne,</w:t>
      </w:r>
      <w:r>
        <w:br/>
        <w:t>Das theure Tageslicht: doch thatet ihr mir nie</w:t>
      </w:r>
      <w:r>
        <w:br/>
        <w:t>Ein Leib bei dem Lichte. Und nun leitet ihr die Leute</w:t>
      </w:r>
      <w:r>
        <w:br/>
        <w:t>In düstrer Nacht zu mir, wie man dem Diebe thut,</w:t>
      </w:r>
      <w:r>
        <w:br/>
        <w:t>Den man fahen will, weil er verfallen ist</w:t>
      </w:r>
      <w:r>
        <w:br/>
        <w:t xml:space="preserve">Dem Tod, der Uebelthäter.“ </w:t>
      </w:r>
    </w:p>
    <w:p w14:paraId="785DEF67" w14:textId="24F104CF" w:rsidR="00206CFF" w:rsidRDefault="00206CFF" w:rsidP="00206CFF">
      <w:pPr>
        <w:pStyle w:val="StandardWeb"/>
      </w:pPr>
      <w:r>
        <w:t>Der Tross der Juden</w:t>
      </w:r>
      <w:r>
        <w:br/>
        <w:t>Griff da den Gottessohn, die grimme Rotte,</w:t>
      </w:r>
      <w:r>
        <w:br/>
        <w:t>Der haßvolle Haufen. Hart umdrängten ihn</w:t>
      </w:r>
      <w:r>
        <w:br/>
        <w:t>Scharen schonungslos: sie scheuten die Meinthat nicht.</w:t>
      </w:r>
      <w:r>
        <w:br/>
        <w:t>Sie hefteten die Hände ihm mit harten Banden,</w:t>
      </w:r>
      <w:r>
        <w:br/>
        <w:t>Die Arme mit Armschellen. Ihm war solche Angstqual</w:t>
      </w:r>
      <w:r>
        <w:br/>
        <w:t>Nicht zu dulden Noth, nicht ertragen</w:t>
      </w:r>
      <w:r>
        <w:br/>
        <w:t>Mus</w:t>
      </w:r>
      <w:r w:rsidR="00A402F4">
        <w:t>s</w:t>
      </w:r>
      <w:r>
        <w:t>t er solche Marter: für die Menschen that ers,</w:t>
      </w:r>
      <w:r>
        <w:br/>
        <w:t>Erlösen wollt er der Leute Kinder,</w:t>
      </w:r>
      <w:r>
        <w:br/>
        <w:t>aus der Hölle heben in das Himmelreich,</w:t>
      </w:r>
      <w:r>
        <w:br/>
        <w:t>In das weite Wohl. Darum wehrt' er nicht ab</w:t>
      </w:r>
      <w:r>
        <w:br/>
        <w:t>Was ihr arger Wille ihm anthun wollte.</w:t>
      </w:r>
      <w:r>
        <w:br/>
        <w:t>Da ward gar verwegen die jüdische Waffenschar,</w:t>
      </w:r>
      <w:r>
        <w:br/>
        <w:t>Gar hochmüthig der Haufen, daß sie den heiligen Christ</w:t>
      </w:r>
      <w:r>
        <w:br/>
        <w:t>In Gliederbanden leiten durften,</w:t>
      </w:r>
      <w:r>
        <w:br/>
        <w:t xml:space="preserve">Gefesselt führen. </w:t>
      </w:r>
    </w:p>
    <w:p w14:paraId="46B630CA" w14:textId="77777777" w:rsidR="00206CFF" w:rsidRDefault="00206CFF" w:rsidP="00206CFF">
      <w:pPr>
        <w:pStyle w:val="StandardWeb"/>
      </w:pPr>
      <w:r>
        <w:t>Die Feinde eilten nun</w:t>
      </w:r>
      <w:r>
        <w:br/>
        <w:t>Von dem Berge zur Burg. Der Geborne Gottes</w:t>
      </w:r>
      <w:r>
        <w:br/>
        <w:t>Ging unter der Heerschar die Hände gebunden</w:t>
      </w:r>
      <w:r>
        <w:br/>
        <w:t>Betrübt zu Thal. Ihm waren die theuern</w:t>
      </w:r>
      <w:r>
        <w:br/>
        <w:t>Freunde geflohen wie er früher gesagt.</w:t>
      </w:r>
      <w:r>
        <w:br/>
        <w:t>Blöde Furcht wars nicht bloß, daß sie den Gebornen Gottes,</w:t>
      </w:r>
      <w:r>
        <w:br/>
        <w:t>Den lieben, verließen: lange zuvor schon wars</w:t>
      </w:r>
      <w:r>
        <w:br/>
        <w:t>Der Wahrsager Wort, daß es so werden würde:</w:t>
      </w:r>
      <w:r>
        <w:br/>
        <w:t>Drum mochten sies nicht meiden. Hinter der Menge</w:t>
      </w:r>
      <w:r>
        <w:br/>
        <w:t>Giengen Johannes und Petrus: die guten beide</w:t>
      </w:r>
      <w:r>
        <w:br/>
        <w:t>Folgten von ferne, zu erfahren begierig</w:t>
      </w:r>
      <w:r>
        <w:br/>
        <w:t>Was die grimmen Juden dem Gotteskinde wollten,</w:t>
      </w:r>
      <w:r>
        <w:br/>
        <w:t xml:space="preserve">Ihrem Herren anthun. </w:t>
      </w:r>
    </w:p>
    <w:p w14:paraId="567A7E49" w14:textId="77777777" w:rsidR="00206CFF" w:rsidRDefault="00206CFF" w:rsidP="00206CFF">
      <w:pPr>
        <w:pStyle w:val="berschrift1"/>
        <w:rPr>
          <w:sz w:val="48"/>
        </w:rPr>
      </w:pPr>
      <w:r>
        <w:t>Dreimal verleugnet.</w:t>
      </w:r>
    </w:p>
    <w:p w14:paraId="344BAC9C" w14:textId="77777777" w:rsidR="00206CFF" w:rsidRDefault="00206CFF" w:rsidP="00206CFF">
      <w:pPr>
        <w:pStyle w:val="StandardWeb"/>
      </w:pPr>
      <w:r>
        <w:t>Da sie hinunter kamen</w:t>
      </w:r>
      <w:r>
        <w:br/>
        <w:t>Vom Berge zur Burg, wo ihr Bischof war,</w:t>
      </w:r>
      <w:r>
        <w:br/>
        <w:t>Ihres Weihthums Wärter, da führt' ihn der wüthende</w:t>
      </w:r>
      <w:r>
        <w:br/>
        <w:t>Haufen in den Hof. Da war helle Gluth:</w:t>
      </w:r>
      <w:r>
        <w:br/>
        <w:t>Im Vorhof brannte Feuer, dem Volk gegenüber,</w:t>
      </w:r>
      <w:r>
        <w:br/>
        <w:t>Für die Wächter geschürt. Da gingen sich wärmen</w:t>
      </w:r>
      <w:r>
        <w:br/>
        <w:t>Die Judenleute und ließen den Gottessohn</w:t>
      </w:r>
      <w:r>
        <w:br/>
        <w:t>Geheftet harren. Man hörte großen Lärm,</w:t>
      </w:r>
      <w:r>
        <w:br/>
        <w:t>Freches Geschrei. Von früher war Johannes</w:t>
      </w:r>
      <w:r>
        <w:br/>
        <w:t>Dem Hauptmann bekannt, daß er in den Hof mit dem Volk</w:t>
      </w:r>
      <w:r>
        <w:br/>
        <w:t>Dringen durfte. Aller Degen bester,</w:t>
      </w:r>
      <w:r>
        <w:br/>
        <w:t>Petrus, stand draußen: der Pförtner ließ ihn</w:t>
      </w:r>
      <w:r>
        <w:br/>
        <w:t>Seinem Fürsten nicht folgen, bis von dem Freund erbat</w:t>
      </w:r>
      <w:r>
        <w:br/>
        <w:t>Johannes, dem Juden, daß man ihn gehen ließ</w:t>
      </w:r>
      <w:r>
        <w:br/>
        <w:t>Vorn in den Vorhof. Da kam ein falsches Weib</w:t>
      </w:r>
      <w:r>
        <w:br/>
        <w:t>Ihm entgegen gegangen, die einem Juden</w:t>
      </w:r>
      <w:r>
        <w:br/>
        <w:t>als Dienstmagd diente: zu dem Degen sprach</w:t>
      </w:r>
      <w:r>
        <w:br/>
        <w:t>Die Magd mit Murren: „Du magst wohl ein Jünger</w:t>
      </w:r>
      <w:r>
        <w:br/>
        <w:t>Des Galiläers sein, der uns gegenüber steht</w:t>
      </w:r>
      <w:r>
        <w:br/>
        <w:t>Gefesselt und gefestigt.“ Furcht befiel da</w:t>
      </w:r>
      <w:r>
        <w:br/>
        <w:t>Simon Petrus, schwach ward sein Muth:</w:t>
      </w:r>
      <w:r>
        <w:br/>
        <w:t>Als wiß' er des Weibes Wort nicht zu verstehn,</w:t>
      </w:r>
      <w:r>
        <w:br/>
        <w:t>Und wär vom Gefolge des Gefesselten nicht,</w:t>
      </w:r>
      <w:r>
        <w:br/>
        <w:t>Verläugnet' er ihn vor der Menge: „Ich kenne den Mann nicht,</w:t>
      </w:r>
      <w:r>
        <w:br/>
        <w:t>Verstehe deine Worte nicht.“ Ihm war die Gottesstärke,</w:t>
      </w:r>
      <w:r>
        <w:br/>
        <w:t xml:space="preserve">Der harte Muth aus dem Herzen gewichen. </w:t>
      </w:r>
    </w:p>
    <w:p w14:paraId="56299A56" w14:textId="77777777" w:rsidR="00206CFF" w:rsidRDefault="00206CFF" w:rsidP="00206CFF">
      <w:pPr>
        <w:pStyle w:val="StandardWeb"/>
      </w:pPr>
      <w:r>
        <w:t>Er ging fort durch das Volk bis er zu dem Feuer kam,</w:t>
      </w:r>
      <w:r>
        <w:br/>
        <w:t>Als wollt er sich wärmen. Da war wieder ein Weib,</w:t>
      </w:r>
      <w:r>
        <w:br/>
        <w:t>Das ihm Schmähworte sprach: „Schaut euern Feind hier:</w:t>
      </w:r>
      <w:r>
        <w:br/>
        <w:t>Kundbar ist dieser ein Jünger Christs,</w:t>
      </w:r>
      <w:r>
        <w:br/>
        <w:t>Seiner Gesellen Einer.“ Da schritten ihm gleich</w:t>
      </w:r>
      <w:r>
        <w:br/>
        <w:t>Die Neidharte näher, nahmen ihn eifrig vor</w:t>
      </w:r>
      <w:r>
        <w:br/>
        <w:t>Und fragten feindselig, welches Volks er wäre:</w:t>
      </w:r>
      <w:r>
        <w:br/>
        <w:t>„Dieser Burgleute bist du nicht, an deinem Gebahren sieht man,</w:t>
      </w:r>
      <w:r>
        <w:br/>
        <w:t>Deinen Worten und Weisen, daß du hier nicht wohnhaft bist:</w:t>
      </w:r>
      <w:r>
        <w:br/>
        <w:t>Ein Galiläer bist du!“ Das gab er nicht zu,</w:t>
      </w:r>
      <w:r>
        <w:br/>
        <w:t>Sondern stand und stritt und mit starkem Eide</w:t>
      </w:r>
      <w:r>
        <w:br/>
        <w:t>Verschwur er sich, er sei seiner Gesellen keiner.</w:t>
      </w:r>
      <w:r>
        <w:br/>
        <w:t>Seiner Worte hatt er nicht Gewalt: es sollte so werden</w:t>
      </w:r>
      <w:r>
        <w:br/>
        <w:t>Wie es der gemessen, der des Menschengeschlechts</w:t>
      </w:r>
      <w:r>
        <w:br/>
        <w:t xml:space="preserve">Wartet in dieser Welt. </w:t>
      </w:r>
    </w:p>
    <w:p w14:paraId="1512C1E4" w14:textId="77777777" w:rsidR="00206CFF" w:rsidRDefault="00206CFF" w:rsidP="00206CFF">
      <w:pPr>
        <w:pStyle w:val="StandardWeb"/>
      </w:pPr>
      <w:r>
        <w:t>Da trat ein Verwandter</w:t>
      </w:r>
      <w:r>
        <w:br/>
        <w:t>Des Mannes aus der Menge, den er mit dem Messer gehauen,</w:t>
      </w:r>
      <w:r>
        <w:br/>
        <w:t>Dem scharfen Schwerte. Der sprach: „Ich sah dich doch</w:t>
      </w:r>
      <w:r>
        <w:br/>
        <w:t>Auf dem Berge droben, als wir im Baumgarten</w:t>
      </w:r>
      <w:r>
        <w:br/>
        <w:t>Deinem Herrn die Hände banden,</w:t>
      </w:r>
      <w:r>
        <w:br/>
        <w:t>Die Arme festigten.“ Da musst er furchtsamen Herzens</w:t>
      </w:r>
      <w:r>
        <w:br/>
        <w:t>Den lieben Herrn verläugnen. „Ich will des Leibes verlustig sein,</w:t>
      </w:r>
      <w:r>
        <w:br/>
        <w:t>Wein Einer das hier von all den Männern</w:t>
      </w:r>
      <w:r>
        <w:br/>
        <w:t>Sicher sagen kann, daß ich seines Gesindes war,</w:t>
      </w:r>
      <w:r>
        <w:br/>
        <w:t>Seiner Fährte folgte.“ Da fing zum ersten Mal</w:t>
      </w:r>
      <w:r>
        <w:br/>
        <w:t>Der Hahn zu krähen an. Der heilige Christ sah,</w:t>
      </w:r>
      <w:r>
        <w:br/>
        <w:t>Der Gebornen Bester, der da gebunden stand,</w:t>
      </w:r>
      <w:r>
        <w:br/>
        <w:t>Der Sohn des Herrn, nach Simon Petrus</w:t>
      </w:r>
      <w:r>
        <w:br/>
        <w:t>Ueber die Achsel hin. Da ward im Innern</w:t>
      </w:r>
      <w:r>
        <w:br/>
        <w:t>Dem Simon Petrus schwer bewegt das Gemüth:</w:t>
      </w:r>
      <w:r>
        <w:br/>
        <w:t>Es härmt' ihn heftig und betrübt' ihm das Herz</w:t>
      </w:r>
      <w:r>
        <w:br/>
        <w:t>Mit schmerzlichen Sorgen was er selber gesprochen.</w:t>
      </w:r>
      <w:r>
        <w:br/>
        <w:t>Nun gedacht er der Worte, die der waltende Christ</w:t>
      </w:r>
      <w:r>
        <w:br/>
        <w:t>Ihm vorausgesagt, noch in derselben Nacht</w:t>
      </w:r>
      <w:r>
        <w:br/>
        <w:t>Vor dem Hahnenschrei sollt er den Herrn</w:t>
      </w:r>
      <w:r>
        <w:br/>
        <w:t>Dreimal verläugnen. Das bedrängt' ihm das Herz</w:t>
      </w:r>
      <w:r>
        <w:br/>
        <w:t>Bitter in der Brust: gebrochen ging er</w:t>
      </w:r>
      <w:r>
        <w:br/>
        <w:t>Aus der Menschen Menge mit bekümmertem Gemüth,</w:t>
      </w:r>
      <w:r>
        <w:br/>
        <w:t>In Angst und Unruh. Ueber sein eigen Wort</w:t>
      </w:r>
      <w:r>
        <w:br/>
        <w:t>Wehklagt' er, das unwahre, bis ihm wallend kamen</w:t>
      </w:r>
      <w:r>
        <w:br/>
        <w:t>Vor herbem Herzeleid heiße Thränen,</w:t>
      </w:r>
      <w:r>
        <w:br/>
        <w:t>Blutige, aus der Brust. Nie möcht er büßen, sagt' er,</w:t>
      </w:r>
      <w:r>
        <w:br/>
        <w:t>Fürder den Frevel oder wiederfinden</w:t>
      </w:r>
      <w:r>
        <w:br/>
        <w:t>Seines Herren Huld. Kein Held ward noch so alt,</w:t>
      </w:r>
      <w:r>
        <w:br/>
        <w:t>Daß er je gesehen eines Menschen Sohn</w:t>
      </w:r>
      <w:r>
        <w:br/>
        <w:t>Sein Wort so beweinen, beklagen. „Weh, kräftiger Gott!</w:t>
      </w:r>
      <w:r>
        <w:br/>
        <w:t>Wie verwürkt' ich mich so, daß mir weiterhin</w:t>
      </w:r>
      <w:r>
        <w:br/>
        <w:t>Mein Leben verleidet ist! Wenn ich nun lebenslang</w:t>
      </w:r>
      <w:r>
        <w:br/>
        <w:t>Deiner Huld, o Herr, und des Himmelreiches</w:t>
      </w:r>
      <w:r>
        <w:br/>
        <w:t>Dabei entbehren soll, so bringt mir kein Heil,</w:t>
      </w:r>
      <w:r>
        <w:br/>
        <w:t>O lieber Herr, daß ich je zu diesem Lichte kam.</w:t>
      </w:r>
      <w:r>
        <w:br/>
        <w:t>Ich weiß mich nicht würdig, mein waltender Fürst,</w:t>
      </w:r>
      <w:r>
        <w:br/>
        <w:t>Unter deine Jünger jemals zu zählen,</w:t>
      </w:r>
      <w:r>
        <w:br/>
        <w:t>Deine Gesellen, ich Sünder! Sie selber muß ich</w:t>
      </w:r>
      <w:r>
        <w:br/>
        <w:t>Im Gemüthe weiden, nun ich solch Meinwort sprach.“</w:t>
      </w:r>
      <w:r>
        <w:br/>
        <w:t>So klagte kummervoll der Kämpen bester,</w:t>
      </w:r>
      <w:r>
        <w:br/>
        <w:t>So herzlich härmt' ihn, daß er den Herren hatte,</w:t>
      </w:r>
      <w:r>
        <w:br/>
        <w:t xml:space="preserve">Den lieben, verläugnet. </w:t>
      </w:r>
    </w:p>
    <w:p w14:paraId="0BA509D8" w14:textId="77777777" w:rsidR="00206CFF" w:rsidRDefault="00206CFF" w:rsidP="00206CFF">
      <w:pPr>
        <w:pStyle w:val="StandardWeb"/>
      </w:pPr>
      <w:r>
        <w:t>Doch darf es der Leute Kinder</w:t>
      </w:r>
      <w:r>
        <w:br/>
        <w:t>Nicht wundern, weswegen es Gott gewollt,</w:t>
      </w:r>
      <w:r>
        <w:br/>
        <w:t>Daß so liebem Manne solch Leid widerführe,</w:t>
      </w:r>
      <w:r>
        <w:br/>
        <w:t>Daß so schmählich sollte den Schützer und Herrn</w:t>
      </w:r>
      <w:r>
        <w:br/>
        <w:t>Um der Dirne Wort der Degen wackerster</w:t>
      </w:r>
      <w:r>
        <w:br/>
        <w:t>Vor den Leuten verläugnen. Das ließ der Herr geschehn</w:t>
      </w:r>
      <w:r>
        <w:br/>
        <w:t>Uns Menschen zum Frommen. Er wollt ihn zum Fürsten machen,</w:t>
      </w:r>
      <w:r>
        <w:br/>
        <w:t>Zum höchsten, über sein Haus. Der heilige Herr</w:t>
      </w:r>
      <w:r>
        <w:br/>
        <w:t>Ließ ihn klar erkennen wie kleine Kraft</w:t>
      </w:r>
      <w:r>
        <w:br/>
        <w:t>Der Menschen Gemüth hat ohne die Macht des Herrn.</w:t>
      </w:r>
      <w:r>
        <w:br/>
        <w:t>Er ließ ihn sündigen, daß er selber eher</w:t>
      </w:r>
      <w:r>
        <w:br/>
        <w:t>Den Leuten glaube, wie lieb es ist</w:t>
      </w:r>
      <w:r>
        <w:br/>
        <w:t>Der Menschen Männiglichen, der ein Mein verübte,</w:t>
      </w:r>
      <w:r>
        <w:br/>
        <w:t>Daß man ihm erlasse die leidige That,</w:t>
      </w:r>
      <w:r>
        <w:br/>
        <w:t>Schuld und Sühne, wie ihm selber erließ</w:t>
      </w:r>
      <w:r>
        <w:br/>
        <w:t>Der Herr des Himmelreichs sein harmwerthes Thun.</w:t>
      </w:r>
      <w:r>
        <w:br/>
        <w:t>Darum ist unnütz unser eitles Pochen,</w:t>
      </w:r>
      <w:r>
        <w:br/>
        <w:t>Des Hörigen Hoffart: wenn ihm des Herren Hülfe</w:t>
      </w:r>
      <w:r>
        <w:br/>
        <w:t>Um seine Sünde schwindet, so wird der Sinn sogleich</w:t>
      </w:r>
      <w:r>
        <w:br/>
        <w:t>In der Brust ihm blöde, wie sehr er sich gebrüstet hat,</w:t>
      </w:r>
      <w:r>
        <w:br/>
        <w:t>Seine Stärke gerühmt und seine schnelle Kraft</w:t>
      </w:r>
      <w:r>
        <w:br/>
        <w:t>Seinen Muth, seine Macht. Das mochte man wohl schauen</w:t>
      </w:r>
      <w:r>
        <w:br/>
        <w:t>An der Degen bestem, da ihm gebrach des Herrn</w:t>
      </w:r>
      <w:r>
        <w:br/>
        <w:t>Heilige Hülfe. Drum hüte sich Jeder</w:t>
      </w:r>
      <w:r>
        <w:br/>
        <w:t>Und scheue den Selbstruhm, denn ihm schwindet oft</w:t>
      </w:r>
      <w:r>
        <w:br/>
        <w:t>Wahn und Wille, wenn ihm der waltende Gott,</w:t>
      </w:r>
      <w:r>
        <w:br/>
        <w:t xml:space="preserve">Der hehre Himmelskönig, das Herz nicht stärkt, </w:t>
      </w:r>
    </w:p>
    <w:p w14:paraId="557757EB" w14:textId="77777777" w:rsidR="00206CFF" w:rsidRDefault="00206CFF" w:rsidP="00206CFF">
      <w:pPr>
        <w:pStyle w:val="berschrift1"/>
        <w:rPr>
          <w:sz w:val="48"/>
        </w:rPr>
      </w:pPr>
      <w:r>
        <w:t>Das Todesurtheil.</w:t>
      </w:r>
    </w:p>
    <w:p w14:paraId="5E74B1E7" w14:textId="77777777" w:rsidR="00206CFF" w:rsidRDefault="00206CFF" w:rsidP="00206CFF">
      <w:pPr>
        <w:pStyle w:val="StandardWeb"/>
      </w:pPr>
      <w:r>
        <w:t>Der Gebornen bester harrte noch, in Banden</w:t>
      </w:r>
      <w:r>
        <w:br/>
        <w:t>Für der Menschen Geschlecht. Ihn umdrängte die Menge</w:t>
      </w:r>
      <w:r>
        <w:br/>
        <w:t>Der Judenleute, mit Lästerworten</w:t>
      </w:r>
      <w:r>
        <w:br/>
        <w:t>Den Hohen höhnend, der da geheftet stand.</w:t>
      </w:r>
      <w:r>
        <w:br/>
        <w:t>In Geduld ertrug er was das Volk ihm that</w:t>
      </w:r>
      <w:r>
        <w:br/>
        <w:t xml:space="preserve">Zu Leid, die Leute. </w:t>
      </w:r>
    </w:p>
    <w:p w14:paraId="3DD9DB76" w14:textId="77777777" w:rsidR="00206CFF" w:rsidRDefault="00206CFF" w:rsidP="00206CFF">
      <w:pPr>
        <w:pStyle w:val="StandardWeb"/>
      </w:pPr>
      <w:r>
        <w:t>Da kam mit neuem Licht</w:t>
      </w:r>
      <w:r>
        <w:br/>
        <w:t>Der Morgen den Menschen. In Menge sammelten</w:t>
      </w:r>
      <w:r>
        <w:br/>
        <w:t>Sich der Juden Häupter, mit wölfischem Herzen,</w:t>
      </w:r>
      <w:r>
        <w:br/>
        <w:t>Mit verlogenem Sinn. Der Schriftgelehrten</w:t>
      </w:r>
      <w:r>
        <w:br/>
        <w:t>Fanden viele sich ein zu früher Stunde,</w:t>
      </w:r>
      <w:r>
        <w:br/>
        <w:t>Eifrige, eigensinnige, des Unglaubens voll</w:t>
      </w:r>
      <w:r>
        <w:br/>
        <w:t>Und tückischen Sinnes. Sie traten zusammen</w:t>
      </w:r>
      <w:r>
        <w:br/>
        <w:t>In den Ring zur Berathung und rathschlagten lange,</w:t>
      </w:r>
      <w:r>
        <w:br/>
        <w:t>Wie sie es anlegten mit wahrlosen Leuten,</w:t>
      </w:r>
      <w:r>
        <w:br/>
        <w:t>Mit meineidigen, den mächtigen Christ</w:t>
      </w:r>
      <w:r>
        <w:br/>
        <w:t>Auf sein eigen Wort hin solcher Unthat zu zeihen,</w:t>
      </w:r>
      <w:r>
        <w:br/>
        <w:t>Daß sie ihn qualvoll könnten versehren,</w:t>
      </w:r>
      <w:r>
        <w:br/>
        <w:t>Den Tod ihm ertheilen. Doch fanden sie des Tages</w:t>
      </w:r>
      <w:r>
        <w:br/>
        <w:t>Kein so widriges Zeugniss, daß sie ihm Züchtigung</w:t>
      </w:r>
      <w:r>
        <w:br/>
        <w:t>Ertheilen könnten oder den Tod erkennen,</w:t>
      </w:r>
      <w:r>
        <w:br/>
        <w:t xml:space="preserve">Ihn vom Leben lösen. </w:t>
      </w:r>
    </w:p>
    <w:p w14:paraId="69C510F6" w14:textId="77777777" w:rsidR="00206CFF" w:rsidRDefault="00206CFF" w:rsidP="00206CFF">
      <w:pPr>
        <w:pStyle w:val="StandardWeb"/>
      </w:pPr>
      <w:r>
        <w:t>Da kamen zuletzt</w:t>
      </w:r>
      <w:r>
        <w:br/>
        <w:t>In der Rathenden Ring ruchloser Männer</w:t>
      </w:r>
      <w:r>
        <w:br/>
        <w:t>Zweie gegangen, die bezüchtigten ihn,</w:t>
      </w:r>
      <w:r>
        <w:br/>
        <w:t>Daß sie ihn selber einst sagen gehört,</w:t>
      </w:r>
      <w:r>
        <w:br/>
        <w:t>Niederwerfen woll er das Weihhaus des Herrn,</w:t>
      </w:r>
      <w:r>
        <w:br/>
        <w:t>Aller Häuser höchstes durch seiner Hände Macht,</w:t>
      </w:r>
      <w:r>
        <w:br/>
        <w:t>Und wieder aufrichten allein durch seine Kraft</w:t>
      </w:r>
      <w:r>
        <w:br/>
        <w:t>Am dritten Tage; des sich Niemand dürfe getrauen.</w:t>
      </w:r>
      <w:r>
        <w:br/>
        <w:t>Er schwieg und duldete. Was da auch gesprochen ward</w:t>
      </w:r>
      <w:r>
        <w:br/>
        <w:t>Von den Leuten mit Lügen, er wollt es mit leidigem</w:t>
      </w:r>
      <w:r>
        <w:br/>
        <w:t>Reden nicht rächen. Im Rath erhob sich da</w:t>
      </w:r>
      <w:r>
        <w:br/>
        <w:t>Ein boshafter Mann, der Bischof der Leute,</w:t>
      </w:r>
      <w:r>
        <w:br/>
        <w:t>Der Vornehmste des Volks und fragte den Christ,</w:t>
      </w:r>
      <w:r>
        <w:br/>
        <w:t>Ihn bei sich selbst beschwörend mit starken Eiden:</w:t>
      </w:r>
      <w:r>
        <w:br/>
        <w:t>In Gottes Namen heischt' er und begehrte dringend,</w:t>
      </w:r>
      <w:r>
        <w:br/>
        <w:t>Daß er ihm sagte ob er der Sohn wäre</w:t>
      </w:r>
      <w:r>
        <w:br/>
        <w:t>Des lebendigen Gottes, der dieß Licht erschuf,</w:t>
      </w:r>
      <w:r>
        <w:br/>
        <w:t>Christ, der ewige König. „Wir können das nicht erkennen</w:t>
      </w:r>
      <w:r>
        <w:br/>
        <w:t>An deinen Worten und Werken.“ Da entgegnete der wahre,</w:t>
      </w:r>
      <w:r>
        <w:br/>
        <w:t>Gute Gottessohn: „Vor diesen Juden sprichst du jetzt</w:t>
      </w:r>
      <w:r>
        <w:br/>
        <w:t>Und sagst es sicherlich, daß ich es selber bin;</w:t>
      </w:r>
      <w:r>
        <w:br/>
        <w:t>Mir glauben diese Leute nicht und lassen mich nicht los:</w:t>
      </w:r>
      <w:r>
        <w:br/>
        <w:t>Sie würdigen mein Wort nicht. Ich sag euch in Wahrheit doch;</w:t>
      </w:r>
      <w:r>
        <w:br/>
        <w:t>Ihr sollt noch sitzen sehn Gott zur rechten Seite</w:t>
      </w:r>
      <w:r>
        <w:br/>
        <w:t>Den gewaltigen Menschensohn in der Machtfülle</w:t>
      </w:r>
      <w:r>
        <w:br/>
        <w:t>Des allwaltenden Vaters und dann wiederkommen</w:t>
      </w:r>
      <w:r>
        <w:br/>
        <w:t>Hieher in Himmelswolken, all dem Heldengeschlecht</w:t>
      </w:r>
      <w:r>
        <w:br/>
        <w:t xml:space="preserve">Sein Urtheil zu ertheilen nach seinen Thaten.“ </w:t>
      </w:r>
    </w:p>
    <w:p w14:paraId="48289811" w14:textId="77777777" w:rsidR="00206CFF" w:rsidRDefault="00206CFF" w:rsidP="00206CFF">
      <w:pPr>
        <w:pStyle w:val="StandardWeb"/>
      </w:pPr>
      <w:r>
        <w:t>Da erboste der Bischof mit erbittertem Sinn</w:t>
      </w:r>
      <w:r>
        <w:br/>
        <w:t>Das Volk zum Richter rufend, zerriß sein Gewand,</w:t>
      </w:r>
      <w:r>
        <w:br/>
        <w:t>Zerbrach es vor der Brust. „Was braucht ihr auf Zeugniss</w:t>
      </w:r>
      <w:r>
        <w:br/>
        <w:t>Noch weiter zu warten, da ihm solche Worte fahren,</w:t>
      </w:r>
      <w:r>
        <w:br/>
        <w:t>Solche Meinrede aus dem Munde? Ihr Männer hört es all,</w:t>
      </w:r>
      <w:r>
        <w:br/>
        <w:t>Ihr Rather in diesem Ringe, daß er sich so mächtig rühmt,</w:t>
      </w:r>
      <w:r>
        <w:br/>
        <w:t>Für Gott sich ausgibt. Was wollt ihr Juden ihm dafür</w:t>
      </w:r>
      <w:r>
        <w:br/>
        <w:t>Zum Urtheil ertheilen? Ist er des Todes nicht</w:t>
      </w:r>
      <w:r>
        <w:br/>
        <w:t>Würdig nach solchen Worten?“ Da wies ihm all</w:t>
      </w:r>
      <w:r>
        <w:br/>
        <w:t xml:space="preserve">Das Volk der Juden, er sei dem Tode verfallen, </w:t>
      </w:r>
      <w:r>
        <w:br/>
        <w:t>Der Strafe würdig. Doch geschahs um seine Werke nicht,</w:t>
      </w:r>
      <w:r>
        <w:br/>
        <w:t>Daß in Jerusalem die Judenleute</w:t>
      </w:r>
      <w:r>
        <w:br/>
        <w:t>Den Sohn des Herrn, dem sündelosen,</w:t>
      </w:r>
      <w:r>
        <w:br/>
        <w:t xml:space="preserve">Den Tod ertheilten. </w:t>
      </w:r>
    </w:p>
    <w:p w14:paraId="585E90D4" w14:textId="77777777" w:rsidR="00206CFF" w:rsidRDefault="00206CFF" w:rsidP="00206CFF">
      <w:pPr>
        <w:pStyle w:val="StandardWeb"/>
      </w:pPr>
      <w:r>
        <w:t>Da trachteten nur</w:t>
      </w:r>
      <w:r>
        <w:br/>
        <w:t>Die Judenleute, was sie dem Gottessohne,</w:t>
      </w:r>
      <w:r>
        <w:br/>
        <w:t>Dem gehefteten, möchten zumeist zum Harme thun.</w:t>
      </w:r>
      <w:r>
        <w:br/>
        <w:t>Sie umstanden ihn scharweis, schlugen ihn an die Wangen,</w:t>
      </w:r>
      <w:r>
        <w:br/>
        <w:t>An den Hals mit den Händen, ihm zum höchsten Hohne;</w:t>
      </w:r>
      <w:r>
        <w:br/>
        <w:t>Frevelnd flucht' ihm die feindliche Menge</w:t>
      </w:r>
      <w:r>
        <w:br/>
        <w:t>Mit schmählichem Schelten. Da stand der Sohn Gottes</w:t>
      </w:r>
      <w:r>
        <w:br/>
        <w:t>Fest unter den Feinden mit gefesselten Händen,</w:t>
      </w:r>
      <w:r>
        <w:br/>
        <w:t>Ertrug in Geduld was ihm der tobende Tross</w:t>
      </w:r>
      <w:r>
        <w:br/>
        <w:t>Auch Bitteres brachte, entbrannte nicht in Zorn</w:t>
      </w:r>
      <w:r>
        <w:br/>
        <w:t xml:space="preserve">Wider die Widersacher. </w:t>
      </w:r>
    </w:p>
    <w:p w14:paraId="3EE6E7E3" w14:textId="77777777" w:rsidR="00206CFF" w:rsidRDefault="00206CFF" w:rsidP="00206CFF">
      <w:pPr>
        <w:pStyle w:val="berschrift1"/>
        <w:rPr>
          <w:sz w:val="48"/>
        </w:rPr>
      </w:pPr>
      <w:r>
        <w:t>Pilatus und Herodes.</w:t>
      </w:r>
    </w:p>
    <w:p w14:paraId="3B5AC542" w14:textId="77777777" w:rsidR="00206CFF" w:rsidRDefault="00206CFF" w:rsidP="00206CFF">
      <w:pPr>
        <w:pStyle w:val="StandardWeb"/>
      </w:pPr>
      <w:r>
        <w:t>Da nahmen ihn die Wüthigen</w:t>
      </w:r>
      <w:r>
        <w:br/>
        <w:t>In seinen Banden, den Gebornen Gottes,</w:t>
      </w:r>
      <w:r>
        <w:br/>
        <w:t>Und führten ihn fort dahin, wo dem Volk</w:t>
      </w:r>
      <w:r>
        <w:br/>
        <w:t>Das Dinghaus stand, und der Degen viel</w:t>
      </w:r>
      <w:r>
        <w:br/>
        <w:t>Vor ihrem Herzog hielten. Der war ihres Herrn</w:t>
      </w:r>
      <w:r>
        <w:br/>
        <w:t>Richter, der in Rom der Reiches gewaltete,</w:t>
      </w:r>
      <w:r>
        <w:br/>
        <w:t>Vom Kaiser gekommen unter die Kinder der Juden,</w:t>
      </w:r>
      <w:r>
        <w:br/>
        <w:t>Im Reich zu richten und Rath zu pflegen.</w:t>
      </w:r>
      <w:r>
        <w:br/>
        <w:t>Pilatus hieß er, von der Pontier Land</w:t>
      </w:r>
      <w:r>
        <w:br/>
        <w:t>Dem Geschlechte nach stammend. In Scharen waren</w:t>
      </w:r>
      <w:r>
        <w:br/>
        <w:t>In dem Dinghause die Degen versammelt,</w:t>
      </w:r>
      <w:r>
        <w:br/>
        <w:t>Des Gerichtes wartend, viel wahrlose Männer.</w:t>
      </w:r>
      <w:r>
        <w:br/>
        <w:t>Da geben den Gottessohn die Judenleute</w:t>
      </w:r>
      <w:r>
        <w:br/>
        <w:t>Dem feindlichen Volk: er sei dem Tod verfallen,</w:t>
      </w:r>
      <w:r>
        <w:br/>
        <w:t>Der Strafe schuldig mit schneidiger Klinge,</w:t>
      </w:r>
      <w:r>
        <w:br/>
        <w:t>Mit scharfen Schwertern. Nicht wollte der Juden Schar</w:t>
      </w:r>
      <w:r>
        <w:br/>
        <w:t>In das Dinghaus dringen: draußen blieb es stehn,</w:t>
      </w:r>
      <w:r>
        <w:br/>
        <w:t>Sprach von da mit den Degen; sie scheuten das Gedränge</w:t>
      </w:r>
      <w:r>
        <w:br/>
        <w:t>Des fremden Volkes, ihres Festes wegen,</w:t>
      </w:r>
      <w:r>
        <w:br/>
        <w:t>Daß sie hartes Urtheil nicht hörten am Tage des Herrn:</w:t>
      </w:r>
      <w:r>
        <w:br/>
        <w:t>Sie wollten ihre heiligen Zeiten halten,</w:t>
      </w:r>
      <w:r>
        <w:br/>
        <w:t>Ihr Pascha feiern. So empfing Pilatus</w:t>
      </w:r>
      <w:r>
        <w:br/>
        <w:t>Aus der Wüthigen Hand des Waltenden Sohn,</w:t>
      </w:r>
      <w:r>
        <w:br/>
        <w:t xml:space="preserve">Den sündelosen. </w:t>
      </w:r>
    </w:p>
    <w:p w14:paraId="244E4DFE" w14:textId="77777777" w:rsidR="00206CFF" w:rsidRDefault="00206CFF" w:rsidP="00206CFF">
      <w:pPr>
        <w:pStyle w:val="StandardWeb"/>
      </w:pPr>
      <w:r>
        <w:t>In Sorgen gerieth nun</w:t>
      </w:r>
      <w:r>
        <w:br/>
        <w:t>Judas Gemüth, da er hingegeben sah</w:t>
      </w:r>
      <w:r>
        <w:br/>
        <w:t>Seinen Herrn dem Gericht. Ihn gereute der That</w:t>
      </w:r>
      <w:r>
        <w:br/>
        <w:t>Hinterher im Herzen, daß er den Herrn verkauft,</w:t>
      </w:r>
      <w:r>
        <w:br/>
        <w:t>Den sündelosen. Da nahm er den Silberschatz,</w:t>
      </w:r>
      <w:r>
        <w:br/>
        <w:t>Die dreißig Pfennige, die er für den Herrn empfangen,</w:t>
      </w:r>
      <w:r>
        <w:br/>
        <w:t>Und ging zu den Juden, seiner grimmen That</w:t>
      </w:r>
      <w:r>
        <w:br/>
        <w:t>Sich schuldig sagend: das Silber woll er</w:t>
      </w:r>
      <w:r>
        <w:br/>
        <w:t>Gerne wiedergeben. „So greulich,“ sprach er,</w:t>
      </w:r>
      <w:r>
        <w:br/>
        <w:t>„Hab ichs erhandelt mit meines Herren Blut,</w:t>
      </w:r>
      <w:r>
        <w:br/>
        <w:t>Ich weiß, es frommt mir nicht.“ Doch das Volk der Juden</w:t>
      </w:r>
      <w:r>
        <w:br/>
        <w:t>Nahm es mit nichten. „Magst du nun nach der Hand</w:t>
      </w:r>
      <w:r>
        <w:br/>
        <w:t>Wegen solcher Sünde selber erachten,</w:t>
      </w:r>
      <w:r>
        <w:br/>
        <w:t>Wie du gegen den Herrn dich vergangen habest.</w:t>
      </w:r>
      <w:r>
        <w:br/>
        <w:t>Sieh du selber zu: was schiebst dus auf uns?</w:t>
      </w:r>
      <w:r>
        <w:br/>
        <w:t>Uns verweis es nicht weiter.“ Da wandte sich hinweg</w:t>
      </w:r>
      <w:r>
        <w:br/>
        <w:t>Judas und ging zu dem Gotteshause</w:t>
      </w:r>
      <w:r>
        <w:br/>
        <w:t>In schweren Sorgen: das Silber warf er</w:t>
      </w:r>
      <w:r>
        <w:br/>
        <w:t>In das Weihthum dort; zu behalten wagt' ers nicht.</w:t>
      </w:r>
      <w:r>
        <w:br/>
        <w:t>Furch befiehl ihn, die feindlichen Geister</w:t>
      </w:r>
      <w:r>
        <w:br/>
        <w:t>Mahnten ihn mächtig: des Mannes Herz</w:t>
      </w:r>
      <w:r>
        <w:br/>
        <w:t>Ergriffen die grimmen. Ihm war Gott erzürnt,</w:t>
      </w:r>
      <w:r>
        <w:br/>
        <w:t>Daß er sich selber ein Seil bereitete:</w:t>
      </w:r>
      <w:r>
        <w:br/>
        <w:t>Er schloff in den Strick und erhenkte sich so,</w:t>
      </w:r>
      <w:r>
        <w:br/>
        <w:t>Der Würger erwürgte, das Weh erwählend</w:t>
      </w:r>
      <w:r>
        <w:br/>
        <w:t>Des harten Höllenzwangs, des heißen und düstern,</w:t>
      </w:r>
      <w:r>
        <w:br/>
        <w:t xml:space="preserve">Die tiefen Todesthäler, des theuern Herrn Verräther. </w:t>
      </w:r>
    </w:p>
    <w:p w14:paraId="6B12DB05" w14:textId="77777777" w:rsidR="00206CFF" w:rsidRDefault="00206CFF" w:rsidP="00206CFF">
      <w:pPr>
        <w:pStyle w:val="StandardWeb"/>
      </w:pPr>
      <w:r>
        <w:t>Der Geborne Gottes musste die Bande</w:t>
      </w:r>
      <w:r>
        <w:br/>
        <w:t>Im Dinghause dulden bis dort das Volk,</w:t>
      </w:r>
      <w:r>
        <w:br/>
        <w:t>Das üble, einig ward unter sich,</w:t>
      </w:r>
      <w:r>
        <w:br/>
        <w:t>Wie schweren Schmerz sie ihm schaffen wollten.</w:t>
      </w:r>
      <w:r>
        <w:br/>
        <w:t>Da erhub auf den Bänken sich der Bote des Kaisers</w:t>
      </w:r>
      <w:r>
        <w:br/>
        <w:t>Von Romaburg, zu reden draußen</w:t>
      </w:r>
      <w:r>
        <w:br/>
        <w:t>Mit der Juden Machthabern, wo die Menge stand</w:t>
      </w:r>
      <w:r>
        <w:br/>
        <w:t>Auf dem Hof in Haufen, da sie ins Haus nicht wollten</w:t>
      </w:r>
      <w:r>
        <w:br/>
        <w:t>Am Paschatage. Pilatus begann</w:t>
      </w:r>
      <w:r>
        <w:br/>
        <w:t>Frank zu fragen über das Volk der Juden hin:</w:t>
      </w:r>
      <w:r>
        <w:br/>
        <w:t>„Was that dieser Mann, den Tod zu verschulden,</w:t>
      </w:r>
      <w:r>
        <w:br/>
        <w:t>Was verbrach er Böses, daß ihr so aufgebracht seid,</w:t>
      </w:r>
      <w:r>
        <w:br/>
        <w:t>Ihn haßt im Herzen?“ - „Viel Harmes hat er uns,</w:t>
      </w:r>
      <w:r>
        <w:br/>
        <w:t>Viel Leides gethan: diese Leute gäben dir ihn nicht,</w:t>
      </w:r>
      <w:r>
        <w:br/>
        <w:t>Wenn sie nicht wüsten, wie es er Uebelthäter</w:t>
      </w:r>
      <w:r>
        <w:br/>
        <w:t>Mit Worten verwirkte. Wohl hat er Viele</w:t>
      </w:r>
      <w:r>
        <w:br/>
        <w:t>Mit seinen Lehren verleitet, und die Leute geärgert,</w:t>
      </w:r>
      <w:r>
        <w:br/>
        <w:t>Ihr Herz verwirrt, als hätten wir dem Kaiser</w:t>
      </w:r>
      <w:r>
        <w:br/>
        <w:t>Nicht Zins zu zahlen: des bezüchtigen wir ihn</w:t>
      </w:r>
      <w:r>
        <w:br/>
        <w:t>Mit wahren Beweisen. Er spricht auch ein großes Wort,</w:t>
      </w:r>
      <w:r>
        <w:br/>
        <w:t>Verkündigt, daß er Christ sei, König dieses Reiches,</w:t>
      </w:r>
      <w:r>
        <w:br/>
        <w:t xml:space="preserve">Maßt so Großes sich an.“ </w:t>
      </w:r>
    </w:p>
    <w:p w14:paraId="4D692F2C" w14:textId="77777777" w:rsidR="00206CFF" w:rsidRDefault="00206CFF" w:rsidP="00206CFF">
      <w:pPr>
        <w:pStyle w:val="StandardWeb"/>
      </w:pPr>
      <w:r>
        <w:t>Da entgegnete ihnen</w:t>
      </w:r>
      <w:r>
        <w:br/>
        <w:t>Der Bote des Kaisers: „Wenn er so offenbar</w:t>
      </w:r>
      <w:r>
        <w:br/>
        <w:t>Vor dieser Menge Meinwerk verübte,</w:t>
      </w:r>
      <w:r>
        <w:br/>
        <w:t>So laßt ihm eure Leute, wenn er das Leben verwirkt hat,</w:t>
      </w:r>
      <w:r>
        <w:br/>
        <w:t>Den Tod ertheilen, wenn er des Todes schuldig ist,</w:t>
      </w:r>
      <w:r>
        <w:br/>
        <w:t>Wie eurer Vorfahren Gesetz es vorschreibt.“</w:t>
      </w:r>
      <w:r>
        <w:br/>
        <w:t>Sie sagten, sie möchten der Menschen keinen</w:t>
      </w:r>
      <w:r>
        <w:br/>
        <w:t>In der heiligen Zeit hinrichten lassen</w:t>
      </w:r>
      <w:r>
        <w:br/>
        <w:t xml:space="preserve">Mit Waffen am Weihtag: das sei wider ihre Gewohnheit. </w:t>
      </w:r>
    </w:p>
    <w:p w14:paraId="57439B9A" w14:textId="77777777" w:rsidR="00206CFF" w:rsidRDefault="00206CFF" w:rsidP="00206CFF">
      <w:pPr>
        <w:pStyle w:val="StandardWeb"/>
      </w:pPr>
      <w:r>
        <w:t>Da wandte sich wieder hinweg der Arge,</w:t>
      </w:r>
      <w:r>
        <w:br/>
        <w:t>Der Degen des Kaisers, der diesem Volk</w:t>
      </w:r>
      <w:r>
        <w:br/>
        <w:t>Für die Römer richtete. Er rief den Sohn des Herrn</w:t>
      </w:r>
      <w:r>
        <w:br/>
        <w:t>Näher nun heran, ihn nachdrücklich</w:t>
      </w:r>
      <w:r>
        <w:br/>
        <w:t>Fragend und erforschend, ob er über dieß Volk</w:t>
      </w:r>
      <w:r>
        <w:br/>
        <w:t>Sich Herrscher heiße. Da hielt sein Wort bereit</w:t>
      </w:r>
      <w:r>
        <w:br/>
        <w:t>Der Sohn des Herrn: „Hast du das aus dir,</w:t>
      </w:r>
      <w:r>
        <w:br/>
        <w:t>Oder haben dir andre da außen gesagt</w:t>
      </w:r>
      <w:r>
        <w:br/>
        <w:t>Von meinem Königthum?“ Da sprach des Kaisers Bote</w:t>
      </w:r>
      <w:r>
        <w:br/>
        <w:t>Widerwillig, da er mit dem waltenden Christ</w:t>
      </w:r>
      <w:r>
        <w:br/>
        <w:t>Im Richtsaal redete: „Nicht dieses Reiches bin ich,</w:t>
      </w:r>
      <w:r>
        <w:br/>
        <w:t>Dieses jüdischen, noch dir verwandt,</w:t>
      </w:r>
      <w:r>
        <w:br/>
        <w:t>Diesem Volk befreundet. Mir befahl dich die Menge,</w:t>
      </w:r>
      <w:r>
        <w:br/>
        <w:t>Deine Landleute haben dich, die Juden, mir überliefert,</w:t>
      </w:r>
      <w:r>
        <w:br/>
        <w:t>Meinen Händen verhaftet. Was hast du Harms gethan,</w:t>
      </w:r>
      <w:r>
        <w:br/>
        <w:t>Daß du so bittere Bande dulden sollst,</w:t>
      </w:r>
      <w:r>
        <w:br/>
        <w:t xml:space="preserve">Und qualvoll sterben?“ Da entgegnete Christ, </w:t>
      </w:r>
      <w:r>
        <w:br/>
        <w:t>Der Heilande bester, wie er gebunden stand</w:t>
      </w:r>
      <w:r>
        <w:br/>
        <w:t>Im Richthaus vor ihm: „Mein Reich ist nicht hier,</w:t>
      </w:r>
      <w:r>
        <w:br/>
        <w:t>Nicht von dieser Welt: wär es aber so,</w:t>
      </w:r>
      <w:r>
        <w:br/>
        <w:t>Dann stünden so starken Muths der Streitgier entgegen</w:t>
      </w:r>
      <w:r>
        <w:br/>
        <w:t>Der gramen Juden meine Jünger wohl;</w:t>
      </w:r>
      <w:r>
        <w:br/>
        <w:t>Man gäbe mich nicht den Judenleuten,</w:t>
      </w:r>
      <w:r>
        <w:br/>
        <w:t>Den hassenden, in die Hände, in harten Banden</w:t>
      </w:r>
      <w:r>
        <w:br/>
        <w:t>Zu entsetzlicher Qual. Ich kam in diese Welt,</w:t>
      </w:r>
      <w:r>
        <w:br/>
        <w:t>Damit ich Zeugniss von unzweifelhaften Dingen</w:t>
      </w:r>
      <w:r>
        <w:br/>
        <w:t>Durch mein Kommen kündete: das erkennen gar wohl</w:t>
      </w:r>
      <w:r>
        <w:br/>
        <w:t>Die aus der Wahrheit sind: mein Wort verstehen sie,</w:t>
      </w:r>
      <w:r>
        <w:br/>
        <w:t>Glauben meinen Lehren.“ Keine lastende Schuld</w:t>
      </w:r>
      <w:r>
        <w:br/>
        <w:t>Konnt an dem Gotteskinde des Kaisers Bote</w:t>
      </w:r>
      <w:r>
        <w:br/>
        <w:t>Finden, kein Falsch, daß er verfallen</w:t>
      </w:r>
      <w:r>
        <w:br/>
        <w:t>Sollte dem Tode sein. Da trat er wieder hinaus</w:t>
      </w:r>
      <w:r>
        <w:br/>
        <w:t>Mit den Juden zu sprechen und sagte der Menge,</w:t>
      </w:r>
      <w:r>
        <w:br/>
        <w:t>Die horchend hörte, er habe an dem Verhafteten</w:t>
      </w:r>
      <w:r>
        <w:br/>
        <w:t>Soviel des Frevels nicht finden mögen</w:t>
      </w:r>
      <w:r>
        <w:br/>
        <w:t>Vor seinen Leuten, daß er das Leben verwirkt hätte,</w:t>
      </w:r>
      <w:r>
        <w:br/>
        <w:t>Des Todes schuldig wäre. Da standen tobend</w:t>
      </w:r>
      <w:r>
        <w:br/>
        <w:t>Die Judenleute, den Gottessohn</w:t>
      </w:r>
      <w:r>
        <w:br/>
        <w:t>Schwer beschuldigend: „Erst schuf er Verwirrung</w:t>
      </w:r>
      <w:r>
        <w:br/>
        <w:t>In Galiläa; über die Juden fuhr er</w:t>
      </w:r>
      <w:r>
        <w:br/>
        <w:t>Dann stracks hieher die Herzen verstörend,</w:t>
      </w:r>
      <w:r>
        <w:br/>
        <w:t xml:space="preserve">Der Männer Gemüth. Darum muß er sterben: </w:t>
      </w:r>
      <w:r>
        <w:br/>
        <w:t>Er verwirkte den Tod mit der Waffen Schärfe,</w:t>
      </w:r>
      <w:r>
        <w:br/>
        <w:t>Wenn je solche Thaten den Tod verschuldeten.“</w:t>
      </w:r>
      <w:r>
        <w:br/>
        <w:t>So verklagten ihn die Kinder der Juden</w:t>
      </w:r>
      <w:r>
        <w:br/>
        <w:t xml:space="preserve">Mit harten Herzen. </w:t>
      </w:r>
    </w:p>
    <w:p w14:paraId="57B53D02" w14:textId="77777777" w:rsidR="00206CFF" w:rsidRDefault="00206CFF" w:rsidP="00206CFF">
      <w:pPr>
        <w:pStyle w:val="StandardWeb"/>
      </w:pPr>
      <w:r>
        <w:t>Da hörte der Herzog,</w:t>
      </w:r>
      <w:r>
        <w:br/>
        <w:t>Der arggesinnte, zuerst nun sagen,</w:t>
      </w:r>
      <w:r>
        <w:br/>
        <w:t>Welchem Geschlechte Christ entstammt sei,</w:t>
      </w:r>
      <w:r>
        <w:br/>
        <w:t>Der beste der Menschen. Geboren war</w:t>
      </w:r>
      <w:r>
        <w:br/>
        <w:t>Von Galiläa der gute, dem bekannten Gau</w:t>
      </w:r>
      <w:r>
        <w:br/>
        <w:t>Hehrer Männer. Herodes besaß da</w:t>
      </w:r>
      <w:r>
        <w:br/>
        <w:t>Kräftig das Königthum; ihn hatte der Kaiser</w:t>
      </w:r>
      <w:r>
        <w:br/>
        <w:t>Von Rom damit berathen, daß er seine Rechte dort</w:t>
      </w:r>
      <w:r>
        <w:br/>
        <w:t>Unter dem Volk vollführte und Frieden schüfe,</w:t>
      </w:r>
      <w:r>
        <w:br/>
        <w:t>Urtheil ertheilte. Der war des Tages</w:t>
      </w:r>
      <w:r>
        <w:br/>
        <w:t>Selbst in Jerusalem mit seinem Gesinde,</w:t>
      </w:r>
      <w:r>
        <w:br/>
        <w:t>Im Weihthum verweilend, denn ihre Weise wars,</w:t>
      </w:r>
      <w:r>
        <w:br/>
        <w:t>Daß sie die heiligen Zeiten dort halten mussten,</w:t>
      </w:r>
      <w:r>
        <w:br/>
        <w:t>Der Juden Pascha. Da gebot Pilatus,</w:t>
      </w:r>
      <w:r>
        <w:br/>
        <w:t>Daß den Verhafteten die Helden nähmen</w:t>
      </w:r>
      <w:r>
        <w:br/>
        <w:t>In seinen Banden, den Gebornen Gottes,</w:t>
      </w:r>
      <w:r>
        <w:br/>
        <w:t>Und hin vor Herodes in seiner Hände Haft</w:t>
      </w:r>
      <w:r>
        <w:br/>
        <w:t>Das Volk ihn führte, aus dessen fürstlicher</w:t>
      </w:r>
      <w:r>
        <w:br/>
        <w:t>Gewalt er war. Die Weigande folgten</w:t>
      </w:r>
      <w:r>
        <w:br/>
        <w:t>Dem Geheiß ihres Herrn: den heiligen Christ</w:t>
      </w:r>
      <w:r>
        <w:br/>
        <w:t>Führten sie vor den Fürsten des Volks gefesselt,</w:t>
      </w:r>
      <w:r>
        <w:br/>
        <w:t>Den besten der Menschen, der je geboren ward</w:t>
      </w:r>
      <w:r>
        <w:br/>
        <w:t>An der Leute Licht. In Leibesbanden ging er,</w:t>
      </w:r>
      <w:r>
        <w:br/>
        <w:t>Bis sie ihn brachten dahin, wo auf der Bank</w:t>
      </w:r>
      <w:r>
        <w:br/>
        <w:t>Herodes der König saß, von kräftiger Schar</w:t>
      </w:r>
      <w:r>
        <w:br/>
        <w:t>Stolzer Degen umstanden, die stäts aus Neubegier</w:t>
      </w:r>
      <w:r>
        <w:br/>
        <w:t>Den Christ mit eigenen Augen zu sehen gewünscht.</w:t>
      </w:r>
      <w:r>
        <w:br/>
        <w:t>Ein Zeichen, wähnten sie, würd er ihnen zeigen</w:t>
      </w:r>
      <w:r>
        <w:br/>
        <w:t>Hehr und mächtig wie er es manchmal gethan</w:t>
      </w:r>
      <w:r>
        <w:br/>
        <w:t>In seiner Göttlichkeit den Judenleuten.</w:t>
      </w:r>
      <w:r>
        <w:br/>
        <w:t>Da fragt' ihn der Volksherr beflissentlich</w:t>
      </w:r>
      <w:r>
        <w:br/>
        <w:t>Mit manchen Worten, sein Gemüth damit</w:t>
      </w:r>
      <w:r>
        <w:br/>
        <w:t>Vorwitzig zu erforschen, was er zu Frommen rathen</w:t>
      </w:r>
      <w:r>
        <w:br/>
        <w:t>Möchte den Menschen. Da stand der mächtige Christ,</w:t>
      </w:r>
      <w:r>
        <w:br/>
        <w:t>Schwieg und duldete, dachte dem schnöden</w:t>
      </w:r>
      <w:r>
        <w:br/>
        <w:t>König und seinen Knechten mit keinem Worte</w:t>
      </w:r>
      <w:r>
        <w:br/>
        <w:t>Antwort zu gönnen. Da ergrimmte das Volk,</w:t>
      </w:r>
      <w:r>
        <w:br/>
        <w:t>Die Judenleute, den Gottessohn</w:t>
      </w:r>
      <w:r>
        <w:br/>
        <w:t>Verlügend und verleumdend, bis der Leute König</w:t>
      </w:r>
      <w:r>
        <w:br/>
        <w:t>Ihm gehässig ward im Herzen, und all sein Hofgesind.</w:t>
      </w:r>
      <w:r>
        <w:br/>
        <w:t>Ihn missachtete ihr Gemüth, die Macht Gottes verkennend,</w:t>
      </w:r>
      <w:r>
        <w:br/>
        <w:t>Des himmlischen Herrn, denn ihr Herz war düster,</w:t>
      </w:r>
      <w:r>
        <w:br/>
        <w:t>Von Bosheit geblendet. Dem Gebornen Gottes</w:t>
      </w:r>
      <w:r>
        <w:br/>
        <w:t>Wochen ihre Werke und Worte wohl nicht schwer,</w:t>
      </w:r>
      <w:r>
        <w:br/>
        <w:t>Denn in Demuth erduldet' er Alles das,</w:t>
      </w:r>
      <w:r>
        <w:br/>
        <w:t>Wie schnöde sie ihn schmähen und schimpfen mochten.</w:t>
      </w:r>
      <w:r>
        <w:br/>
        <w:t>Da ward ihm zum Hohne ein weiß Gewand</w:t>
      </w:r>
      <w:r>
        <w:br/>
        <w:t>Um die Glieder gelegt, daß er den Leuten,</w:t>
      </w:r>
      <w:r>
        <w:br/>
        <w:t>Den Jungen, ein Spott sei. Die Juden jubelten,</w:t>
      </w:r>
      <w:r>
        <w:br/>
        <w:t>Daß sie so höhnisch ihn behandelt sahn</w:t>
      </w:r>
      <w:r>
        <w:br/>
        <w:t xml:space="preserve">Von dem schnöden Gesinde. </w:t>
      </w:r>
    </w:p>
    <w:p w14:paraId="5EF25C4D" w14:textId="092DF0E2" w:rsidR="00206CFF" w:rsidRDefault="00206CFF" w:rsidP="00206CFF">
      <w:pPr>
        <w:pStyle w:val="StandardWeb"/>
      </w:pPr>
      <w:r>
        <w:t>Da sandt ihn zurück</w:t>
      </w:r>
      <w:r>
        <w:br/>
        <w:t>Herodes der König, woher er gekommen war,</w:t>
      </w:r>
      <w:r>
        <w:br/>
        <w:t>Von losem Volk begleitet, das ihm Lästerung sprach,</w:t>
      </w:r>
      <w:r>
        <w:br/>
        <w:t>Frechen Frevel, den gefesselten</w:t>
      </w:r>
      <w:r>
        <w:br/>
        <w:t>Mit Hohn überhäufend. Sein Herz war heiter,</w:t>
      </w:r>
      <w:r>
        <w:br/>
        <w:t>Daß er Alles das in Demuth erduldete.</w:t>
      </w:r>
      <w:r>
        <w:br/>
        <w:t>Erwidern wollt er die übeln Worte nicht,</w:t>
      </w:r>
      <w:r>
        <w:br/>
        <w:t>Hohn noch Harmrede. In das Haus ward er heimgeführt,</w:t>
      </w:r>
      <w:r>
        <w:br/>
        <w:t>In den Palast wieder, wo Pilatus</w:t>
      </w:r>
      <w:r>
        <w:br/>
        <w:t>An der Dingstätte saß. Die Degen übergaben</w:t>
      </w:r>
      <w:r>
        <w:br/>
        <w:t>Der Gebornen Besten alsbald seinen Mördern,</w:t>
      </w:r>
      <w:r>
        <w:br/>
        <w:t>Den sündelosen, der solch Lo</w:t>
      </w:r>
      <w:r w:rsidR="00A402F4">
        <w:t>s</w:t>
      </w:r>
      <w:r>
        <w:t xml:space="preserve"> sich selbst erwählt.</w:t>
      </w:r>
      <w:r>
        <w:br/>
        <w:t>Die Menschen möcht er damit erlösen,</w:t>
      </w:r>
      <w:r>
        <w:br/>
        <w:t>Der Noth entnehmen. Die Neidharte standen,</w:t>
      </w:r>
      <w:r>
        <w:br/>
        <w:t>Die Juden, vor dem Saal. Grimme Geister hatten</w:t>
      </w:r>
      <w:r>
        <w:br/>
        <w:t>Die Haufen verhetzt: sie hegten keine Scheu</w:t>
      </w:r>
      <w:r>
        <w:br/>
        <w:t>Vor teuflischer That. Da trat hinaus</w:t>
      </w:r>
      <w:r>
        <w:br/>
        <w:t>Der Bote des Kaisers, mit der Band zu sprechen,</w:t>
      </w:r>
      <w:r>
        <w:br/>
        <w:t>Der schwache Herzog: „Ihr habt diesen Verhafteten</w:t>
      </w:r>
      <w:r>
        <w:br/>
        <w:t>In den Saal mir gesandt und dabei gesagt,</w:t>
      </w:r>
      <w:r>
        <w:br/>
        <w:t>Eures Volkes gar Viele hab er verführt,</w:t>
      </w:r>
      <w:r>
        <w:br/>
        <w:t>Mit seiner Lehre verleitet. Mit diesen Leuten mag ich doch,</w:t>
      </w:r>
      <w:r>
        <w:br/>
        <w:t>Diesem Volk nicht finden, daß er dem Tod verfallen sei,</w:t>
      </w:r>
      <w:r>
        <w:br/>
        <w:t>Schuldig an dieser Schar. Das sah man auch heute:</w:t>
      </w:r>
      <w:r>
        <w:br/>
        <w:t>Herodes konnte, der euer Gesetz doch kennt,</w:t>
      </w:r>
      <w:r>
        <w:br/>
        <w:t>Eurer Leute Landrecht, ihm das Leben nicht nehmen,</w:t>
      </w:r>
      <w:r>
        <w:br/>
        <w:t>Keine Schuld an ihm finden, daß er sterben sollte,</w:t>
      </w:r>
      <w:r>
        <w:br/>
        <w:t>Das Leben lassen. Vor diesen Leuten will ich</w:t>
      </w:r>
      <w:r>
        <w:br/>
        <w:t>Ihn bedrohen und bedeuten mit derben Worten,</w:t>
      </w:r>
      <w:r>
        <w:br/>
        <w:t>Das Herz ihm zu läutern; doch laß ich ihn des Lebens</w:t>
      </w:r>
      <w:r>
        <w:br/>
        <w:t>Sich ferner erfreuen.“ Das Volk der Juden</w:t>
      </w:r>
      <w:r>
        <w:br/>
        <w:t>Schrie aber stürmisch mit starker Stimme</w:t>
      </w:r>
      <w:r>
        <w:br/>
        <w:t>Und verlangte laut, das Leben solle lassen</w:t>
      </w:r>
      <w:r>
        <w:br/>
        <w:t>Qualvoll der Christ, ans Kreuz sollt er ihn schlagen</w:t>
      </w:r>
      <w:r>
        <w:br/>
        <w:t>Mit furchtbarer Folter: „Vielfach hat er mit Worten</w:t>
      </w:r>
      <w:r>
        <w:br/>
        <w:t>Zu sterben verschuldet, da er sagt, daß er der Herr sei,</w:t>
      </w:r>
      <w:r>
        <w:br/>
        <w:t>Gottes Sohn gar! Entgelten soll er</w:t>
      </w:r>
      <w:r>
        <w:br/>
        <w:t>Die schandbaren Reden: so schreibt das Gesetz vor,</w:t>
      </w:r>
      <w:r>
        <w:br/>
        <w:t xml:space="preserve">Daß man solche Lästerung mit dem Leben büße.“ </w:t>
      </w:r>
      <w:r>
        <w:br/>
        <w:t>Da erfaßt Furcht ihn, der des Volks gewaltete,</w:t>
      </w:r>
      <w:r>
        <w:br/>
        <w:t>Im Gemüthe mächtig, als die Männer ihm meldeten,</w:t>
      </w:r>
      <w:r>
        <w:br/>
        <w:t>Sie hätten ihn selber sagen gehört</w:t>
      </w:r>
      <w:r>
        <w:br/>
        <w:t>Vor dem ganzen Volke, daß er Gottes Sohn sei.</w:t>
      </w:r>
      <w:r>
        <w:br/>
        <w:t>Da ging in das Haus der Herzog zurück,</w:t>
      </w:r>
      <w:r>
        <w:br/>
        <w:t>Zu seiner Dingstatt. Mit derben Worten</w:t>
      </w:r>
      <w:r>
        <w:br/>
        <w:t>Fuhr er den Gottessohn an und befragt' ihn so:</w:t>
      </w:r>
      <w:r>
        <w:br/>
        <w:t>„Welch ein Mensch bist du, daß du dein Gemüth mir versteckst,</w:t>
      </w:r>
      <w:r>
        <w:br/>
        <w:t>Dein Herz verhehlst? Ich habe doch Macht</w:t>
      </w:r>
      <w:r>
        <w:br/>
        <w:t>Dein Leben zu längen. Mir überließen die Leute,</w:t>
      </w:r>
      <w:r>
        <w:br/>
        <w:t>Dieser Männer Menge, mir die Entscheidung,</w:t>
      </w:r>
      <w:r>
        <w:br/>
        <w:t>Mit Speeres Spitze dich spießen zu lassen,</w:t>
      </w:r>
      <w:r>
        <w:br/>
        <w:t>Dich ans Kreuz zu schlagen, dir das Leben zu schenken,</w:t>
      </w:r>
      <w:r>
        <w:br/>
        <w:t>Wie es mich selber am Süßesten dünkt</w:t>
      </w:r>
      <w:r>
        <w:br/>
        <w:t>Mit meinem Volk zu verfahren.“ Da sprach das Friedenskind Gottes:</w:t>
      </w:r>
      <w:r>
        <w:br/>
        <w:t>„Wisse in Wahrheit, daß du Gewalt über mich</w:t>
      </w:r>
      <w:r>
        <w:br/>
        <w:t>Nicht haben möchtest, wenn der heilige Gott</w:t>
      </w:r>
      <w:r>
        <w:br/>
        <w:t>Dir nicht selbst sie verliehe. Auch sündigen die noch mehr,</w:t>
      </w:r>
      <w:r>
        <w:br/>
        <w:t>Die dir aus Falschheit mich befohlen haben,</w:t>
      </w:r>
      <w:r>
        <w:br/>
        <w:t>Mit Seilen beschwert.“ Da sann aufs Neue</w:t>
      </w:r>
      <w:r>
        <w:br/>
        <w:t>Der schwachgesinnte, ihm die Freiheit zu schenken,</w:t>
      </w:r>
      <w:r>
        <w:br/>
        <w:t>Der Degen des Kaisers, wie er gedurft hätte.</w:t>
      </w:r>
      <w:r>
        <w:br/>
        <w:t>Doch wehrt' ihm den Willen mit mancherlei Worten</w:t>
      </w:r>
      <w:r>
        <w:br/>
        <w:t>Das Volk der Juden: „Du bist kein Freund des Kaisers,</w:t>
      </w:r>
      <w:r>
        <w:br/>
        <w:t>Deinem Herrn nicht hold, wenn du ihn von hinnen lässest</w:t>
      </w:r>
      <w:r>
        <w:br/>
        <w:t>Unbeschädigt scheiden. Zu Sorgen noch mag es dir,</w:t>
      </w:r>
      <w:r>
        <w:br/>
        <w:t>Zum Wehe werden, da er solche Worte spricht,</w:t>
      </w:r>
      <w:r>
        <w:br/>
        <w:t>So hoch sich erhebt, behauptet, er habe</w:t>
      </w:r>
      <w:r>
        <w:br/>
        <w:t>Königsnamen ohne des Kaisers Verleihung.</w:t>
      </w:r>
      <w:r>
        <w:br/>
        <w:t>Er verwirrt ihm sein Weltreich, verachtet sein Wort</w:t>
      </w:r>
      <w:r>
        <w:br/>
        <w:t>Fällt von ihm ab. Den Frevel musst du,</w:t>
      </w:r>
      <w:r>
        <w:br/>
        <w:t>Den Hochverrath rächen: wenn dir an dem Herren liegt,</w:t>
      </w:r>
      <w:r>
        <w:br/>
        <w:t xml:space="preserve">An deines Fürsten Freundschaft, so führ ihn zum Tode.“ </w:t>
      </w:r>
    </w:p>
    <w:p w14:paraId="12CBE95E" w14:textId="77777777" w:rsidR="00206CFF" w:rsidRDefault="00206CFF" w:rsidP="00206CFF">
      <w:pPr>
        <w:pStyle w:val="StandardWeb"/>
      </w:pPr>
      <w:r>
        <w:t>Als der Herzog hörte der Juden Häuptlinge</w:t>
      </w:r>
      <w:r>
        <w:br/>
        <w:t>Mit seinem Herrn ihm drohen, da ging er zur Dingstatt,</w:t>
      </w:r>
      <w:r>
        <w:br/>
        <w:t>Da selber zu sitzen; versammelt war auch</w:t>
      </w:r>
      <w:r>
        <w:br/>
        <w:t>Der Mannen Menge. Er hieß den mächtigen Christ</w:t>
      </w:r>
      <w:r>
        <w:br/>
        <w:t>Vor die Leute geleiten. Die Juden verlangte</w:t>
      </w:r>
      <w:r>
        <w:br/>
        <w:t>Ob sie das heilige Kind nun bald erhängen sähen.</w:t>
      </w:r>
      <w:r>
        <w:br/>
        <w:t>Qualvoll am Kreuze. Kein anderer König</w:t>
      </w:r>
      <w:r>
        <w:br/>
        <w:t>Habe die Herrschaft hier als der hehre Kaiser</w:t>
      </w:r>
      <w:r>
        <w:br/>
        <w:t>Von Romaburg: „dem gehört unser Reich.</w:t>
      </w:r>
      <w:r>
        <w:br/>
        <w:t>Darum laß ihn nicht los, der uns so viel zu Leide sprach,</w:t>
      </w:r>
      <w:r>
        <w:br/>
        <w:t>Sich durch Werke verwirkte: erwürgt muß er werden</w:t>
      </w:r>
      <w:r>
        <w:br/>
        <w:t>In entsetzlicher Qual.“ So sagten die Juden</w:t>
      </w:r>
      <w:r>
        <w:br/>
        <w:t>Manch misslich Ding wider den mächtigen Christ</w:t>
      </w:r>
      <w:r>
        <w:br/>
        <w:t>Zu schwerer Beschuldigung. Doch schweigend stand er</w:t>
      </w:r>
      <w:r>
        <w:br/>
        <w:t>In Demuth da, gedachte nichts</w:t>
      </w:r>
      <w:r>
        <w:br/>
        <w:t>Den Wüthigen zu erwidern: er wollte die Welt</w:t>
      </w:r>
      <w:r>
        <w:br/>
        <w:t>Mit seinem Leiden erlösen. Darum ließ er die Leidigen</w:t>
      </w:r>
      <w:r>
        <w:br/>
        <w:t>Ihm wunderbar wehe thun, wie es ihr Wille war.</w:t>
      </w:r>
      <w:r>
        <w:br/>
        <w:t>Er wollt es nicht öffentlich Allen verkünden,</w:t>
      </w:r>
      <w:r>
        <w:br/>
        <w:t>Den Judenleuten, daß er Gott selber wär,</w:t>
      </w:r>
      <w:r>
        <w:br/>
        <w:t>Denn wüsten sie in Wahrheit, daß er Gewalt habe</w:t>
      </w:r>
      <w:r>
        <w:br/>
        <w:t>Über diesen Mittelkreiß, ihnen würde der Muth</w:t>
      </w:r>
      <w:r>
        <w:br/>
        <w:t>In der Brust erblöden, an den Gebornen Gottes</w:t>
      </w:r>
      <w:r>
        <w:br/>
        <w:t>Legten sie die Hände nicht; aber das Himmelreich bliebe dann,</w:t>
      </w:r>
      <w:r>
        <w:br/>
        <w:t>Der Lichter lichtestes, den Leuten verschlossen.</w:t>
      </w:r>
      <w:r>
        <w:br/>
        <w:t>Drum musst er das meiden, daß die Menschen nicht wussten</w:t>
      </w:r>
      <w:r>
        <w:br/>
        <w:t xml:space="preserve">Was sie Schreckliches thaten. </w:t>
      </w:r>
    </w:p>
    <w:p w14:paraId="33C46423" w14:textId="77777777" w:rsidR="00206CFF" w:rsidRDefault="00206CFF" w:rsidP="00206CFF">
      <w:pPr>
        <w:pStyle w:val="berschrift1"/>
        <w:rPr>
          <w:sz w:val="48"/>
        </w:rPr>
      </w:pPr>
      <w:r>
        <w:t>Barrabas.</w:t>
      </w:r>
    </w:p>
    <w:p w14:paraId="104253E8" w14:textId="77777777" w:rsidR="00206CFF" w:rsidRDefault="00206CFF" w:rsidP="00206CFF">
      <w:pPr>
        <w:pStyle w:val="StandardWeb"/>
      </w:pPr>
      <w:r>
        <w:t>Die Entscheidung nahte</w:t>
      </w:r>
      <w:r>
        <w:br/>
        <w:t>Durch die hehre Macht Gottes, die Mitte des Tags,</w:t>
      </w:r>
      <w:r>
        <w:br/>
        <w:t>Da sie die Todesqual ertheilen sollten.</w:t>
      </w:r>
      <w:r>
        <w:br/>
        <w:t>Nun lag in Banden dort in der Burg</w:t>
      </w:r>
      <w:r>
        <w:br/>
        <w:t>Ein beschrieener Schächer, der schon in den Landen</w:t>
      </w:r>
      <w:r>
        <w:br/>
        <w:t>Manchen hatt ermordet, viel Menschen erschlage,</w:t>
      </w:r>
      <w:r>
        <w:br/>
        <w:t>Der berüchtigte Räuber; im Reich war seines Gleichen nicht.</w:t>
      </w:r>
      <w:r>
        <w:br/>
        <w:t>Seiner Sünden wegen saß er in Banden dort,</w:t>
      </w:r>
      <w:r>
        <w:br/>
        <w:t>Barrabas geheißen, in den Burgen rings</w:t>
      </w:r>
      <w:r>
        <w:br/>
        <w:t>Durch seine Meinthaten Männiglich bekannt.</w:t>
      </w:r>
      <w:r>
        <w:br/>
        <w:t>Nun war es Landesbrauch den Leuten der Juden,</w:t>
      </w:r>
      <w:r>
        <w:br/>
        <w:t>Daß sie jegliches Jahr um Gotteswillen</w:t>
      </w:r>
      <w:r>
        <w:br/>
        <w:t>An dem heiligen Tage der Verhafteten Einem</w:t>
      </w:r>
      <w:r>
        <w:br/>
        <w:t>Erbitten durften, daß ihm der Burgwart,</w:t>
      </w:r>
      <w:r>
        <w:br/>
        <w:t xml:space="preserve">Der Lenker der Leute, das Leben schenke. </w:t>
      </w:r>
    </w:p>
    <w:p w14:paraId="5B999FCE" w14:textId="77777777" w:rsidR="00206CFF" w:rsidRDefault="00206CFF" w:rsidP="00206CFF">
      <w:pPr>
        <w:pStyle w:val="StandardWeb"/>
      </w:pPr>
      <w:r>
        <w:t>Da begann der Herzog in der Juden Versammlung</w:t>
      </w:r>
      <w:r>
        <w:br/>
        <w:t>Das Volk zu fragen, das da vor ihm stand,</w:t>
      </w:r>
      <w:r>
        <w:br/>
        <w:t>Welchen von beiden sie ihn bitten wollten</w:t>
      </w:r>
      <w:r>
        <w:br/>
        <w:t>Ihnen freizugeben, die da gefesselt waren</w:t>
      </w:r>
      <w:r>
        <w:br/>
        <w:t>In harten Haften. Die Häupter der Juden</w:t>
      </w:r>
      <w:r>
        <w:br/>
        <w:t>Hatten die Aermern alle beredet,</w:t>
      </w:r>
      <w:r>
        <w:br/>
        <w:t>daß sie dem Landschächer das Leben erbäten,</w:t>
      </w:r>
      <w:r>
        <w:br/>
        <w:t>Den Dieb sich bedingten, der in düsterer Nacht</w:t>
      </w:r>
      <w:r>
        <w:br/>
        <w:t>Manchen gemeuchelt; den mächtigen Christ jedoch</w:t>
      </w:r>
      <w:r>
        <w:br/>
        <w:t>Am Kreuz quälten. Da ward das kund überall,</w:t>
      </w:r>
      <w:r>
        <w:br/>
        <w:t>Welch Urtheil gefällt war. Nun sollt es vollführt werden,</w:t>
      </w:r>
      <w:r>
        <w:br/>
        <w:t>Erhängt das heilige Kind. Das ward dem Herzog noch</w:t>
      </w:r>
      <w:r>
        <w:br/>
        <w:t>Zu schweren Sorgen, daß er selber wohl wusste,</w:t>
      </w:r>
      <w:r>
        <w:br/>
        <w:t>Wie nur aus Neid den Nothhelfer Christ</w:t>
      </w:r>
      <w:r>
        <w:br/>
        <w:t>Die Herrschenden haßten, und ihnen Gehör gab,</w:t>
      </w:r>
      <w:r>
        <w:br/>
        <w:t>Ihren Willen gewährte. Darum ward ihm Wehe</w:t>
      </w:r>
      <w:r>
        <w:br/>
        <w:t>Zu Lohn in diesem Licht; aber viel längeres</w:t>
      </w:r>
      <w:r>
        <w:br/>
        <w:t xml:space="preserve">Wehe gewann er, als er die Welt verließ. </w:t>
      </w:r>
    </w:p>
    <w:p w14:paraId="2F948857" w14:textId="77777777" w:rsidR="00206CFF" w:rsidRDefault="00206CFF" w:rsidP="00206CFF">
      <w:pPr>
        <w:pStyle w:val="berschrift1"/>
        <w:rPr>
          <w:sz w:val="48"/>
        </w:rPr>
      </w:pPr>
      <w:r>
        <w:t>Sein Blut über Euch.</w:t>
      </w:r>
    </w:p>
    <w:p w14:paraId="703F37A9" w14:textId="77777777" w:rsidR="00206CFF" w:rsidRDefault="00206CFF" w:rsidP="00206CFF">
      <w:pPr>
        <w:pStyle w:val="StandardWeb"/>
      </w:pPr>
      <w:r>
        <w:t>Da ward das gewahr der Wüthigen Meister,</w:t>
      </w:r>
      <w:r>
        <w:br/>
        <w:t>Satanas selber, als ihm die Seele kam</w:t>
      </w:r>
      <w:r>
        <w:br/>
        <w:t>Des Judas, in den Grund der grimmigen Hölle:</w:t>
      </w:r>
      <w:r>
        <w:br/>
        <w:t>Das wusst er in Wahrheit, daß es der waltende Christ war,</w:t>
      </w:r>
      <w:r>
        <w:br/>
        <w:t>Des Herrn Geborner, der da gebunden stünde;</w:t>
      </w:r>
      <w:r>
        <w:br/>
        <w:t>Und wusst auch in Wahrheit, er wolle die Welt,</w:t>
      </w:r>
      <w:r>
        <w:br/>
        <w:t xml:space="preserve">Am Kreuze hangend vom Höllenzwang </w:t>
      </w:r>
      <w:r>
        <w:br/>
        <w:t>Die Leute erlösen zum Lichte des Herrn.</w:t>
      </w:r>
      <w:r>
        <w:br/>
        <w:t>Das schuf dem Satanas Schmerz in der Seele,</w:t>
      </w:r>
      <w:r>
        <w:br/>
        <w:t>Viel Harms im Herzen. Zu helfen gedacht er da,</w:t>
      </w:r>
      <w:r>
        <w:br/>
        <w:t>Daß der Leute Kinder ihm das Leben nicht nähmen,</w:t>
      </w:r>
      <w:r>
        <w:br/>
        <w:t>Ihn am Kreuz nicht quälten. Der Christ sollte leben,</w:t>
      </w:r>
      <w:r>
        <w:br/>
        <w:t>Daß der Hölle ledig nicht würden die Leute,</w:t>
      </w:r>
      <w:r>
        <w:br/>
        <w:t>Von Sünden frei. Hin fuhr da Satanas,</w:t>
      </w:r>
      <w:r>
        <w:br/>
        <w:t>Wo er des Herzogs Haushalt wusste</w:t>
      </w:r>
      <w:r>
        <w:br/>
        <w:t xml:space="preserve">In der hohen Veste. Der Frau erschien </w:t>
      </w:r>
      <w:r>
        <w:br/>
        <w:t>Der Ungeheure, die Ehegattin</w:t>
      </w:r>
      <w:r>
        <w:br/>
        <w:t>Bewog er durch ein Wunder, daß ihr Wort dem Christ</w:t>
      </w:r>
      <w:r>
        <w:br/>
        <w:t>Hülfe leiste, daß er das Leben behielte,</w:t>
      </w:r>
      <w:r>
        <w:br/>
        <w:t>Der Herr der Sterblichen, dem der Tod schon bestimmt war.</w:t>
      </w:r>
      <w:r>
        <w:br/>
        <w:t>Er wusst in Wahrheit, so nähm er ihm die Gewalt,</w:t>
      </w:r>
      <w:r>
        <w:br/>
        <w:t>Daß er so mächtig nicht mehr über diesen Mittelkreiß wäre,</w:t>
      </w:r>
      <w:r>
        <w:br/>
        <w:t>Ueber die weite Welt. Das Weib war in Furchten,</w:t>
      </w:r>
      <w:r>
        <w:br/>
        <w:t>In schweren Sorgen, als das Gesicht ihr erschien</w:t>
      </w:r>
      <w:r>
        <w:br/>
        <w:t>Durch des Teufels Trug, den bei Tageslicht</w:t>
      </w:r>
      <w:r>
        <w:br/>
        <w:t>Der Hehlhelm hüllte. Ihrem Herren sandte sie</w:t>
      </w:r>
      <w:r>
        <w:br/>
        <w:t>Alsbald einen Boten, und gebot ihm, dem Herzog</w:t>
      </w:r>
      <w:r>
        <w:br/>
        <w:t>Selber zu sagen, welch Gesicht ihr gekommen sei</w:t>
      </w:r>
      <w:r>
        <w:br/>
        <w:t>Um den heiligen Mann: ihm zu helfen bat sie,</w:t>
      </w:r>
      <w:r>
        <w:br/>
        <w:t>Daß er das Leben nicht ließe. „Ich lag und sah</w:t>
      </w:r>
      <w:r>
        <w:br/>
        <w:t>Viel Wunderbares, und weiß, die Sünde soll</w:t>
      </w:r>
      <w:r>
        <w:br/>
        <w:t>Allen auf Erden gar übel gedeihen,</w:t>
      </w:r>
      <w:r>
        <w:br/>
        <w:t>Die frech ihm das Leben zu kürzen verlangen.“</w:t>
      </w:r>
      <w:r>
        <w:br/>
        <w:t>Der Gesandte säumte nicht, bis er sitzen fand</w:t>
      </w:r>
      <w:r>
        <w:br/>
        <w:t>Den Herzog mitten im Haufen der Männer</w:t>
      </w:r>
      <w:r>
        <w:br/>
        <w:t>An dem Steinwege, wo die Straße war</w:t>
      </w:r>
      <w:r>
        <w:br/>
        <w:t xml:space="preserve">Von Felsen gefügt. Zu dem Fürsten ging er da </w:t>
      </w:r>
      <w:r>
        <w:br/>
        <w:t xml:space="preserve">Und sagt' ihm des Weibes Worte. </w:t>
      </w:r>
    </w:p>
    <w:p w14:paraId="4447483A" w14:textId="77777777" w:rsidR="00206CFF" w:rsidRDefault="00206CFF" w:rsidP="00206CFF">
      <w:pPr>
        <w:pStyle w:val="StandardWeb"/>
      </w:pPr>
      <w:r>
        <w:t>Bewegt ward wieder</w:t>
      </w:r>
      <w:r>
        <w:br/>
        <w:t>Das Herz dem Herzog: heftig wandt es sich</w:t>
      </w:r>
      <w:r>
        <w:br/>
        <w:t>Ihm in blöder Brust. Ihm that beides weh,</w:t>
      </w:r>
      <w:r>
        <w:br/>
        <w:t xml:space="preserve">Wenn sie ihn erschlügen, den sündelosen, </w:t>
      </w:r>
      <w:r>
        <w:br/>
        <w:t>Und daß er es vor den Leuten doch nicht lassen durfte</w:t>
      </w:r>
      <w:r>
        <w:br/>
        <w:t>Ihrer Worte wegen. Doch wendete zuletzt</w:t>
      </w:r>
      <w:r>
        <w:br/>
        <w:t>Sein Herz sich hin zu den Häuptern der Juden,</w:t>
      </w:r>
      <w:r>
        <w:br/>
        <w:t>Ihren Willen zu gewähren. Nur wollt er sich wahren</w:t>
      </w:r>
      <w:r>
        <w:br/>
        <w:t>Vor der schweren Sünde, die er so beging.</w:t>
      </w:r>
      <w:r>
        <w:br/>
        <w:t>Klaren Bronnen gebot er herbei zu bringen,</w:t>
      </w:r>
      <w:r>
        <w:br/>
        <w:t>Wasser in der Wanne, wo er gewaltend saß.</w:t>
      </w:r>
      <w:r>
        <w:br/>
        <w:t>Da wusch vor den Degen sich des Kaisers Diener,</w:t>
      </w:r>
      <w:r>
        <w:br/>
        <w:t>Der schwache Herzog und sprach vor der Versammlung,</w:t>
      </w:r>
      <w:r>
        <w:br/>
        <w:t>So von der Sünde woll er sich selber</w:t>
      </w:r>
      <w:r>
        <w:br/>
        <w:t>Säubern, von Schandthat: „Keine Schuld will ich haben</w:t>
      </w:r>
      <w:r>
        <w:br/>
        <w:t>An dem heiligen Mann; behaltet für euch den Lohn</w:t>
      </w:r>
      <w:r>
        <w:br/>
        <w:t>Der Worte und Werke und was ihr wider ihn thut.“</w:t>
      </w:r>
      <w:r>
        <w:br/>
        <w:t>Einstimmig riefen da die Juden alle,</w:t>
      </w:r>
      <w:r>
        <w:br/>
        <w:t>Die mächtige Menge: „Den Mann verschulden Wir</w:t>
      </w:r>
      <w:r>
        <w:br/>
        <w:t>Und die böse That. Sein Blut über uns,</w:t>
      </w:r>
      <w:r>
        <w:br/>
        <w:t>Und sein qualvoller Tod, und über unsre Kinder</w:t>
      </w:r>
      <w:r>
        <w:br/>
        <w:t>Und Kindeskinder! Es komm über uns,</w:t>
      </w:r>
      <w:r>
        <w:br/>
        <w:t xml:space="preserve">Daß wir ihn erschlugen, wenn daran Sünde geschieht!“ </w:t>
      </w:r>
    </w:p>
    <w:p w14:paraId="7DAAC065" w14:textId="77777777" w:rsidR="00206CFF" w:rsidRDefault="00206CFF" w:rsidP="00206CFF">
      <w:pPr>
        <w:pStyle w:val="berschrift1"/>
        <w:rPr>
          <w:sz w:val="48"/>
        </w:rPr>
      </w:pPr>
      <w:r>
        <w:t>Golgatha.</w:t>
      </w:r>
    </w:p>
    <w:p w14:paraId="1AA3CF0A" w14:textId="77777777" w:rsidR="00206CFF" w:rsidRDefault="00206CFF" w:rsidP="00206CFF">
      <w:pPr>
        <w:pStyle w:val="StandardWeb"/>
      </w:pPr>
      <w:r>
        <w:t>Da ward den Juden übergeben aller Guten Bester,</w:t>
      </w:r>
      <w:r>
        <w:br/>
        <w:t>Den Hassern in die Hände, in herbe Bande,</w:t>
      </w:r>
      <w:r>
        <w:br/>
        <w:t>In enge, genöthigt, wo ihn die Neidharte,</w:t>
      </w:r>
      <w:r>
        <w:br/>
        <w:t>Die Feind empfingen, Volk ihn umdrängte,</w:t>
      </w:r>
      <w:r>
        <w:br/>
        <w:t>Der Meuchler Menge. Der mächtige Herr</w:t>
      </w:r>
      <w:r>
        <w:br/>
        <w:t>Ertrug in Geduld was ihm that das Volk.</w:t>
      </w:r>
      <w:r>
        <w:br/>
        <w:t>Da ließen sie ihn geißeln, eh sie ihn an Leib</w:t>
      </w:r>
      <w:r>
        <w:br/>
        <w:t>und Leben straften, spien ihm unter die Augen,</w:t>
      </w:r>
      <w:r>
        <w:br/>
        <w:t>Schlugen zum Hohn ihm mit schnöden Händen</w:t>
      </w:r>
      <w:r>
        <w:br/>
        <w:t>An seine Wangen, die Wichte, nahmen sein Gewand,</w:t>
      </w:r>
      <w:r>
        <w:br/>
        <w:t>Und legten ein rothes Laken ihm an.</w:t>
      </w:r>
      <w:r>
        <w:br/>
        <w:t>Noch anderes übte der Abscheulichen Abgunst:</w:t>
      </w:r>
      <w:r>
        <w:br/>
        <w:t>Ein Hauptband hießen aus harten Dörnern</w:t>
      </w:r>
      <w:r>
        <w:br/>
        <w:t>Die Würger winden, es dem waltenden Christ</w:t>
      </w:r>
      <w:r>
        <w:br/>
        <w:t>Aufs Haupt zu heften. Dann gingen sie hin,</w:t>
      </w:r>
      <w:r>
        <w:br/>
        <w:t>Grüßten ihn als König, die Kniee vor ihm beugend,</w:t>
      </w:r>
      <w:r>
        <w:br/>
        <w:t>Den Nacken neigend: nur zum Hohn geschah es</w:t>
      </w:r>
      <w:r>
        <w:br/>
        <w:t>Doch Alles ertrug der theure Fürst,</w:t>
      </w:r>
      <w:r>
        <w:br/>
        <w:t>Der mächtige, aus Minne zu der Menschen Geschlecht.</w:t>
      </w:r>
      <w:r>
        <w:br/>
        <w:t>Dann ließen sie wirken mit scharfer Waffe,</w:t>
      </w:r>
      <w:r>
        <w:br/>
        <w:t>Aus hartem Baume hauen und zimmern</w:t>
      </w:r>
      <w:r>
        <w:br/>
        <w:t>Ein Kreuz die Knechte, und geboten dem Christ,</w:t>
      </w:r>
      <w:r>
        <w:br/>
        <w:t>Dem seligen Gotteskind, es selber zu führen:</w:t>
      </w:r>
      <w:r>
        <w:br/>
        <w:t>Dahin musst es tragen der theure Herr,</w:t>
      </w:r>
      <w:r>
        <w:br/>
        <w:t>Wo er sündenlos sollte verbluten und sterben.</w:t>
      </w:r>
      <w:r>
        <w:br/>
        <w:t>Frohlockend folgte das Volk der Juden,</w:t>
      </w:r>
      <w:r>
        <w:br/>
        <w:t>Da sie den mächtigen Christ zur Marter führten.</w:t>
      </w:r>
      <w:r>
        <w:br/>
        <w:t>Da hörte man herbe, harmvolle Dinge:</w:t>
      </w:r>
      <w:r>
        <w:br/>
        <w:t>Weinend dahinter gingen Weiber mit Schluchzen:</w:t>
      </w:r>
      <w:r>
        <w:br/>
        <w:t>Die guten Männer klagten, die von Galiläa</w:t>
      </w:r>
      <w:r>
        <w:br/>
        <w:t>So fern ihm gefolgt waren, um ihres Fürsten Tod</w:t>
      </w:r>
      <w:r>
        <w:br/>
        <w:t>In schweren Sorgen. Da sprach' er selber,</w:t>
      </w:r>
      <w:r>
        <w:br/>
        <w:t>Der Gebornen Edelster, da er um sich schaute:</w:t>
      </w:r>
      <w:r>
        <w:br/>
        <w:t>„Weint nicht, ihr Leute, laßt euch nicht</w:t>
      </w:r>
      <w:r>
        <w:br/>
        <w:t>Meine Hinfahrt härmen; weinet, ihr Helden,</w:t>
      </w:r>
      <w:r>
        <w:br/>
        <w:t>Um eure Sünden, beseufzt sie mit Thränen,</w:t>
      </w:r>
      <w:r>
        <w:br/>
        <w:t>Mit Zittern und Zagen. Die Zeit wird kommen,</w:t>
      </w:r>
      <w:r>
        <w:br/>
        <w:t>Da sich die Mütter noch freuen mögen,</w:t>
      </w:r>
      <w:r>
        <w:br/>
        <w:t>Die Frauen der Juden, denen Leibesfrucht fehlte</w:t>
      </w:r>
      <w:r>
        <w:br/>
        <w:t>Ihr Leben lang. Dann werdet ihr der Laster</w:t>
      </w:r>
      <w:r>
        <w:br/>
        <w:t xml:space="preserve">Grausig entgelten. Wohl begehret ihr dann, </w:t>
      </w:r>
      <w:r>
        <w:br/>
        <w:t>Daß die hohen Berge brechend euch hüllten,</w:t>
      </w:r>
      <w:r>
        <w:br/>
        <w:t>In der Tiefe begrüben. Der Tod wär allen dann</w:t>
      </w:r>
      <w:r>
        <w:br/>
        <w:t>Lieber in diesem Lande, als solches Leid</w:t>
      </w:r>
      <w:r>
        <w:br/>
        <w:t xml:space="preserve">Ferner zu erfahren, wie diesem Volk dann kommt.“ </w:t>
      </w:r>
    </w:p>
    <w:p w14:paraId="194A7F4A" w14:textId="77777777" w:rsidR="00206CFF" w:rsidRDefault="00206CFF" w:rsidP="00206CFF">
      <w:pPr>
        <w:pStyle w:val="StandardWeb"/>
      </w:pPr>
      <w:r>
        <w:t>Nun ward auf dem Grieße zum Galgen errichtet,</w:t>
      </w:r>
      <w:r>
        <w:br/>
        <w:t>Auf dem Felde oben von dem Volk der Juden</w:t>
      </w:r>
      <w:r>
        <w:br/>
        <w:t>Ein Baum auf dem Berge, den Gebornen Gottes</w:t>
      </w:r>
      <w:r>
        <w:br/>
        <w:t>Am Kreuz zu quälen. Kaltes Eisen schlugen sie,</w:t>
      </w:r>
      <w:r>
        <w:br/>
        <w:t>Neue Nägel, nietscharf unten,</w:t>
      </w:r>
      <w:r>
        <w:br/>
        <w:t>Mit harten Hämmern ihm durch die Händ und Füße,</w:t>
      </w:r>
      <w:r>
        <w:br/>
        <w:t>Bittere Bänder. Sein Blut rann zur Erde</w:t>
      </w:r>
      <w:r>
        <w:br/>
        <w:t>Von dem Theuern triefend; doch rächt' er die That nicht,</w:t>
      </w:r>
      <w:r>
        <w:br/>
        <w:t>Die grimme, an den Juden, sondern Gott den Vater</w:t>
      </w:r>
      <w:r>
        <w:br/>
        <w:t>Bat er, den mächtigen, daß er den Männern drum</w:t>
      </w:r>
      <w:r>
        <w:br/>
        <w:t xml:space="preserve">Nicht zürnen wolle: „Sie wissen nicht was sie thun.“ - </w:t>
      </w:r>
    </w:p>
    <w:p w14:paraId="5A01E664" w14:textId="099B84CF" w:rsidR="00206CFF" w:rsidRDefault="00206CFF" w:rsidP="00206CFF">
      <w:pPr>
        <w:pStyle w:val="StandardWeb"/>
      </w:pPr>
      <w:r>
        <w:t>Nun wollten die Weigande des Christs Gewänder</w:t>
      </w:r>
      <w:r>
        <w:br/>
        <w:t>Unter sich theilen, die tapfern Knechte</w:t>
      </w:r>
      <w:r>
        <w:br/>
        <w:t>Des Mächtigen Kleider. Die Kämpen mochten</w:t>
      </w:r>
      <w:r>
        <w:br/>
        <w:t>Ueber den Leibrock lange nicht einig werden:</w:t>
      </w:r>
      <w:r>
        <w:br/>
        <w:t>Zuletzt beschlossen sie, das Lo</w:t>
      </w:r>
      <w:r w:rsidR="00A402F4">
        <w:t>s</w:t>
      </w:r>
      <w:r>
        <w:t xml:space="preserve"> zu werfen</w:t>
      </w:r>
      <w:r>
        <w:br/>
        <w:t>Wer ihn haben sollte, den heiligen Rock,</w:t>
      </w:r>
      <w:r>
        <w:br/>
        <w:t xml:space="preserve">Das wonnesamste aller Gewänder. </w:t>
      </w:r>
    </w:p>
    <w:p w14:paraId="15F06020" w14:textId="77777777" w:rsidR="00206CFF" w:rsidRDefault="00206CFF" w:rsidP="00206CFF">
      <w:pPr>
        <w:pStyle w:val="StandardWeb"/>
      </w:pPr>
      <w:r>
        <w:t>Da hieß der Herzog über dem Haupte Christs</w:t>
      </w:r>
      <w:r>
        <w:br/>
        <w:t>Am Kreuze kund zu thun, der König der Juden wärst,</w:t>
      </w:r>
      <w:r>
        <w:br/>
        <w:t>Jesus von Nazareth, der da genagelt stünde</w:t>
      </w:r>
      <w:r>
        <w:br/>
        <w:t>An den neuen Galgen aus Neid geheftet</w:t>
      </w:r>
      <w:r>
        <w:br/>
        <w:t>An des Baumes Stamm. Ihn baten die Leute</w:t>
      </w:r>
      <w:r>
        <w:br/>
        <w:t>Das Wort zu ändern, das ihm zu Willen sei,</w:t>
      </w:r>
      <w:r>
        <w:br/>
        <w:t>Da er selber gesagt, daß sein die Gewalt sei</w:t>
      </w:r>
      <w:r>
        <w:br/>
        <w:t>Als der Juden König. Da sprach des Kaisers Bote,</w:t>
      </w:r>
      <w:r>
        <w:br/>
        <w:t>Der herbe Herzog: „Es steht über seinem Haupt</w:t>
      </w:r>
      <w:r>
        <w:br/>
        <w:t xml:space="preserve">Nun weislich geschrieben, und ich will es nicht ändern.“ </w:t>
      </w:r>
    </w:p>
    <w:p w14:paraId="41A45E47" w14:textId="50122D12" w:rsidR="00206CFF" w:rsidRDefault="00206CFF" w:rsidP="00206CFF">
      <w:pPr>
        <w:pStyle w:val="StandardWeb"/>
      </w:pPr>
      <w:r>
        <w:t>Da schlug zur Strafe der Juden Schar</w:t>
      </w:r>
      <w:r>
        <w:br/>
        <w:t>Zwei böse Verbrecher zu beiden Seiten</w:t>
      </w:r>
      <w:r>
        <w:br/>
        <w:t>Des Christ ans Kreuz, daß sie qualvollen Tod</w:t>
      </w:r>
      <w:r>
        <w:br/>
        <w:t>Am Wolfsholz litten, ihren Werken zum Lohn,</w:t>
      </w:r>
      <w:r>
        <w:br/>
        <w:t>Ihren leidigen Thaten. Die Leute sprachen rings</w:t>
      </w:r>
      <w:r>
        <w:br/>
        <w:t>Der Hohnworte viel zu dem heiligen Christ</w:t>
      </w:r>
      <w:r>
        <w:br/>
        <w:t>Mit beißendem Spott, da sie den Besten der Menschen</w:t>
      </w:r>
      <w:r>
        <w:br/>
        <w:t>Am Kreuze quälen sahn. „Wenn du der König der Welt bist,</w:t>
      </w:r>
      <w:r>
        <w:br/>
        <w:t>Der Sohn des Herrn, wie du selber sprachst,</w:t>
      </w:r>
      <w:r>
        <w:br/>
        <w:t>So entnimm dich nun dem nöthenden Zwange,</w:t>
      </w:r>
      <w:r>
        <w:br/>
        <w:t>Steig heil herab: dann wollen der Helden Söhne,</w:t>
      </w:r>
      <w:r>
        <w:br/>
        <w:t>Diese Leute an dich glauben.“ Lästerung sprach ihm auch</w:t>
      </w:r>
      <w:r>
        <w:br/>
        <w:t>Ein kecker Jude, der vor dem Kreuze stand:</w:t>
      </w:r>
      <w:r>
        <w:br/>
        <w:t>Weh dieser Welt, wenn Du sie gewaltetest!</w:t>
      </w:r>
      <w:r>
        <w:br/>
        <w:t>Du getrautest dich an Einem Tag zu zerstören</w:t>
      </w:r>
      <w:r>
        <w:br/>
        <w:t>Das hohe Haus des Himmelskönigs,</w:t>
      </w:r>
      <w:r>
        <w:br/>
        <w:t>Der Steinwerke stärkstes, und es erstehn zu lassen</w:t>
      </w:r>
      <w:r>
        <w:br/>
        <w:t>Am dritten Tage, des sich doch noch nie</w:t>
      </w:r>
      <w:r>
        <w:br/>
        <w:t>Der Frechste vermaß: nun sieh, wie du gefestigt stehst</w:t>
      </w:r>
      <w:r>
        <w:br/>
        <w:t>Und schwer versehrt: du magst dir selbst nicht helfen</w:t>
      </w:r>
      <w:r>
        <w:br/>
        <w:t>Aus scharfer Qual.“ Da sprach von seinem Kreuz</w:t>
      </w:r>
      <w:r>
        <w:br/>
        <w:t>Auch der Schächer Einer, wie er von den Andern hörte,</w:t>
      </w:r>
      <w:r>
        <w:br/>
        <w:t>Mit widrigen Worten (nicht war sein Wille gut,</w:t>
      </w:r>
      <w:r>
        <w:br/>
        <w:t>Des Kämpen Gedanke): „Wenn du der König bist,</w:t>
      </w:r>
      <w:r>
        <w:br/>
        <w:t>Christ, Gottes Kind, so komm herab vom Kreuz</w:t>
      </w:r>
      <w:r>
        <w:br/>
        <w:t>Entschlüpfe den Seilen, und uns allen zusammen</w:t>
      </w:r>
      <w:r>
        <w:br/>
        <w:t>Hilf und heil uns: wenn dir der Himmel gehorcht,</w:t>
      </w:r>
      <w:r>
        <w:br/>
        <w:t>Dem Walter dieser Welt, so bewähr es an dem Werke,</w:t>
      </w:r>
      <w:r>
        <w:br/>
        <w:t>Verherrliche dich hier!“ Da hub auch der Andre an,</w:t>
      </w:r>
      <w:r>
        <w:br/>
        <w:t>Der am Hängeholz geheftet hing</w:t>
      </w:r>
      <w:r>
        <w:br/>
        <w:t>Mit entsetzlicher Qual: „Was sprichst du solch ein Wort,</w:t>
      </w:r>
      <w:r>
        <w:br/>
        <w:t>Ihn herbe höhnend, und hängst am Kreuze geheftet,</w:t>
      </w:r>
      <w:r>
        <w:br/>
        <w:t>Am Baum gebunden. Wir beide dulden</w:t>
      </w:r>
      <w:r>
        <w:br/>
        <w:t>Den Schmerz für unsre Sünden: wir verschulden selber</w:t>
      </w:r>
      <w:r>
        <w:br/>
        <w:t>So scharfe Strafe. Er steht hier ohne Fehl,</w:t>
      </w:r>
      <w:r>
        <w:br/>
        <w:t>Aller Sünde frei, der selber nimmer</w:t>
      </w:r>
      <w:r>
        <w:br/>
        <w:t>Frevel vollführte, nur durch des Volkes Haß</w:t>
      </w:r>
      <w:r>
        <w:br/>
        <w:t>Willig in dieser Welt das Wehe duldet.</w:t>
      </w:r>
      <w:r>
        <w:br/>
        <w:t>Ich will glauben an ihn und will den Landeswart,</w:t>
      </w:r>
      <w:r>
        <w:br/>
        <w:t xml:space="preserve">Den Gebornen Gottes inbrünstig bitten - </w:t>
      </w:r>
      <w:r>
        <w:br/>
        <w:t>Daß du mein gedenkest mit deiner Hülfe,</w:t>
      </w:r>
      <w:r>
        <w:br/>
        <w:t>Der Berather Bester! Wenn du in dein Reich kommst,</w:t>
      </w:r>
      <w:r>
        <w:br/>
        <w:t>So sei mir gnädig!“ Der Nothhelfer Christ</w:t>
      </w:r>
      <w:r>
        <w:br/>
      </w:r>
      <w:r w:rsidR="00A402F4">
        <w:t>Erwidert</w:t>
      </w:r>
      <w:r>
        <w:t xml:space="preserve">' ihm da: „Wahrlich, ich sage dir, </w:t>
      </w:r>
      <w:r>
        <w:br/>
        <w:t>Noch heute sollst du im Himmelreiche</w:t>
      </w:r>
      <w:r>
        <w:br/>
        <w:t>Mit mir zugleich das Licht Gottes schaun,</w:t>
      </w:r>
      <w:r>
        <w:br/>
        <w:t xml:space="preserve">Im Paradiese, wie schwere Pein du nun leidest.“ </w:t>
      </w:r>
    </w:p>
    <w:p w14:paraId="59C19B8A" w14:textId="77777777" w:rsidR="00206CFF" w:rsidRDefault="00206CFF" w:rsidP="00206CFF">
      <w:pPr>
        <w:pStyle w:val="StandardWeb"/>
      </w:pPr>
      <w:r>
        <w:t>Da stand auch Maria, die Mutter Christs,</w:t>
      </w:r>
      <w:r>
        <w:br/>
        <w:t>Unter dem Baume bleich, wo ihr Geborner litt</w:t>
      </w:r>
      <w:r>
        <w:br/>
        <w:t>In so furchtbarer Qual. Auch waren andre Frauen</w:t>
      </w:r>
      <w:r>
        <w:br/>
        <w:t>Mit ihr in des Mächtigen Minne gekommen.</w:t>
      </w:r>
      <w:r>
        <w:br/>
        <w:t>Da stand auch Johannes, der Jünger Christs,</w:t>
      </w:r>
      <w:r>
        <w:br/>
        <w:t>Harmvoll bei dem Herrn; sein Herz war krank;</w:t>
      </w:r>
      <w:r>
        <w:br/>
        <w:t>Sie betrauerten seinen Tod. Da sprach tröstend Christ,</w:t>
      </w:r>
      <w:r>
        <w:br/>
        <w:t>Der mächtige zu der Mutter: „Nun will ich dich meinem</w:t>
      </w:r>
      <w:r>
        <w:br/>
        <w:t>Jünger befehlen, der hier zugegen ist.</w:t>
      </w:r>
      <w:r>
        <w:br/>
        <w:t>Ihm sei gesellt: für deinen Sohn sieh ihn an.“</w:t>
      </w:r>
      <w:r>
        <w:br/>
        <w:t>Er befahl dem Johannes, sie gut zu pflegen,</w:t>
      </w:r>
      <w:r>
        <w:br/>
        <w:t>Sie milde zu minnen wie eine Mutter,</w:t>
      </w:r>
      <w:r>
        <w:br/>
        <w:t>Die Unbefleckte. In seine Obhut nahm er sie</w:t>
      </w:r>
      <w:r>
        <w:br/>
        <w:t xml:space="preserve">Mit lauterm Herzen, wie sein Herz ihm gebot. </w:t>
      </w:r>
    </w:p>
    <w:p w14:paraId="7378DD7D" w14:textId="77777777" w:rsidR="00206CFF" w:rsidRDefault="00206CFF" w:rsidP="00206CFF">
      <w:pPr>
        <w:pStyle w:val="StandardWeb"/>
      </w:pPr>
      <w:r>
        <w:t>Da ward mitten am Tag ein mächtig Zeichen</w:t>
      </w:r>
      <w:r>
        <w:br/>
        <w:t>Zu Wunder gewirkt über die weite Welt.</w:t>
      </w:r>
      <w:r>
        <w:br/>
        <w:t>Als der Gottessohn an den Galgen erhoben war,</w:t>
      </w:r>
      <w:r>
        <w:br/>
        <w:t>Der Christ an das Kreuz, da macht' es kund überall</w:t>
      </w:r>
      <w:r>
        <w:br/>
        <w:t>Der Sonne Verschleierung: ihr schallendes Licht,</w:t>
      </w:r>
      <w:r>
        <w:br/>
        <w:t>Ihr schönes, schien nicht mehr, sondern Schatten umfing sie</w:t>
      </w:r>
      <w:r>
        <w:br/>
        <w:t>Dumpf und düster: sein Dämmer wirkte</w:t>
      </w:r>
      <w:r>
        <w:br/>
        <w:t>Aller Tage trübsten, gar traurig dunkeln</w:t>
      </w:r>
      <w:r>
        <w:br/>
        <w:t>Ueber die weite Welt, dieweil der waltende Christ</w:t>
      </w:r>
      <w:r>
        <w:br/>
        <w:t>Am Kreuze Qual litt, der Könige kräftigster,</w:t>
      </w:r>
      <w:r>
        <w:br/>
        <w:t>Bis zur None des Tages. Der Nebel zerging da,</w:t>
      </w:r>
      <w:r>
        <w:br/>
        <w:t>Der Schatte zerschwang sich, Sonnenlicht schien wieder</w:t>
      </w:r>
      <w:r>
        <w:br/>
        <w:t>Glänzend am Himmel. Da rief zu Gott empor</w:t>
      </w:r>
      <w:r>
        <w:br/>
        <w:t>Aller Könige Kräftigster, wie er am Kreuze hing</w:t>
      </w:r>
      <w:r>
        <w:br/>
        <w:t>An den Armen gefesselt: „Allmächtiger Vater!</w:t>
      </w:r>
      <w:r>
        <w:br/>
        <w:t>Was verlässest du mich, mein lieber Herr,</w:t>
      </w:r>
      <w:r>
        <w:br/>
        <w:t>Heiliger Himmelskönig, hältst mir deiner Hülfe</w:t>
      </w:r>
      <w:r>
        <w:br/>
        <w:t>Fülle fern? Unter feinden steh ich hier</w:t>
      </w:r>
      <w:r>
        <w:br/>
        <w:t>In entsetzlicher Marter.“ Die Menge der Juden</w:t>
      </w:r>
      <w:r>
        <w:br/>
        <w:t xml:space="preserve">Verhöhnt ihn hämisch drum. </w:t>
      </w:r>
    </w:p>
    <w:p w14:paraId="7ED5F4E0" w14:textId="77777777" w:rsidR="00206CFF" w:rsidRDefault="00206CFF" w:rsidP="00206CFF">
      <w:pPr>
        <w:pStyle w:val="StandardWeb"/>
      </w:pPr>
      <w:r>
        <w:t>Nun hörten sie den heiligen Christ</w:t>
      </w:r>
      <w:r>
        <w:br/>
        <w:t>Vor seinem Tode einen Trunk erbitten.</w:t>
      </w:r>
      <w:r>
        <w:br/>
        <w:t>„Mich dürstet,“ rief er. Die Rotte säumte nicht,</w:t>
      </w:r>
      <w:r>
        <w:br/>
        <w:t>Die wüthgen Widersacher: ihr Wille war gut</w:t>
      </w:r>
      <w:r>
        <w:br/>
        <w:t>Wo sie ihm Bitteres herbei mochten bringen.</w:t>
      </w:r>
      <w:r>
        <w:br/>
        <w:t>Bald hatten unsüßen Essig mit Galle</w:t>
      </w:r>
      <w:r>
        <w:br/>
        <w:t>Gemischt die Meinthäter und ein Mann stand bereit,</w:t>
      </w:r>
      <w:r>
        <w:br/>
        <w:t>Ein schuldiger Schächer, dazu beschieden</w:t>
      </w:r>
      <w:r>
        <w:br/>
        <w:t>Und angestiftet: der nahm in einen Schwamm</w:t>
      </w:r>
      <w:r>
        <w:br/>
        <w:t>Das leidigste Getränk, an langen Schaft</w:t>
      </w:r>
      <w:r>
        <w:br/>
        <w:t>Von Rohr gesteckt reicht' er ihn dem Gottessohn,</w:t>
      </w:r>
      <w:r>
        <w:br/>
        <w:t>Dem mächtigen, zum Munde. Der erkannte die Meinthat,</w:t>
      </w:r>
      <w:r>
        <w:br/>
        <w:t>Fühlte die Falschheit und wollte ferner</w:t>
      </w:r>
      <w:r>
        <w:br/>
        <w:t xml:space="preserve">So Bittres nicht kosten. </w:t>
      </w:r>
    </w:p>
    <w:p w14:paraId="712027F0" w14:textId="77777777" w:rsidR="00206CFF" w:rsidRDefault="00206CFF" w:rsidP="00206CFF">
      <w:pPr>
        <w:pStyle w:val="StandardWeb"/>
      </w:pPr>
      <w:r>
        <w:t>Der Geborne Gottes rief laut</w:t>
      </w:r>
      <w:r>
        <w:br/>
        <w:t>Zu dem himmlischen Vater: „In deine Hände befehl ich</w:t>
      </w:r>
      <w:r>
        <w:br/>
        <w:t>Meinen Geist, in Gottes Willen. Er ist nun ganz bereit</w:t>
      </w:r>
      <w:r>
        <w:br/>
        <w:t>Zu dir zu fahren, aller Völker Herr!“</w:t>
      </w:r>
      <w:r>
        <w:br/>
        <w:t>Da neigt' er sein Haupt, den heiligen Odem</w:t>
      </w:r>
      <w:r>
        <w:br/>
        <w:t xml:space="preserve">Entließ sein leiblich Theil. </w:t>
      </w:r>
    </w:p>
    <w:p w14:paraId="79A9180C" w14:textId="77777777" w:rsidR="00206CFF" w:rsidRDefault="00206CFF" w:rsidP="00206CFF">
      <w:pPr>
        <w:pStyle w:val="StandardWeb"/>
      </w:pPr>
      <w:r>
        <w:t>Als der Landeswart</w:t>
      </w:r>
      <w:r>
        <w:br/>
        <w:t>An dem Stamme starb, da wurde stracks</w:t>
      </w:r>
      <w:r>
        <w:br/>
        <w:t>Ein Wunder gewirkt, daß des Waltenden Tod</w:t>
      </w:r>
      <w:r>
        <w:br/>
        <w:t>Alles Sprachlose selbst verspüren sollte.</w:t>
      </w:r>
      <w:r>
        <w:br/>
        <w:t>Bei seinem Abscheiden bebte die Erde,</w:t>
      </w:r>
      <w:r>
        <w:br/>
        <w:t>Die starren Berge schütterten, harte Steine borsten,</w:t>
      </w:r>
      <w:r>
        <w:br/>
        <w:t>Die Kiesel kloben. Klaffend riß der Vorhang</w:t>
      </w:r>
      <w:r>
        <w:br/>
        <w:t>Mitten entzwei, der schon so manchen Tag</w:t>
      </w:r>
      <w:r>
        <w:br/>
        <w:t>Wunderbar gewirkt in dem Weihhaus innen</w:t>
      </w:r>
      <w:r>
        <w:br/>
        <w:t>Heil gehangen, daß der Helden Kinder</w:t>
      </w:r>
      <w:r>
        <w:br/>
        <w:t>Nicht schauen sollten, was ihnen der Schleier</w:t>
      </w:r>
      <w:r>
        <w:br/>
        <w:t>Heiliges hüllte. Nun sahen den Hort</w:t>
      </w:r>
      <w:r>
        <w:br/>
        <w:t>Die Judenleute. Aus den Gräbern gingen</w:t>
      </w:r>
      <w:r>
        <w:br/>
        <w:t>Die Entschlafenen hervor, die durch des Schöpfers Kraft</w:t>
      </w:r>
      <w:r>
        <w:br/>
        <w:t>In ihren Leichnamen nun lebend erstanden</w:t>
      </w:r>
      <w:r>
        <w:br/>
        <w:t>Aus offener Erde, und vor Augen erschienen</w:t>
      </w:r>
      <w:r>
        <w:br/>
        <w:t>Den Menschen zur Mahnung. Das war ein mächtig Zeichen,</w:t>
      </w:r>
      <w:r>
        <w:br/>
        <w:t>Daß da Christi Tod erkennen sollte</w:t>
      </w:r>
      <w:r>
        <w:br/>
        <w:t>Das Sprach- und Fühllose, das nie zuvor gesprochen</w:t>
      </w:r>
      <w:r>
        <w:br/>
        <w:t>Ein Wort in dieser Welt. Wiewohl nun die Juden</w:t>
      </w:r>
      <w:r>
        <w:br/>
        <w:t>So Seltsames sahen, doch war ihr arger Sinn so</w:t>
      </w:r>
      <w:r>
        <w:br/>
        <w:t>Verhärtet in ihrem Herzen, wieviel ihnen heiliger</w:t>
      </w:r>
      <w:r>
        <w:br/>
        <w:t>Zeichen gezeigt ward, ihnen zeugt' er nicht bessern</w:t>
      </w:r>
      <w:r>
        <w:br/>
        <w:t>Glauben an Christi Kraft, daß er der König wäre</w:t>
      </w:r>
      <w:r>
        <w:br/>
        <w:t>Ueber die Erdensöhne. Doch sprachen Etliche,</w:t>
      </w:r>
      <w:r>
        <w:br/>
        <w:t>Die des heiligen Leichnams hüten sollten,</w:t>
      </w:r>
      <w:r>
        <w:br/>
        <w:t>In Wahrheit wär er des Waltenden Sohn,</w:t>
      </w:r>
      <w:r>
        <w:br/>
        <w:t>Klärlich Gottes Kind, der da am Kreuze verschied,</w:t>
      </w:r>
      <w:r>
        <w:br/>
        <w:t>Der Gebornen Bester. An die Brust auch schlugen</w:t>
      </w:r>
      <w:r>
        <w:br/>
        <w:t>Viel weinende Weiber, die sein wunderbar Weh</w:t>
      </w:r>
      <w:r>
        <w:br/>
        <w:t>Im Herzen härmte, um ihres Herren Tod</w:t>
      </w:r>
      <w:r>
        <w:br/>
        <w:t xml:space="preserve">In schweren Sorgen. </w:t>
      </w:r>
    </w:p>
    <w:p w14:paraId="670C79EB" w14:textId="77777777" w:rsidR="00206CFF" w:rsidRDefault="00206CFF" w:rsidP="00206CFF">
      <w:pPr>
        <w:pStyle w:val="StandardWeb"/>
      </w:pPr>
      <w:r>
        <w:t>Nun war Sitte der Juden,</w:t>
      </w:r>
      <w:r>
        <w:br/>
        <w:t>Daß sie die Erhenkten am heiligen Tage</w:t>
      </w:r>
      <w:r>
        <w:br/>
        <w:t>Länger nicht hängen ließen, wenn ihnen das Leben entwichen war,</w:t>
      </w:r>
      <w:r>
        <w:br/>
        <w:t>Die Seele geschwunden. Da gingen schnöde Männer</w:t>
      </w:r>
      <w:r>
        <w:br/>
        <w:t>Neidvoll näher, wo genagelt standen</w:t>
      </w:r>
      <w:r>
        <w:br/>
        <w:t>Die schuldigen Schächer, die da scharfe Qual</w:t>
      </w:r>
      <w:r>
        <w:br/>
        <w:t>Bei dem Erlöser litten. Sie lebten beide noch,</w:t>
      </w:r>
      <w:r>
        <w:br/>
        <w:t>Bis jetzt die grimmen Judenleute</w:t>
      </w:r>
      <w:r>
        <w:br/>
        <w:t>Ihnen die Beine brachen, daß sie beide zugleich</w:t>
      </w:r>
      <w:r>
        <w:br/>
        <w:t>Das Leben ließen, ein ander Licht zu suchen.</w:t>
      </w:r>
      <w:r>
        <w:br/>
        <w:t>Christ den Herren brauchten sie nicht umzubringen</w:t>
      </w:r>
      <w:r>
        <w:br/>
        <w:t>Noch mit neuem Frevel, er lebte nicht mehr,</w:t>
      </w:r>
      <w:r>
        <w:br/>
        <w:t>Seine Seele war entsandt auf sichern Wegen</w:t>
      </w:r>
      <w:r>
        <w:br/>
        <w:t>Zu langwährendem Licht: seine Glieder kalteten,</w:t>
      </w:r>
      <w:r>
        <w:br/>
        <w:t>Sein Geist war entwichen. Da ging der Wüthigen Einer</w:t>
      </w:r>
      <w:r>
        <w:br/>
        <w:t>Neidvoll näher, einen genagelten Speer</w:t>
      </w:r>
      <w:r>
        <w:br/>
        <w:t>In den Händen haltend, stach herb mit der Spitze,</w:t>
      </w:r>
      <w:r>
        <w:br/>
        <w:t>Ließ die scharfe Waffe eine Wunde schneiden,</w:t>
      </w:r>
      <w:r>
        <w:br/>
        <w:t>Daß an derselben Seite dem Christ</w:t>
      </w:r>
      <w:r>
        <w:br/>
        <w:t>Der Leib erschlossen ward. Die Leute sahen</w:t>
      </w:r>
      <w:r>
        <w:br/>
        <w:t>Wie Blut und Wasser beide alsbald entsprangen</w:t>
      </w:r>
      <w:r>
        <w:br/>
        <w:t>Aus der Wunde wallend, wie es sein Wille war</w:t>
      </w:r>
      <w:r>
        <w:br/>
        <w:t>Und voraus geordnet den Erdenbewohnern</w:t>
      </w:r>
      <w:r>
        <w:br/>
        <w:t xml:space="preserve">Zu ewigem Frommen: erfüllt war nun Alles. </w:t>
      </w:r>
    </w:p>
    <w:p w14:paraId="64AE2C6C" w14:textId="77777777" w:rsidR="00206CFF" w:rsidRDefault="00206CFF" w:rsidP="00206CFF">
      <w:pPr>
        <w:pStyle w:val="berschrift1"/>
        <w:rPr>
          <w:sz w:val="48"/>
        </w:rPr>
      </w:pPr>
      <w:r>
        <w:t>Joseph von Arimathiä.</w:t>
      </w:r>
    </w:p>
    <w:p w14:paraId="08EB1556" w14:textId="77777777" w:rsidR="00206CFF" w:rsidRDefault="00206CFF" w:rsidP="00206CFF">
      <w:pPr>
        <w:pStyle w:val="StandardWeb"/>
      </w:pPr>
      <w:r>
        <w:t>Da nun gesunken war dem Sedel näher</w:t>
      </w:r>
      <w:r>
        <w:br/>
        <w:t>Die heitre Sonne mit den Himmelsstrahlen</w:t>
      </w:r>
      <w:r>
        <w:br/>
        <w:t>An dem trüben Tage, da kam ein Vertrauter des Herrn,</w:t>
      </w:r>
      <w:r>
        <w:br/>
        <w:t>Ein kluger Mann, und Jünger Christs</w:t>
      </w:r>
      <w:r>
        <w:br/>
        <w:t>Seit manchem Tage schon, obwohl es die Meisten</w:t>
      </w:r>
      <w:r>
        <w:br/>
        <w:t>In Wahrheit nicht wussten, denn mit Willen hehlt' er es</w:t>
      </w:r>
      <w:r>
        <w:br/>
        <w:t>Vor dem Judenvolke; Joseph war er geheißen.</w:t>
      </w:r>
      <w:r>
        <w:br/>
        <w:t>Heimlich hielt er zu Christ, den verworfenen Haufen</w:t>
      </w:r>
      <w:r>
        <w:br/>
        <w:t>Nicht im Frevel zu fördern; im Volk harrt' er</w:t>
      </w:r>
      <w:r>
        <w:br/>
        <w:t>Des heiligen Himmelreiches. An den Herzog wandt er sich,</w:t>
      </w:r>
      <w:r>
        <w:br/>
        <w:t>Den Boten des Kaisers, und bat ihn flehentlich,</w:t>
      </w:r>
      <w:r>
        <w:br/>
        <w:t>Daß er ihn lösen ließe den heiligen Leichnam</w:t>
      </w:r>
      <w:r>
        <w:br/>
        <w:t>Christs von dem Kreuze, wo er qualvoll gestorben war,</w:t>
      </w:r>
      <w:r>
        <w:br/>
        <w:t>Der Gute, am Galgenholz, und in ein Grab ihn legen,</w:t>
      </w:r>
      <w:r>
        <w:br/>
        <w:t>Der Erde anvertraut. Der Amtswalter mocht ihm</w:t>
      </w:r>
      <w:r>
        <w:br/>
        <w:t>Den Willen nicht wehren, sondern gab ihm Gewalt,</w:t>
      </w:r>
      <w:r>
        <w:br/>
        <w:t>Ihn zu vollführen. Da fuhr er hin sofort,</w:t>
      </w:r>
      <w:r>
        <w:br/>
        <w:t>Und ging zu dem Galgen, wo er Gottes Kind,</w:t>
      </w:r>
      <w:r>
        <w:br/>
        <w:t>Den Leichnam hangen wusste des Herrn.</w:t>
      </w:r>
      <w:r>
        <w:br/>
        <w:t>Er entnahm ihn dem neuen Stamm, von den Nägeln gelöst,</w:t>
      </w:r>
      <w:r>
        <w:br/>
        <w:t>Fing auf in den Armen, wie man den Fürsten soll,</w:t>
      </w:r>
      <w:r>
        <w:br/>
        <w:t>Des Lieben Leichnam, bewand ihn mit Linnen,</w:t>
      </w:r>
      <w:r>
        <w:br/>
        <w:t>Und trug ihn holdlich hin, wie der Herr es werth war,</w:t>
      </w:r>
      <w:r>
        <w:br/>
        <w:t>Wo sie die Stätte hatten in starren Stein</w:t>
      </w:r>
      <w:r>
        <w:br/>
        <w:t>Mit Meißeln gehauen. Da hatten Menschen noch</w:t>
      </w:r>
      <w:r>
        <w:br/>
        <w:t>Keinen Freund begraben, wo sie das Gotteskind</w:t>
      </w:r>
      <w:r>
        <w:br/>
        <w:t>Nach des Landes Weise, der Leiber heiligsten,</w:t>
      </w:r>
      <w:r>
        <w:br/>
        <w:t>Der Erde befahlen und mit einem Fels beschlossen</w:t>
      </w:r>
      <w:r>
        <w:br/>
        <w:t xml:space="preserve">Aller Gräber herrlichstes. </w:t>
      </w:r>
    </w:p>
    <w:p w14:paraId="3D9E3F83" w14:textId="77777777" w:rsidR="00206CFF" w:rsidRDefault="00206CFF" w:rsidP="00206CFF">
      <w:pPr>
        <w:pStyle w:val="StandardWeb"/>
      </w:pPr>
      <w:r>
        <w:t>Jammernd saßen</w:t>
      </w:r>
      <w:r>
        <w:br/>
        <w:t>Die verarmten edeln Frauen, die das all mit angesehen</w:t>
      </w:r>
      <w:r>
        <w:br/>
        <w:t>Seit des Guten grimmen Tod. Nun gingen von dannen</w:t>
      </w:r>
      <w:r>
        <w:br/>
        <w:t>Die weinenden Weiber, des Weges wahrnehmend,</w:t>
      </w:r>
      <w:r>
        <w:br/>
        <w:t xml:space="preserve">Wo sie zum Grabe künftig gehen möchten. </w:t>
      </w:r>
      <w:r>
        <w:br/>
        <w:t>Sie hatten sich zu Sorgen hier ersehen genug,</w:t>
      </w:r>
      <w:r>
        <w:br/>
        <w:t>Herbes Herzeleid. Marieen hießen</w:t>
      </w:r>
      <w:r>
        <w:br/>
        <w:t>Die armen Frauen all. Der Abend brach nun an,</w:t>
      </w:r>
      <w:r>
        <w:br/>
        <w:t xml:space="preserve">Die Nacht mit Nebel. </w:t>
      </w:r>
    </w:p>
    <w:p w14:paraId="7AF75210" w14:textId="77777777" w:rsidR="00206CFF" w:rsidRDefault="00206CFF" w:rsidP="00206CFF">
      <w:pPr>
        <w:pStyle w:val="StandardWeb"/>
      </w:pPr>
      <w:r>
        <w:t>Die neidischen Juden waren</w:t>
      </w:r>
      <w:r>
        <w:br/>
        <w:t>Am Morgen wieder in Menge versammelt,</w:t>
      </w:r>
      <w:r>
        <w:br/>
        <w:t>Im Richthaus Rath zu pflegen. „Ihr wißt, wie dieß Reich</w:t>
      </w:r>
      <w:r>
        <w:br/>
        <w:t>Durch den Einen Mann in Aufruhr gebracht ward,</w:t>
      </w:r>
      <w:r>
        <w:br/>
        <w:t>In wilde Verwirrung. Nun liegt er wundensiech</w:t>
      </w:r>
      <w:r>
        <w:br/>
        <w:t>Im tiefen Grabe. Vom Tod am dritten Tage</w:t>
      </w:r>
      <w:r>
        <w:br/>
        <w:t>Verhieß er sich zu erheben. Noch hängen zu Viele</w:t>
      </w:r>
      <w:r>
        <w:br/>
        <w:t>Der Leute an seinen Lehren. Drum laßt bewachen</w:t>
      </w:r>
      <w:r>
        <w:br/>
        <w:t>Das Grab und acht geben, daß ihn die Jünger nicht</w:t>
      </w:r>
      <w:r>
        <w:br/>
        <w:t>Aus dem Steine stehlen und sagen, erstanden sei</w:t>
      </w:r>
      <w:r>
        <w:br/>
        <w:t>Der Starke dem Steingrab. Verstören würd es</w:t>
      </w:r>
      <w:r>
        <w:br/>
        <w:t xml:space="preserve">Die Menge noch mehr, wenn sie das melden hörten.“ </w:t>
      </w:r>
    </w:p>
    <w:p w14:paraId="7D1428F8" w14:textId="77777777" w:rsidR="00206CFF" w:rsidRDefault="00206CFF" w:rsidP="00206CFF">
      <w:pPr>
        <w:pStyle w:val="StandardWeb"/>
      </w:pPr>
      <w:r>
        <w:t>Da ward eine Schar der Juden beschieden</w:t>
      </w:r>
      <w:r>
        <w:br/>
        <w:t>Der Wacht zu warten. Gewaffnet eilten sie</w:t>
      </w:r>
      <w:r>
        <w:br/>
        <w:t>Zum Grab zu gehen, des Gotteskindes</w:t>
      </w:r>
      <w:r>
        <w:br/>
        <w:t>Hülle zu hüten. Der heilige Tag</w:t>
      </w:r>
      <w:r>
        <w:br/>
        <w:t>War den Juden vergangen: da saßen sie am Grabe</w:t>
      </w:r>
      <w:r>
        <w:br/>
        <w:t>Die Wächter wartend, in wolkenloser Nacht</w:t>
      </w:r>
      <w:r>
        <w:br/>
        <w:t>Unterm Heerschild harrend, bis der herrliche Tag</w:t>
      </w:r>
      <w:r>
        <w:br/>
        <w:t>Ueber den Mittelkreiß zu den Menschen käme,</w:t>
      </w:r>
      <w:r>
        <w:br/>
        <w:t xml:space="preserve">Den Leuten zum Lichte. </w:t>
      </w:r>
    </w:p>
    <w:p w14:paraId="0974A75C" w14:textId="77777777" w:rsidR="00206CFF" w:rsidRDefault="00206CFF" w:rsidP="00206CFF">
      <w:pPr>
        <w:pStyle w:val="berschrift1"/>
        <w:rPr>
          <w:sz w:val="48"/>
        </w:rPr>
      </w:pPr>
      <w:r>
        <w:t>Die Auferstehung.</w:t>
      </w:r>
    </w:p>
    <w:p w14:paraId="5B45323D" w14:textId="77777777" w:rsidR="00206CFF" w:rsidRDefault="00206CFF" w:rsidP="00206CFF">
      <w:pPr>
        <w:pStyle w:val="StandardWeb"/>
      </w:pPr>
      <w:r>
        <w:t>Nicht lange währt' es noch,</w:t>
      </w:r>
      <w:r>
        <w:br/>
        <w:t>So kam der Geist durch Gottes Kraft,</w:t>
      </w:r>
      <w:r>
        <w:br/>
        <w:t>Der heilige Odem unter den harten Stein</w:t>
      </w:r>
      <w:r>
        <w:br/>
        <w:t>In den hehren Leichnam. Das Licht war erschlossen</w:t>
      </w:r>
      <w:r>
        <w:br/>
        <w:t>Allen Menschen zum Heil und mancher Riegel</w:t>
      </w:r>
      <w:r>
        <w:br/>
        <w:t>Am Höllenthor gehoben und zum Himmel gebahnt</w:t>
      </w:r>
      <w:r>
        <w:br/>
        <w:t>Der Weg von dieser Welt. Wonnig auferstand</w:t>
      </w:r>
      <w:r>
        <w:br/>
        <w:t>Das Friedenskind Gottes, und fuhr den lichten Weg,</w:t>
      </w:r>
      <w:r>
        <w:br/>
        <w:t>Obwohl die Wächter es nicht gewahrten,</w:t>
      </w:r>
      <w:r>
        <w:br/>
        <w:t>Die starken Streiter, als er vom Tod erstand,</w:t>
      </w:r>
      <w:r>
        <w:br/>
        <w:t>Von der Rast sich errichtete. Die Recken saßen</w:t>
      </w:r>
      <w:r>
        <w:br/>
        <w:t>Außen um das Grab, die Judenleute,</w:t>
      </w:r>
      <w:r>
        <w:br/>
        <w:t>Die geschildete Schar. Vorwärts schritt schon</w:t>
      </w:r>
      <w:r>
        <w:br/>
        <w:t>Das klingende Sonnenlicht, da kamen die Frauen</w:t>
      </w:r>
      <w:r>
        <w:br/>
        <w:t>Zum Grabe gegangen, die guten Weiber,</w:t>
      </w:r>
      <w:r>
        <w:br/>
        <w:t>Die minnigen Marieen. Sie hatten manche Mark</w:t>
      </w:r>
      <w:r>
        <w:br/>
        <w:t>Für Salben nicht geschont, Gold und Silber gespendet</w:t>
      </w:r>
      <w:r>
        <w:br/>
        <w:t>Für die wonnigsten Würzen, die sie gewinnen mochten,</w:t>
      </w:r>
      <w:r>
        <w:br/>
        <w:t>Daß sie den Leichnam des lieben Herrn</w:t>
      </w:r>
      <w:r>
        <w:br/>
        <w:t>Dem Sohne Gottes salben möchten,</w:t>
      </w:r>
      <w:r>
        <w:br/>
        <w:t>Den wund gerissenen. Die Weiber standen</w:t>
      </w:r>
      <w:r>
        <w:br/>
        <w:t>In ängstlichen Sorgen: die Eine fragte,</w:t>
      </w:r>
      <w:r>
        <w:br/>
        <w:t>Wer ihnen den starren Stein vom Grabe</w:t>
      </w:r>
      <w:r>
        <w:br/>
        <w:t>Wälzen würde, den sie über den werthen Leib</w:t>
      </w:r>
      <w:r>
        <w:br/>
        <w:t>Die Leute legen sahn, als der Leichnam ward</w:t>
      </w:r>
      <w:r>
        <w:br/>
        <w:t>Dem Felsen befohlen. Die Frauen waren kaum</w:t>
      </w:r>
      <w:r>
        <w:br/>
        <w:t>In den Garten gegangen, nach dem Grabe dort</w:t>
      </w:r>
      <w:r>
        <w:br/>
        <w:t>Selber zu sehen, im Sause kam da</w:t>
      </w:r>
      <w:r>
        <w:br/>
        <w:t>Des Allwaltenden Engel oben aus der Heitre</w:t>
      </w:r>
      <w:r>
        <w:br/>
        <w:t>Im Federkleid gefahren, daß das Feld erklang,</w:t>
      </w:r>
      <w:r>
        <w:br/>
        <w:t>Die erde dröhnte, und die dreisten Knechte</w:t>
      </w:r>
      <w:r>
        <w:br/>
        <w:t>Schwachmüthig wurden, der Juden Scharwächter:</w:t>
      </w:r>
      <w:r>
        <w:br/>
        <w:t>Sie fielen hin vor Furcht: nicht ferner wähnten sie</w:t>
      </w:r>
      <w:r>
        <w:br/>
        <w:t>Am Leben zu bleiben. Da lagen die Wächter,</w:t>
      </w:r>
      <w:r>
        <w:br/>
        <w:t>Die Gesellen scheintodt: sieh, da hob sich</w:t>
      </w:r>
      <w:r>
        <w:br/>
        <w:t>Der große Stein vom Grabe, wie ihn der Gottesengel</w:t>
      </w:r>
      <w:r>
        <w:br/>
        <w:t>Auf die Seite drehte. Auf die Decke setzte sich</w:t>
      </w:r>
      <w:r>
        <w:br/>
        <w:t>Der hehre Bote Gottes. Von Geberden war er,</w:t>
      </w:r>
      <w:r>
        <w:br/>
        <w:t>Von Antlitz, möcht ihm Einer unter die Augen schauen,</w:t>
      </w:r>
      <w:r>
        <w:br/>
        <w:t>So blinkend und blendend wie des Blitzes Licht;</w:t>
      </w:r>
      <w:r>
        <w:br/>
        <w:t xml:space="preserve">Sein Gewand war am gleichsten winterkaltem Schnee. </w:t>
      </w:r>
    </w:p>
    <w:p w14:paraId="08A52262" w14:textId="77777777" w:rsidR="00206CFF" w:rsidRDefault="00206CFF" w:rsidP="00206CFF">
      <w:pPr>
        <w:pStyle w:val="StandardWeb"/>
      </w:pPr>
      <w:r>
        <w:t>Da sahen ihn vor sich sitzen, die Frauen,</w:t>
      </w:r>
      <w:r>
        <w:br/>
        <w:t>Auf dem gewendeten Steine. Sein wonniger Schein</w:t>
      </w:r>
      <w:r>
        <w:br/>
        <w:t>Schuf ihnen Angst und Schrecken allen.</w:t>
      </w:r>
      <w:r>
        <w:br/>
        <w:t>Vor Furcht und Grausen wagten sie fürder nicht</w:t>
      </w:r>
      <w:r>
        <w:br/>
        <w:t>Zum Grabe zu gehen bis der Engel Gottes,</w:t>
      </w:r>
      <w:r>
        <w:br/>
        <w:t>Des Waltenden Bote, sie mit den Worten grüßte,</w:t>
      </w:r>
      <w:r>
        <w:br/>
        <w:t>Er wisse gar wohl, weswegen sie kämen,</w:t>
      </w:r>
      <w:r>
        <w:br/>
        <w:t>So Werk als Willen, und der Weiber Sinn.</w:t>
      </w:r>
      <w:r>
        <w:br/>
        <w:t>Sie sollten sich nicht entsetzen: „Ihr suchet den Herrn,</w:t>
      </w:r>
      <w:r>
        <w:br/>
        <w:t>Den Nothelfer Christ von Nazareth,</w:t>
      </w:r>
      <w:r>
        <w:br/>
        <w:t>Den ans Kreuz geschlagen zu Tode quälten</w:t>
      </w:r>
      <w:r>
        <w:br/>
        <w:t>Die Judenleute; begraben ward er hier,</w:t>
      </w:r>
      <w:r>
        <w:br/>
        <w:t>Der sündenlose. Nun ist er selbst nicht mehr hier,</w:t>
      </w:r>
      <w:r>
        <w:br/>
        <w:t>Ist auferstanden: die Stätte ist leer,</w:t>
      </w:r>
      <w:r>
        <w:br/>
        <w:t>Das Grab im Grunde. Geht doch getrost</w:t>
      </w:r>
      <w:r>
        <w:br/>
        <w:t>Näher nur: Verlangen nimmt euch ja</w:t>
      </w:r>
      <w:r>
        <w:br/>
        <w:t>In den Stein zu schauen. Noch ist die Stätte sichtbar,</w:t>
      </w:r>
      <w:r>
        <w:br/>
        <w:t>Wo sein Leichnam lag.“ Erleichterung empfanden</w:t>
      </w:r>
      <w:r>
        <w:br/>
        <w:t>Alsbald in der Brust die bleichen Frauen,</w:t>
      </w:r>
      <w:r>
        <w:br/>
        <w:t>Die wunderschönen Weiber. Sie freuten sich des Worts,</w:t>
      </w:r>
      <w:r>
        <w:br/>
        <w:t>Da sie sagen hörten von ihrem Herrn</w:t>
      </w:r>
      <w:r>
        <w:br/>
        <w:t>Des Allwaltenden Engel. Der hieß sie nun eilends</w:t>
      </w:r>
      <w:r>
        <w:br/>
        <w:t>Vom Grabe gehen zu den Jüngern Christs,</w:t>
      </w:r>
      <w:r>
        <w:br/>
        <w:t>Seinen Gesellen zu sagen mit sichern Worten,</w:t>
      </w:r>
      <w:r>
        <w:br/>
        <w:t>Daß ihr Herr sich erhoben habe vom Tode;</w:t>
      </w:r>
      <w:r>
        <w:br/>
        <w:t>Insonders sollten sie dem Simon Petrus</w:t>
      </w:r>
      <w:r>
        <w:br/>
        <w:t>Die Wonnebotschaft zu wissen thun</w:t>
      </w:r>
      <w:r>
        <w:br/>
        <w:t>Von des Herren Kommen: sie fänden den Christ</w:t>
      </w:r>
      <w:r>
        <w:br/>
        <w:t>In Galiläa: da sollten ihn die Jünger,</w:t>
      </w:r>
      <w:r>
        <w:br/>
        <w:t>Seine Gesellen, sehen, wie er selbst es verheißen</w:t>
      </w:r>
      <w:r>
        <w:br/>
        <w:t xml:space="preserve">Mit wahren Worten. </w:t>
      </w:r>
    </w:p>
    <w:p w14:paraId="4224C35F" w14:textId="77777777" w:rsidR="00206CFF" w:rsidRDefault="00206CFF" w:rsidP="00206CFF">
      <w:pPr>
        <w:pStyle w:val="StandardWeb"/>
      </w:pPr>
      <w:r>
        <w:t>Wie nun die Frauen wollten</w:t>
      </w:r>
      <w:r>
        <w:br/>
        <w:t>Von dannen gehen, da begegneten ihnen</w:t>
      </w:r>
      <w:r>
        <w:br/>
        <w:t>Zwei andre Engel in allweißen</w:t>
      </w:r>
      <w:r>
        <w:br/>
        <w:t>Wonnigen Gewanden, die wandten das Wort an sie</w:t>
      </w:r>
      <w:r>
        <w:br/>
        <w:t>Heiliglich. Das Herz ward erblödet</w:t>
      </w:r>
      <w:r>
        <w:br/>
        <w:t>Den Frauen vor Angst. Sie mochten die Engel Gottes</w:t>
      </w:r>
      <w:r>
        <w:br/>
        <w:t>Vor Schimmer nicht schauen: ihnen war des Scheines Licht</w:t>
      </w:r>
      <w:r>
        <w:br/>
        <w:t>Zu hell und heftig. Da huben an</w:t>
      </w:r>
      <w:r>
        <w:br/>
        <w:t>Des Waltenden Boten die Weiber zu fragen,</w:t>
      </w:r>
      <w:r>
        <w:br/>
        <w:t>Warum sie kämen den lebendigen Christ</w:t>
      </w:r>
      <w:r>
        <w:br/>
        <w:t>Bei den Todten zu suchen, „den Sohn des Herrn,</w:t>
      </w:r>
      <w:r>
        <w:br/>
        <w:t>Der voll des Lebens ist? Ihr findet ihn nicht hier</w:t>
      </w:r>
      <w:r>
        <w:br/>
        <w:t>In diesem Steingrab: erstanden ist</w:t>
      </w:r>
      <w:r>
        <w:br/>
        <w:t>Zum Leben sein leiblich Theil, glaubet uns,</w:t>
      </w:r>
      <w:r>
        <w:br/>
        <w:t>Und gedenkt der Worte, die er wahrhaft oft</w:t>
      </w:r>
      <w:r>
        <w:br/>
        <w:t>Euch selber sagte, als er gesellt euch ging</w:t>
      </w:r>
      <w:r>
        <w:br/>
        <w:t>In Galiläa: gegeben werden</w:t>
      </w:r>
      <w:r>
        <w:br/>
        <w:t>Sollte er selber sündigen Menschen,</w:t>
      </w:r>
      <w:r>
        <w:br/>
        <w:t>Hassenden in die Hände, der heilige Herr,</w:t>
      </w:r>
      <w:r>
        <w:br/>
        <w:t>Daß sie ihn quälten, an's Kreuz ihn schlügen,</w:t>
      </w:r>
      <w:r>
        <w:br/>
        <w:t>Vom Leben lösten; doch lebend durch Gottes Kraft</w:t>
      </w:r>
      <w:r>
        <w:br/>
        <w:t>Sollt er am dritten Tag erstehn dem bedrängten</w:t>
      </w:r>
      <w:r>
        <w:br/>
        <w:t>Volk zur Freude. Das ward nun all erfüllt,</w:t>
      </w:r>
      <w:r>
        <w:br/>
        <w:t>Den Leuten geleistet. Nun laßt euch nicht säumen,</w:t>
      </w:r>
      <w:r>
        <w:br/>
        <w:t>Geht jählings hin, es den Jüngern kund zu thun.</w:t>
      </w:r>
      <w:r>
        <w:br/>
        <w:t>Er fuhr schon voran, ist fort von hier</w:t>
      </w:r>
      <w:r>
        <w:br/>
        <w:t>In Galiläaland, wo seine Jünger ihn wieder</w:t>
      </w:r>
      <w:r>
        <w:br/>
        <w:t>Sehen sollen, seine Gesellen.“</w:t>
      </w:r>
      <w:r>
        <w:br/>
        <w:t>Die Frauen freute die frohe Kunde zu hören,</w:t>
      </w:r>
      <w:r>
        <w:br/>
        <w:t>Gottes Kraft verkünden. Doch waren sie noch beklommen,</w:t>
      </w:r>
      <w:r>
        <w:br/>
        <w:t>Von Furcht befangen. Sie eilten nun, fort</w:t>
      </w:r>
      <w:r>
        <w:br/>
        <w:t>Vom Grabe zu gehen, und sagten den Jüngern Christs</w:t>
      </w:r>
      <w:r>
        <w:br/>
        <w:t>Ihr seltsam Gesicht, da wo sie sorgend saßen</w:t>
      </w:r>
      <w:r>
        <w:br/>
        <w:t xml:space="preserve">Solcher Botschaft harrend. </w:t>
      </w:r>
    </w:p>
    <w:p w14:paraId="1767EF14" w14:textId="77777777" w:rsidR="00206CFF" w:rsidRDefault="00206CFF" w:rsidP="00206CFF">
      <w:pPr>
        <w:pStyle w:val="StandardWeb"/>
      </w:pPr>
      <w:r>
        <w:t>Zu der Burg inzwischen</w:t>
      </w:r>
      <w:r>
        <w:br/>
        <w:t>gingen der Juden Wächter, die bei dem Grabe</w:t>
      </w:r>
      <w:r>
        <w:br/>
        <w:t>Die lange Nacht gelegen, des Leichnams dort,</w:t>
      </w:r>
      <w:r>
        <w:br/>
        <w:t>Der Hülle, zu hüten. Den Häuptern der Juden</w:t>
      </w:r>
      <w:r>
        <w:br/>
        <w:t>Sagten sie von ihrem Schrecken, als sie das seltsame</w:t>
      </w:r>
      <w:r>
        <w:br/>
        <w:t>Gesicht gesehen, und sagten genau</w:t>
      </w:r>
      <w:r>
        <w:br/>
        <w:t>Wie es gekommen sei durch die Kraft des Herrn,</w:t>
      </w:r>
      <w:r>
        <w:br/>
        <w:t>Und verschwiegen nichts. Da boten ihnen Geschenke</w:t>
      </w:r>
      <w:r>
        <w:br/>
        <w:t>Die Judenleute, in Gold und Silber</w:t>
      </w:r>
      <w:r>
        <w:br/>
        <w:t>Schätze spendend, daß sie es nicht weiter sagten,</w:t>
      </w:r>
      <w:r>
        <w:br/>
        <w:t>Der Menge nicht meldeten: „Sagt, als euch müde</w:t>
      </w:r>
      <w:r>
        <w:br/>
        <w:t>Der Sinn entschwebte, da kamen seine Gesellen,</w:t>
      </w:r>
      <w:r>
        <w:br/>
        <w:t>Und stahlen ihn aus dem Steine. Standhaft bleibt dabei,</w:t>
      </w:r>
      <w:r>
        <w:br/>
        <w:t>Führt es durch mit Fleiß. Wenn der Volksfürst davon</w:t>
      </w:r>
      <w:r>
        <w:br/>
        <w:t>Hört, so helfen wir euch, daß er euch Harm nicht thut,</w:t>
      </w:r>
      <w:r>
        <w:br/>
        <w:t>Nichts zur Last euch legt.“ Da nahmen sie von den Leuten</w:t>
      </w:r>
      <w:r>
        <w:br/>
        <w:t>Die schönen Geschenke: verschweigen mußten sie</w:t>
      </w:r>
      <w:r>
        <w:br/>
        <w:t>Die Wahrheit weiterhin, und bewährten sich auch willig,</w:t>
      </w:r>
      <w:r>
        <w:br/>
        <w:t>Vor den Leuten im Lande solche Lüge zu verbreiten</w:t>
      </w:r>
      <w:r>
        <w:br/>
        <w:t xml:space="preserve">Ueber den heiligen Herrn. </w:t>
      </w:r>
    </w:p>
    <w:p w14:paraId="094B8465" w14:textId="19F95812" w:rsidR="00206CFF" w:rsidRDefault="00206CFF" w:rsidP="00206CFF">
      <w:pPr>
        <w:pStyle w:val="StandardWeb"/>
      </w:pPr>
      <w:r>
        <w:t>Geheilt war das Herz</w:t>
      </w:r>
      <w:r>
        <w:br/>
        <w:t>Den Jüngern Christs, denen die guten Frauen</w:t>
      </w:r>
      <w:r>
        <w:br/>
        <w:t>Von Gottes Macht gemeldet. Mit erfreutem Gemüth</w:t>
      </w:r>
      <w:r>
        <w:br/>
        <w:t>Giengen zu dem Grabe da Johannes und Petrus</w:t>
      </w:r>
      <w:r>
        <w:br/>
        <w:t>In aller Eile. Zuerst kam an</w:t>
      </w:r>
      <w:r>
        <w:br/>
        <w:t>Der gute Johannes: am Grabe stand er schon,</w:t>
      </w:r>
      <w:r>
        <w:br/>
        <w:t>Als schleunig daher schritt Simon Petrus,</w:t>
      </w:r>
      <w:r>
        <w:br/>
        <w:t>Der kraftberühmte Recke, und rasch sich bereitete,</w:t>
      </w:r>
      <w:r>
        <w:br/>
        <w:t>In das Grab zu gehen. Da sah er des Gotteskindes,</w:t>
      </w:r>
      <w:r>
        <w:br/>
        <w:t>Seines holden Herren Hüllen noch dort,</w:t>
      </w:r>
      <w:r>
        <w:br/>
        <w:t>Die linnenen, liegen, die den Leichnam ihm lieblich</w:t>
      </w:r>
      <w:r>
        <w:br/>
        <w:t>Zuvor umfangen. Unferne lag das Tuch,</w:t>
      </w:r>
      <w:r>
        <w:br/>
        <w:t>Mit dem das Haupt verhüllt war dem heiligen Christ,</w:t>
      </w:r>
      <w:r>
        <w:br/>
        <w:t>Dem mächtigen Herrn, als er hier geruht.</w:t>
      </w:r>
      <w:r>
        <w:br/>
        <w:t>Da ging auch Johannes in das Grab hinab,</w:t>
      </w:r>
      <w:r>
        <w:br/>
        <w:t>So Seltnes zu schauen. Erschlossen ward ihm</w:t>
      </w:r>
      <w:r>
        <w:br/>
        <w:t>Sogleich der Glaube, ans Licht der Welt</w:t>
      </w:r>
      <w:r>
        <w:br/>
        <w:t>Sei sein theurer Herr vom Tod erstanden</w:t>
      </w:r>
      <w:r>
        <w:br/>
        <w:t xml:space="preserve">Aus der Erde </w:t>
      </w:r>
      <w:r w:rsidR="00A402F4">
        <w:t>Schoß</w:t>
      </w:r>
      <w:r>
        <w:t>. Da eilten von dannen</w:t>
      </w:r>
      <w:r>
        <w:br/>
        <w:t>Johannes und Petrus, alle Jünger Christs</w:t>
      </w:r>
      <w:r>
        <w:br/>
        <w:t xml:space="preserve">Um sich zu sammeln. </w:t>
      </w:r>
    </w:p>
    <w:p w14:paraId="3122DE06" w14:textId="77777777" w:rsidR="00206CFF" w:rsidRDefault="00206CFF" w:rsidP="00206CFF">
      <w:pPr>
        <w:pStyle w:val="berschrift1"/>
        <w:rPr>
          <w:sz w:val="48"/>
        </w:rPr>
      </w:pPr>
      <w:r>
        <w:t>Nach Emmaus.</w:t>
      </w:r>
    </w:p>
    <w:p w14:paraId="21AC6306" w14:textId="77777777" w:rsidR="00206CFF" w:rsidRDefault="00206CFF" w:rsidP="00206CFF">
      <w:pPr>
        <w:pStyle w:val="StandardWeb"/>
      </w:pPr>
      <w:r>
        <w:t>Da stand voll Schwermuth</w:t>
      </w:r>
      <w:r>
        <w:br/>
        <w:t>Der Frauen Eine zum andernmale</w:t>
      </w:r>
      <w:r>
        <w:br/>
        <w:t>Am Grab sich grämend mit jammerndem Herzen,</w:t>
      </w:r>
      <w:r>
        <w:br/>
        <w:t>Maria Magdalena. Ihr war das Gemüth</w:t>
      </w:r>
      <w:r>
        <w:br/>
        <w:t>Voll schmerzlicher Sorgen, wo sie suchen sollte</w:t>
      </w:r>
      <w:r>
        <w:br/>
        <w:t>Den hülfreichen Herrn. Sie wusste dem Harm,</w:t>
      </w:r>
      <w:r>
        <w:br/>
        <w:t>Dem Weinen nicht zu wehren, noch wohin sich wenden:</w:t>
      </w:r>
      <w:r>
        <w:br/>
        <w:t>Da verstört' ihr Gemüth. Da sah sie den mächtigen</w:t>
      </w:r>
      <w:r>
        <w:br/>
        <w:t>Christ da stehen, obwohl sie ihn</w:t>
      </w:r>
      <w:r>
        <w:br/>
        <w:t>Nicht erkennen konnte bis er sich kund gab und sagte,</w:t>
      </w:r>
      <w:r>
        <w:br/>
        <w:t>Er wäre es selber: „Warum weinst du so,</w:t>
      </w:r>
      <w:r>
        <w:br/>
        <w:t>Härmst dich mit heißen Thränen?“ Sie sprach: „Um meinen Herrn:</w:t>
      </w:r>
      <w:r>
        <w:br/>
        <w:t>Ich weiß nicht wo er blieb: magst du mir ihn weisen,</w:t>
      </w:r>
      <w:r>
        <w:br/>
        <w:t>Herr, wenn ich dich fragen darf, ob du ihn aus dem Felsen nahmst?</w:t>
      </w:r>
      <w:r>
        <w:br/>
        <w:t>So weis ihn mir wieder: das wäre mir der Wünsche grösster,</w:t>
      </w:r>
      <w:r>
        <w:br/>
        <w:t>Wenn ich ihn sehen sollte.“ Nicht ahnt' ihr, daß der Sohn des Herrn</w:t>
      </w:r>
      <w:r>
        <w:br/>
        <w:t>Sie so gütlich grüßte: der Gärtner schien er ihr,</w:t>
      </w:r>
      <w:r>
        <w:br/>
        <w:t>Der Hofwart seines Herrn, bis der Herr sie mit Namen</w:t>
      </w:r>
      <w:r>
        <w:br/>
        <w:t>Nannte, der Nothhelfer bester. Da ging sie näher hin,</w:t>
      </w:r>
      <w:r>
        <w:br/>
        <w:t>Das werthe Weib, und erkannte den Waltenden.</w:t>
      </w:r>
      <w:r>
        <w:br/>
        <w:t>Da vermochte sie vor Minne nicht mehr ihn zu meiden,</w:t>
      </w:r>
      <w:r>
        <w:br/>
        <w:t>Wollte mit den Händen nach dem Herren greifen,</w:t>
      </w:r>
      <w:r>
        <w:br/>
        <w:t>Dem Fürsten der Völker; aber das Friedenskind Gottes</w:t>
      </w:r>
      <w:r>
        <w:br/>
        <w:t>Wehrt' ihr mit den Worten: „Wage mich nicht</w:t>
      </w:r>
      <w:r>
        <w:br/>
        <w:t>Mit Händen zu berühren. Ich stieg noch nicht zum himmlischen Vater.</w:t>
      </w:r>
      <w:r>
        <w:br/>
        <w:t>Eil nun ungesäumt, den Eilfen zu melden,</w:t>
      </w:r>
      <w:r>
        <w:br/>
        <w:t>Meinen Brüdern, daß ich unser beider Vater,</w:t>
      </w:r>
      <w:r>
        <w:br/>
        <w:t>Euern und meinen, den allwaltenden,</w:t>
      </w:r>
      <w:r>
        <w:br/>
        <w:t>Suchen wolle, den wahrfesten Gott.“</w:t>
      </w:r>
      <w:r>
        <w:br/>
        <w:t>Die Frau war erfreut, da sie von ihm melden durfte,</w:t>
      </w:r>
      <w:r>
        <w:br/>
        <w:t>Daß sie ihn gesund gesehen. Sie schickte sich an</w:t>
      </w:r>
      <w:r>
        <w:br/>
        <w:t>Alsbald zu der Botschaft, brachte den Männern</w:t>
      </w:r>
      <w:r>
        <w:br/>
        <w:t>Das willkommene Wort, daß sie den waltenden Christ</w:t>
      </w:r>
      <w:r>
        <w:br/>
        <w:t>Gesund gesehen, und sagte, was ihr Auftrag war</w:t>
      </w:r>
      <w:r>
        <w:br/>
        <w:t>Mit zuverlässigen Zeichen. Doch zweifelten sie noch</w:t>
      </w:r>
      <w:r>
        <w:br/>
        <w:t>An des Weibes Worten, daß die Wonnebotschaft</w:t>
      </w:r>
      <w:r>
        <w:br/>
        <w:t>Gottes Sohn ihnen sende, und saßen trauernd,</w:t>
      </w:r>
      <w:r>
        <w:br/>
        <w:t xml:space="preserve">Die Helden, und harmvoll. </w:t>
      </w:r>
    </w:p>
    <w:p w14:paraId="6D5FA4A9" w14:textId="77777777" w:rsidR="00206CFF" w:rsidRDefault="00206CFF" w:rsidP="00206CFF">
      <w:pPr>
        <w:pStyle w:val="StandardWeb"/>
      </w:pPr>
      <w:r>
        <w:t>Der heilige Christ</w:t>
      </w:r>
      <w:r>
        <w:br/>
        <w:t>Offenbarte sich nun zum andern Male</w:t>
      </w:r>
      <w:r>
        <w:br/>
        <w:t>Seit er vom Tod erstand, der theure Herr,</w:t>
      </w:r>
      <w:r>
        <w:br/>
        <w:t>Frauen zu ihrer Freude: er fand sie auf dem Wege</w:t>
      </w:r>
      <w:r>
        <w:br/>
        <w:t>Und grüßte sie erkennbar. Sie bogen die Kniee,</w:t>
      </w:r>
      <w:r>
        <w:br/>
        <w:t>Und fielen ihm zu Füßen. Er sprach: „Ihr sollt Furcht</w:t>
      </w:r>
      <w:r>
        <w:br/>
        <w:t>In der Brust nicht bergen, sondern meinen Brüdern</w:t>
      </w:r>
      <w:r>
        <w:br/>
        <w:t>Meldet mein Erscheinen, damit sie mich</w:t>
      </w:r>
      <w:r>
        <w:br/>
        <w:t xml:space="preserve">In Galiläa suchen; da will ich ihnen begegnen.“ </w:t>
      </w:r>
    </w:p>
    <w:p w14:paraId="093CCC2D" w14:textId="77777777" w:rsidR="00206CFF" w:rsidRDefault="00206CFF" w:rsidP="00206CFF">
      <w:pPr>
        <w:pStyle w:val="StandardWeb"/>
      </w:pPr>
      <w:r>
        <w:t>Da gingen von Jerusalem auch der Jünger zween</w:t>
      </w:r>
      <w:r>
        <w:br/>
        <w:t>Desselben Tages schon in der Morgenfrühe</w:t>
      </w:r>
      <w:r>
        <w:br/>
        <w:t>In ihren Geschäften nach Emmaus hin,</w:t>
      </w:r>
      <w:r>
        <w:br/>
        <w:t>Der Veste, zu fahren. Da fingen sie mancherlei</w:t>
      </w:r>
      <w:r>
        <w:br/>
        <w:t>Worte zu wechseln an, als des Weges gingen</w:t>
      </w:r>
      <w:r>
        <w:br/>
        <w:t>Die Helden, von ihrem Herrn. Da kam der Heilige</w:t>
      </w:r>
      <w:r>
        <w:br/>
        <w:t>Gegangen, der Gottessohn. Die Jünger mochten ihn nicht</w:t>
      </w:r>
      <w:r>
        <w:br/>
        <w:t>Erkennen, den Kräftigen, und er gab sich nicht kund.</w:t>
      </w:r>
      <w:r>
        <w:br/>
        <w:t>Doch fuhr er mit ihnen und fragte, wovon sie sprächen:</w:t>
      </w:r>
      <w:r>
        <w:br/>
        <w:t>„Wie thut ihr so traurig? Ist euch das Herz betrübt,</w:t>
      </w:r>
      <w:r>
        <w:br/>
        <w:t>Die Seele voll Sorgen?“ Da versetzten sogleich</w:t>
      </w:r>
      <w:r>
        <w:br/>
        <w:t>Die Männer verwundert: „Wie magst du so fragen?“</w:t>
      </w:r>
      <w:r>
        <w:br/>
        <w:t xml:space="preserve">Bist du nicht von Jerusalem, aus dem Judenvolke…. </w:t>
      </w:r>
    </w:p>
    <w:p w14:paraId="7C7199A9" w14:textId="77777777" w:rsidR="00206CFF" w:rsidRDefault="00206CFF" w:rsidP="00206CFF">
      <w:pPr>
        <w:pStyle w:val="StandardWeb"/>
      </w:pPr>
      <w:r>
        <w:t>–</w:t>
      </w:r>
      <w:r>
        <w:rPr>
          <w:rStyle w:val="Fett"/>
          <w:rFonts w:eastAsiaTheme="majorEastAsia"/>
        </w:rPr>
        <w:t>Lücke in der Handschrift</w:t>
      </w:r>
      <w:r>
        <w:t xml:space="preserve">__ </w:t>
      </w:r>
    </w:p>
    <w:p w14:paraId="2D20D4E4" w14:textId="77777777" w:rsidR="00206CFF" w:rsidRDefault="00206CFF" w:rsidP="00206CFF">
      <w:pPr>
        <w:pStyle w:val="berschrift1"/>
        <w:rPr>
          <w:sz w:val="48"/>
        </w:rPr>
      </w:pPr>
      <w:r>
        <w:t>Die Himmelfahrt.</w:t>
      </w:r>
    </w:p>
    <w:p w14:paraId="5F940944" w14:textId="77777777" w:rsidR="00206CFF" w:rsidRDefault="00206CFF" w:rsidP="00206CFF">
      <w:pPr>
        <w:pStyle w:val="StandardWeb"/>
      </w:pPr>
      <w:r>
        <w:rPr>
          <w:rStyle w:val="Fett"/>
          <w:i/>
          <w:iCs/>
        </w:rPr>
        <w:t>Bruchstück</w:t>
      </w:r>
      <w:r>
        <w:t xml:space="preserve"> </w:t>
      </w:r>
    </w:p>
    <w:p w14:paraId="5030BFDB" w14:textId="0CB4EFFD" w:rsidR="0022039F" w:rsidRDefault="00206CFF" w:rsidP="00206CFF">
      <w:pPr>
        <w:pStyle w:val="StandardWeb"/>
      </w:pPr>
      <w:r>
        <w:t>– –</w:t>
      </w:r>
      <w:r>
        <w:br/>
        <w:t>dem heiligen Geiste von der Himmelsau</w:t>
      </w:r>
      <w:r>
        <w:br/>
        <w:t>Mit der großen Gotteskraft. Seine Jünger nahm er dann,</w:t>
      </w:r>
      <w:r>
        <w:br/>
        <w:t>Die frommen Gefährten, und führte sie hinaus,</w:t>
      </w:r>
      <w:r>
        <w:br/>
        <w:t>Bis er sie brachte gen Bethania.</w:t>
      </w:r>
      <w:r>
        <w:br/>
        <w:t>Da hob er die Hände und heiligte sie alle</w:t>
      </w:r>
      <w:r>
        <w:br/>
        <w:t>Mit weihenden Worten; dann wallt' er empor,</w:t>
      </w:r>
      <w:r>
        <w:br/>
        <w:t>Das hohe Himmelreich zu suchen, und seinen heiligen Stuhl.</w:t>
      </w:r>
      <w:r>
        <w:br/>
        <w:t>Da sitzt er seitdem zur rechten Seite Gottes,</w:t>
      </w:r>
      <w:r>
        <w:br/>
        <w:t>Des allmächtigen Vaters, und sieht Alles von da,</w:t>
      </w:r>
      <w:r>
        <w:br/>
        <w:t>Der waltende Christ, was diese Welt beschließt.</w:t>
      </w:r>
      <w:r>
        <w:br/>
        <w:t>Da fielen sofort die guten Gefährten</w:t>
      </w:r>
      <w:r>
        <w:br/>
        <w:t>Zum Gebete nieder, bis zur Burg zurück,</w:t>
      </w:r>
      <w:r>
        <w:br/>
        <w:t>Gen Jerusalem die Jünger des Herrn</w:t>
      </w:r>
      <w:r>
        <w:br/>
        <w:t>Frohlockend fuhren mit freudigem Herzen.</w:t>
      </w:r>
      <w:r>
        <w:br/>
        <w:t xml:space="preserve">Da waren sie im Weihthum des Waltenden Kraft. - </w:t>
      </w:r>
    </w:p>
    <w:p w14:paraId="793D1729" w14:textId="77777777" w:rsidR="00D5498D" w:rsidRPr="00D5498D" w:rsidRDefault="007166CE" w:rsidP="008E63BE">
      <w:pPr>
        <w:pStyle w:val="berschrift1"/>
      </w:pPr>
      <w:r>
        <w:br w:type="page"/>
      </w:r>
      <w:r w:rsidR="00D5498D" w:rsidRPr="00D5498D">
        <w:t>Quellen:</w:t>
      </w:r>
    </w:p>
    <w:p w14:paraId="37AE819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CAE8E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F93BB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180F20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AD215B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896F9A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2F420A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A96A91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0E10D0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4BD98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88450C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71B3531" w14:textId="3989DD1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CFF"/>
    <w:rsid w:val="00082307"/>
    <w:rsid w:val="000C66E5"/>
    <w:rsid w:val="001F54C4"/>
    <w:rsid w:val="00206CFF"/>
    <w:rsid w:val="0022039F"/>
    <w:rsid w:val="00272484"/>
    <w:rsid w:val="00297F83"/>
    <w:rsid w:val="002E6D11"/>
    <w:rsid w:val="00381C0C"/>
    <w:rsid w:val="00537F59"/>
    <w:rsid w:val="007166CE"/>
    <w:rsid w:val="007E1779"/>
    <w:rsid w:val="0083667B"/>
    <w:rsid w:val="00893FF5"/>
    <w:rsid w:val="008D7463"/>
    <w:rsid w:val="008E417E"/>
    <w:rsid w:val="008E63BE"/>
    <w:rsid w:val="00A402F4"/>
    <w:rsid w:val="00B365E5"/>
    <w:rsid w:val="00C35859"/>
    <w:rsid w:val="00CC4EAC"/>
    <w:rsid w:val="00D14D4F"/>
    <w:rsid w:val="00D5498D"/>
    <w:rsid w:val="00F042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50EDC"/>
  <w15:chartTrackingRefBased/>
  <w15:docId w15:val="{69326ADF-7098-48E8-B5EC-C0FCCD87C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206CF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37607</Words>
  <Characters>236930</Characters>
  <Application>Microsoft Office Word</Application>
  <DocSecurity>0</DocSecurity>
  <Lines>1974</Lines>
  <Paragraphs>547</Paragraphs>
  <ScaleCrop>false</ScaleCrop>
  <HeadingPairs>
    <vt:vector size="4" baseType="variant">
      <vt:variant>
        <vt:lpstr>Titel</vt:lpstr>
      </vt:variant>
      <vt:variant>
        <vt:i4>1</vt:i4>
      </vt:variant>
      <vt:variant>
        <vt:lpstr>Überschriften</vt:lpstr>
      </vt:variant>
      <vt:variant>
        <vt:i4>24</vt:i4>
      </vt:variant>
    </vt:vector>
  </HeadingPairs>
  <TitlesOfParts>
    <vt:vector size="25" baseType="lpstr">
      <vt:lpstr/>
      <vt:lpstr>Unbekannter Autor – Der Heliand</vt:lpstr>
      <vt:lpstr>Vorwort</vt:lpstr>
      <vt:lpstr>Eingang</vt:lpstr>
      <vt:lpstr>Zacharias und Elisabeth</vt:lpstr>
      <vt:lpstr>Zacharias im Tempel</vt:lpstr>
      <vt:lpstr>Des Johannes Geburt</vt:lpstr>
      <vt:lpstr>Mariä Verkündigung</vt:lpstr>
      <vt:lpstr>Josephs Traumgesicht</vt:lpstr>
      <vt:lpstr>Christi Geburt</vt:lpstr>
      <vt:lpstr>Anbetung der Hirten</vt:lpstr>
      <vt:lpstr>Simeon und Anna</vt:lpstr>
      <vt:lpstr>Die Weisen aus dem Morgenland</vt:lpstr>
      <vt:lpstr>Die Flucht nach Ägypten</vt:lpstr>
      <vt:lpstr>Der Knabe im Tempel</vt:lpstr>
      <vt:lpstr>Johannes der Täufer</vt:lpstr>
      <vt:lpstr>Die Taufe im Jordan</vt:lpstr>
      <vt:lpstr>Die Versuchung in der Wüste</vt:lpstr>
      <vt:lpstr>Berufung der Jünger</vt:lpstr>
      <vt:lpstr>Die Bergpredigt</vt:lpstr>
      <vt:lpstr>Im alten Bunde</vt:lpstr>
      <vt:lpstr>Aussendung der Jünger</vt:lpstr>
      <vt:lpstr>Die Hochzeit zu Kana</vt:lpstr>
      <vt:lpstr>Der Hauptmann zu Kapharnaum</vt:lpstr>
      <vt:lpstr>Der Jüngling zu Nain</vt:lpstr>
    </vt:vector>
  </TitlesOfParts>
  <LinksUpToDate>false</LinksUpToDate>
  <CharactersWithSpaces>273990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4</cp:revision>
  <dcterms:created xsi:type="dcterms:W3CDTF">2021-03-31T06:08:00Z</dcterms:created>
  <dcterms:modified xsi:type="dcterms:W3CDTF">2021-04-01T09:32:00Z</dcterms:modified>
  <dc:title>Der Heliand</dc:title>
  <dc:creator>unbekannt</dc:creator>
  <dc:language>de</dc:language>
</cp:coreProperties>
</file>