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E642F" w14:textId="1380C6E9" w:rsidR="007166CE" w:rsidRDefault="00DB795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E5B8AFF" wp14:editId="23837D2B">
            <wp:extent cx="5760720" cy="7680960"/>
            <wp:effectExtent l="0" t="0" r="0" b="0"/>
            <wp:docPr id="3515243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24333" name="Grafik 35152433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B61613" w14:textId="77777777" w:rsidR="00493B65" w:rsidRDefault="007166CE" w:rsidP="00493B65">
      <w:pPr>
        <w:pStyle w:val="berschrift1"/>
      </w:pPr>
      <w:r>
        <w:br w:type="page"/>
      </w:r>
      <w:r w:rsidR="00493B65">
        <w:lastRenderedPageBreak/>
        <w:t>Vorwort</w:t>
      </w:r>
    </w:p>
    <w:p w14:paraId="107996D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39BA772" w14:textId="77777777" w:rsidR="001F558F" w:rsidRDefault="001F558F" w:rsidP="00493B65">
      <w:r>
        <w:t>Deshalb gibt es die Glaubensstimme, und deshalb gibt es auch die Bücher, die Ihr hier herunterladen könnt. Manche Autoren sind Euch sicher bekannt, andere eher weniger.</w:t>
      </w:r>
    </w:p>
    <w:p w14:paraId="257379E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A17B92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B26F624" w14:textId="77777777" w:rsidR="00493B65" w:rsidRDefault="00493B65" w:rsidP="00493B65">
      <w:r>
        <w:t>Gruß &amp; Segen,</w:t>
      </w:r>
    </w:p>
    <w:p w14:paraId="00BDAF47" w14:textId="77777777" w:rsidR="007166CE" w:rsidRDefault="00493B65" w:rsidP="00493B65">
      <w:r>
        <w:t>Andreas</w:t>
      </w:r>
    </w:p>
    <w:p w14:paraId="07F9F55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46979A" w14:textId="7C562C18" w:rsidR="00BD71A4" w:rsidRDefault="00694047">
      <w:pPr>
        <w:spacing w:after="0" w:line="240" w:lineRule="auto"/>
      </w:pPr>
      <w:r>
        <w:rPr>
          <w:noProof/>
        </w:rPr>
        <w:drawing>
          <wp:inline distT="0" distB="0" distL="0" distR="0" wp14:anchorId="10E69260" wp14:editId="698E85C2">
            <wp:extent cx="4000500" cy="5162550"/>
            <wp:effectExtent l="0" t="0" r="0" b="0"/>
            <wp:docPr id="13876553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655373" name="Grafik 1387655373"/>
                    <pic:cNvPicPr/>
                  </pic:nvPicPr>
                  <pic:blipFill>
                    <a:blip r:embed="rId8">
                      <a:extLst>
                        <a:ext uri="{28A0092B-C50C-407E-A947-70E740481C1C}">
                          <a14:useLocalDpi xmlns:a14="http://schemas.microsoft.com/office/drawing/2010/main" val="0"/>
                        </a:ext>
                      </a:extLst>
                    </a:blip>
                    <a:stretch>
                      <a:fillRect/>
                    </a:stretch>
                  </pic:blipFill>
                  <pic:spPr>
                    <a:xfrm>
                      <a:off x="0" y="0"/>
                      <a:ext cx="4000500" cy="5162550"/>
                    </a:xfrm>
                    <a:prstGeom prst="rect">
                      <a:avLst/>
                    </a:prstGeom>
                  </pic:spPr>
                </pic:pic>
              </a:graphicData>
            </a:graphic>
          </wp:inline>
        </w:drawing>
      </w:r>
    </w:p>
    <w:p w14:paraId="7E32B15E" w14:textId="77777777" w:rsidR="00BD71A4" w:rsidRDefault="00BD71A4">
      <w:pPr>
        <w:spacing w:after="0" w:line="240" w:lineRule="auto"/>
        <w:rPr>
          <w:rFonts w:eastAsia="Times New Roman"/>
          <w:b/>
          <w:bCs/>
          <w:color w:val="000000"/>
          <w:kern w:val="36"/>
          <w:sz w:val="36"/>
          <w:szCs w:val="48"/>
          <w:lang w:eastAsia="de-DE"/>
        </w:rPr>
      </w:pPr>
      <w:r>
        <w:br w:type="page"/>
      </w:r>
    </w:p>
    <w:p w14:paraId="07EE8D08" w14:textId="77777777" w:rsidR="00694047" w:rsidRDefault="00694047" w:rsidP="00694047">
      <w:r>
        <w:t xml:space="preserve">Agricola, Johann, geb. zu Eisleben am 20. Apr. 1492. Wurde mit Zuziehung Luthers als </w:t>
      </w:r>
      <w:proofErr w:type="spellStart"/>
      <w:r>
        <w:t>Rector</w:t>
      </w:r>
      <w:proofErr w:type="spellEnd"/>
      <w:r>
        <w:t xml:space="preserve"> der Schule zu Eisleben </w:t>
      </w:r>
      <w:proofErr w:type="spellStart"/>
      <w:r>
        <w:t>angestellet</w:t>
      </w:r>
      <w:proofErr w:type="spellEnd"/>
      <w:r>
        <w:t xml:space="preserve">, </w:t>
      </w:r>
      <w:proofErr w:type="spellStart"/>
      <w:r>
        <w:t>wobey</w:t>
      </w:r>
      <w:proofErr w:type="spellEnd"/>
      <w:r>
        <w:t xml:space="preserve"> er auch predigen </w:t>
      </w:r>
      <w:proofErr w:type="spellStart"/>
      <w:r>
        <w:t>mußte</w:t>
      </w:r>
      <w:proofErr w:type="spellEnd"/>
      <w:r>
        <w:t xml:space="preserve">, bat aber 1536 um seine Dimission, und erhielt zu Wittenberg die Freiheit, zu lesen und zu predigen, nebst einem </w:t>
      </w:r>
      <w:proofErr w:type="spellStart"/>
      <w:r>
        <w:t>Salaris</w:t>
      </w:r>
      <w:proofErr w:type="spellEnd"/>
      <w:r>
        <w:t xml:space="preserve">. Er verließ hernach Wittenberg wieder, und ging nach Berlin, wo er Hofprediger und Probst zu Köln an der Spree wurde. Er hat nebst dem Bischof Julius Pflug und Mich. </w:t>
      </w:r>
      <w:proofErr w:type="spellStart"/>
      <w:r>
        <w:t>Sidonius</w:t>
      </w:r>
      <w:proofErr w:type="spellEnd"/>
      <w:r>
        <w:t xml:space="preserve"> das Interim verfertigt. Starb 1566, am 22. Sept.</w:t>
      </w:r>
    </w:p>
    <w:p w14:paraId="65A51809" w14:textId="77777777" w:rsidR="00694047" w:rsidRDefault="00694047" w:rsidP="00694047">
      <w:pPr>
        <w:spacing w:after="0" w:line="240" w:lineRule="auto"/>
      </w:pPr>
      <w:r>
        <w:br w:type="page"/>
      </w:r>
    </w:p>
    <w:p w14:paraId="099810F3" w14:textId="77777777" w:rsidR="00694047" w:rsidRDefault="00694047" w:rsidP="00694047">
      <w:pPr>
        <w:pStyle w:val="berschrift1"/>
        <w:rPr>
          <w:sz w:val="48"/>
        </w:rPr>
      </w:pPr>
      <w:r>
        <w:t xml:space="preserve">Ain kurze </w:t>
      </w:r>
      <w:proofErr w:type="spellStart"/>
      <w:r>
        <w:t>anred</w:t>
      </w:r>
      <w:proofErr w:type="spellEnd"/>
      <w:r>
        <w:t xml:space="preserve"> zu allen </w:t>
      </w:r>
      <w:proofErr w:type="spellStart"/>
      <w:r>
        <w:t>miszgünstigen</w:t>
      </w:r>
      <w:proofErr w:type="spellEnd"/>
      <w:r>
        <w:t xml:space="preserve"> </w:t>
      </w:r>
      <w:proofErr w:type="spellStart"/>
      <w:r>
        <w:t>Doctor</w:t>
      </w:r>
      <w:proofErr w:type="spellEnd"/>
      <w:r>
        <w:t xml:space="preserve"> Luthers </w:t>
      </w:r>
      <w:proofErr w:type="spellStart"/>
      <w:r>
        <w:t>vnd</w:t>
      </w:r>
      <w:proofErr w:type="spellEnd"/>
      <w:r>
        <w:t xml:space="preserve"> der </w:t>
      </w:r>
      <w:proofErr w:type="spellStart"/>
      <w:r>
        <w:t>Christenlichen</w:t>
      </w:r>
      <w:proofErr w:type="spellEnd"/>
      <w:r>
        <w:t xml:space="preserve"> </w:t>
      </w:r>
      <w:proofErr w:type="spellStart"/>
      <w:r>
        <w:t>freyheit</w:t>
      </w:r>
      <w:proofErr w:type="spellEnd"/>
      <w:r>
        <w:t>.</w:t>
      </w:r>
    </w:p>
    <w:p w14:paraId="29CF0189" w14:textId="77777777" w:rsidR="00694047" w:rsidRDefault="00694047" w:rsidP="00694047">
      <w:pPr>
        <w:pStyle w:val="StandardWeb"/>
      </w:pPr>
      <w:proofErr w:type="spellStart"/>
      <w:r>
        <w:t>HErdt</w:t>
      </w:r>
      <w:proofErr w:type="spellEnd"/>
      <w:r>
        <w:t xml:space="preserve"> </w:t>
      </w:r>
      <w:proofErr w:type="spellStart"/>
      <w:r>
        <w:t>hördt</w:t>
      </w:r>
      <w:proofErr w:type="spellEnd"/>
      <w:r>
        <w:t xml:space="preserve"> die </w:t>
      </w:r>
      <w:proofErr w:type="spellStart"/>
      <w:r>
        <w:t>warheyt</w:t>
      </w:r>
      <w:proofErr w:type="spellEnd"/>
      <w:r>
        <w:t xml:space="preserve"> </w:t>
      </w:r>
      <w:proofErr w:type="spellStart"/>
      <w:r>
        <w:t>vnd</w:t>
      </w:r>
      <w:proofErr w:type="spellEnd"/>
      <w:r>
        <w:t xml:space="preserve"> des </w:t>
      </w:r>
      <w:proofErr w:type="spellStart"/>
      <w:r>
        <w:t>herrn</w:t>
      </w:r>
      <w:proofErr w:type="spellEnd"/>
      <w:r>
        <w:t xml:space="preserve"> Christi </w:t>
      </w:r>
      <w:proofErr w:type="spellStart"/>
      <w:r>
        <w:t>freynd</w:t>
      </w:r>
      <w:proofErr w:type="spellEnd"/>
      <w:r>
        <w:t xml:space="preserve"> Herdt </w:t>
      </w:r>
      <w:proofErr w:type="spellStart"/>
      <w:r>
        <w:t>herdt</w:t>
      </w:r>
      <w:proofErr w:type="spellEnd"/>
      <w:r>
        <w:t xml:space="preserve"> </w:t>
      </w:r>
      <w:proofErr w:type="spellStart"/>
      <w:r>
        <w:t>secht</w:t>
      </w:r>
      <w:proofErr w:type="spellEnd"/>
      <w:r>
        <w:t xml:space="preserve"> die </w:t>
      </w:r>
      <w:proofErr w:type="spellStart"/>
      <w:r>
        <w:t>ellenden</w:t>
      </w:r>
      <w:proofErr w:type="spellEnd"/>
      <w:r>
        <w:t xml:space="preserve"> </w:t>
      </w:r>
      <w:proofErr w:type="spellStart"/>
      <w:r>
        <w:t>vnd</w:t>
      </w:r>
      <w:proofErr w:type="spellEnd"/>
      <w:r>
        <w:t xml:space="preserve">/ </w:t>
      </w:r>
      <w:proofErr w:type="spellStart"/>
      <w:r>
        <w:t>Vnseligen</w:t>
      </w:r>
      <w:proofErr w:type="spellEnd"/>
      <w:r>
        <w:t xml:space="preserve"> </w:t>
      </w:r>
      <w:proofErr w:type="spellStart"/>
      <w:r>
        <w:t>vnnd</w:t>
      </w:r>
      <w:proofErr w:type="spellEnd"/>
      <w:r>
        <w:t xml:space="preserve"> </w:t>
      </w:r>
      <w:proofErr w:type="spellStart"/>
      <w:r>
        <w:t>verzweyfelten</w:t>
      </w:r>
      <w:proofErr w:type="spellEnd"/>
      <w:r>
        <w:t xml:space="preserve"> </w:t>
      </w:r>
      <w:proofErr w:type="spellStart"/>
      <w:r>
        <w:t>feynde</w:t>
      </w:r>
      <w:proofErr w:type="spellEnd"/>
      <w:r>
        <w:t xml:space="preserve"> des </w:t>
      </w:r>
      <w:proofErr w:type="spellStart"/>
      <w:r>
        <w:t>Doct</w:t>
      </w:r>
      <w:proofErr w:type="spellEnd"/>
      <w:r>
        <w:t xml:space="preserve">. Martins Luthers des Thoma </w:t>
      </w:r>
      <w:proofErr w:type="spellStart"/>
      <w:r>
        <w:t>Murnar</w:t>
      </w:r>
      <w:proofErr w:type="spellEnd"/>
      <w:r>
        <w:t xml:space="preserve">/ </w:t>
      </w:r>
      <w:proofErr w:type="spellStart"/>
      <w:r>
        <w:t>vnd</w:t>
      </w:r>
      <w:proofErr w:type="spellEnd"/>
      <w:r>
        <w:t xml:space="preserve"> des </w:t>
      </w:r>
      <w:proofErr w:type="spellStart"/>
      <w:r>
        <w:t>kreter</w:t>
      </w:r>
      <w:proofErr w:type="spellEnd"/>
      <w:r>
        <w:t xml:space="preserve"> </w:t>
      </w:r>
      <w:proofErr w:type="spellStart"/>
      <w:r>
        <w:t>wedel</w:t>
      </w:r>
      <w:proofErr w:type="spellEnd"/>
      <w:r>
        <w:t xml:space="preserve">. Vor wenig tagen </w:t>
      </w:r>
      <w:proofErr w:type="spellStart"/>
      <w:r>
        <w:t>seindt</w:t>
      </w:r>
      <w:proofErr w:type="spellEnd"/>
      <w:r>
        <w:t xml:space="preserve"> </w:t>
      </w:r>
      <w:proofErr w:type="spellStart"/>
      <w:r>
        <w:t>sy</w:t>
      </w:r>
      <w:proofErr w:type="spellEnd"/>
      <w:r>
        <w:t xml:space="preserve"> </w:t>
      </w:r>
      <w:proofErr w:type="spellStart"/>
      <w:r>
        <w:t>menschen</w:t>
      </w:r>
      <w:proofErr w:type="spellEnd"/>
      <w:r>
        <w:t xml:space="preserve"> gewesen/ aber </w:t>
      </w:r>
      <w:proofErr w:type="spellStart"/>
      <w:r>
        <w:t>ytzo</w:t>
      </w:r>
      <w:proofErr w:type="spellEnd"/>
      <w:r>
        <w:t xml:space="preserve"> </w:t>
      </w:r>
      <w:proofErr w:type="spellStart"/>
      <w:r>
        <w:t>seindt</w:t>
      </w:r>
      <w:proofErr w:type="spellEnd"/>
      <w:r>
        <w:t xml:space="preserve"> sie durch </w:t>
      </w:r>
      <w:proofErr w:type="spellStart"/>
      <w:r>
        <w:t>eyn</w:t>
      </w:r>
      <w:proofErr w:type="spellEnd"/>
      <w:r>
        <w:t xml:space="preserve"> </w:t>
      </w:r>
      <w:proofErr w:type="spellStart"/>
      <w:r>
        <w:t>betriegung</w:t>
      </w:r>
      <w:proofErr w:type="spellEnd"/>
      <w:r>
        <w:t xml:space="preserve"> so </w:t>
      </w:r>
      <w:proofErr w:type="spellStart"/>
      <w:r>
        <w:t>sy</w:t>
      </w:r>
      <w:proofErr w:type="spellEnd"/>
      <w:r>
        <w:t xml:space="preserve"> </w:t>
      </w:r>
      <w:proofErr w:type="spellStart"/>
      <w:r>
        <w:t>ynen</w:t>
      </w:r>
      <w:proofErr w:type="spellEnd"/>
      <w:r>
        <w:t xml:space="preserve"> selbst gemacht haben/ durch eines </w:t>
      </w:r>
      <w:proofErr w:type="spellStart"/>
      <w:r>
        <w:t>teüfels</w:t>
      </w:r>
      <w:proofErr w:type="spellEnd"/>
      <w:r>
        <w:t xml:space="preserve"> </w:t>
      </w:r>
      <w:proofErr w:type="spellStart"/>
      <w:r>
        <w:t>zuthund</w:t>
      </w:r>
      <w:proofErr w:type="spellEnd"/>
      <w:r>
        <w:t xml:space="preserve"> </w:t>
      </w:r>
      <w:proofErr w:type="spellStart"/>
      <w:r>
        <w:t>vnd</w:t>
      </w:r>
      <w:proofErr w:type="spellEnd"/>
      <w:r>
        <w:t xml:space="preserve"> </w:t>
      </w:r>
      <w:proofErr w:type="spellStart"/>
      <w:r>
        <w:t>zauberey</w:t>
      </w:r>
      <w:proofErr w:type="spellEnd"/>
      <w:r>
        <w:t xml:space="preserve">/ welcher </w:t>
      </w:r>
      <w:proofErr w:type="spellStart"/>
      <w:r>
        <w:t>Plutus</w:t>
      </w:r>
      <w:proofErr w:type="spellEnd"/>
      <w:r>
        <w:t xml:space="preserve">/ das ist </w:t>
      </w:r>
      <w:proofErr w:type="spellStart"/>
      <w:r>
        <w:t>reychtumb</w:t>
      </w:r>
      <w:proofErr w:type="spellEnd"/>
      <w:r>
        <w:t xml:space="preserve">/ </w:t>
      </w:r>
      <w:proofErr w:type="spellStart"/>
      <w:r>
        <w:t>heyst</w:t>
      </w:r>
      <w:proofErr w:type="spellEnd"/>
      <w:r>
        <w:t xml:space="preserve">/ der </w:t>
      </w:r>
      <w:proofErr w:type="spellStart"/>
      <w:r>
        <w:t>Murnar</w:t>
      </w:r>
      <w:proofErr w:type="spellEnd"/>
      <w:r>
        <w:t xml:space="preserve"> in ein </w:t>
      </w:r>
      <w:proofErr w:type="spellStart"/>
      <w:r>
        <w:t>drachen</w:t>
      </w:r>
      <w:proofErr w:type="spellEnd"/>
      <w:r>
        <w:t xml:space="preserve">/ </w:t>
      </w:r>
      <w:proofErr w:type="spellStart"/>
      <w:r>
        <w:t>vnd</w:t>
      </w:r>
      <w:proofErr w:type="spellEnd"/>
      <w:r>
        <w:t xml:space="preserve"> der Wedel in </w:t>
      </w:r>
      <w:proofErr w:type="spellStart"/>
      <w:r>
        <w:t>eyn</w:t>
      </w:r>
      <w:proofErr w:type="spellEnd"/>
      <w:r>
        <w:t xml:space="preserve"> </w:t>
      </w:r>
      <w:proofErr w:type="spellStart"/>
      <w:r>
        <w:t>saw</w:t>
      </w:r>
      <w:proofErr w:type="spellEnd"/>
      <w:r>
        <w:t xml:space="preserve">/ der Emser in </w:t>
      </w:r>
      <w:proofErr w:type="spellStart"/>
      <w:r>
        <w:t>eyn</w:t>
      </w:r>
      <w:proofErr w:type="spellEnd"/>
      <w:r>
        <w:t xml:space="preserve"> </w:t>
      </w:r>
      <w:proofErr w:type="spellStart"/>
      <w:r>
        <w:t>pock</w:t>
      </w:r>
      <w:proofErr w:type="spellEnd"/>
      <w:r>
        <w:t xml:space="preserve">/ </w:t>
      </w:r>
      <w:proofErr w:type="spellStart"/>
      <w:r>
        <w:t>vnd</w:t>
      </w:r>
      <w:proofErr w:type="spellEnd"/>
      <w:r>
        <w:t xml:space="preserve"> </w:t>
      </w:r>
      <w:proofErr w:type="spellStart"/>
      <w:r>
        <w:t>doctor</w:t>
      </w:r>
      <w:proofErr w:type="spellEnd"/>
      <w:r>
        <w:t xml:space="preserve"> Dam in </w:t>
      </w:r>
      <w:proofErr w:type="spellStart"/>
      <w:r>
        <w:t>eyn</w:t>
      </w:r>
      <w:proofErr w:type="spellEnd"/>
      <w:r>
        <w:t xml:space="preserve"> </w:t>
      </w:r>
      <w:proofErr w:type="spellStart"/>
      <w:r>
        <w:t>esselß</w:t>
      </w:r>
      <w:proofErr w:type="spellEnd"/>
      <w:r>
        <w:t xml:space="preserve"> </w:t>
      </w:r>
      <w:proofErr w:type="spellStart"/>
      <w:r>
        <w:t>kopff</w:t>
      </w:r>
      <w:proofErr w:type="spellEnd"/>
      <w:r>
        <w:t xml:space="preserve">/ </w:t>
      </w:r>
      <w:proofErr w:type="spellStart"/>
      <w:r>
        <w:t>vnd</w:t>
      </w:r>
      <w:proofErr w:type="spellEnd"/>
      <w:r>
        <w:t xml:space="preserve"> der </w:t>
      </w:r>
      <w:proofErr w:type="spellStart"/>
      <w:r>
        <w:t>Alleander</w:t>
      </w:r>
      <w:proofErr w:type="spellEnd"/>
      <w:r>
        <w:t xml:space="preserve"> in </w:t>
      </w:r>
      <w:proofErr w:type="spellStart"/>
      <w:r>
        <w:t>eyn</w:t>
      </w:r>
      <w:proofErr w:type="spellEnd"/>
      <w:r>
        <w:t xml:space="preserve"> </w:t>
      </w:r>
      <w:proofErr w:type="spellStart"/>
      <w:r>
        <w:t>lewen</w:t>
      </w:r>
      <w:proofErr w:type="spellEnd"/>
      <w:r>
        <w:t xml:space="preserve">/ </w:t>
      </w:r>
      <w:proofErr w:type="spellStart"/>
      <w:r>
        <w:t>vnnd</w:t>
      </w:r>
      <w:proofErr w:type="spellEnd"/>
      <w:r>
        <w:t xml:space="preserve"> </w:t>
      </w:r>
      <w:proofErr w:type="spellStart"/>
      <w:r>
        <w:t>Eckius</w:t>
      </w:r>
      <w:proofErr w:type="spellEnd"/>
      <w:r>
        <w:t xml:space="preserve"> mit dem questen </w:t>
      </w:r>
      <w:proofErr w:type="spellStart"/>
      <w:r>
        <w:t>wydel</w:t>
      </w:r>
      <w:proofErr w:type="spellEnd"/>
      <w:r>
        <w:t xml:space="preserve">/ verwandelt worden/ Welche wir euch </w:t>
      </w:r>
      <w:proofErr w:type="spellStart"/>
      <w:r>
        <w:t>darumb</w:t>
      </w:r>
      <w:proofErr w:type="spellEnd"/>
      <w:r>
        <w:t xml:space="preserve"> </w:t>
      </w:r>
      <w:proofErr w:type="spellStart"/>
      <w:r>
        <w:t>offentlich</w:t>
      </w:r>
      <w:proofErr w:type="spellEnd"/>
      <w:r>
        <w:t xml:space="preserve"> </w:t>
      </w:r>
      <w:proofErr w:type="spellStart"/>
      <w:r>
        <w:t>fürgestelt</w:t>
      </w:r>
      <w:proofErr w:type="spellEnd"/>
      <w:r>
        <w:t xml:space="preserve"> haben/ das </w:t>
      </w:r>
      <w:proofErr w:type="spellStart"/>
      <w:r>
        <w:t>diß</w:t>
      </w:r>
      <w:proofErr w:type="spellEnd"/>
      <w:r>
        <w:t xml:space="preserve"> euch </w:t>
      </w:r>
      <w:proofErr w:type="spellStart"/>
      <w:r>
        <w:t>eyn</w:t>
      </w:r>
      <w:proofErr w:type="spellEnd"/>
      <w:r>
        <w:t xml:space="preserve"> </w:t>
      </w:r>
      <w:proofErr w:type="spellStart"/>
      <w:r>
        <w:t>forcht</w:t>
      </w:r>
      <w:proofErr w:type="spellEnd"/>
      <w:r>
        <w:t xml:space="preserve"> </w:t>
      </w:r>
      <w:proofErr w:type="spellStart"/>
      <w:r>
        <w:t>vnnd</w:t>
      </w:r>
      <w:proofErr w:type="spellEnd"/>
      <w:r>
        <w:t xml:space="preserve"> schrecken eintreibe </w:t>
      </w:r>
      <w:proofErr w:type="spellStart"/>
      <w:r>
        <w:t>auff</w:t>
      </w:r>
      <w:proofErr w:type="spellEnd"/>
      <w:r>
        <w:t xml:space="preserve"> das </w:t>
      </w:r>
      <w:proofErr w:type="spellStart"/>
      <w:r>
        <w:t>yr</w:t>
      </w:r>
      <w:proofErr w:type="spellEnd"/>
      <w:r>
        <w:t xml:space="preserve"> </w:t>
      </w:r>
      <w:proofErr w:type="spellStart"/>
      <w:r>
        <w:t>nit</w:t>
      </w:r>
      <w:proofErr w:type="spellEnd"/>
      <w:r>
        <w:t xml:space="preserve"> auch in wilde </w:t>
      </w:r>
      <w:proofErr w:type="spellStart"/>
      <w:r>
        <w:t>vnuernünfftige</w:t>
      </w:r>
      <w:proofErr w:type="spellEnd"/>
      <w:r>
        <w:t xml:space="preserve"> </w:t>
      </w:r>
      <w:proofErr w:type="spellStart"/>
      <w:r>
        <w:t>thier</w:t>
      </w:r>
      <w:proofErr w:type="spellEnd"/>
      <w:r>
        <w:t xml:space="preserve"> verwandelt </w:t>
      </w:r>
      <w:proofErr w:type="spellStart"/>
      <w:r>
        <w:t>werdt</w:t>
      </w:r>
      <w:proofErr w:type="spellEnd"/>
      <w:r>
        <w:t xml:space="preserve">. Dan es ist </w:t>
      </w:r>
      <w:proofErr w:type="spellStart"/>
      <w:r>
        <w:t>ferlich</w:t>
      </w:r>
      <w:proofErr w:type="spellEnd"/>
      <w:r>
        <w:t xml:space="preserve"> </w:t>
      </w:r>
      <w:proofErr w:type="spellStart"/>
      <w:r>
        <w:t>vnd</w:t>
      </w:r>
      <w:proofErr w:type="spellEnd"/>
      <w:r>
        <w:t xml:space="preserve"> </w:t>
      </w:r>
      <w:proofErr w:type="spellStart"/>
      <w:r>
        <w:t>besorgklich</w:t>
      </w:r>
      <w:proofErr w:type="spellEnd"/>
      <w:r>
        <w:t xml:space="preserve"> der </w:t>
      </w:r>
      <w:proofErr w:type="spellStart"/>
      <w:r>
        <w:t>warhayt</w:t>
      </w:r>
      <w:proofErr w:type="spellEnd"/>
      <w:r>
        <w:t xml:space="preserve"> </w:t>
      </w:r>
      <w:proofErr w:type="spellStart"/>
      <w:r>
        <w:t>widerstandt</w:t>
      </w:r>
      <w:proofErr w:type="spellEnd"/>
      <w:r>
        <w:t xml:space="preserve"> </w:t>
      </w:r>
      <w:proofErr w:type="spellStart"/>
      <w:r>
        <w:t>zuthun</w:t>
      </w:r>
      <w:proofErr w:type="spellEnd"/>
      <w:r>
        <w:t xml:space="preserve">/ </w:t>
      </w:r>
      <w:proofErr w:type="spellStart"/>
      <w:r>
        <w:t>vnd</w:t>
      </w:r>
      <w:proofErr w:type="spellEnd"/>
      <w:r>
        <w:t xml:space="preserve"> wider die </w:t>
      </w:r>
      <w:proofErr w:type="spellStart"/>
      <w:r>
        <w:t>götliche</w:t>
      </w:r>
      <w:proofErr w:type="spellEnd"/>
      <w:r>
        <w:t xml:space="preserve"> </w:t>
      </w:r>
      <w:proofErr w:type="spellStart"/>
      <w:r>
        <w:t>gesetz</w:t>
      </w:r>
      <w:proofErr w:type="spellEnd"/>
      <w:r>
        <w:t xml:space="preserve"> lang </w:t>
      </w:r>
      <w:proofErr w:type="spellStart"/>
      <w:r>
        <w:t>vngötlich</w:t>
      </w:r>
      <w:proofErr w:type="spellEnd"/>
      <w:r>
        <w:t xml:space="preserve"> </w:t>
      </w:r>
      <w:proofErr w:type="spellStart"/>
      <w:r>
        <w:t>vnd</w:t>
      </w:r>
      <w:proofErr w:type="spellEnd"/>
      <w:r>
        <w:t xml:space="preserve"> </w:t>
      </w:r>
      <w:proofErr w:type="spellStart"/>
      <w:r>
        <w:t>vnchristlich</w:t>
      </w:r>
      <w:proofErr w:type="spellEnd"/>
      <w:r>
        <w:t xml:space="preserve"> handeln/ es </w:t>
      </w:r>
      <w:proofErr w:type="spellStart"/>
      <w:r>
        <w:t>ergeet</w:t>
      </w:r>
      <w:proofErr w:type="spellEnd"/>
      <w:r>
        <w:t xml:space="preserve"> </w:t>
      </w:r>
      <w:proofErr w:type="spellStart"/>
      <w:r>
        <w:t>nit</w:t>
      </w:r>
      <w:proofErr w:type="spellEnd"/>
      <w:r>
        <w:t xml:space="preserve"> zu gutem/ </w:t>
      </w:r>
      <w:proofErr w:type="spellStart"/>
      <w:r>
        <w:t>vnd</w:t>
      </w:r>
      <w:proofErr w:type="spellEnd"/>
      <w:r>
        <w:t xml:space="preserve"> </w:t>
      </w:r>
      <w:proofErr w:type="spellStart"/>
      <w:r>
        <w:t>ane</w:t>
      </w:r>
      <w:proofErr w:type="spellEnd"/>
      <w:r>
        <w:t xml:space="preserve"> straff Last euch fremde </w:t>
      </w:r>
      <w:proofErr w:type="spellStart"/>
      <w:r>
        <w:t>gferlikeit</w:t>
      </w:r>
      <w:proofErr w:type="spellEnd"/>
      <w:r>
        <w:t xml:space="preserve"> </w:t>
      </w:r>
      <w:proofErr w:type="spellStart"/>
      <w:r>
        <w:t>fursichtig</w:t>
      </w:r>
      <w:proofErr w:type="spellEnd"/>
      <w:r>
        <w:t xml:space="preserve"> machen/ </w:t>
      </w:r>
      <w:proofErr w:type="spellStart"/>
      <w:r>
        <w:t>dan</w:t>
      </w:r>
      <w:proofErr w:type="spellEnd"/>
      <w:r>
        <w:t xml:space="preserve"> es ist noch nie </w:t>
      </w:r>
      <w:proofErr w:type="spellStart"/>
      <w:r>
        <w:t>glucklich</w:t>
      </w:r>
      <w:proofErr w:type="spellEnd"/>
      <w:r>
        <w:t xml:space="preserve"> </w:t>
      </w:r>
      <w:proofErr w:type="spellStart"/>
      <w:r>
        <w:t>außgangenn</w:t>
      </w:r>
      <w:proofErr w:type="spellEnd"/>
      <w:r>
        <w:t xml:space="preserve">/ alles das </w:t>
      </w:r>
      <w:proofErr w:type="spellStart"/>
      <w:r>
        <w:t>bißher</w:t>
      </w:r>
      <w:proofErr w:type="spellEnd"/>
      <w:r>
        <w:t xml:space="preserve"> wider den Luther von etlichen </w:t>
      </w:r>
      <w:proofErr w:type="spellStart"/>
      <w:r>
        <w:t>freuenlich</w:t>
      </w:r>
      <w:proofErr w:type="spellEnd"/>
      <w:r>
        <w:t xml:space="preserve"> </w:t>
      </w:r>
      <w:proofErr w:type="spellStart"/>
      <w:r>
        <w:t>fügenomen</w:t>
      </w:r>
      <w:proofErr w:type="spellEnd"/>
      <w:r>
        <w:t xml:space="preserve"> ist. Der Eck ist gehobelt </w:t>
      </w:r>
      <w:proofErr w:type="spellStart"/>
      <w:r>
        <w:t>vnd</w:t>
      </w:r>
      <w:proofErr w:type="spellEnd"/>
      <w:r>
        <w:t xml:space="preserve"> </w:t>
      </w:r>
      <w:proofErr w:type="spellStart"/>
      <w:r>
        <w:t>dartzu</w:t>
      </w:r>
      <w:proofErr w:type="spellEnd"/>
      <w:r>
        <w:t xml:space="preserve"> </w:t>
      </w:r>
      <w:proofErr w:type="spellStart"/>
      <w:r>
        <w:t>geschniten</w:t>
      </w:r>
      <w:proofErr w:type="spellEnd"/>
      <w:r>
        <w:t xml:space="preserve"> worden/ der Leus ist in </w:t>
      </w:r>
      <w:proofErr w:type="spellStart"/>
      <w:r>
        <w:t>eyn</w:t>
      </w:r>
      <w:proofErr w:type="spellEnd"/>
      <w:r>
        <w:t xml:space="preserve"> </w:t>
      </w:r>
      <w:proofErr w:type="spellStart"/>
      <w:r>
        <w:t>schwein</w:t>
      </w:r>
      <w:proofErr w:type="spellEnd"/>
      <w:r>
        <w:t xml:space="preserve"> </w:t>
      </w:r>
      <w:proofErr w:type="spellStart"/>
      <w:r>
        <w:t>wervandelt</w:t>
      </w:r>
      <w:proofErr w:type="spellEnd"/>
      <w:r>
        <w:t xml:space="preserve">/ die andern alle </w:t>
      </w:r>
      <w:proofErr w:type="spellStart"/>
      <w:r>
        <w:t>seint</w:t>
      </w:r>
      <w:proofErr w:type="spellEnd"/>
      <w:r>
        <w:t xml:space="preserve"> </w:t>
      </w:r>
      <w:proofErr w:type="spellStart"/>
      <w:r>
        <w:t>darnider</w:t>
      </w:r>
      <w:proofErr w:type="spellEnd"/>
      <w:r>
        <w:t xml:space="preserve"> gelegt/ </w:t>
      </w:r>
      <w:proofErr w:type="spellStart"/>
      <w:r>
        <w:t>vnd</w:t>
      </w:r>
      <w:proofErr w:type="spellEnd"/>
      <w:r>
        <w:t xml:space="preserve"> die </w:t>
      </w:r>
      <w:proofErr w:type="spellStart"/>
      <w:r>
        <w:t>sach</w:t>
      </w:r>
      <w:proofErr w:type="spellEnd"/>
      <w:r>
        <w:t xml:space="preserve"> </w:t>
      </w:r>
      <w:proofErr w:type="spellStart"/>
      <w:r>
        <w:t>steet</w:t>
      </w:r>
      <w:proofErr w:type="spellEnd"/>
      <w:r>
        <w:t xml:space="preserve"> durch </w:t>
      </w:r>
      <w:proofErr w:type="spellStart"/>
      <w:r>
        <w:t>götlich</w:t>
      </w:r>
      <w:proofErr w:type="spellEnd"/>
      <w:r>
        <w:t xml:space="preserve"> </w:t>
      </w:r>
      <w:proofErr w:type="spellStart"/>
      <w:r>
        <w:t>hilff</w:t>
      </w:r>
      <w:proofErr w:type="spellEnd"/>
      <w:r>
        <w:t xml:space="preserve"> </w:t>
      </w:r>
      <w:proofErr w:type="spellStart"/>
      <w:r>
        <w:t>woll</w:t>
      </w:r>
      <w:proofErr w:type="spellEnd"/>
      <w:r>
        <w:t xml:space="preserve">/ </w:t>
      </w:r>
      <w:proofErr w:type="spellStart"/>
      <w:r>
        <w:t>weyl</w:t>
      </w:r>
      <w:proofErr w:type="spellEnd"/>
      <w:r>
        <w:t xml:space="preserve"> der alten </w:t>
      </w:r>
      <w:proofErr w:type="spellStart"/>
      <w:r>
        <w:t>Pythagorischen</w:t>
      </w:r>
      <w:proofErr w:type="spellEnd"/>
      <w:r>
        <w:t xml:space="preserve"> </w:t>
      </w:r>
      <w:proofErr w:type="spellStart"/>
      <w:r>
        <w:t>meynung</w:t>
      </w:r>
      <w:proofErr w:type="spellEnd"/>
      <w:r>
        <w:t xml:space="preserve"> </w:t>
      </w:r>
      <w:proofErr w:type="spellStart"/>
      <w:r>
        <w:t>vnd</w:t>
      </w:r>
      <w:proofErr w:type="spellEnd"/>
      <w:r>
        <w:t xml:space="preserve"> </w:t>
      </w:r>
      <w:proofErr w:type="spellStart"/>
      <w:r>
        <w:t>wenung</w:t>
      </w:r>
      <w:proofErr w:type="spellEnd"/>
      <w:r>
        <w:t xml:space="preserve"> nach/ die </w:t>
      </w:r>
      <w:proofErr w:type="spellStart"/>
      <w:r>
        <w:t>seelen</w:t>
      </w:r>
      <w:proofErr w:type="spellEnd"/>
      <w:r>
        <w:t xml:space="preserve"> der </w:t>
      </w:r>
      <w:proofErr w:type="spellStart"/>
      <w:r>
        <w:t>menschen</w:t>
      </w:r>
      <w:proofErr w:type="spellEnd"/>
      <w:r>
        <w:t xml:space="preserve"> sich in wilde </w:t>
      </w:r>
      <w:proofErr w:type="spellStart"/>
      <w:r>
        <w:t>vnuernünfftige</w:t>
      </w:r>
      <w:proofErr w:type="spellEnd"/>
      <w:r>
        <w:t xml:space="preserve"> </w:t>
      </w:r>
      <w:proofErr w:type="spellStart"/>
      <w:r>
        <w:t>thier</w:t>
      </w:r>
      <w:proofErr w:type="spellEnd"/>
      <w:r>
        <w:t xml:space="preserve"> verwenden/ </w:t>
      </w:r>
      <w:proofErr w:type="spellStart"/>
      <w:r>
        <w:t>vnd</w:t>
      </w:r>
      <w:proofErr w:type="spellEnd"/>
      <w:r>
        <w:t xml:space="preserve"> </w:t>
      </w:r>
      <w:proofErr w:type="spellStart"/>
      <w:r>
        <w:t>auß</w:t>
      </w:r>
      <w:proofErr w:type="spellEnd"/>
      <w:r>
        <w:t xml:space="preserve"> einem </w:t>
      </w:r>
      <w:proofErr w:type="spellStart"/>
      <w:r>
        <w:t>leyb</w:t>
      </w:r>
      <w:proofErr w:type="spellEnd"/>
      <w:r>
        <w:t xml:space="preserve"> in den andern Wen man </w:t>
      </w:r>
      <w:proofErr w:type="spellStart"/>
      <w:r>
        <w:t>ynen</w:t>
      </w:r>
      <w:proofErr w:type="spellEnd"/>
      <w:r>
        <w:t xml:space="preserve"> allein </w:t>
      </w:r>
      <w:proofErr w:type="spellStart"/>
      <w:r>
        <w:t>nit</w:t>
      </w:r>
      <w:proofErr w:type="spellEnd"/>
      <w:r>
        <w:t xml:space="preserve"> den weg </w:t>
      </w:r>
      <w:proofErr w:type="spellStart"/>
      <w:r>
        <w:t>verschleyst</w:t>
      </w:r>
      <w:proofErr w:type="spellEnd"/>
      <w:r>
        <w:t xml:space="preserve"> sich </w:t>
      </w:r>
      <w:proofErr w:type="spellStart"/>
      <w:r>
        <w:t>zuuerwandeln</w:t>
      </w:r>
      <w:proofErr w:type="spellEnd"/>
      <w:r>
        <w:t xml:space="preserve"> </w:t>
      </w:r>
      <w:proofErr w:type="spellStart"/>
      <w:r>
        <w:t>vnd</w:t>
      </w:r>
      <w:proofErr w:type="spellEnd"/>
      <w:r>
        <w:t xml:space="preserve"> </w:t>
      </w:r>
      <w:proofErr w:type="spellStart"/>
      <w:r>
        <w:t>yr</w:t>
      </w:r>
      <w:proofErr w:type="spellEnd"/>
      <w:r>
        <w:t xml:space="preserve"> </w:t>
      </w:r>
      <w:proofErr w:type="spellStart"/>
      <w:r>
        <w:t>gestalt</w:t>
      </w:r>
      <w:proofErr w:type="spellEnd"/>
      <w:r>
        <w:t xml:space="preserve"> zu verändern. Weil das </w:t>
      </w:r>
      <w:proofErr w:type="spellStart"/>
      <w:r>
        <w:t>schwert</w:t>
      </w:r>
      <w:proofErr w:type="spellEnd"/>
      <w:r>
        <w:t xml:space="preserve"> </w:t>
      </w:r>
      <w:proofErr w:type="spellStart"/>
      <w:r>
        <w:t>vnd</w:t>
      </w:r>
      <w:proofErr w:type="spellEnd"/>
      <w:r>
        <w:t xml:space="preserve"> der </w:t>
      </w:r>
      <w:proofErr w:type="spellStart"/>
      <w:r>
        <w:t>zwitracht</w:t>
      </w:r>
      <w:proofErr w:type="spellEnd"/>
      <w:r>
        <w:t xml:space="preserve"> alle ding verwüsten. Es ist </w:t>
      </w:r>
      <w:proofErr w:type="spellStart"/>
      <w:r>
        <w:t>ferlich</w:t>
      </w:r>
      <w:proofErr w:type="spellEnd"/>
      <w:r>
        <w:t xml:space="preserve"> wen </w:t>
      </w:r>
      <w:proofErr w:type="spellStart"/>
      <w:r>
        <w:t>yr</w:t>
      </w:r>
      <w:proofErr w:type="spellEnd"/>
      <w:r>
        <w:t xml:space="preserve"> </w:t>
      </w:r>
      <w:proofErr w:type="spellStart"/>
      <w:r>
        <w:t>nit</w:t>
      </w:r>
      <w:proofErr w:type="spellEnd"/>
      <w:r>
        <w:t xml:space="preserve"> mit dem </w:t>
      </w:r>
      <w:proofErr w:type="spellStart"/>
      <w:r>
        <w:t>furderligsten</w:t>
      </w:r>
      <w:proofErr w:type="spellEnd"/>
      <w:r>
        <w:t xml:space="preserve"> </w:t>
      </w:r>
      <w:proofErr w:type="spellStart"/>
      <w:r>
        <w:t>widerumb</w:t>
      </w:r>
      <w:proofErr w:type="spellEnd"/>
      <w:r>
        <w:t xml:space="preserve"> euch </w:t>
      </w:r>
      <w:proofErr w:type="spellStart"/>
      <w:r>
        <w:t>bekert</w:t>
      </w:r>
      <w:proofErr w:type="spellEnd"/>
      <w:r>
        <w:t xml:space="preserve">. Die </w:t>
      </w:r>
      <w:proofErr w:type="spellStart"/>
      <w:r>
        <w:t>ler</w:t>
      </w:r>
      <w:proofErr w:type="spellEnd"/>
      <w:r>
        <w:t xml:space="preserve"> so </w:t>
      </w:r>
      <w:proofErr w:type="spellStart"/>
      <w:r>
        <w:t>yr</w:t>
      </w:r>
      <w:proofErr w:type="spellEnd"/>
      <w:r>
        <w:t xml:space="preserve"> </w:t>
      </w:r>
      <w:proofErr w:type="spellStart"/>
      <w:r>
        <w:t>veracht</w:t>
      </w:r>
      <w:proofErr w:type="spellEnd"/>
      <w:r>
        <w:t xml:space="preserve">/ ist </w:t>
      </w:r>
      <w:proofErr w:type="spellStart"/>
      <w:r>
        <w:t>nitt</w:t>
      </w:r>
      <w:proofErr w:type="spellEnd"/>
      <w:r>
        <w:t xml:space="preserve"> weltlich/ </w:t>
      </w:r>
      <w:proofErr w:type="spellStart"/>
      <w:r>
        <w:t>sonder</w:t>
      </w:r>
      <w:proofErr w:type="spellEnd"/>
      <w:r>
        <w:t xml:space="preserve"> </w:t>
      </w:r>
      <w:proofErr w:type="spellStart"/>
      <w:r>
        <w:t>himlisch</w:t>
      </w:r>
      <w:proofErr w:type="spellEnd"/>
      <w:r>
        <w:t xml:space="preserve">/ </w:t>
      </w:r>
      <w:proofErr w:type="spellStart"/>
      <w:r>
        <w:t>sunder</w:t>
      </w:r>
      <w:proofErr w:type="spellEnd"/>
      <w:r>
        <w:t xml:space="preserve"> </w:t>
      </w:r>
      <w:proofErr w:type="spellStart"/>
      <w:r>
        <w:t>ewangelisch</w:t>
      </w:r>
      <w:proofErr w:type="spellEnd"/>
      <w:r>
        <w:t xml:space="preserve"> </w:t>
      </w:r>
      <w:proofErr w:type="spellStart"/>
      <w:r>
        <w:t>Nempt</w:t>
      </w:r>
      <w:proofErr w:type="spellEnd"/>
      <w:r>
        <w:t xml:space="preserve"> </w:t>
      </w:r>
      <w:proofErr w:type="spellStart"/>
      <w:r>
        <w:t>ir</w:t>
      </w:r>
      <w:proofErr w:type="spellEnd"/>
      <w:r>
        <w:t xml:space="preserve"> den rat an/ so ist es gut/ </w:t>
      </w:r>
      <w:proofErr w:type="spellStart"/>
      <w:r>
        <w:t>nempt</w:t>
      </w:r>
      <w:proofErr w:type="spellEnd"/>
      <w:r>
        <w:t xml:space="preserve"> </w:t>
      </w:r>
      <w:proofErr w:type="spellStart"/>
      <w:r>
        <w:t>yr</w:t>
      </w:r>
      <w:proofErr w:type="spellEnd"/>
      <w:r>
        <w:t xml:space="preserve"> den rat </w:t>
      </w:r>
      <w:proofErr w:type="spellStart"/>
      <w:r>
        <w:t>nit</w:t>
      </w:r>
      <w:proofErr w:type="spellEnd"/>
      <w:r>
        <w:t xml:space="preserve"> an/ so </w:t>
      </w:r>
      <w:proofErr w:type="spellStart"/>
      <w:r>
        <w:t>werdenn</w:t>
      </w:r>
      <w:proofErr w:type="spellEnd"/>
      <w:r>
        <w:t xml:space="preserve"> wir in </w:t>
      </w:r>
      <w:proofErr w:type="spellStart"/>
      <w:r>
        <w:t>ewrem</w:t>
      </w:r>
      <w:proofErr w:type="spellEnd"/>
      <w:r>
        <w:t xml:space="preserve"> verderben lachen </w:t>
      </w:r>
      <w:proofErr w:type="spellStart"/>
      <w:r>
        <w:t>vnd</w:t>
      </w:r>
      <w:proofErr w:type="spellEnd"/>
      <w:r>
        <w:t xml:space="preserve"> spotten/ </w:t>
      </w:r>
      <w:proofErr w:type="spellStart"/>
      <w:r>
        <w:t>vnnd</w:t>
      </w:r>
      <w:proofErr w:type="spellEnd"/>
      <w:r>
        <w:t xml:space="preserve"> euch </w:t>
      </w:r>
      <w:proofErr w:type="spellStart"/>
      <w:r>
        <w:t>disen</w:t>
      </w:r>
      <w:proofErr w:type="spellEnd"/>
      <w:r>
        <w:t xml:space="preserve"> </w:t>
      </w:r>
      <w:proofErr w:type="spellStart"/>
      <w:r>
        <w:t>spruch</w:t>
      </w:r>
      <w:proofErr w:type="spellEnd"/>
      <w:r>
        <w:t xml:space="preserve"> des heiligen </w:t>
      </w:r>
      <w:proofErr w:type="spellStart"/>
      <w:r>
        <w:t>ewangeliums</w:t>
      </w:r>
      <w:proofErr w:type="spellEnd"/>
      <w:r>
        <w:t xml:space="preserve"> sagen. Wir haben euch </w:t>
      </w:r>
      <w:proofErr w:type="spellStart"/>
      <w:r>
        <w:t>gesungenn</w:t>
      </w:r>
      <w:proofErr w:type="spellEnd"/>
      <w:r>
        <w:t xml:space="preserve"> </w:t>
      </w:r>
      <w:proofErr w:type="spellStart"/>
      <w:r>
        <w:t>vnd</w:t>
      </w:r>
      <w:proofErr w:type="spellEnd"/>
      <w:r>
        <w:t xml:space="preserve"> </w:t>
      </w:r>
      <w:proofErr w:type="spellStart"/>
      <w:r>
        <w:t>yr</w:t>
      </w:r>
      <w:proofErr w:type="spellEnd"/>
      <w:r>
        <w:t xml:space="preserve"> habt </w:t>
      </w:r>
      <w:proofErr w:type="spellStart"/>
      <w:r>
        <w:t>nit</w:t>
      </w:r>
      <w:proofErr w:type="spellEnd"/>
      <w:r>
        <w:t xml:space="preserve"> gesprungen. Man hat </w:t>
      </w:r>
      <w:proofErr w:type="spellStart"/>
      <w:r>
        <w:t>erfarn</w:t>
      </w:r>
      <w:proofErr w:type="spellEnd"/>
      <w:r>
        <w:t xml:space="preserve">/ das </w:t>
      </w:r>
      <w:proofErr w:type="spellStart"/>
      <w:r>
        <w:t>biß</w:t>
      </w:r>
      <w:proofErr w:type="spellEnd"/>
      <w:r>
        <w:t xml:space="preserve"> </w:t>
      </w:r>
      <w:proofErr w:type="spellStart"/>
      <w:r>
        <w:t>auff</w:t>
      </w:r>
      <w:proofErr w:type="spellEnd"/>
      <w:r>
        <w:t xml:space="preserve"> den heutigen tag sich </w:t>
      </w:r>
      <w:proofErr w:type="spellStart"/>
      <w:r>
        <w:t>keyn</w:t>
      </w:r>
      <w:proofErr w:type="spellEnd"/>
      <w:r>
        <w:t xml:space="preserve"> </w:t>
      </w:r>
      <w:proofErr w:type="spellStart"/>
      <w:r>
        <w:t>gelerter</w:t>
      </w:r>
      <w:proofErr w:type="spellEnd"/>
      <w:r>
        <w:t xml:space="preserve"> </w:t>
      </w:r>
      <w:proofErr w:type="spellStart"/>
      <w:r>
        <w:t>vnd</w:t>
      </w:r>
      <w:proofErr w:type="spellEnd"/>
      <w:r>
        <w:t xml:space="preserve"> </w:t>
      </w:r>
      <w:proofErr w:type="spellStart"/>
      <w:r>
        <w:t>frumer</w:t>
      </w:r>
      <w:proofErr w:type="spellEnd"/>
      <w:r>
        <w:t xml:space="preserve"> man wider den Luther gesetzt </w:t>
      </w:r>
      <w:proofErr w:type="spellStart"/>
      <w:r>
        <w:t>vnd</w:t>
      </w:r>
      <w:proofErr w:type="spellEnd"/>
      <w:r>
        <w:t xml:space="preserve"> </w:t>
      </w:r>
      <w:proofErr w:type="spellStart"/>
      <w:r>
        <w:t>gespert</w:t>
      </w:r>
      <w:proofErr w:type="spellEnd"/>
      <w:r>
        <w:t xml:space="preserve"> hat/ </w:t>
      </w:r>
      <w:proofErr w:type="spellStart"/>
      <w:r>
        <w:t>sunder</w:t>
      </w:r>
      <w:proofErr w:type="spellEnd"/>
      <w:r>
        <w:t xml:space="preserve"> allein grobe </w:t>
      </w:r>
      <w:proofErr w:type="spellStart"/>
      <w:r>
        <w:t>vnuerstendige</w:t>
      </w:r>
      <w:proofErr w:type="spellEnd"/>
      <w:r>
        <w:t xml:space="preserve"> </w:t>
      </w:r>
      <w:proofErr w:type="spellStart"/>
      <w:r>
        <w:t>verkertmütigen</w:t>
      </w:r>
      <w:proofErr w:type="spellEnd"/>
      <w:r>
        <w:t xml:space="preserve">/ </w:t>
      </w:r>
      <w:proofErr w:type="spellStart"/>
      <w:r>
        <w:t>vnnd</w:t>
      </w:r>
      <w:proofErr w:type="spellEnd"/>
      <w:r>
        <w:t xml:space="preserve"> frechen </w:t>
      </w:r>
      <w:proofErr w:type="spellStart"/>
      <w:r>
        <w:t>menschen</w:t>
      </w:r>
      <w:proofErr w:type="spellEnd"/>
      <w:r>
        <w:t xml:space="preserve">/ der </w:t>
      </w:r>
      <w:proofErr w:type="spellStart"/>
      <w:r>
        <w:t>ent</w:t>
      </w:r>
      <w:proofErr w:type="spellEnd"/>
      <w:r>
        <w:t xml:space="preserve"> gleich </w:t>
      </w:r>
      <w:proofErr w:type="spellStart"/>
      <w:r>
        <w:t>yren</w:t>
      </w:r>
      <w:proofErr w:type="spellEnd"/>
      <w:r>
        <w:t xml:space="preserve"> </w:t>
      </w:r>
      <w:proofErr w:type="spellStart"/>
      <w:r>
        <w:t>wercken</w:t>
      </w:r>
      <w:proofErr w:type="spellEnd"/>
      <w:r>
        <w:t xml:space="preserve"> </w:t>
      </w:r>
      <w:proofErr w:type="spellStart"/>
      <w:r>
        <w:t>seyn</w:t>
      </w:r>
      <w:proofErr w:type="spellEnd"/>
      <w:r>
        <w:t xml:space="preserve"> </w:t>
      </w:r>
      <w:proofErr w:type="spellStart"/>
      <w:r>
        <w:t>wurt</w:t>
      </w:r>
      <w:proofErr w:type="spellEnd"/>
      <w:r>
        <w:t xml:space="preserve">. So haben wir auch genügsam </w:t>
      </w:r>
      <w:proofErr w:type="spellStart"/>
      <w:r>
        <w:t>erfarenn</w:t>
      </w:r>
      <w:proofErr w:type="spellEnd"/>
      <w:r>
        <w:t xml:space="preserve"> wie sie sich in </w:t>
      </w:r>
      <w:proofErr w:type="spellStart"/>
      <w:r>
        <w:t>yren</w:t>
      </w:r>
      <w:proofErr w:type="spellEnd"/>
      <w:r>
        <w:t xml:space="preserve"> </w:t>
      </w:r>
      <w:proofErr w:type="spellStart"/>
      <w:r>
        <w:t>disputation</w:t>
      </w:r>
      <w:proofErr w:type="spellEnd"/>
      <w:r>
        <w:t xml:space="preserve"> </w:t>
      </w:r>
      <w:proofErr w:type="spellStart"/>
      <w:r>
        <w:t>erzaygt</w:t>
      </w:r>
      <w:proofErr w:type="spellEnd"/>
      <w:r>
        <w:t xml:space="preserve"> haben. Die </w:t>
      </w:r>
      <w:proofErr w:type="spellStart"/>
      <w:r>
        <w:t>münch</w:t>
      </w:r>
      <w:proofErr w:type="spellEnd"/>
      <w:r>
        <w:t xml:space="preserve"> und </w:t>
      </w:r>
      <w:proofErr w:type="spellStart"/>
      <w:r>
        <w:t>Theologisten</w:t>
      </w:r>
      <w:proofErr w:type="spellEnd"/>
      <w:r>
        <w:t xml:space="preserve"> </w:t>
      </w:r>
      <w:proofErr w:type="spellStart"/>
      <w:r>
        <w:t>seintverworffen</w:t>
      </w:r>
      <w:proofErr w:type="spellEnd"/>
      <w:r>
        <w:t xml:space="preserve"> </w:t>
      </w:r>
      <w:proofErr w:type="spellStart"/>
      <w:r>
        <w:t>wordenn</w:t>
      </w:r>
      <w:proofErr w:type="spellEnd"/>
      <w:r>
        <w:t xml:space="preserve">. Es ist </w:t>
      </w:r>
      <w:proofErr w:type="spellStart"/>
      <w:r>
        <w:t>nichs</w:t>
      </w:r>
      <w:proofErr w:type="spellEnd"/>
      <w:r>
        <w:t xml:space="preserve"> </w:t>
      </w:r>
      <w:proofErr w:type="spellStart"/>
      <w:r>
        <w:t>vorbliben</w:t>
      </w:r>
      <w:proofErr w:type="spellEnd"/>
      <w:r>
        <w:t xml:space="preserve"> allein das wir </w:t>
      </w:r>
      <w:proofErr w:type="spellStart"/>
      <w:r>
        <w:t>sehenn</w:t>
      </w:r>
      <w:proofErr w:type="spellEnd"/>
      <w:r>
        <w:t xml:space="preserve"> die </w:t>
      </w:r>
      <w:proofErr w:type="spellStart"/>
      <w:r>
        <w:t>hurnkinder</w:t>
      </w:r>
      <w:proofErr w:type="spellEnd"/>
      <w:r>
        <w:t xml:space="preserve"> </w:t>
      </w:r>
      <w:proofErr w:type="spellStart"/>
      <w:r>
        <w:t>vnd</w:t>
      </w:r>
      <w:proofErr w:type="spellEnd"/>
      <w:r>
        <w:t xml:space="preserve"> </w:t>
      </w:r>
      <w:proofErr w:type="spellStart"/>
      <w:r>
        <w:t>verlembdte</w:t>
      </w:r>
      <w:proofErr w:type="spellEnd"/>
      <w:r>
        <w:t xml:space="preserve"> </w:t>
      </w:r>
      <w:proofErr w:type="spellStart"/>
      <w:r>
        <w:t>leut</w:t>
      </w:r>
      <w:proofErr w:type="spellEnd"/>
      <w:r>
        <w:t xml:space="preserve">/ Jha auch die </w:t>
      </w:r>
      <w:proofErr w:type="spellStart"/>
      <w:r>
        <w:t>wascherin</w:t>
      </w:r>
      <w:proofErr w:type="spellEnd"/>
      <w:r>
        <w:t xml:space="preserve"> </w:t>
      </w:r>
      <w:proofErr w:type="spellStart"/>
      <w:r>
        <w:t>vnd</w:t>
      </w:r>
      <w:proofErr w:type="spellEnd"/>
      <w:r>
        <w:t xml:space="preserve"> </w:t>
      </w:r>
      <w:proofErr w:type="spellStart"/>
      <w:r>
        <w:t>badmeyde</w:t>
      </w:r>
      <w:proofErr w:type="spellEnd"/>
      <w:r>
        <w:t xml:space="preserve"> </w:t>
      </w:r>
      <w:proofErr w:type="spellStart"/>
      <w:r>
        <w:t>auff</w:t>
      </w:r>
      <w:proofErr w:type="spellEnd"/>
      <w:r>
        <w:t xml:space="preserve"> </w:t>
      </w:r>
      <w:proofErr w:type="spellStart"/>
      <w:r>
        <w:t>disem</w:t>
      </w:r>
      <w:proofErr w:type="spellEnd"/>
      <w:r>
        <w:t xml:space="preserve"> plan fechten/ die sich auch </w:t>
      </w:r>
      <w:proofErr w:type="spellStart"/>
      <w:r>
        <w:t>wye</w:t>
      </w:r>
      <w:proofErr w:type="spellEnd"/>
      <w:r>
        <w:t xml:space="preserve"> wir hören </w:t>
      </w:r>
      <w:proofErr w:type="spellStart"/>
      <w:r>
        <w:t>darzu</w:t>
      </w:r>
      <w:proofErr w:type="spellEnd"/>
      <w:r>
        <w:t xml:space="preserve"> </w:t>
      </w:r>
      <w:proofErr w:type="spellStart"/>
      <w:r>
        <w:t>geruft</w:t>
      </w:r>
      <w:proofErr w:type="spellEnd"/>
      <w:r>
        <w:t xml:space="preserve"> haben. Dan </w:t>
      </w:r>
      <w:proofErr w:type="spellStart"/>
      <w:r>
        <w:t>sye</w:t>
      </w:r>
      <w:proofErr w:type="spellEnd"/>
      <w:r>
        <w:t xml:space="preserve"> dichten </w:t>
      </w:r>
      <w:proofErr w:type="spellStart"/>
      <w:r>
        <w:t>vnd</w:t>
      </w:r>
      <w:proofErr w:type="spellEnd"/>
      <w:r>
        <w:t xml:space="preserve"> </w:t>
      </w:r>
      <w:proofErr w:type="spellStart"/>
      <w:r>
        <w:t>gendt</w:t>
      </w:r>
      <w:proofErr w:type="spellEnd"/>
      <w:r>
        <w:t xml:space="preserve"> damit </w:t>
      </w:r>
      <w:proofErr w:type="spellStart"/>
      <w:r>
        <w:t>vmb</w:t>
      </w:r>
      <w:proofErr w:type="spellEnd"/>
      <w:r>
        <w:t xml:space="preserve">/ wie </w:t>
      </w:r>
      <w:proofErr w:type="spellStart"/>
      <w:r>
        <w:t>sy</w:t>
      </w:r>
      <w:proofErr w:type="spellEnd"/>
      <w:r>
        <w:t xml:space="preserve"> mit den </w:t>
      </w:r>
      <w:proofErr w:type="spellStart"/>
      <w:r>
        <w:t>artickelen</w:t>
      </w:r>
      <w:proofErr w:type="spellEnd"/>
      <w:r>
        <w:t xml:space="preserve">/ so man dem </w:t>
      </w:r>
      <w:proofErr w:type="spellStart"/>
      <w:r>
        <w:t>Hussenn</w:t>
      </w:r>
      <w:proofErr w:type="spellEnd"/>
      <w:r>
        <w:t xml:space="preserve"> </w:t>
      </w:r>
      <w:proofErr w:type="spellStart"/>
      <w:r>
        <w:t>felschlich</w:t>
      </w:r>
      <w:proofErr w:type="spellEnd"/>
      <w:r>
        <w:t xml:space="preserve"> </w:t>
      </w:r>
      <w:proofErr w:type="spellStart"/>
      <w:r>
        <w:t>auff</w:t>
      </w:r>
      <w:proofErr w:type="spellEnd"/>
      <w:r>
        <w:t xml:space="preserve"> gelegt. dem Luther den strick an hals bringen mögen. Aber das garn </w:t>
      </w:r>
      <w:proofErr w:type="spellStart"/>
      <w:r>
        <w:t>wurt</w:t>
      </w:r>
      <w:proofErr w:type="spellEnd"/>
      <w:r>
        <w:t xml:space="preserve"> vergeblich vor den </w:t>
      </w:r>
      <w:proofErr w:type="spellStart"/>
      <w:r>
        <w:t>augen</w:t>
      </w:r>
      <w:proofErr w:type="spellEnd"/>
      <w:r>
        <w:t xml:space="preserve"> der </w:t>
      </w:r>
      <w:proofErr w:type="spellStart"/>
      <w:r>
        <w:t>fögell</w:t>
      </w:r>
      <w:proofErr w:type="spellEnd"/>
      <w:r>
        <w:t xml:space="preserve"> gelegt </w:t>
      </w:r>
      <w:proofErr w:type="spellStart"/>
      <w:r>
        <w:t>Vnd</w:t>
      </w:r>
      <w:proofErr w:type="spellEnd"/>
      <w:r>
        <w:t xml:space="preserve"> wie </w:t>
      </w:r>
      <w:proofErr w:type="spellStart"/>
      <w:r>
        <w:t>dise</w:t>
      </w:r>
      <w:proofErr w:type="spellEnd"/>
      <w:r>
        <w:t xml:space="preserve"> </w:t>
      </w:r>
      <w:proofErr w:type="spellStart"/>
      <w:r>
        <w:t>thun</w:t>
      </w:r>
      <w:proofErr w:type="spellEnd"/>
      <w:r>
        <w:t xml:space="preserve">/ also </w:t>
      </w:r>
      <w:proofErr w:type="spellStart"/>
      <w:r>
        <w:t>wurt</w:t>
      </w:r>
      <w:proofErr w:type="spellEnd"/>
      <w:r>
        <w:t xml:space="preserve"> </w:t>
      </w:r>
      <w:proofErr w:type="spellStart"/>
      <w:r>
        <w:t>ynen</w:t>
      </w:r>
      <w:proofErr w:type="spellEnd"/>
      <w:r>
        <w:t xml:space="preserve"> </w:t>
      </w:r>
      <w:proofErr w:type="spellStart"/>
      <w:r>
        <w:t>widervmb</w:t>
      </w:r>
      <w:proofErr w:type="spellEnd"/>
      <w:r>
        <w:t xml:space="preserve"> </w:t>
      </w:r>
      <w:proofErr w:type="spellStart"/>
      <w:r>
        <w:t>beschehen</w:t>
      </w:r>
      <w:proofErr w:type="spellEnd"/>
      <w:r>
        <w:t xml:space="preserve">. Dan </w:t>
      </w:r>
      <w:proofErr w:type="spellStart"/>
      <w:r>
        <w:t>sy</w:t>
      </w:r>
      <w:proofErr w:type="spellEnd"/>
      <w:r>
        <w:t xml:space="preserve"> </w:t>
      </w:r>
      <w:proofErr w:type="spellStart"/>
      <w:r>
        <w:t>begern</w:t>
      </w:r>
      <w:proofErr w:type="spellEnd"/>
      <w:r>
        <w:t xml:space="preserve"> </w:t>
      </w:r>
      <w:proofErr w:type="spellStart"/>
      <w:r>
        <w:t>verleumpt</w:t>
      </w:r>
      <w:proofErr w:type="spellEnd"/>
      <w:r>
        <w:t xml:space="preserve">/ </w:t>
      </w:r>
      <w:proofErr w:type="spellStart"/>
      <w:r>
        <w:t>erloß</w:t>
      </w:r>
      <w:proofErr w:type="spellEnd"/>
      <w:r>
        <w:t xml:space="preserve">/ </w:t>
      </w:r>
      <w:proofErr w:type="spellStart"/>
      <w:r>
        <w:t>vnd</w:t>
      </w:r>
      <w:proofErr w:type="spellEnd"/>
      <w:r>
        <w:t xml:space="preserve"> </w:t>
      </w:r>
      <w:proofErr w:type="spellStart"/>
      <w:r>
        <w:t>anrichig</w:t>
      </w:r>
      <w:proofErr w:type="spellEnd"/>
      <w:r>
        <w:t xml:space="preserve"> zu sein </w:t>
      </w:r>
      <w:proofErr w:type="spellStart"/>
      <w:r>
        <w:t>vnser</w:t>
      </w:r>
      <w:proofErr w:type="spellEnd"/>
      <w:r>
        <w:t xml:space="preserve"> haben </w:t>
      </w:r>
      <w:proofErr w:type="spellStart"/>
      <w:r>
        <w:t>funfftzig</w:t>
      </w:r>
      <w:proofErr w:type="spellEnd"/>
      <w:r>
        <w:t xml:space="preserve"> wider </w:t>
      </w:r>
      <w:proofErr w:type="spellStart"/>
      <w:r>
        <w:t>sölche</w:t>
      </w:r>
      <w:proofErr w:type="spellEnd"/>
      <w:r>
        <w:t xml:space="preserve"> </w:t>
      </w:r>
      <w:proofErr w:type="spellStart"/>
      <w:r>
        <w:t>hurn</w:t>
      </w:r>
      <w:proofErr w:type="spellEnd"/>
      <w:r>
        <w:t xml:space="preserve"> </w:t>
      </w:r>
      <w:proofErr w:type="spellStart"/>
      <w:r>
        <w:t>kinder</w:t>
      </w:r>
      <w:proofErr w:type="spellEnd"/>
      <w:r>
        <w:t xml:space="preserve"> </w:t>
      </w:r>
      <w:proofErr w:type="spellStart"/>
      <w:r>
        <w:t>vnnd</w:t>
      </w:r>
      <w:proofErr w:type="spellEnd"/>
      <w:r>
        <w:t xml:space="preserve"> </w:t>
      </w:r>
      <w:proofErr w:type="spellStart"/>
      <w:r>
        <w:t>vnnutze</w:t>
      </w:r>
      <w:proofErr w:type="spellEnd"/>
      <w:r>
        <w:t xml:space="preserve"> </w:t>
      </w:r>
      <w:proofErr w:type="spellStart"/>
      <w:r>
        <w:t>schwetzer</w:t>
      </w:r>
      <w:proofErr w:type="spellEnd"/>
      <w:r>
        <w:t xml:space="preserve"> </w:t>
      </w:r>
      <w:proofErr w:type="spellStart"/>
      <w:r>
        <w:t>vns</w:t>
      </w:r>
      <w:proofErr w:type="spellEnd"/>
      <w:r>
        <w:t xml:space="preserve"> </w:t>
      </w:r>
      <w:proofErr w:type="spellStart"/>
      <w:r>
        <w:t>zusamen</w:t>
      </w:r>
      <w:proofErr w:type="spellEnd"/>
      <w:r>
        <w:t xml:space="preserve"> verbunden/ </w:t>
      </w:r>
      <w:proofErr w:type="spellStart"/>
      <w:r>
        <w:t>vnnd</w:t>
      </w:r>
      <w:proofErr w:type="spellEnd"/>
      <w:r>
        <w:t xml:space="preserve"> so </w:t>
      </w:r>
      <w:proofErr w:type="spellStart"/>
      <w:r>
        <w:t>vnser</w:t>
      </w:r>
      <w:proofErr w:type="spellEnd"/>
      <w:r>
        <w:t xml:space="preserve"> zu wenig sein wöllen wir </w:t>
      </w:r>
      <w:proofErr w:type="spellStart"/>
      <w:r>
        <w:t>vnser</w:t>
      </w:r>
      <w:proofErr w:type="spellEnd"/>
      <w:r>
        <w:t xml:space="preserve"> freunde auch </w:t>
      </w:r>
      <w:proofErr w:type="spellStart"/>
      <w:r>
        <w:t>vmb</w:t>
      </w:r>
      <w:proofErr w:type="spellEnd"/>
      <w:r>
        <w:t xml:space="preserve"> </w:t>
      </w:r>
      <w:proofErr w:type="spellStart"/>
      <w:r>
        <w:t>hilff</w:t>
      </w:r>
      <w:proofErr w:type="spellEnd"/>
      <w:r>
        <w:t xml:space="preserve"> </w:t>
      </w:r>
      <w:proofErr w:type="spellStart"/>
      <w:r>
        <w:t>vnd</w:t>
      </w:r>
      <w:proofErr w:type="spellEnd"/>
      <w:r>
        <w:t xml:space="preserve"> </w:t>
      </w:r>
      <w:proofErr w:type="spellStart"/>
      <w:r>
        <w:t>beystand</w:t>
      </w:r>
      <w:proofErr w:type="spellEnd"/>
      <w:r>
        <w:t xml:space="preserve"> </w:t>
      </w:r>
      <w:proofErr w:type="spellStart"/>
      <w:r>
        <w:t>anrüffen</w:t>
      </w:r>
      <w:proofErr w:type="spellEnd"/>
      <w:r>
        <w:t xml:space="preserve"> </w:t>
      </w:r>
      <w:proofErr w:type="spellStart"/>
      <w:r>
        <w:t>Bedingenn</w:t>
      </w:r>
      <w:proofErr w:type="spellEnd"/>
      <w:r>
        <w:t xml:space="preserve"> </w:t>
      </w:r>
      <w:proofErr w:type="spellStart"/>
      <w:r>
        <w:t>vns</w:t>
      </w:r>
      <w:proofErr w:type="spellEnd"/>
      <w:r>
        <w:t xml:space="preserve"> auch hie mit/ das wir den Murner nie </w:t>
      </w:r>
      <w:proofErr w:type="spellStart"/>
      <w:r>
        <w:t>gehast</w:t>
      </w:r>
      <w:proofErr w:type="spellEnd"/>
      <w:r>
        <w:t xml:space="preserve"> haben/ mit dem </w:t>
      </w:r>
      <w:proofErr w:type="spellStart"/>
      <w:r>
        <w:t>wirt</w:t>
      </w:r>
      <w:proofErr w:type="spellEnd"/>
      <w:r>
        <w:t xml:space="preserve"> zu Basel/ </w:t>
      </w:r>
      <w:proofErr w:type="spellStart"/>
      <w:r>
        <w:t>Franckfort</w:t>
      </w:r>
      <w:proofErr w:type="spellEnd"/>
      <w:r>
        <w:t xml:space="preserve">/ </w:t>
      </w:r>
      <w:proofErr w:type="spellStart"/>
      <w:r>
        <w:t>vnnd</w:t>
      </w:r>
      <w:proofErr w:type="spellEnd"/>
      <w:r>
        <w:t xml:space="preserve"> Trier vor </w:t>
      </w:r>
      <w:proofErr w:type="spellStart"/>
      <w:r>
        <w:t>zeyten</w:t>
      </w:r>
      <w:proofErr w:type="spellEnd"/>
      <w:r>
        <w:t xml:space="preserve"> in grösser </w:t>
      </w:r>
      <w:proofErr w:type="spellStart"/>
      <w:r>
        <w:t>freundtschafft</w:t>
      </w:r>
      <w:proofErr w:type="spellEnd"/>
      <w:r>
        <w:t xml:space="preserve"> gelebt haben/ aber der </w:t>
      </w:r>
      <w:proofErr w:type="spellStart"/>
      <w:r>
        <w:t>gottes</w:t>
      </w:r>
      <w:proofErr w:type="spellEnd"/>
      <w:r>
        <w:t xml:space="preserve"> </w:t>
      </w:r>
      <w:proofErr w:type="spellStart"/>
      <w:r>
        <w:t>lesterung</w:t>
      </w:r>
      <w:proofErr w:type="spellEnd"/>
      <w:r>
        <w:t xml:space="preserve"> </w:t>
      </w:r>
      <w:proofErr w:type="spellStart"/>
      <w:r>
        <w:t>seint</w:t>
      </w:r>
      <w:proofErr w:type="spellEnd"/>
      <w:r>
        <w:t xml:space="preserve"> wir gram/ durch welche er sich </w:t>
      </w:r>
      <w:proofErr w:type="spellStart"/>
      <w:r>
        <w:t>vnderwundenn</w:t>
      </w:r>
      <w:proofErr w:type="spellEnd"/>
      <w:r>
        <w:t xml:space="preserve"> hat/ die </w:t>
      </w:r>
      <w:proofErr w:type="spellStart"/>
      <w:r>
        <w:t>ewangelische</w:t>
      </w:r>
      <w:proofErr w:type="spellEnd"/>
      <w:r>
        <w:t xml:space="preserve"> </w:t>
      </w:r>
      <w:proofErr w:type="spellStart"/>
      <w:r>
        <w:t>ler</w:t>
      </w:r>
      <w:proofErr w:type="spellEnd"/>
      <w:r>
        <w:t xml:space="preserve"> </w:t>
      </w:r>
      <w:proofErr w:type="spellStart"/>
      <w:r>
        <w:t>vnsers</w:t>
      </w:r>
      <w:proofErr w:type="spellEnd"/>
      <w:r>
        <w:t xml:space="preserve"> </w:t>
      </w:r>
      <w:proofErr w:type="spellStart"/>
      <w:r>
        <w:t>herren</w:t>
      </w:r>
      <w:proofErr w:type="spellEnd"/>
      <w:r>
        <w:t xml:space="preserve"> Jesu Christi </w:t>
      </w:r>
      <w:proofErr w:type="spellStart"/>
      <w:r>
        <w:t>vnnd</w:t>
      </w:r>
      <w:proofErr w:type="spellEnd"/>
      <w:r>
        <w:t xml:space="preserve"> </w:t>
      </w:r>
      <w:proofErr w:type="spellStart"/>
      <w:r>
        <w:t>sant</w:t>
      </w:r>
      <w:proofErr w:type="spellEnd"/>
      <w:r>
        <w:t xml:space="preserve"> Pauls zu beflecken/ </w:t>
      </w:r>
      <w:proofErr w:type="spellStart"/>
      <w:r>
        <w:t>vnnd</w:t>
      </w:r>
      <w:proofErr w:type="spellEnd"/>
      <w:r>
        <w:t xml:space="preserve"> </w:t>
      </w:r>
      <w:proofErr w:type="spellStart"/>
      <w:r>
        <w:t>verunreynen</w:t>
      </w:r>
      <w:proofErr w:type="spellEnd"/>
      <w:r>
        <w:t xml:space="preserve">/ Gegen der </w:t>
      </w:r>
      <w:proofErr w:type="spellStart"/>
      <w:r>
        <w:t>iniurienn</w:t>
      </w:r>
      <w:proofErr w:type="spellEnd"/>
      <w:r>
        <w:t xml:space="preserve"> </w:t>
      </w:r>
      <w:proofErr w:type="spellStart"/>
      <w:r>
        <w:t>schmach</w:t>
      </w:r>
      <w:proofErr w:type="spellEnd"/>
      <w:r>
        <w:t xml:space="preserve">&amp; </w:t>
      </w:r>
      <w:proofErr w:type="spellStart"/>
      <w:r>
        <w:t>vnd</w:t>
      </w:r>
      <w:proofErr w:type="spellEnd"/>
      <w:r>
        <w:t xml:space="preserve"> </w:t>
      </w:r>
      <w:proofErr w:type="spellStart"/>
      <w:r>
        <w:t>beleydigung</w:t>
      </w:r>
      <w:proofErr w:type="spellEnd"/>
      <w:r>
        <w:t xml:space="preserve"> </w:t>
      </w:r>
      <w:proofErr w:type="spellStart"/>
      <w:r>
        <w:t>vns</w:t>
      </w:r>
      <w:proofErr w:type="spellEnd"/>
      <w:r>
        <w:t xml:space="preserve"> erzeigt/ </w:t>
      </w:r>
      <w:proofErr w:type="spellStart"/>
      <w:r>
        <w:t>wolten</w:t>
      </w:r>
      <w:proofErr w:type="spellEnd"/>
      <w:r>
        <w:t xml:space="preserve"> wir </w:t>
      </w:r>
      <w:proofErr w:type="spellStart"/>
      <w:r>
        <w:t>vngern</w:t>
      </w:r>
      <w:proofErr w:type="spellEnd"/>
      <w:r>
        <w:t xml:space="preserve"> </w:t>
      </w:r>
      <w:proofErr w:type="spellStart"/>
      <w:r>
        <w:t>eyn</w:t>
      </w:r>
      <w:proofErr w:type="spellEnd"/>
      <w:r>
        <w:t xml:space="preserve"> </w:t>
      </w:r>
      <w:proofErr w:type="spellStart"/>
      <w:r>
        <w:t>wort</w:t>
      </w:r>
      <w:proofErr w:type="spellEnd"/>
      <w:r>
        <w:t xml:space="preserve"> murmeln/ aber in </w:t>
      </w:r>
      <w:proofErr w:type="spellStart"/>
      <w:r>
        <w:t>gottes</w:t>
      </w:r>
      <w:proofErr w:type="spellEnd"/>
      <w:r>
        <w:t xml:space="preserve"> </w:t>
      </w:r>
      <w:proofErr w:type="spellStart"/>
      <w:r>
        <w:t>lesterung</w:t>
      </w:r>
      <w:proofErr w:type="spellEnd"/>
      <w:r>
        <w:t xml:space="preserve"> schonen wir auch </w:t>
      </w:r>
      <w:proofErr w:type="spellStart"/>
      <w:r>
        <w:t>nit</w:t>
      </w:r>
      <w:proofErr w:type="spellEnd"/>
      <w:r>
        <w:t xml:space="preserve"> des </w:t>
      </w:r>
      <w:proofErr w:type="spellStart"/>
      <w:r>
        <w:t>vattern</w:t>
      </w:r>
      <w:proofErr w:type="spellEnd"/>
      <w:r>
        <w:t xml:space="preserve">/ der </w:t>
      </w:r>
      <w:proofErr w:type="spellStart"/>
      <w:r>
        <w:t>mutter</w:t>
      </w:r>
      <w:proofErr w:type="spellEnd"/>
      <w:r>
        <w:t xml:space="preserve">/ </w:t>
      </w:r>
      <w:proofErr w:type="spellStart"/>
      <w:r>
        <w:t>vnnd</w:t>
      </w:r>
      <w:proofErr w:type="spellEnd"/>
      <w:r>
        <w:t xml:space="preserve"> der </w:t>
      </w:r>
      <w:proofErr w:type="spellStart"/>
      <w:r>
        <w:t>brüder</w:t>
      </w:r>
      <w:proofErr w:type="spellEnd"/>
      <w:r>
        <w:t xml:space="preserve">/ der </w:t>
      </w:r>
      <w:proofErr w:type="spellStart"/>
      <w:r>
        <w:t>vns</w:t>
      </w:r>
      <w:proofErr w:type="spellEnd"/>
      <w:r>
        <w:t xml:space="preserve"> auch seinen geist geben </w:t>
      </w:r>
      <w:proofErr w:type="spellStart"/>
      <w:r>
        <w:t>würt</w:t>
      </w:r>
      <w:proofErr w:type="spellEnd"/>
      <w:r>
        <w:t xml:space="preserve">/ das sich die </w:t>
      </w:r>
      <w:proofErr w:type="spellStart"/>
      <w:r>
        <w:t>süne</w:t>
      </w:r>
      <w:proofErr w:type="spellEnd"/>
      <w:r>
        <w:t xml:space="preserve"> der </w:t>
      </w:r>
      <w:proofErr w:type="spellStart"/>
      <w:r>
        <w:t>vngerechtigkeyt</w:t>
      </w:r>
      <w:proofErr w:type="spellEnd"/>
      <w:r>
        <w:t xml:space="preserve"> nicht </w:t>
      </w:r>
      <w:proofErr w:type="spellStart"/>
      <w:r>
        <w:t>vntersteen</w:t>
      </w:r>
      <w:proofErr w:type="spellEnd"/>
      <w:r>
        <w:t xml:space="preserve"> werden/ </w:t>
      </w:r>
      <w:proofErr w:type="spellStart"/>
      <w:r>
        <w:t>vns</w:t>
      </w:r>
      <w:proofErr w:type="spellEnd"/>
      <w:r>
        <w:t xml:space="preserve"> schaden zu </w:t>
      </w:r>
      <w:proofErr w:type="spellStart"/>
      <w:r>
        <w:t>zufürgenn</w:t>
      </w:r>
      <w:proofErr w:type="spellEnd"/>
      <w:r>
        <w:t xml:space="preserve">. </w:t>
      </w:r>
      <w:proofErr w:type="spellStart"/>
      <w:r>
        <w:t>dan</w:t>
      </w:r>
      <w:proofErr w:type="spellEnd"/>
      <w:r>
        <w:t xml:space="preserve"> der tag des </w:t>
      </w:r>
      <w:proofErr w:type="spellStart"/>
      <w:r>
        <w:t>herrn</w:t>
      </w:r>
      <w:proofErr w:type="spellEnd"/>
      <w:r>
        <w:t xml:space="preserve"> ist wider alle hoffertige/ </w:t>
      </w:r>
      <w:proofErr w:type="spellStart"/>
      <w:r>
        <w:t>homütige</w:t>
      </w:r>
      <w:proofErr w:type="spellEnd"/>
      <w:r>
        <w:t xml:space="preserve">/ </w:t>
      </w:r>
      <w:proofErr w:type="spellStart"/>
      <w:r>
        <w:t>vnd</w:t>
      </w:r>
      <w:proofErr w:type="spellEnd"/>
      <w:r>
        <w:t xml:space="preserve"> wider </w:t>
      </w:r>
      <w:proofErr w:type="spellStart"/>
      <w:r>
        <w:t>allle</w:t>
      </w:r>
      <w:proofErr w:type="spellEnd"/>
      <w:r>
        <w:t xml:space="preserve"> schiff </w:t>
      </w:r>
      <w:proofErr w:type="spellStart"/>
      <w:r>
        <w:t>Tharsis</w:t>
      </w:r>
      <w:proofErr w:type="spellEnd"/>
      <w:r>
        <w:t xml:space="preserve">/ das da </w:t>
      </w:r>
      <w:proofErr w:type="spellStart"/>
      <w:r>
        <w:t>seint</w:t>
      </w:r>
      <w:proofErr w:type="spellEnd"/>
      <w:r>
        <w:t xml:space="preserve"> schiff der </w:t>
      </w:r>
      <w:proofErr w:type="spellStart"/>
      <w:r>
        <w:t>verfolger</w:t>
      </w:r>
      <w:proofErr w:type="spellEnd"/>
      <w:r>
        <w:t xml:space="preserve"> der </w:t>
      </w:r>
      <w:proofErr w:type="spellStart"/>
      <w:r>
        <w:t>götlichen</w:t>
      </w:r>
      <w:proofErr w:type="spellEnd"/>
      <w:r>
        <w:t xml:space="preserve"> </w:t>
      </w:r>
      <w:proofErr w:type="spellStart"/>
      <w:r>
        <w:t>ewangelischen</w:t>
      </w:r>
      <w:proofErr w:type="spellEnd"/>
      <w:r>
        <w:t xml:space="preserve"> </w:t>
      </w:r>
      <w:proofErr w:type="spellStart"/>
      <w:r>
        <w:t>warheyt</w:t>
      </w:r>
      <w:proofErr w:type="spellEnd"/>
      <w:r>
        <w:t xml:space="preserve">/ leer/ </w:t>
      </w:r>
      <w:proofErr w:type="spellStart"/>
      <w:r>
        <w:t>vnd</w:t>
      </w:r>
      <w:proofErr w:type="spellEnd"/>
      <w:r>
        <w:t xml:space="preserve"> </w:t>
      </w:r>
      <w:proofErr w:type="spellStart"/>
      <w:r>
        <w:t>geschrifft</w:t>
      </w:r>
      <w:proofErr w:type="spellEnd"/>
      <w:r>
        <w:t xml:space="preserve">. Gehabt euch wie </w:t>
      </w:r>
      <w:proofErr w:type="spellStart"/>
      <w:r>
        <w:t>yrs</w:t>
      </w:r>
      <w:proofErr w:type="spellEnd"/>
      <w:r>
        <w:t xml:space="preserve"> verdient haben. </w:t>
      </w:r>
    </w:p>
    <w:p w14:paraId="057AB4A6" w14:textId="77777777" w:rsidR="00694047" w:rsidRDefault="00694047" w:rsidP="00694047">
      <w:pPr>
        <w:pStyle w:val="StandardWeb"/>
      </w:pPr>
      <w:r>
        <w:t xml:space="preserve">Finis. </w:t>
      </w:r>
    </w:p>
    <w:p w14:paraId="4F70E98B" w14:textId="77777777" w:rsidR="00694047" w:rsidRDefault="00694047" w:rsidP="00694047">
      <w:pPr>
        <w:pStyle w:val="StandardWeb"/>
      </w:pPr>
      <w:r>
        <w:t xml:space="preserve">Es </w:t>
      </w:r>
      <w:proofErr w:type="spellStart"/>
      <w:r>
        <w:t>wirt</w:t>
      </w:r>
      <w:proofErr w:type="spellEnd"/>
      <w:r>
        <w:t xml:space="preserve"> die </w:t>
      </w:r>
      <w:proofErr w:type="spellStart"/>
      <w:r>
        <w:t>warheyt</w:t>
      </w:r>
      <w:proofErr w:type="spellEnd"/>
      <w:r>
        <w:t xml:space="preserve"> </w:t>
      </w:r>
      <w:proofErr w:type="spellStart"/>
      <w:r>
        <w:t>gewinen</w:t>
      </w:r>
      <w:proofErr w:type="spellEnd"/>
      <w:r>
        <w:t xml:space="preserve">. </w:t>
      </w:r>
      <w:proofErr w:type="spellStart"/>
      <w:r>
        <w:t>vber</w:t>
      </w:r>
      <w:proofErr w:type="spellEnd"/>
      <w:r>
        <w:t xml:space="preserve"> winden/ </w:t>
      </w:r>
      <w:proofErr w:type="spellStart"/>
      <w:r>
        <w:t>obligen</w:t>
      </w:r>
      <w:proofErr w:type="spellEnd"/>
      <w:r>
        <w:t xml:space="preserve">/ </w:t>
      </w:r>
      <w:proofErr w:type="spellStart"/>
      <w:r>
        <w:t>vnd</w:t>
      </w:r>
      <w:proofErr w:type="spellEnd"/>
      <w:r>
        <w:t xml:space="preserve"> </w:t>
      </w:r>
      <w:proofErr w:type="spellStart"/>
      <w:r>
        <w:t>sigen</w:t>
      </w:r>
      <w:proofErr w:type="spellEnd"/>
      <w:r>
        <w:t xml:space="preserve">/ </w:t>
      </w:r>
      <w:proofErr w:type="spellStart"/>
      <w:r>
        <w:t>vnd</w:t>
      </w:r>
      <w:proofErr w:type="spellEnd"/>
      <w:r>
        <w:t xml:space="preserve"> </w:t>
      </w:r>
      <w:proofErr w:type="spellStart"/>
      <w:r>
        <w:t>yren</w:t>
      </w:r>
      <w:proofErr w:type="spellEnd"/>
      <w:r>
        <w:t xml:space="preserve"> </w:t>
      </w:r>
      <w:proofErr w:type="spellStart"/>
      <w:r>
        <w:t>glantz</w:t>
      </w:r>
      <w:proofErr w:type="spellEnd"/>
      <w:r>
        <w:t xml:space="preserve"> erhalten/ es </w:t>
      </w:r>
      <w:proofErr w:type="spellStart"/>
      <w:r>
        <w:t>sey</w:t>
      </w:r>
      <w:proofErr w:type="spellEnd"/>
      <w:r>
        <w:t xml:space="preserve"> lieb oder </w:t>
      </w:r>
      <w:proofErr w:type="spellStart"/>
      <w:r>
        <w:t>leyd</w:t>
      </w:r>
      <w:proofErr w:type="spellEnd"/>
      <w:r>
        <w:t xml:space="preserve"> allen </w:t>
      </w:r>
      <w:proofErr w:type="spellStart"/>
      <w:r>
        <w:t>kindern</w:t>
      </w:r>
      <w:proofErr w:type="spellEnd"/>
      <w:r>
        <w:t xml:space="preserve"> </w:t>
      </w:r>
      <w:proofErr w:type="spellStart"/>
      <w:r>
        <w:t>diser</w:t>
      </w:r>
      <w:proofErr w:type="spellEnd"/>
      <w:r>
        <w:t xml:space="preserve"> </w:t>
      </w:r>
      <w:proofErr w:type="spellStart"/>
      <w:r>
        <w:t>welt</w:t>
      </w:r>
      <w:proofErr w:type="spellEnd"/>
      <w:r>
        <w:t xml:space="preserve">. Amen. </w:t>
      </w:r>
    </w:p>
    <w:p w14:paraId="39BC5DE7" w14:textId="77777777" w:rsidR="00694047" w:rsidRDefault="00694047" w:rsidP="00694047">
      <w:pPr>
        <w:spacing w:after="0" w:line="240" w:lineRule="auto"/>
      </w:pPr>
      <w:r>
        <w:br w:type="page"/>
      </w:r>
    </w:p>
    <w:p w14:paraId="0A6B29AF" w14:textId="77777777" w:rsidR="00694047" w:rsidRDefault="00694047" w:rsidP="00694047">
      <w:pPr>
        <w:pStyle w:val="berschrift1"/>
        <w:rPr>
          <w:sz w:val="48"/>
        </w:rPr>
      </w:pPr>
      <w:r>
        <w:t xml:space="preserve">Ayn </w:t>
      </w:r>
      <w:proofErr w:type="spellStart"/>
      <w:r>
        <w:t>kurtze</w:t>
      </w:r>
      <w:proofErr w:type="spellEnd"/>
      <w:r>
        <w:t xml:space="preserve"> </w:t>
      </w:r>
      <w:proofErr w:type="spellStart"/>
      <w:r>
        <w:t>verfassung</w:t>
      </w:r>
      <w:proofErr w:type="spellEnd"/>
      <w:r>
        <w:t xml:space="preserve"> des </w:t>
      </w:r>
      <w:proofErr w:type="spellStart"/>
      <w:r>
        <w:t>spruchs</w:t>
      </w:r>
      <w:proofErr w:type="spellEnd"/>
      <w:r>
        <w:t xml:space="preserve"> Matthei am 16.</w:t>
      </w:r>
    </w:p>
    <w:p w14:paraId="4C2ACBFB" w14:textId="77777777" w:rsidR="00694047" w:rsidRDefault="00694047" w:rsidP="00694047">
      <w:pPr>
        <w:pStyle w:val="StandardWeb"/>
      </w:pPr>
      <w:r>
        <w:t xml:space="preserve">Ayn </w:t>
      </w:r>
      <w:proofErr w:type="spellStart"/>
      <w:r>
        <w:t>kurtze</w:t>
      </w:r>
      <w:proofErr w:type="spellEnd"/>
      <w:r>
        <w:t xml:space="preserve"> </w:t>
      </w:r>
      <w:proofErr w:type="spellStart"/>
      <w:r>
        <w:t>verfassung</w:t>
      </w:r>
      <w:proofErr w:type="spellEnd"/>
      <w:r>
        <w:t xml:space="preserve"> des </w:t>
      </w:r>
      <w:proofErr w:type="spellStart"/>
      <w:r>
        <w:t>spruchs</w:t>
      </w:r>
      <w:proofErr w:type="spellEnd"/>
      <w:r>
        <w:t xml:space="preserve"> Matthei am 16. Wen sagen die </w:t>
      </w:r>
      <w:proofErr w:type="spellStart"/>
      <w:r>
        <w:t>leutte</w:t>
      </w:r>
      <w:proofErr w:type="spellEnd"/>
      <w:r>
        <w:t xml:space="preserve"> / das da </w:t>
      </w:r>
      <w:proofErr w:type="spellStart"/>
      <w:r>
        <w:t>sey</w:t>
      </w:r>
      <w:proofErr w:type="spellEnd"/>
      <w:r>
        <w:t xml:space="preserve"> des </w:t>
      </w:r>
      <w:proofErr w:type="spellStart"/>
      <w:r>
        <w:t>menschen</w:t>
      </w:r>
      <w:proofErr w:type="spellEnd"/>
      <w:r>
        <w:t xml:space="preserve"> </w:t>
      </w:r>
      <w:proofErr w:type="spellStart"/>
      <w:r>
        <w:t>son</w:t>
      </w:r>
      <w:proofErr w:type="spellEnd"/>
      <w:r>
        <w:t xml:space="preserve"> ec. Für die </w:t>
      </w:r>
      <w:proofErr w:type="spellStart"/>
      <w:r>
        <w:t>iugent</w:t>
      </w:r>
      <w:proofErr w:type="spellEnd"/>
      <w:r>
        <w:t xml:space="preserve"> und </w:t>
      </w:r>
      <w:proofErr w:type="spellStart"/>
      <w:r>
        <w:t>aynfeltigen</w:t>
      </w:r>
      <w:proofErr w:type="spellEnd"/>
      <w:r>
        <w:t xml:space="preserve">. </w:t>
      </w:r>
    </w:p>
    <w:p w14:paraId="20E038DF" w14:textId="77777777" w:rsidR="00694047" w:rsidRDefault="00694047" w:rsidP="00694047">
      <w:pPr>
        <w:pStyle w:val="StandardWeb"/>
      </w:pPr>
      <w:proofErr w:type="spellStart"/>
      <w:r>
        <w:t>Ißleben</w:t>
      </w:r>
      <w:proofErr w:type="spellEnd"/>
      <w:r>
        <w:t xml:space="preserve"> </w:t>
      </w:r>
    </w:p>
    <w:p w14:paraId="54F290F0" w14:textId="77777777" w:rsidR="00694047" w:rsidRDefault="00694047" w:rsidP="00694047">
      <w:pPr>
        <w:pStyle w:val="StandardWeb"/>
      </w:pPr>
      <w:proofErr w:type="spellStart"/>
      <w:r>
        <w:t>M.D.XXV</w:t>
      </w:r>
      <w:proofErr w:type="spellEnd"/>
      <w:r>
        <w:t xml:space="preserve">. </w:t>
      </w:r>
    </w:p>
    <w:p w14:paraId="78AF1D6D" w14:textId="77777777" w:rsidR="00694047" w:rsidRDefault="00694047" w:rsidP="00694047">
      <w:pPr>
        <w:pStyle w:val="StandardWeb"/>
      </w:pPr>
      <w:r>
        <w:t xml:space="preserve">Das Lucas sagt am </w:t>
      </w:r>
      <w:proofErr w:type="spellStart"/>
      <w:r>
        <w:t>zehenden</w:t>
      </w:r>
      <w:proofErr w:type="spellEnd"/>
      <w:r>
        <w:t xml:space="preserve">/ wie Christus </w:t>
      </w:r>
      <w:proofErr w:type="spellStart"/>
      <w:r>
        <w:t>dise</w:t>
      </w:r>
      <w:proofErr w:type="spellEnd"/>
      <w:r>
        <w:t xml:space="preserve"> frage </w:t>
      </w:r>
      <w:proofErr w:type="spellStart"/>
      <w:r>
        <w:t>thon</w:t>
      </w:r>
      <w:proofErr w:type="spellEnd"/>
      <w:r>
        <w:t xml:space="preserve"> hat an seine Jünger / da er vom gebet </w:t>
      </w:r>
      <w:proofErr w:type="spellStart"/>
      <w:r>
        <w:t>sey</w:t>
      </w:r>
      <w:proofErr w:type="spellEnd"/>
      <w:r>
        <w:t xml:space="preserve"> </w:t>
      </w:r>
      <w:proofErr w:type="spellStart"/>
      <w:r>
        <w:t>auffgestanden</w:t>
      </w:r>
      <w:proofErr w:type="spellEnd"/>
      <w:r>
        <w:t xml:space="preserve"> / </w:t>
      </w:r>
      <w:proofErr w:type="spellStart"/>
      <w:r>
        <w:t>Bedeut</w:t>
      </w:r>
      <w:proofErr w:type="spellEnd"/>
      <w:r>
        <w:t xml:space="preserve"> das es die höchste frage </w:t>
      </w:r>
      <w:proofErr w:type="spellStart"/>
      <w:r>
        <w:t>unnd</w:t>
      </w:r>
      <w:proofErr w:type="spellEnd"/>
      <w:r>
        <w:t xml:space="preserve"> </w:t>
      </w:r>
      <w:proofErr w:type="spellStart"/>
      <w:r>
        <w:t>antwort</w:t>
      </w:r>
      <w:proofErr w:type="spellEnd"/>
      <w:r>
        <w:t xml:space="preserve"> </w:t>
      </w:r>
      <w:proofErr w:type="spellStart"/>
      <w:r>
        <w:t>sey</w:t>
      </w:r>
      <w:proofErr w:type="spellEnd"/>
      <w:r>
        <w:t xml:space="preserve"> / die alle </w:t>
      </w:r>
      <w:proofErr w:type="spellStart"/>
      <w:r>
        <w:t>bayde</w:t>
      </w:r>
      <w:proofErr w:type="spellEnd"/>
      <w:r>
        <w:t xml:space="preserve"> hie geschehen / darinnen aller </w:t>
      </w:r>
      <w:proofErr w:type="spellStart"/>
      <w:r>
        <w:t>menschen</w:t>
      </w:r>
      <w:proofErr w:type="spellEnd"/>
      <w:r>
        <w:t xml:space="preserve"> glück und </w:t>
      </w:r>
      <w:proofErr w:type="spellStart"/>
      <w:r>
        <w:t>seligkait</w:t>
      </w:r>
      <w:proofErr w:type="spellEnd"/>
      <w:r>
        <w:t xml:space="preserve"> hanget / Dann wer hie </w:t>
      </w:r>
      <w:proofErr w:type="spellStart"/>
      <w:r>
        <w:t>strauchlet</w:t>
      </w:r>
      <w:proofErr w:type="spellEnd"/>
      <w:r>
        <w:t xml:space="preserve"> und </w:t>
      </w:r>
      <w:proofErr w:type="spellStart"/>
      <w:r>
        <w:t>zweyffelt</w:t>
      </w:r>
      <w:proofErr w:type="spellEnd"/>
      <w:r>
        <w:t xml:space="preserve"> / der hat des </w:t>
      </w:r>
      <w:proofErr w:type="spellStart"/>
      <w:r>
        <w:t>gantzen</w:t>
      </w:r>
      <w:proofErr w:type="spellEnd"/>
      <w:r>
        <w:t xml:space="preserve"> Evangelii und des ewigen </w:t>
      </w:r>
      <w:proofErr w:type="spellStart"/>
      <w:r>
        <w:t>lebens</w:t>
      </w:r>
      <w:proofErr w:type="spellEnd"/>
      <w:r>
        <w:t xml:space="preserve"> </w:t>
      </w:r>
      <w:proofErr w:type="spellStart"/>
      <w:r>
        <w:t>gefelet</w:t>
      </w:r>
      <w:proofErr w:type="spellEnd"/>
      <w:r>
        <w:t xml:space="preserve">. </w:t>
      </w:r>
      <w:proofErr w:type="spellStart"/>
      <w:r>
        <w:t>Darumb</w:t>
      </w:r>
      <w:proofErr w:type="spellEnd"/>
      <w:r>
        <w:t xml:space="preserve"> ich auch verursacht </w:t>
      </w:r>
      <w:proofErr w:type="spellStart"/>
      <w:r>
        <w:t>disen</w:t>
      </w:r>
      <w:proofErr w:type="spellEnd"/>
      <w:r>
        <w:t xml:space="preserve"> </w:t>
      </w:r>
      <w:proofErr w:type="spellStart"/>
      <w:r>
        <w:t>ortt</w:t>
      </w:r>
      <w:proofErr w:type="spellEnd"/>
      <w:r>
        <w:t xml:space="preserve"> Matthei </w:t>
      </w:r>
      <w:proofErr w:type="spellStart"/>
      <w:r>
        <w:t>auff</w:t>
      </w:r>
      <w:proofErr w:type="spellEnd"/>
      <w:r>
        <w:t xml:space="preserve"> das </w:t>
      </w:r>
      <w:proofErr w:type="spellStart"/>
      <w:r>
        <w:t>ainfeltigst</w:t>
      </w:r>
      <w:proofErr w:type="spellEnd"/>
      <w:r>
        <w:t xml:space="preserve"> </w:t>
      </w:r>
      <w:proofErr w:type="spellStart"/>
      <w:r>
        <w:t>außzulegen</w:t>
      </w:r>
      <w:proofErr w:type="spellEnd"/>
      <w:r>
        <w:t xml:space="preserve"> / Das die </w:t>
      </w:r>
      <w:proofErr w:type="spellStart"/>
      <w:r>
        <w:t>eltern</w:t>
      </w:r>
      <w:proofErr w:type="spellEnd"/>
      <w:r>
        <w:t xml:space="preserve"> </w:t>
      </w:r>
      <w:proofErr w:type="spellStart"/>
      <w:r>
        <w:t>ire</w:t>
      </w:r>
      <w:proofErr w:type="spellEnd"/>
      <w:r>
        <w:t xml:space="preserve"> </w:t>
      </w:r>
      <w:proofErr w:type="spellStart"/>
      <w:r>
        <w:t>kinder</w:t>
      </w:r>
      <w:proofErr w:type="spellEnd"/>
      <w:r>
        <w:t xml:space="preserve"> </w:t>
      </w:r>
      <w:proofErr w:type="spellStart"/>
      <w:r>
        <w:t>disen</w:t>
      </w:r>
      <w:proofErr w:type="spellEnd"/>
      <w:r>
        <w:t xml:space="preserve"> </w:t>
      </w:r>
      <w:proofErr w:type="spellStart"/>
      <w:r>
        <w:t>ort</w:t>
      </w:r>
      <w:proofErr w:type="spellEnd"/>
      <w:r>
        <w:t xml:space="preserve"> </w:t>
      </w:r>
      <w:proofErr w:type="spellStart"/>
      <w:r>
        <w:t>dester</w:t>
      </w:r>
      <w:proofErr w:type="spellEnd"/>
      <w:r>
        <w:t xml:space="preserve"> </w:t>
      </w:r>
      <w:proofErr w:type="spellStart"/>
      <w:r>
        <w:t>bas</w:t>
      </w:r>
      <w:proofErr w:type="spellEnd"/>
      <w:r>
        <w:t xml:space="preserve"> berichten und </w:t>
      </w:r>
      <w:proofErr w:type="spellStart"/>
      <w:r>
        <w:t>leren</w:t>
      </w:r>
      <w:proofErr w:type="spellEnd"/>
      <w:r>
        <w:t xml:space="preserve"> </w:t>
      </w:r>
      <w:proofErr w:type="spellStart"/>
      <w:r>
        <w:t>mügen</w:t>
      </w:r>
      <w:proofErr w:type="spellEnd"/>
      <w:r>
        <w:t xml:space="preserve">. </w:t>
      </w:r>
    </w:p>
    <w:p w14:paraId="7108E16B" w14:textId="77777777" w:rsidR="00694047" w:rsidRDefault="00694047" w:rsidP="00694047">
      <w:pPr>
        <w:pStyle w:val="StandardWeb"/>
      </w:pPr>
      <w:r>
        <w:t xml:space="preserve">Es </w:t>
      </w:r>
      <w:proofErr w:type="spellStart"/>
      <w:r>
        <w:t>seynd</w:t>
      </w:r>
      <w:proofErr w:type="spellEnd"/>
      <w:r>
        <w:t xml:space="preserve"> </w:t>
      </w:r>
      <w:proofErr w:type="spellStart"/>
      <w:r>
        <w:t>zwayerlay</w:t>
      </w:r>
      <w:proofErr w:type="spellEnd"/>
      <w:r>
        <w:t xml:space="preserve"> </w:t>
      </w:r>
      <w:proofErr w:type="spellStart"/>
      <w:r>
        <w:t>lere</w:t>
      </w:r>
      <w:proofErr w:type="spellEnd"/>
      <w:r>
        <w:t xml:space="preserve"> von Christo und der </w:t>
      </w:r>
      <w:proofErr w:type="spellStart"/>
      <w:r>
        <w:t>seligkayt</w:t>
      </w:r>
      <w:proofErr w:type="spellEnd"/>
      <w:r>
        <w:t xml:space="preserve">. </w:t>
      </w:r>
    </w:p>
    <w:p w14:paraId="7CBCCBC4" w14:textId="77777777" w:rsidR="00694047" w:rsidRDefault="00694047" w:rsidP="00694047">
      <w:pPr>
        <w:pStyle w:val="StandardWeb"/>
      </w:pPr>
      <w:r>
        <w:t xml:space="preserve">Die erste / Das man Christum predige / er </w:t>
      </w:r>
      <w:proofErr w:type="spellStart"/>
      <w:r>
        <w:t>sey</w:t>
      </w:r>
      <w:proofErr w:type="spellEnd"/>
      <w:r>
        <w:t xml:space="preserve"> Gottes </w:t>
      </w:r>
      <w:proofErr w:type="spellStart"/>
      <w:r>
        <w:t>son</w:t>
      </w:r>
      <w:proofErr w:type="spellEnd"/>
      <w:r>
        <w:t xml:space="preserve"> / welcher alle ding geschaffen hat ec. Und künden also alle Evangelien </w:t>
      </w:r>
      <w:proofErr w:type="spellStart"/>
      <w:r>
        <w:t>unnd</w:t>
      </w:r>
      <w:proofErr w:type="spellEnd"/>
      <w:r>
        <w:t xml:space="preserve"> alle </w:t>
      </w:r>
      <w:proofErr w:type="spellStart"/>
      <w:r>
        <w:t>artikel</w:t>
      </w:r>
      <w:proofErr w:type="spellEnd"/>
      <w:r>
        <w:t xml:space="preserve"> des </w:t>
      </w:r>
      <w:proofErr w:type="spellStart"/>
      <w:r>
        <w:t>glaubens</w:t>
      </w:r>
      <w:proofErr w:type="spellEnd"/>
      <w:r>
        <w:t xml:space="preserve"> / Christus </w:t>
      </w:r>
      <w:proofErr w:type="spellStart"/>
      <w:r>
        <w:t>werck</w:t>
      </w:r>
      <w:proofErr w:type="spellEnd"/>
      <w:r>
        <w:t xml:space="preserve"> und leben </w:t>
      </w:r>
      <w:proofErr w:type="spellStart"/>
      <w:r>
        <w:t>außwendig</w:t>
      </w:r>
      <w:proofErr w:type="spellEnd"/>
      <w:r>
        <w:t xml:space="preserve"> </w:t>
      </w:r>
      <w:proofErr w:type="spellStart"/>
      <w:r>
        <w:t>erzelen</w:t>
      </w:r>
      <w:proofErr w:type="spellEnd"/>
      <w:r>
        <w:t xml:space="preserve"> / wie dann </w:t>
      </w:r>
      <w:proofErr w:type="spellStart"/>
      <w:r>
        <w:t>dise</w:t>
      </w:r>
      <w:proofErr w:type="spellEnd"/>
      <w:r>
        <w:t xml:space="preserve"> den </w:t>
      </w:r>
      <w:proofErr w:type="spellStart"/>
      <w:r>
        <w:t>namen</w:t>
      </w:r>
      <w:proofErr w:type="spellEnd"/>
      <w:r>
        <w:t xml:space="preserve"> Gottes auch </w:t>
      </w:r>
      <w:proofErr w:type="spellStart"/>
      <w:r>
        <w:t>auff</w:t>
      </w:r>
      <w:proofErr w:type="spellEnd"/>
      <w:r>
        <w:t xml:space="preserve"> der </w:t>
      </w:r>
      <w:proofErr w:type="spellStart"/>
      <w:r>
        <w:t>zungen</w:t>
      </w:r>
      <w:proofErr w:type="spellEnd"/>
      <w:r>
        <w:t xml:space="preserve"> </w:t>
      </w:r>
      <w:proofErr w:type="spellStart"/>
      <w:r>
        <w:t>füre</w:t>
      </w:r>
      <w:proofErr w:type="spellEnd"/>
      <w:r>
        <w:t xml:space="preserve">. Aber </w:t>
      </w:r>
      <w:proofErr w:type="spellStart"/>
      <w:r>
        <w:t>wan</w:t>
      </w:r>
      <w:proofErr w:type="spellEnd"/>
      <w:r>
        <w:t xml:space="preserve"> man fraget / Wie </w:t>
      </w:r>
      <w:proofErr w:type="spellStart"/>
      <w:r>
        <w:t>wiltu</w:t>
      </w:r>
      <w:proofErr w:type="spellEnd"/>
      <w:r>
        <w:t xml:space="preserve"> der </w:t>
      </w:r>
      <w:proofErr w:type="spellStart"/>
      <w:r>
        <w:t>sünde</w:t>
      </w:r>
      <w:proofErr w:type="spellEnd"/>
      <w:r>
        <w:t xml:space="preserve"> </w:t>
      </w:r>
      <w:proofErr w:type="spellStart"/>
      <w:r>
        <w:t>loß</w:t>
      </w:r>
      <w:proofErr w:type="spellEnd"/>
      <w:r>
        <w:t xml:space="preserve"> werden / den </w:t>
      </w:r>
      <w:proofErr w:type="spellStart"/>
      <w:r>
        <w:t>teuffel</w:t>
      </w:r>
      <w:proofErr w:type="spellEnd"/>
      <w:r>
        <w:t xml:space="preserve"> und </w:t>
      </w:r>
      <w:proofErr w:type="spellStart"/>
      <w:r>
        <w:t>todt</w:t>
      </w:r>
      <w:proofErr w:type="spellEnd"/>
      <w:r>
        <w:t xml:space="preserve"> </w:t>
      </w:r>
      <w:proofErr w:type="spellStart"/>
      <w:r>
        <w:t>uberwinden</w:t>
      </w:r>
      <w:proofErr w:type="spellEnd"/>
      <w:r>
        <w:t xml:space="preserve">? Wie </w:t>
      </w:r>
      <w:proofErr w:type="spellStart"/>
      <w:r>
        <w:t>wiltu</w:t>
      </w:r>
      <w:proofErr w:type="spellEnd"/>
      <w:r>
        <w:t xml:space="preserve"> </w:t>
      </w:r>
      <w:proofErr w:type="spellStart"/>
      <w:r>
        <w:t>Got</w:t>
      </w:r>
      <w:proofErr w:type="spellEnd"/>
      <w:r>
        <w:t xml:space="preserve"> zu freunde machen / wann er zürnet? schickt dir zu das </w:t>
      </w:r>
      <w:proofErr w:type="spellStart"/>
      <w:r>
        <w:t>creutz</w:t>
      </w:r>
      <w:proofErr w:type="spellEnd"/>
      <w:r>
        <w:t xml:space="preserve"> </w:t>
      </w:r>
      <w:proofErr w:type="spellStart"/>
      <w:r>
        <w:t>unnd</w:t>
      </w:r>
      <w:proofErr w:type="spellEnd"/>
      <w:r>
        <w:t xml:space="preserve"> </w:t>
      </w:r>
      <w:proofErr w:type="spellStart"/>
      <w:r>
        <w:t>verfolgung</w:t>
      </w:r>
      <w:proofErr w:type="spellEnd"/>
      <w:r>
        <w:t xml:space="preserve"> / wie </w:t>
      </w:r>
      <w:proofErr w:type="spellStart"/>
      <w:r>
        <w:t>wiltu</w:t>
      </w:r>
      <w:proofErr w:type="spellEnd"/>
      <w:r>
        <w:t xml:space="preserve"> dich da halten? So werden sie </w:t>
      </w:r>
      <w:proofErr w:type="spellStart"/>
      <w:r>
        <w:t>aygentliich</w:t>
      </w:r>
      <w:proofErr w:type="spellEnd"/>
      <w:r>
        <w:t xml:space="preserve"> sagen. Ich </w:t>
      </w:r>
      <w:proofErr w:type="spellStart"/>
      <w:r>
        <w:t>wil</w:t>
      </w:r>
      <w:proofErr w:type="spellEnd"/>
      <w:r>
        <w:t xml:space="preserve"> also </w:t>
      </w:r>
      <w:proofErr w:type="spellStart"/>
      <w:r>
        <w:t>vil</w:t>
      </w:r>
      <w:proofErr w:type="spellEnd"/>
      <w:r>
        <w:t xml:space="preserve"> fasten / betten und </w:t>
      </w:r>
      <w:proofErr w:type="spellStart"/>
      <w:r>
        <w:t>almüsen</w:t>
      </w:r>
      <w:proofErr w:type="spellEnd"/>
      <w:r>
        <w:t xml:space="preserve"> geben ec. </w:t>
      </w:r>
      <w:proofErr w:type="spellStart"/>
      <w:r>
        <w:t>Dise</w:t>
      </w:r>
      <w:proofErr w:type="spellEnd"/>
      <w:r>
        <w:t xml:space="preserve"> haben </w:t>
      </w:r>
      <w:proofErr w:type="spellStart"/>
      <w:r>
        <w:t>kainen</w:t>
      </w:r>
      <w:proofErr w:type="spellEnd"/>
      <w:r>
        <w:t xml:space="preserve"> glauben / auch sein sie </w:t>
      </w:r>
      <w:proofErr w:type="spellStart"/>
      <w:r>
        <w:t>kain</w:t>
      </w:r>
      <w:proofErr w:type="spellEnd"/>
      <w:r>
        <w:t xml:space="preserve"> Christen / und haben doch den </w:t>
      </w:r>
      <w:proofErr w:type="spellStart"/>
      <w:r>
        <w:t>namen</w:t>
      </w:r>
      <w:proofErr w:type="spellEnd"/>
      <w:r>
        <w:t xml:space="preserve">. </w:t>
      </w:r>
      <w:proofErr w:type="spellStart"/>
      <w:r>
        <w:t>Auff</w:t>
      </w:r>
      <w:proofErr w:type="spellEnd"/>
      <w:r>
        <w:t xml:space="preserve"> die </w:t>
      </w:r>
      <w:proofErr w:type="spellStart"/>
      <w:r>
        <w:t>weyse</w:t>
      </w:r>
      <w:proofErr w:type="spellEnd"/>
      <w:r>
        <w:t xml:space="preserve"> predigen Christum die Papisten und die </w:t>
      </w:r>
      <w:proofErr w:type="spellStart"/>
      <w:r>
        <w:t>gantze</w:t>
      </w:r>
      <w:proofErr w:type="spellEnd"/>
      <w:r>
        <w:t xml:space="preserve"> </w:t>
      </w:r>
      <w:proofErr w:type="spellStart"/>
      <w:r>
        <w:t>welt</w:t>
      </w:r>
      <w:proofErr w:type="spellEnd"/>
      <w:r>
        <w:t xml:space="preserve"> / Dann </w:t>
      </w:r>
      <w:proofErr w:type="spellStart"/>
      <w:r>
        <w:t>vernunft</w:t>
      </w:r>
      <w:proofErr w:type="spellEnd"/>
      <w:r>
        <w:t xml:space="preserve"> </w:t>
      </w:r>
      <w:proofErr w:type="spellStart"/>
      <w:r>
        <w:t>wil</w:t>
      </w:r>
      <w:proofErr w:type="spellEnd"/>
      <w:r>
        <w:t xml:space="preserve"> </w:t>
      </w:r>
      <w:proofErr w:type="spellStart"/>
      <w:r>
        <w:t>ia</w:t>
      </w:r>
      <w:proofErr w:type="spellEnd"/>
      <w:r>
        <w:t xml:space="preserve"> noch das </w:t>
      </w:r>
      <w:proofErr w:type="spellStart"/>
      <w:r>
        <w:t>ire</w:t>
      </w:r>
      <w:proofErr w:type="spellEnd"/>
      <w:r>
        <w:t xml:space="preserve"> dazu </w:t>
      </w:r>
      <w:proofErr w:type="spellStart"/>
      <w:r>
        <w:t>thun</w:t>
      </w:r>
      <w:proofErr w:type="spellEnd"/>
      <w:r>
        <w:t xml:space="preserve"> / </w:t>
      </w:r>
      <w:proofErr w:type="spellStart"/>
      <w:r>
        <w:t>unn</w:t>
      </w:r>
      <w:proofErr w:type="spellEnd"/>
      <w:r>
        <w:t xml:space="preserve"> will </w:t>
      </w:r>
      <w:proofErr w:type="spellStart"/>
      <w:r>
        <w:t>nit</w:t>
      </w:r>
      <w:proofErr w:type="spellEnd"/>
      <w:r>
        <w:t xml:space="preserve"> nichts </w:t>
      </w:r>
      <w:proofErr w:type="spellStart"/>
      <w:r>
        <w:t>seyn</w:t>
      </w:r>
      <w:proofErr w:type="spellEnd"/>
      <w:r>
        <w:t xml:space="preserve">. </w:t>
      </w:r>
      <w:proofErr w:type="spellStart"/>
      <w:r>
        <w:t>Diser</w:t>
      </w:r>
      <w:proofErr w:type="spellEnd"/>
      <w:r>
        <w:t xml:space="preserve"> glaub aber ist nichts </w:t>
      </w:r>
      <w:proofErr w:type="spellStart"/>
      <w:r>
        <w:t>meer</w:t>
      </w:r>
      <w:proofErr w:type="spellEnd"/>
      <w:r>
        <w:t xml:space="preserve"> / dann wann ich höre der Kayser </w:t>
      </w:r>
      <w:proofErr w:type="spellStart"/>
      <w:r>
        <w:t>hatt</w:t>
      </w:r>
      <w:proofErr w:type="spellEnd"/>
      <w:r>
        <w:t xml:space="preserve"> </w:t>
      </w:r>
      <w:proofErr w:type="spellStart"/>
      <w:r>
        <w:t>Mediolan</w:t>
      </w:r>
      <w:proofErr w:type="spellEnd"/>
      <w:r>
        <w:t xml:space="preserve"> gewonnen oder der </w:t>
      </w:r>
      <w:proofErr w:type="spellStart"/>
      <w:r>
        <w:t>gleychen</w:t>
      </w:r>
      <w:proofErr w:type="spellEnd"/>
      <w:r>
        <w:t xml:space="preserve">. Das </w:t>
      </w:r>
      <w:proofErr w:type="spellStart"/>
      <w:r>
        <w:t>haist</w:t>
      </w:r>
      <w:proofErr w:type="spellEnd"/>
      <w:r>
        <w:t xml:space="preserve"> dann Christum für </w:t>
      </w:r>
      <w:proofErr w:type="spellStart"/>
      <w:r>
        <w:t>ainen</w:t>
      </w:r>
      <w:proofErr w:type="spellEnd"/>
      <w:r>
        <w:t xml:space="preserve"> Propheten halten. </w:t>
      </w:r>
    </w:p>
    <w:p w14:paraId="71E20ED1" w14:textId="77777777" w:rsidR="00694047" w:rsidRDefault="00694047" w:rsidP="00694047">
      <w:pPr>
        <w:pStyle w:val="StandardWeb"/>
      </w:pPr>
      <w:r>
        <w:t xml:space="preserve">Zum andern / predigt man Christum also / Er </w:t>
      </w:r>
      <w:proofErr w:type="spellStart"/>
      <w:r>
        <w:t>sey</w:t>
      </w:r>
      <w:proofErr w:type="spellEnd"/>
      <w:r>
        <w:t xml:space="preserve"> Gottes </w:t>
      </w:r>
      <w:proofErr w:type="spellStart"/>
      <w:r>
        <w:t>son</w:t>
      </w:r>
      <w:proofErr w:type="spellEnd"/>
      <w:r>
        <w:t xml:space="preserve"> / </w:t>
      </w:r>
      <w:proofErr w:type="spellStart"/>
      <w:r>
        <w:t>darumb</w:t>
      </w:r>
      <w:proofErr w:type="spellEnd"/>
      <w:r>
        <w:t xml:space="preserve"> / </w:t>
      </w:r>
      <w:proofErr w:type="spellStart"/>
      <w:r>
        <w:t>dz</w:t>
      </w:r>
      <w:proofErr w:type="spellEnd"/>
      <w:r>
        <w:t xml:space="preserve"> wir durch </w:t>
      </w:r>
      <w:proofErr w:type="spellStart"/>
      <w:r>
        <w:t>jn</w:t>
      </w:r>
      <w:proofErr w:type="spellEnd"/>
      <w:r>
        <w:t xml:space="preserve"> auch </w:t>
      </w:r>
      <w:proofErr w:type="spellStart"/>
      <w:r>
        <w:t>gotes</w:t>
      </w:r>
      <w:proofErr w:type="spellEnd"/>
      <w:r>
        <w:t xml:space="preserve"> </w:t>
      </w:r>
      <w:proofErr w:type="spellStart"/>
      <w:r>
        <w:t>kinder</w:t>
      </w:r>
      <w:proofErr w:type="spellEnd"/>
      <w:r>
        <w:t xml:space="preserve"> und </w:t>
      </w:r>
      <w:proofErr w:type="spellStart"/>
      <w:r>
        <w:t>sün</w:t>
      </w:r>
      <w:proofErr w:type="spellEnd"/>
      <w:r>
        <w:t xml:space="preserve"> werden / Das er </w:t>
      </w:r>
      <w:proofErr w:type="spellStart"/>
      <w:r>
        <w:t>sey</w:t>
      </w:r>
      <w:proofErr w:type="spellEnd"/>
      <w:r>
        <w:t xml:space="preserve"> nicht </w:t>
      </w:r>
      <w:proofErr w:type="spellStart"/>
      <w:r>
        <w:t>allain</w:t>
      </w:r>
      <w:proofErr w:type="spellEnd"/>
      <w:r>
        <w:t xml:space="preserve"> </w:t>
      </w:r>
      <w:proofErr w:type="spellStart"/>
      <w:r>
        <w:t>ain</w:t>
      </w:r>
      <w:proofErr w:type="spellEnd"/>
      <w:r>
        <w:t xml:space="preserve"> frommer </w:t>
      </w:r>
      <w:proofErr w:type="spellStart"/>
      <w:r>
        <w:t>hailiger</w:t>
      </w:r>
      <w:proofErr w:type="spellEnd"/>
      <w:r>
        <w:t xml:space="preserve"> Prophet / der etwas verkündiget von Gott / </w:t>
      </w:r>
      <w:proofErr w:type="spellStart"/>
      <w:r>
        <w:t>sonder</w:t>
      </w:r>
      <w:proofErr w:type="spellEnd"/>
      <w:r>
        <w:t xml:space="preserve"> der es </w:t>
      </w:r>
      <w:proofErr w:type="spellStart"/>
      <w:r>
        <w:t>selbs</w:t>
      </w:r>
      <w:proofErr w:type="spellEnd"/>
      <w:r>
        <w:t xml:space="preserve"> </w:t>
      </w:r>
      <w:proofErr w:type="spellStart"/>
      <w:r>
        <w:t>thut</w:t>
      </w:r>
      <w:proofErr w:type="spellEnd"/>
      <w:r>
        <w:t xml:space="preserve"> / und also </w:t>
      </w:r>
      <w:proofErr w:type="spellStart"/>
      <w:r>
        <w:t>thut</w:t>
      </w:r>
      <w:proofErr w:type="spellEnd"/>
      <w:r>
        <w:t xml:space="preserve"> das er </w:t>
      </w:r>
      <w:proofErr w:type="spellStart"/>
      <w:r>
        <w:t>meyne</w:t>
      </w:r>
      <w:proofErr w:type="spellEnd"/>
      <w:r>
        <w:t xml:space="preserve"> </w:t>
      </w:r>
      <w:proofErr w:type="spellStart"/>
      <w:r>
        <w:t>sünde</w:t>
      </w:r>
      <w:proofErr w:type="spellEnd"/>
      <w:r>
        <w:t xml:space="preserve"> / </w:t>
      </w:r>
      <w:proofErr w:type="spellStart"/>
      <w:r>
        <w:t>unnd</w:t>
      </w:r>
      <w:proofErr w:type="spellEnd"/>
      <w:r>
        <w:t xml:space="preserve"> Gottes </w:t>
      </w:r>
      <w:proofErr w:type="spellStart"/>
      <w:r>
        <w:t>zorn</w:t>
      </w:r>
      <w:proofErr w:type="spellEnd"/>
      <w:r>
        <w:t xml:space="preserve"> </w:t>
      </w:r>
      <w:proofErr w:type="spellStart"/>
      <w:r>
        <w:t>hynneme</w:t>
      </w:r>
      <w:proofErr w:type="spellEnd"/>
      <w:r>
        <w:t xml:space="preserve"> / und erstatte mir </w:t>
      </w:r>
      <w:proofErr w:type="spellStart"/>
      <w:r>
        <w:t>trost</w:t>
      </w:r>
      <w:proofErr w:type="spellEnd"/>
      <w:r>
        <w:t xml:space="preserve"> im gewissen / und </w:t>
      </w:r>
      <w:proofErr w:type="spellStart"/>
      <w:r>
        <w:t>ain</w:t>
      </w:r>
      <w:proofErr w:type="spellEnd"/>
      <w:r>
        <w:t xml:space="preserve"> </w:t>
      </w:r>
      <w:proofErr w:type="spellStart"/>
      <w:r>
        <w:t>versicherung</w:t>
      </w:r>
      <w:proofErr w:type="spellEnd"/>
      <w:r>
        <w:t xml:space="preserve"> Gott </w:t>
      </w:r>
      <w:proofErr w:type="spellStart"/>
      <w:r>
        <w:t>sey</w:t>
      </w:r>
      <w:proofErr w:type="spellEnd"/>
      <w:r>
        <w:t xml:space="preserve"> mir </w:t>
      </w:r>
      <w:proofErr w:type="spellStart"/>
      <w:r>
        <w:t>gnedig</w:t>
      </w:r>
      <w:proofErr w:type="spellEnd"/>
      <w:r>
        <w:t xml:space="preserve"> / welche </w:t>
      </w:r>
      <w:proofErr w:type="spellStart"/>
      <w:r>
        <w:t>letste</w:t>
      </w:r>
      <w:proofErr w:type="spellEnd"/>
      <w:r>
        <w:t xml:space="preserve"> predig rechte Christen macht / und Peters genossen / die da im </w:t>
      </w:r>
      <w:proofErr w:type="spellStart"/>
      <w:r>
        <w:t>hertzen</w:t>
      </w:r>
      <w:proofErr w:type="spellEnd"/>
      <w:r>
        <w:t xml:space="preserve"> sprechen / Du bist Christus des lebendigen </w:t>
      </w:r>
      <w:proofErr w:type="spellStart"/>
      <w:r>
        <w:t>Gotes</w:t>
      </w:r>
      <w:proofErr w:type="spellEnd"/>
      <w:r>
        <w:t xml:space="preserve"> </w:t>
      </w:r>
      <w:proofErr w:type="spellStart"/>
      <w:r>
        <w:t>son</w:t>
      </w:r>
      <w:proofErr w:type="spellEnd"/>
      <w:r>
        <w:t xml:space="preserve">. Also haben </w:t>
      </w:r>
      <w:proofErr w:type="spellStart"/>
      <w:r>
        <w:t>jn</w:t>
      </w:r>
      <w:proofErr w:type="spellEnd"/>
      <w:r>
        <w:t xml:space="preserve"> gepredigt die Aposteln / und S. Paulus in allen seinen Episteln. </w:t>
      </w:r>
    </w:p>
    <w:p w14:paraId="085F686E" w14:textId="77777777" w:rsidR="00694047" w:rsidRDefault="00694047" w:rsidP="00694047">
      <w:pPr>
        <w:pStyle w:val="StandardWeb"/>
      </w:pPr>
      <w:proofErr w:type="spellStart"/>
      <w:r>
        <w:t>Hierauß</w:t>
      </w:r>
      <w:proofErr w:type="spellEnd"/>
      <w:r>
        <w:t xml:space="preserve"> </w:t>
      </w:r>
      <w:proofErr w:type="spellStart"/>
      <w:r>
        <w:t>versteet</w:t>
      </w:r>
      <w:proofErr w:type="spellEnd"/>
      <w:r>
        <w:t xml:space="preserve"> man nun / was Christus in </w:t>
      </w:r>
      <w:proofErr w:type="spellStart"/>
      <w:r>
        <w:t>disem</w:t>
      </w:r>
      <w:proofErr w:type="spellEnd"/>
      <w:r>
        <w:t xml:space="preserve"> Evangelio die Jünger fraget. Erstlich / Wen sagen die </w:t>
      </w:r>
      <w:proofErr w:type="spellStart"/>
      <w:r>
        <w:t>leutte</w:t>
      </w:r>
      <w:proofErr w:type="spellEnd"/>
      <w:r>
        <w:t xml:space="preserve"> das des </w:t>
      </w:r>
      <w:proofErr w:type="spellStart"/>
      <w:r>
        <w:t>menschen</w:t>
      </w:r>
      <w:proofErr w:type="spellEnd"/>
      <w:r>
        <w:t xml:space="preserve"> </w:t>
      </w:r>
      <w:proofErr w:type="spellStart"/>
      <w:r>
        <w:t>son</w:t>
      </w:r>
      <w:proofErr w:type="spellEnd"/>
      <w:r>
        <w:t xml:space="preserve"> </w:t>
      </w:r>
      <w:proofErr w:type="spellStart"/>
      <w:r>
        <w:t>sey</w:t>
      </w:r>
      <w:proofErr w:type="spellEnd"/>
      <w:r>
        <w:t xml:space="preserve"> / </w:t>
      </w:r>
      <w:proofErr w:type="spellStart"/>
      <w:r>
        <w:t>unnd</w:t>
      </w:r>
      <w:proofErr w:type="spellEnd"/>
      <w:r>
        <w:t xml:space="preserve"> was sagt </w:t>
      </w:r>
      <w:proofErr w:type="spellStart"/>
      <w:r>
        <w:t>ir</w:t>
      </w:r>
      <w:proofErr w:type="spellEnd"/>
      <w:r>
        <w:t xml:space="preserve"> von mir? Welche fragen stets </w:t>
      </w:r>
      <w:proofErr w:type="spellStart"/>
      <w:r>
        <w:t>geen</w:t>
      </w:r>
      <w:proofErr w:type="spellEnd"/>
      <w:r>
        <w:t xml:space="preserve"> on </w:t>
      </w:r>
      <w:proofErr w:type="spellStart"/>
      <w:r>
        <w:t>underlaß</w:t>
      </w:r>
      <w:proofErr w:type="spellEnd"/>
      <w:r>
        <w:t xml:space="preserve"> / Es </w:t>
      </w:r>
      <w:proofErr w:type="spellStart"/>
      <w:r>
        <w:t>wirt</w:t>
      </w:r>
      <w:proofErr w:type="spellEnd"/>
      <w:r>
        <w:t xml:space="preserve"> auch </w:t>
      </w:r>
      <w:proofErr w:type="spellStart"/>
      <w:r>
        <w:t>ains</w:t>
      </w:r>
      <w:proofErr w:type="spellEnd"/>
      <w:r>
        <w:t xml:space="preserve"> </w:t>
      </w:r>
      <w:proofErr w:type="spellStart"/>
      <w:r>
        <w:t>iglichen</w:t>
      </w:r>
      <w:proofErr w:type="spellEnd"/>
      <w:r>
        <w:t xml:space="preserve"> </w:t>
      </w:r>
      <w:proofErr w:type="spellStart"/>
      <w:r>
        <w:t>menschen</w:t>
      </w:r>
      <w:proofErr w:type="spellEnd"/>
      <w:r>
        <w:t xml:space="preserve"> </w:t>
      </w:r>
      <w:proofErr w:type="spellStart"/>
      <w:r>
        <w:t>hertz</w:t>
      </w:r>
      <w:proofErr w:type="spellEnd"/>
      <w:r>
        <w:t xml:space="preserve"> hier </w:t>
      </w:r>
      <w:proofErr w:type="spellStart"/>
      <w:r>
        <w:t>außbeschlossen</w:t>
      </w:r>
      <w:proofErr w:type="spellEnd"/>
      <w:r>
        <w:t xml:space="preserve"> / </w:t>
      </w:r>
      <w:proofErr w:type="spellStart"/>
      <w:r>
        <w:t>dz</w:t>
      </w:r>
      <w:proofErr w:type="spellEnd"/>
      <w:r>
        <w:t xml:space="preserve"> es </w:t>
      </w:r>
      <w:proofErr w:type="spellStart"/>
      <w:r>
        <w:t>ent</w:t>
      </w:r>
      <w:proofErr w:type="spellEnd"/>
      <w:r>
        <w:t xml:space="preserve"> </w:t>
      </w:r>
      <w:proofErr w:type="spellStart"/>
      <w:r>
        <w:t>zwer</w:t>
      </w:r>
      <w:proofErr w:type="spellEnd"/>
      <w:r>
        <w:t xml:space="preserve"> Christum </w:t>
      </w:r>
      <w:proofErr w:type="spellStart"/>
      <w:r>
        <w:t>helt</w:t>
      </w:r>
      <w:proofErr w:type="spellEnd"/>
      <w:r>
        <w:t xml:space="preserve"> als </w:t>
      </w:r>
      <w:proofErr w:type="spellStart"/>
      <w:r>
        <w:t>ayn</w:t>
      </w:r>
      <w:proofErr w:type="spellEnd"/>
      <w:r>
        <w:t xml:space="preserve"> Propheten / oder </w:t>
      </w:r>
      <w:proofErr w:type="spellStart"/>
      <w:r>
        <w:t>fur</w:t>
      </w:r>
      <w:proofErr w:type="spellEnd"/>
      <w:r>
        <w:t xml:space="preserve"> das / das er ist / des lebendigen Gottes </w:t>
      </w:r>
      <w:proofErr w:type="spellStart"/>
      <w:r>
        <w:t>son</w:t>
      </w:r>
      <w:proofErr w:type="spellEnd"/>
      <w:r>
        <w:t xml:space="preserve">. Die ersten haben es </w:t>
      </w:r>
      <w:proofErr w:type="spellStart"/>
      <w:r>
        <w:t>kaynen</w:t>
      </w:r>
      <w:proofErr w:type="spellEnd"/>
      <w:r>
        <w:t xml:space="preserve"> nutz / </w:t>
      </w:r>
      <w:proofErr w:type="spellStart"/>
      <w:r>
        <w:t>sonder</w:t>
      </w:r>
      <w:proofErr w:type="spellEnd"/>
      <w:r>
        <w:t xml:space="preserve"> werden </w:t>
      </w:r>
      <w:proofErr w:type="spellStart"/>
      <w:r>
        <w:t>verdampt</w:t>
      </w:r>
      <w:proofErr w:type="spellEnd"/>
      <w:r>
        <w:t xml:space="preserve">. Die andern haben </w:t>
      </w:r>
      <w:proofErr w:type="spellStart"/>
      <w:r>
        <w:t>iren</w:t>
      </w:r>
      <w:proofErr w:type="spellEnd"/>
      <w:r>
        <w:t xml:space="preserve"> </w:t>
      </w:r>
      <w:proofErr w:type="spellStart"/>
      <w:r>
        <w:t>schatz</w:t>
      </w:r>
      <w:proofErr w:type="spellEnd"/>
      <w:r>
        <w:t xml:space="preserve"> dran und werden </w:t>
      </w:r>
      <w:proofErr w:type="spellStart"/>
      <w:r>
        <w:t>sälig</w:t>
      </w:r>
      <w:proofErr w:type="spellEnd"/>
      <w:r>
        <w:t xml:space="preserve">. </w:t>
      </w:r>
    </w:p>
    <w:p w14:paraId="4F360B38" w14:textId="77777777" w:rsidR="00694047" w:rsidRDefault="00694047" w:rsidP="00694047">
      <w:pPr>
        <w:pStyle w:val="StandardWeb"/>
      </w:pPr>
      <w:r>
        <w:t xml:space="preserve">Da </w:t>
      </w:r>
      <w:proofErr w:type="spellStart"/>
      <w:r>
        <w:t>antwort</w:t>
      </w:r>
      <w:proofErr w:type="spellEnd"/>
      <w:r>
        <w:t xml:space="preserve"> </w:t>
      </w:r>
      <w:proofErr w:type="spellStart"/>
      <w:r>
        <w:t>Jhesus</w:t>
      </w:r>
      <w:proofErr w:type="spellEnd"/>
      <w:r>
        <w:t xml:space="preserve"> ec. </w:t>
      </w:r>
    </w:p>
    <w:p w14:paraId="67593337" w14:textId="77777777" w:rsidR="00694047" w:rsidRDefault="00694047" w:rsidP="00694047">
      <w:pPr>
        <w:pStyle w:val="StandardWeb"/>
      </w:pPr>
      <w:r>
        <w:t xml:space="preserve">Hie sagt nun </w:t>
      </w:r>
      <w:proofErr w:type="spellStart"/>
      <w:r>
        <w:t>Jhesus</w:t>
      </w:r>
      <w:proofErr w:type="spellEnd"/>
      <w:r>
        <w:t xml:space="preserve"> </w:t>
      </w:r>
      <w:proofErr w:type="spellStart"/>
      <w:r>
        <w:t>wa</w:t>
      </w:r>
      <w:proofErr w:type="spellEnd"/>
      <w:r>
        <w:t xml:space="preserve"> </w:t>
      </w:r>
      <w:proofErr w:type="spellStart"/>
      <w:r>
        <w:t>dise</w:t>
      </w:r>
      <w:proofErr w:type="spellEnd"/>
      <w:r>
        <w:t xml:space="preserve"> </w:t>
      </w:r>
      <w:proofErr w:type="spellStart"/>
      <w:r>
        <w:t>lere</w:t>
      </w:r>
      <w:proofErr w:type="spellEnd"/>
      <w:r>
        <w:t xml:space="preserve"> </w:t>
      </w:r>
      <w:proofErr w:type="spellStart"/>
      <w:r>
        <w:t>herkompt</w:t>
      </w:r>
      <w:proofErr w:type="spellEnd"/>
      <w:r>
        <w:t xml:space="preserve"> / </w:t>
      </w:r>
      <w:proofErr w:type="spellStart"/>
      <w:r>
        <w:t>unnd</w:t>
      </w:r>
      <w:proofErr w:type="spellEnd"/>
      <w:r>
        <w:t xml:space="preserve"> wer sie gibt / Auch was sie </w:t>
      </w:r>
      <w:proofErr w:type="spellStart"/>
      <w:r>
        <w:t>wirckt</w:t>
      </w:r>
      <w:proofErr w:type="spellEnd"/>
      <w:r>
        <w:t xml:space="preserve"> / </w:t>
      </w:r>
      <w:proofErr w:type="spellStart"/>
      <w:r>
        <w:t>zaygt</w:t>
      </w:r>
      <w:proofErr w:type="spellEnd"/>
      <w:r>
        <w:t xml:space="preserve"> also an / die </w:t>
      </w:r>
      <w:proofErr w:type="spellStart"/>
      <w:r>
        <w:t>ankunfft</w:t>
      </w:r>
      <w:proofErr w:type="spellEnd"/>
      <w:r>
        <w:t xml:space="preserve"> </w:t>
      </w:r>
      <w:proofErr w:type="spellStart"/>
      <w:r>
        <w:t>diser</w:t>
      </w:r>
      <w:proofErr w:type="spellEnd"/>
      <w:r>
        <w:t xml:space="preserve"> </w:t>
      </w:r>
      <w:proofErr w:type="spellStart"/>
      <w:r>
        <w:t>erkentnis</w:t>
      </w:r>
      <w:proofErr w:type="spellEnd"/>
      <w:r>
        <w:t xml:space="preserve"> oder </w:t>
      </w:r>
      <w:proofErr w:type="spellStart"/>
      <w:r>
        <w:t>lere</w:t>
      </w:r>
      <w:proofErr w:type="spellEnd"/>
      <w:r>
        <w:t xml:space="preserve"> / </w:t>
      </w:r>
      <w:proofErr w:type="spellStart"/>
      <w:r>
        <w:t>unnd</w:t>
      </w:r>
      <w:proofErr w:type="spellEnd"/>
      <w:r>
        <w:t xml:space="preserve"> </w:t>
      </w:r>
      <w:proofErr w:type="spellStart"/>
      <w:r>
        <w:t>ir</w:t>
      </w:r>
      <w:proofErr w:type="spellEnd"/>
      <w:r>
        <w:t xml:space="preserve"> </w:t>
      </w:r>
      <w:proofErr w:type="spellStart"/>
      <w:r>
        <w:t>krafft</w:t>
      </w:r>
      <w:proofErr w:type="spellEnd"/>
      <w:r>
        <w:t xml:space="preserve"> oder </w:t>
      </w:r>
      <w:proofErr w:type="spellStart"/>
      <w:r>
        <w:t>frucht</w:t>
      </w:r>
      <w:proofErr w:type="spellEnd"/>
      <w:r>
        <w:t xml:space="preserve"> / darnach auch den brauch. </w:t>
      </w:r>
    </w:p>
    <w:p w14:paraId="640EB6F2" w14:textId="77777777" w:rsidR="00694047" w:rsidRDefault="00694047" w:rsidP="00694047">
      <w:pPr>
        <w:pStyle w:val="StandardWeb"/>
      </w:pPr>
      <w:proofErr w:type="spellStart"/>
      <w:r>
        <w:t>Ankunfft</w:t>
      </w:r>
      <w:proofErr w:type="spellEnd"/>
      <w:r>
        <w:t xml:space="preserve"> </w:t>
      </w:r>
    </w:p>
    <w:p w14:paraId="238D4652" w14:textId="77777777" w:rsidR="00694047" w:rsidRDefault="00694047" w:rsidP="00694047">
      <w:pPr>
        <w:pStyle w:val="StandardWeb"/>
      </w:pPr>
      <w:r>
        <w:t xml:space="preserve">Selig </w:t>
      </w:r>
      <w:proofErr w:type="spellStart"/>
      <w:r>
        <w:t>bistu</w:t>
      </w:r>
      <w:proofErr w:type="spellEnd"/>
      <w:r>
        <w:t xml:space="preserve"> ec. Hie ist </w:t>
      </w:r>
      <w:proofErr w:type="spellStart"/>
      <w:r>
        <w:t>geschaiden</w:t>
      </w:r>
      <w:proofErr w:type="spellEnd"/>
      <w:r>
        <w:t xml:space="preserve"> von </w:t>
      </w:r>
      <w:proofErr w:type="spellStart"/>
      <w:r>
        <w:t>ainander</w:t>
      </w:r>
      <w:proofErr w:type="spellEnd"/>
      <w:r>
        <w:t xml:space="preserve"> </w:t>
      </w:r>
      <w:proofErr w:type="spellStart"/>
      <w:r>
        <w:t>flaysch</w:t>
      </w:r>
      <w:proofErr w:type="spellEnd"/>
      <w:r>
        <w:t xml:space="preserve"> und </w:t>
      </w:r>
      <w:proofErr w:type="spellStart"/>
      <w:r>
        <w:t>blut</w:t>
      </w:r>
      <w:proofErr w:type="spellEnd"/>
      <w:r>
        <w:t xml:space="preserve"> / </w:t>
      </w:r>
      <w:proofErr w:type="spellStart"/>
      <w:r>
        <w:t>unnd</w:t>
      </w:r>
      <w:proofErr w:type="spellEnd"/>
      <w:r>
        <w:t xml:space="preserve"> die </w:t>
      </w:r>
      <w:proofErr w:type="spellStart"/>
      <w:r>
        <w:t>offenbarung</w:t>
      </w:r>
      <w:proofErr w:type="spellEnd"/>
      <w:r>
        <w:t xml:space="preserve"> des Vatters / als </w:t>
      </w:r>
      <w:proofErr w:type="spellStart"/>
      <w:r>
        <w:t>solt</w:t>
      </w:r>
      <w:proofErr w:type="spellEnd"/>
      <w:r>
        <w:t xml:space="preserve"> er sagen / Was Adams </w:t>
      </w:r>
      <w:proofErr w:type="spellStart"/>
      <w:r>
        <w:t>geburt</w:t>
      </w:r>
      <w:proofErr w:type="spellEnd"/>
      <w:r>
        <w:t xml:space="preserve"> ist / was </w:t>
      </w:r>
      <w:proofErr w:type="spellStart"/>
      <w:r>
        <w:t>auß</w:t>
      </w:r>
      <w:proofErr w:type="spellEnd"/>
      <w:r>
        <w:t xml:space="preserve"> Gott </w:t>
      </w:r>
      <w:proofErr w:type="spellStart"/>
      <w:r>
        <w:t>nit</w:t>
      </w:r>
      <w:proofErr w:type="spellEnd"/>
      <w:r>
        <w:t xml:space="preserve"> von </w:t>
      </w:r>
      <w:proofErr w:type="spellStart"/>
      <w:r>
        <w:t>newen</w:t>
      </w:r>
      <w:proofErr w:type="spellEnd"/>
      <w:r>
        <w:t xml:space="preserve"> </w:t>
      </w:r>
      <w:proofErr w:type="spellStart"/>
      <w:r>
        <w:t>geporn</w:t>
      </w:r>
      <w:proofErr w:type="spellEnd"/>
      <w:r>
        <w:t xml:space="preserve"> </w:t>
      </w:r>
      <w:proofErr w:type="spellStart"/>
      <w:r>
        <w:t>wirt</w:t>
      </w:r>
      <w:proofErr w:type="spellEnd"/>
      <w:r>
        <w:t xml:space="preserve"> / </w:t>
      </w:r>
      <w:proofErr w:type="spellStart"/>
      <w:r>
        <w:t>kent</w:t>
      </w:r>
      <w:proofErr w:type="spellEnd"/>
      <w:r>
        <w:t xml:space="preserve"> Christum nicht / </w:t>
      </w:r>
      <w:proofErr w:type="spellStart"/>
      <w:r>
        <w:t>wirt</w:t>
      </w:r>
      <w:proofErr w:type="spellEnd"/>
      <w:r>
        <w:t xml:space="preserve"> auch nicht selig. </w:t>
      </w:r>
      <w:proofErr w:type="spellStart"/>
      <w:r>
        <w:t>Widerumb</w:t>
      </w:r>
      <w:proofErr w:type="spellEnd"/>
      <w:r>
        <w:t xml:space="preserve"> / was Gott durch </w:t>
      </w:r>
      <w:proofErr w:type="spellStart"/>
      <w:r>
        <w:t>seyn</w:t>
      </w:r>
      <w:proofErr w:type="spellEnd"/>
      <w:r>
        <w:t xml:space="preserve"> offenbaren </w:t>
      </w:r>
      <w:proofErr w:type="spellStart"/>
      <w:r>
        <w:t>erleucht</w:t>
      </w:r>
      <w:proofErr w:type="spellEnd"/>
      <w:r>
        <w:t xml:space="preserve"> hat / das </w:t>
      </w:r>
      <w:proofErr w:type="spellStart"/>
      <w:r>
        <w:t>kent</w:t>
      </w:r>
      <w:proofErr w:type="spellEnd"/>
      <w:r>
        <w:t xml:space="preserve"> den </w:t>
      </w:r>
      <w:proofErr w:type="spellStart"/>
      <w:r>
        <w:t>son</w:t>
      </w:r>
      <w:proofErr w:type="spellEnd"/>
      <w:r>
        <w:t xml:space="preserve"> / </w:t>
      </w:r>
      <w:proofErr w:type="spellStart"/>
      <w:r>
        <w:t>unnd</w:t>
      </w:r>
      <w:proofErr w:type="spellEnd"/>
      <w:r>
        <w:t xml:space="preserve"> </w:t>
      </w:r>
      <w:proofErr w:type="spellStart"/>
      <w:r>
        <w:t>wirt</w:t>
      </w:r>
      <w:proofErr w:type="spellEnd"/>
      <w:r>
        <w:t xml:space="preserve"> </w:t>
      </w:r>
      <w:proofErr w:type="spellStart"/>
      <w:r>
        <w:t>sälig</w:t>
      </w:r>
      <w:proofErr w:type="spellEnd"/>
      <w:r>
        <w:t xml:space="preserve">. Also </w:t>
      </w:r>
      <w:proofErr w:type="spellStart"/>
      <w:r>
        <w:t>bistu</w:t>
      </w:r>
      <w:proofErr w:type="spellEnd"/>
      <w:r>
        <w:t xml:space="preserve"> selig Petre / nicht das du </w:t>
      </w:r>
      <w:proofErr w:type="spellStart"/>
      <w:r>
        <w:t>flaisch</w:t>
      </w:r>
      <w:proofErr w:type="spellEnd"/>
      <w:r>
        <w:t xml:space="preserve"> </w:t>
      </w:r>
      <w:proofErr w:type="spellStart"/>
      <w:r>
        <w:t>unnd</w:t>
      </w:r>
      <w:proofErr w:type="spellEnd"/>
      <w:r>
        <w:t xml:space="preserve"> </w:t>
      </w:r>
      <w:proofErr w:type="spellStart"/>
      <w:r>
        <w:t>blut</w:t>
      </w:r>
      <w:proofErr w:type="spellEnd"/>
      <w:r>
        <w:t xml:space="preserve"> bist / </w:t>
      </w:r>
      <w:proofErr w:type="spellStart"/>
      <w:r>
        <w:t>sonder</w:t>
      </w:r>
      <w:proofErr w:type="spellEnd"/>
      <w:r>
        <w:t xml:space="preserve"> das </w:t>
      </w:r>
      <w:proofErr w:type="spellStart"/>
      <w:r>
        <w:t>dirs</w:t>
      </w:r>
      <w:proofErr w:type="spellEnd"/>
      <w:r>
        <w:t xml:space="preserve"> </w:t>
      </w:r>
      <w:proofErr w:type="spellStart"/>
      <w:r>
        <w:t>meyn</w:t>
      </w:r>
      <w:proofErr w:type="spellEnd"/>
      <w:r>
        <w:t xml:space="preserve"> Vatter von </w:t>
      </w:r>
      <w:proofErr w:type="spellStart"/>
      <w:r>
        <w:t>hymel</w:t>
      </w:r>
      <w:proofErr w:type="spellEnd"/>
      <w:r>
        <w:t xml:space="preserve"> herab geoffenbart </w:t>
      </w:r>
      <w:proofErr w:type="spellStart"/>
      <w:r>
        <w:t>hatt</w:t>
      </w:r>
      <w:proofErr w:type="spellEnd"/>
      <w:r>
        <w:t xml:space="preserve"> / Dann solch </w:t>
      </w:r>
      <w:proofErr w:type="spellStart"/>
      <w:r>
        <w:t>erkentnis</w:t>
      </w:r>
      <w:proofErr w:type="spellEnd"/>
      <w:r>
        <w:t xml:space="preserve"> </w:t>
      </w:r>
      <w:proofErr w:type="spellStart"/>
      <w:r>
        <w:t>wechst</w:t>
      </w:r>
      <w:proofErr w:type="spellEnd"/>
      <w:r>
        <w:t xml:space="preserve"> nicht </w:t>
      </w:r>
      <w:proofErr w:type="spellStart"/>
      <w:r>
        <w:t>auff</w:t>
      </w:r>
      <w:proofErr w:type="spellEnd"/>
      <w:r>
        <w:t xml:space="preserve"> erden. </w:t>
      </w:r>
    </w:p>
    <w:p w14:paraId="7DCF7A8C" w14:textId="77777777" w:rsidR="00694047" w:rsidRDefault="00694047" w:rsidP="00694047">
      <w:pPr>
        <w:pStyle w:val="StandardWeb"/>
      </w:pPr>
      <w:r>
        <w:t xml:space="preserve">Die Krafft </w:t>
      </w:r>
    </w:p>
    <w:p w14:paraId="1B9D46FF" w14:textId="77777777" w:rsidR="00694047" w:rsidRDefault="00694047" w:rsidP="00694047">
      <w:pPr>
        <w:pStyle w:val="StandardWeb"/>
      </w:pPr>
      <w:r>
        <w:t xml:space="preserve">Du bist Peter </w:t>
      </w:r>
      <w:proofErr w:type="spellStart"/>
      <w:r>
        <w:t>unnd</w:t>
      </w:r>
      <w:proofErr w:type="spellEnd"/>
      <w:r>
        <w:t xml:space="preserve"> </w:t>
      </w:r>
      <w:proofErr w:type="spellStart"/>
      <w:r>
        <w:t>auff</w:t>
      </w:r>
      <w:proofErr w:type="spellEnd"/>
      <w:r>
        <w:t xml:space="preserve"> </w:t>
      </w:r>
      <w:proofErr w:type="spellStart"/>
      <w:r>
        <w:t>disen</w:t>
      </w:r>
      <w:proofErr w:type="spellEnd"/>
      <w:r>
        <w:t xml:space="preserve"> </w:t>
      </w:r>
      <w:proofErr w:type="spellStart"/>
      <w:r>
        <w:t>fels</w:t>
      </w:r>
      <w:proofErr w:type="spellEnd"/>
      <w:r>
        <w:t xml:space="preserve"> </w:t>
      </w:r>
      <w:proofErr w:type="spellStart"/>
      <w:r>
        <w:t>wil</w:t>
      </w:r>
      <w:proofErr w:type="spellEnd"/>
      <w:r>
        <w:t xml:space="preserve"> ich </w:t>
      </w:r>
      <w:proofErr w:type="spellStart"/>
      <w:r>
        <w:t>bawen</w:t>
      </w:r>
      <w:proofErr w:type="spellEnd"/>
      <w:r>
        <w:t xml:space="preserve"> </w:t>
      </w:r>
      <w:proofErr w:type="spellStart"/>
      <w:r>
        <w:t>meyn</w:t>
      </w:r>
      <w:proofErr w:type="spellEnd"/>
      <w:r>
        <w:t xml:space="preserve"> </w:t>
      </w:r>
      <w:proofErr w:type="spellStart"/>
      <w:r>
        <w:t>kirchen</w:t>
      </w:r>
      <w:proofErr w:type="spellEnd"/>
      <w:r>
        <w:t xml:space="preserve"> / und die </w:t>
      </w:r>
      <w:proofErr w:type="spellStart"/>
      <w:r>
        <w:t>pforten</w:t>
      </w:r>
      <w:proofErr w:type="spellEnd"/>
      <w:r>
        <w:t xml:space="preserve"> der hellen sollen sie nicht </w:t>
      </w:r>
      <w:proofErr w:type="spellStart"/>
      <w:r>
        <w:t>uberweldigen</w:t>
      </w:r>
      <w:proofErr w:type="spellEnd"/>
      <w:r>
        <w:t xml:space="preserve">. Was die </w:t>
      </w:r>
      <w:proofErr w:type="spellStart"/>
      <w:r>
        <w:t>welt</w:t>
      </w:r>
      <w:proofErr w:type="spellEnd"/>
      <w:r>
        <w:t xml:space="preserve"> von Christo </w:t>
      </w:r>
      <w:proofErr w:type="spellStart"/>
      <w:r>
        <w:t>helt</w:t>
      </w:r>
      <w:proofErr w:type="spellEnd"/>
      <w:r>
        <w:t xml:space="preserve"> und </w:t>
      </w:r>
      <w:proofErr w:type="spellStart"/>
      <w:r>
        <w:t>füret</w:t>
      </w:r>
      <w:proofErr w:type="spellEnd"/>
      <w:r>
        <w:t xml:space="preserve"> und prediget </w:t>
      </w:r>
      <w:proofErr w:type="spellStart"/>
      <w:r>
        <w:t>wirt</w:t>
      </w:r>
      <w:proofErr w:type="spellEnd"/>
      <w:r>
        <w:t xml:space="preserve"> hie </w:t>
      </w:r>
      <w:proofErr w:type="spellStart"/>
      <w:r>
        <w:t>geschwigen</w:t>
      </w:r>
      <w:proofErr w:type="spellEnd"/>
      <w:r>
        <w:t xml:space="preserve">/ dann sie ist </w:t>
      </w:r>
      <w:proofErr w:type="spellStart"/>
      <w:r>
        <w:t>verworffen</w:t>
      </w:r>
      <w:proofErr w:type="spellEnd"/>
      <w:r>
        <w:t xml:space="preserve"> und </w:t>
      </w:r>
      <w:proofErr w:type="spellStart"/>
      <w:r>
        <w:t>füret</w:t>
      </w:r>
      <w:proofErr w:type="spellEnd"/>
      <w:r>
        <w:t xml:space="preserve"> zur helle / Aber </w:t>
      </w:r>
      <w:proofErr w:type="spellStart"/>
      <w:r>
        <w:t>dise</w:t>
      </w:r>
      <w:proofErr w:type="spellEnd"/>
      <w:r>
        <w:t xml:space="preserve"> </w:t>
      </w:r>
      <w:proofErr w:type="spellStart"/>
      <w:r>
        <w:t>lere</w:t>
      </w:r>
      <w:proofErr w:type="spellEnd"/>
      <w:r>
        <w:t xml:space="preserve"> </w:t>
      </w:r>
      <w:proofErr w:type="spellStart"/>
      <w:r>
        <w:t>füret</w:t>
      </w:r>
      <w:proofErr w:type="spellEnd"/>
      <w:r>
        <w:t xml:space="preserve"> zum ewigen leben / Dann </w:t>
      </w:r>
      <w:proofErr w:type="spellStart"/>
      <w:r>
        <w:t>wa</w:t>
      </w:r>
      <w:proofErr w:type="spellEnd"/>
      <w:r>
        <w:t xml:space="preserve"> </w:t>
      </w:r>
      <w:proofErr w:type="spellStart"/>
      <w:r>
        <w:t>dise</w:t>
      </w:r>
      <w:proofErr w:type="spellEnd"/>
      <w:r>
        <w:t xml:space="preserve"> </w:t>
      </w:r>
      <w:proofErr w:type="spellStart"/>
      <w:r>
        <w:t>lere</w:t>
      </w:r>
      <w:proofErr w:type="spellEnd"/>
      <w:r>
        <w:t xml:space="preserve"> </w:t>
      </w:r>
      <w:proofErr w:type="spellStart"/>
      <w:r>
        <w:t>geet</w:t>
      </w:r>
      <w:proofErr w:type="spellEnd"/>
      <w:r>
        <w:t xml:space="preserve"> / </w:t>
      </w:r>
      <w:proofErr w:type="spellStart"/>
      <w:r>
        <w:t>wa</w:t>
      </w:r>
      <w:proofErr w:type="spellEnd"/>
      <w:r>
        <w:t xml:space="preserve"> </w:t>
      </w:r>
      <w:proofErr w:type="spellStart"/>
      <w:r>
        <w:t>dise</w:t>
      </w:r>
      <w:proofErr w:type="spellEnd"/>
      <w:r>
        <w:t xml:space="preserve"> </w:t>
      </w:r>
      <w:proofErr w:type="spellStart"/>
      <w:r>
        <w:t>erkentnis</w:t>
      </w:r>
      <w:proofErr w:type="spellEnd"/>
      <w:r>
        <w:t xml:space="preserve"> ist / da ist die </w:t>
      </w:r>
      <w:proofErr w:type="spellStart"/>
      <w:r>
        <w:t>kirche</w:t>
      </w:r>
      <w:proofErr w:type="spellEnd"/>
      <w:r>
        <w:t xml:space="preserve"> / und </w:t>
      </w:r>
      <w:proofErr w:type="spellStart"/>
      <w:r>
        <w:t>wanns</w:t>
      </w:r>
      <w:proofErr w:type="spellEnd"/>
      <w:r>
        <w:t xml:space="preserve"> nur </w:t>
      </w:r>
      <w:proofErr w:type="spellStart"/>
      <w:r>
        <w:t>ainn</w:t>
      </w:r>
      <w:proofErr w:type="spellEnd"/>
      <w:r>
        <w:t xml:space="preserve"> </w:t>
      </w:r>
      <w:proofErr w:type="spellStart"/>
      <w:r>
        <w:t>mensch</w:t>
      </w:r>
      <w:proofErr w:type="spellEnd"/>
      <w:r>
        <w:t xml:space="preserve"> </w:t>
      </w:r>
      <w:proofErr w:type="spellStart"/>
      <w:r>
        <w:t>allaine</w:t>
      </w:r>
      <w:proofErr w:type="spellEnd"/>
      <w:r>
        <w:t xml:space="preserve"> </w:t>
      </w:r>
      <w:proofErr w:type="spellStart"/>
      <w:r>
        <w:t>were</w:t>
      </w:r>
      <w:proofErr w:type="spellEnd"/>
      <w:r>
        <w:t xml:space="preserve"> / </w:t>
      </w:r>
      <w:proofErr w:type="spellStart"/>
      <w:r>
        <w:t>Wa</w:t>
      </w:r>
      <w:proofErr w:type="spellEnd"/>
      <w:r>
        <w:t xml:space="preserve"> die </w:t>
      </w:r>
      <w:proofErr w:type="spellStart"/>
      <w:r>
        <w:t>lere</w:t>
      </w:r>
      <w:proofErr w:type="spellEnd"/>
      <w:r>
        <w:t xml:space="preserve"> nicht ist / </w:t>
      </w:r>
      <w:proofErr w:type="spellStart"/>
      <w:r>
        <w:t>wa</w:t>
      </w:r>
      <w:proofErr w:type="spellEnd"/>
      <w:r>
        <w:t xml:space="preserve"> </w:t>
      </w:r>
      <w:proofErr w:type="spellStart"/>
      <w:r>
        <w:t>dis</w:t>
      </w:r>
      <w:proofErr w:type="spellEnd"/>
      <w:r>
        <w:t xml:space="preserve"> </w:t>
      </w:r>
      <w:proofErr w:type="spellStart"/>
      <w:r>
        <w:t>erkentnis</w:t>
      </w:r>
      <w:proofErr w:type="spellEnd"/>
      <w:r>
        <w:t xml:space="preserve"> </w:t>
      </w:r>
      <w:proofErr w:type="spellStart"/>
      <w:r>
        <w:t>nit</w:t>
      </w:r>
      <w:proofErr w:type="spellEnd"/>
      <w:r>
        <w:t xml:space="preserve"> lebt / da ist </w:t>
      </w:r>
      <w:proofErr w:type="spellStart"/>
      <w:r>
        <w:t>dye</w:t>
      </w:r>
      <w:proofErr w:type="spellEnd"/>
      <w:r>
        <w:t xml:space="preserve"> </w:t>
      </w:r>
      <w:proofErr w:type="spellStart"/>
      <w:r>
        <w:t>kirche</w:t>
      </w:r>
      <w:proofErr w:type="spellEnd"/>
      <w:r>
        <w:t xml:space="preserve"> nicht / und wann die </w:t>
      </w:r>
      <w:proofErr w:type="spellStart"/>
      <w:r>
        <w:t>welt</w:t>
      </w:r>
      <w:proofErr w:type="spellEnd"/>
      <w:r>
        <w:t xml:space="preserve"> </w:t>
      </w:r>
      <w:proofErr w:type="spellStart"/>
      <w:r>
        <w:t>vol</w:t>
      </w:r>
      <w:proofErr w:type="spellEnd"/>
      <w:r>
        <w:t xml:space="preserve"> Klöster / Kirchen / </w:t>
      </w:r>
      <w:proofErr w:type="spellStart"/>
      <w:r>
        <w:t>Pffaffen</w:t>
      </w:r>
      <w:proofErr w:type="spellEnd"/>
      <w:r>
        <w:t xml:space="preserve"> / und München </w:t>
      </w:r>
      <w:proofErr w:type="spellStart"/>
      <w:r>
        <w:t>were</w:t>
      </w:r>
      <w:proofErr w:type="spellEnd"/>
      <w:r>
        <w:t xml:space="preserve"> / Dann </w:t>
      </w:r>
      <w:proofErr w:type="spellStart"/>
      <w:r>
        <w:t>kirche</w:t>
      </w:r>
      <w:proofErr w:type="spellEnd"/>
      <w:r>
        <w:t xml:space="preserve"> </w:t>
      </w:r>
      <w:proofErr w:type="spellStart"/>
      <w:r>
        <w:t>haist</w:t>
      </w:r>
      <w:proofErr w:type="spellEnd"/>
      <w:r>
        <w:t xml:space="preserve"> </w:t>
      </w:r>
      <w:proofErr w:type="spellStart"/>
      <w:r>
        <w:t>ainn</w:t>
      </w:r>
      <w:proofErr w:type="spellEnd"/>
      <w:r>
        <w:t xml:space="preserve"> solch </w:t>
      </w:r>
      <w:proofErr w:type="spellStart"/>
      <w:r>
        <w:t>hertz</w:t>
      </w:r>
      <w:proofErr w:type="spellEnd"/>
      <w:r>
        <w:t xml:space="preserve"> / da </w:t>
      </w:r>
      <w:proofErr w:type="spellStart"/>
      <w:r>
        <w:t>Got</w:t>
      </w:r>
      <w:proofErr w:type="spellEnd"/>
      <w:r>
        <w:t xml:space="preserve"> durch </w:t>
      </w:r>
      <w:proofErr w:type="spellStart"/>
      <w:r>
        <w:t>seynen</w:t>
      </w:r>
      <w:proofErr w:type="spellEnd"/>
      <w:r>
        <w:t xml:space="preserve"> </w:t>
      </w:r>
      <w:proofErr w:type="spellStart"/>
      <w:r>
        <w:t>gayst</w:t>
      </w:r>
      <w:proofErr w:type="spellEnd"/>
      <w:r>
        <w:t xml:space="preserve"> inne ruhet / </w:t>
      </w:r>
      <w:proofErr w:type="spellStart"/>
      <w:r>
        <w:t>unnd</w:t>
      </w:r>
      <w:proofErr w:type="spellEnd"/>
      <w:r>
        <w:t xml:space="preserve"> </w:t>
      </w:r>
      <w:proofErr w:type="spellStart"/>
      <w:r>
        <w:t>wirckt</w:t>
      </w:r>
      <w:proofErr w:type="spellEnd"/>
      <w:r>
        <w:t xml:space="preserve"> </w:t>
      </w:r>
      <w:proofErr w:type="spellStart"/>
      <w:r>
        <w:t>darynnen</w:t>
      </w:r>
      <w:proofErr w:type="spellEnd"/>
      <w:r>
        <w:t xml:space="preserve"> </w:t>
      </w:r>
      <w:proofErr w:type="spellStart"/>
      <w:r>
        <w:t>seyn</w:t>
      </w:r>
      <w:proofErr w:type="spellEnd"/>
      <w:r>
        <w:t xml:space="preserve"> </w:t>
      </w:r>
      <w:proofErr w:type="spellStart"/>
      <w:r>
        <w:t>erkentnisse</w:t>
      </w:r>
      <w:proofErr w:type="spellEnd"/>
      <w:r>
        <w:t xml:space="preserve">. 1. Corinth. 3. Matthei. 23. </w:t>
      </w:r>
    </w:p>
    <w:p w14:paraId="7BB95B1B" w14:textId="77777777" w:rsidR="00694047" w:rsidRDefault="00694047" w:rsidP="00694047">
      <w:pPr>
        <w:pStyle w:val="StandardWeb"/>
      </w:pPr>
      <w:r>
        <w:t xml:space="preserve">Wider das </w:t>
      </w:r>
      <w:proofErr w:type="spellStart"/>
      <w:r>
        <w:t>hertz</w:t>
      </w:r>
      <w:proofErr w:type="spellEnd"/>
      <w:r>
        <w:t xml:space="preserve"> nun das also </w:t>
      </w:r>
      <w:proofErr w:type="spellStart"/>
      <w:r>
        <w:t>gegrund</w:t>
      </w:r>
      <w:proofErr w:type="spellEnd"/>
      <w:r>
        <w:t xml:space="preserve"> ist / werden sich die </w:t>
      </w:r>
      <w:proofErr w:type="spellStart"/>
      <w:r>
        <w:t>pforten</w:t>
      </w:r>
      <w:proofErr w:type="spellEnd"/>
      <w:r>
        <w:t xml:space="preserve"> der hellen legen / der </w:t>
      </w:r>
      <w:proofErr w:type="spellStart"/>
      <w:r>
        <w:t>todt</w:t>
      </w:r>
      <w:proofErr w:type="spellEnd"/>
      <w:r>
        <w:t xml:space="preserve"> </w:t>
      </w:r>
      <w:proofErr w:type="spellStart"/>
      <w:r>
        <w:t>wirt</w:t>
      </w:r>
      <w:proofErr w:type="spellEnd"/>
      <w:r>
        <w:t xml:space="preserve"> </w:t>
      </w:r>
      <w:proofErr w:type="spellStart"/>
      <w:r>
        <w:t>seyn</w:t>
      </w:r>
      <w:proofErr w:type="spellEnd"/>
      <w:r>
        <w:t xml:space="preserve"> </w:t>
      </w:r>
      <w:proofErr w:type="spellStart"/>
      <w:r>
        <w:t>stercke</w:t>
      </w:r>
      <w:proofErr w:type="spellEnd"/>
      <w:r>
        <w:t xml:space="preserve"> versuchen. Die </w:t>
      </w:r>
      <w:proofErr w:type="spellStart"/>
      <w:r>
        <w:t>sünde</w:t>
      </w:r>
      <w:proofErr w:type="spellEnd"/>
      <w:r>
        <w:t xml:space="preserve"> </w:t>
      </w:r>
      <w:proofErr w:type="spellStart"/>
      <w:r>
        <w:t>wirt</w:t>
      </w:r>
      <w:proofErr w:type="spellEnd"/>
      <w:r>
        <w:t xml:space="preserve"> sich groß machen / Der </w:t>
      </w:r>
      <w:proofErr w:type="spellStart"/>
      <w:r>
        <w:t>teuffel</w:t>
      </w:r>
      <w:proofErr w:type="spellEnd"/>
      <w:r>
        <w:t xml:space="preserve"> </w:t>
      </w:r>
      <w:proofErr w:type="spellStart"/>
      <w:r>
        <w:t>wirt</w:t>
      </w:r>
      <w:proofErr w:type="spellEnd"/>
      <w:r>
        <w:t xml:space="preserve"> das gewissen schrecken mit Gotteszorn. Aber hie ist der </w:t>
      </w:r>
      <w:proofErr w:type="spellStart"/>
      <w:r>
        <w:t>trost</w:t>
      </w:r>
      <w:proofErr w:type="spellEnd"/>
      <w:r>
        <w:t xml:space="preserve"> / und der </w:t>
      </w:r>
      <w:proofErr w:type="spellStart"/>
      <w:r>
        <w:t>rhum</w:t>
      </w:r>
      <w:proofErr w:type="spellEnd"/>
      <w:r>
        <w:t xml:space="preserve"> der </w:t>
      </w:r>
      <w:proofErr w:type="spellStart"/>
      <w:r>
        <w:t>kind</w:t>
      </w:r>
      <w:proofErr w:type="spellEnd"/>
      <w:r>
        <w:t xml:space="preserve">' </w:t>
      </w:r>
      <w:proofErr w:type="spellStart"/>
      <w:r>
        <w:t>Gotes</w:t>
      </w:r>
      <w:proofErr w:type="spellEnd"/>
      <w:r>
        <w:t xml:space="preserve"> / legen </w:t>
      </w:r>
      <w:proofErr w:type="spellStart"/>
      <w:r>
        <w:t>künnen</w:t>
      </w:r>
      <w:proofErr w:type="spellEnd"/>
      <w:r>
        <w:t xml:space="preserve"> sich </w:t>
      </w:r>
      <w:proofErr w:type="spellStart"/>
      <w:r>
        <w:t>darwider</w:t>
      </w:r>
      <w:proofErr w:type="spellEnd"/>
      <w:r>
        <w:t xml:space="preserve"> die </w:t>
      </w:r>
      <w:proofErr w:type="spellStart"/>
      <w:r>
        <w:t>pforten</w:t>
      </w:r>
      <w:proofErr w:type="spellEnd"/>
      <w:r>
        <w:t xml:space="preserve"> der hellen / Aber </w:t>
      </w:r>
      <w:proofErr w:type="spellStart"/>
      <w:r>
        <w:t>uberweldigen</w:t>
      </w:r>
      <w:proofErr w:type="spellEnd"/>
      <w:r>
        <w:t xml:space="preserve"> können sie </w:t>
      </w:r>
      <w:proofErr w:type="spellStart"/>
      <w:r>
        <w:t>diß</w:t>
      </w:r>
      <w:proofErr w:type="spellEnd"/>
      <w:r>
        <w:t xml:space="preserve"> </w:t>
      </w:r>
      <w:proofErr w:type="spellStart"/>
      <w:r>
        <w:t>hertz</w:t>
      </w:r>
      <w:proofErr w:type="spellEnd"/>
      <w:r>
        <w:t xml:space="preserve"> </w:t>
      </w:r>
      <w:proofErr w:type="spellStart"/>
      <w:r>
        <w:t>nit</w:t>
      </w:r>
      <w:proofErr w:type="spellEnd"/>
      <w:r>
        <w:t xml:space="preserve"> / und wann </w:t>
      </w:r>
      <w:proofErr w:type="spellStart"/>
      <w:r>
        <w:t>sichs</w:t>
      </w:r>
      <w:proofErr w:type="spellEnd"/>
      <w:r>
        <w:t xml:space="preserve"> schon last ansehen </w:t>
      </w:r>
      <w:proofErr w:type="spellStart"/>
      <w:r>
        <w:t>außwendig</w:t>
      </w:r>
      <w:proofErr w:type="spellEnd"/>
      <w:r>
        <w:t xml:space="preserve"> / als habe Gott unser vergessen / und wölle uns verdammen / und der </w:t>
      </w:r>
      <w:proofErr w:type="spellStart"/>
      <w:r>
        <w:t>todt</w:t>
      </w:r>
      <w:proofErr w:type="spellEnd"/>
      <w:r>
        <w:t xml:space="preserve"> verschlingen / Dennoch spricht das </w:t>
      </w:r>
      <w:proofErr w:type="spellStart"/>
      <w:r>
        <w:t>hertz</w:t>
      </w:r>
      <w:proofErr w:type="spellEnd"/>
      <w:r>
        <w:t xml:space="preserve"> / </w:t>
      </w:r>
      <w:proofErr w:type="spellStart"/>
      <w:r>
        <w:t>Ey</w:t>
      </w:r>
      <w:proofErr w:type="spellEnd"/>
      <w:r>
        <w:t xml:space="preserve"> </w:t>
      </w:r>
      <w:proofErr w:type="spellStart"/>
      <w:r>
        <w:t>meyn</w:t>
      </w:r>
      <w:proofErr w:type="spellEnd"/>
      <w:r>
        <w:t xml:space="preserve"> Gott hat gesagt / Die </w:t>
      </w:r>
      <w:proofErr w:type="spellStart"/>
      <w:r>
        <w:t>pforten</w:t>
      </w:r>
      <w:proofErr w:type="spellEnd"/>
      <w:r>
        <w:t xml:space="preserve"> der hellen sollen mir nicht schaden / </w:t>
      </w:r>
      <w:proofErr w:type="spellStart"/>
      <w:r>
        <w:t>auff</w:t>
      </w:r>
      <w:proofErr w:type="spellEnd"/>
      <w:r>
        <w:t xml:space="preserve"> das </w:t>
      </w:r>
      <w:proofErr w:type="spellStart"/>
      <w:r>
        <w:t>wort</w:t>
      </w:r>
      <w:proofErr w:type="spellEnd"/>
      <w:r>
        <w:t xml:space="preserve"> verlasse ich mich / er </w:t>
      </w:r>
      <w:proofErr w:type="spellStart"/>
      <w:r>
        <w:t>wirt</w:t>
      </w:r>
      <w:proofErr w:type="spellEnd"/>
      <w:r>
        <w:t xml:space="preserve"> nicht liegen / es schrecke mich was da wöll / Dann hie </w:t>
      </w:r>
      <w:proofErr w:type="spellStart"/>
      <w:r>
        <w:t>müs</w:t>
      </w:r>
      <w:proofErr w:type="spellEnd"/>
      <w:r>
        <w:t xml:space="preserve"> man </w:t>
      </w:r>
      <w:proofErr w:type="spellStart"/>
      <w:r>
        <w:t>hend</w:t>
      </w:r>
      <w:proofErr w:type="spellEnd"/>
      <w:r>
        <w:t xml:space="preserve"> und </w:t>
      </w:r>
      <w:proofErr w:type="spellStart"/>
      <w:r>
        <w:t>füsse</w:t>
      </w:r>
      <w:proofErr w:type="spellEnd"/>
      <w:r>
        <w:t xml:space="preserve"> </w:t>
      </w:r>
      <w:proofErr w:type="spellStart"/>
      <w:r>
        <w:t>geen</w:t>
      </w:r>
      <w:proofErr w:type="spellEnd"/>
      <w:r>
        <w:t xml:space="preserve"> lassen / </w:t>
      </w:r>
      <w:proofErr w:type="spellStart"/>
      <w:r>
        <w:t>augen</w:t>
      </w:r>
      <w:proofErr w:type="spellEnd"/>
      <w:r>
        <w:t xml:space="preserve"> und </w:t>
      </w:r>
      <w:proofErr w:type="spellStart"/>
      <w:r>
        <w:t>oren</w:t>
      </w:r>
      <w:proofErr w:type="spellEnd"/>
      <w:r>
        <w:t xml:space="preserve"> </w:t>
      </w:r>
      <w:proofErr w:type="spellStart"/>
      <w:r>
        <w:t>zuthun</w:t>
      </w:r>
      <w:proofErr w:type="spellEnd"/>
      <w:r>
        <w:t xml:space="preserve"> / und dem </w:t>
      </w:r>
      <w:proofErr w:type="spellStart"/>
      <w:r>
        <w:t>wort</w:t>
      </w:r>
      <w:proofErr w:type="spellEnd"/>
      <w:r>
        <w:t xml:space="preserve"> </w:t>
      </w:r>
      <w:proofErr w:type="spellStart"/>
      <w:r>
        <w:t>frey</w:t>
      </w:r>
      <w:proofErr w:type="spellEnd"/>
      <w:r>
        <w:t xml:space="preserve"> folgen in </w:t>
      </w:r>
      <w:proofErr w:type="spellStart"/>
      <w:r>
        <w:t>leyden</w:t>
      </w:r>
      <w:proofErr w:type="spellEnd"/>
      <w:r>
        <w:t xml:space="preserve"> und in sterben. </w:t>
      </w:r>
    </w:p>
    <w:p w14:paraId="10E91D0A" w14:textId="77777777" w:rsidR="00694047" w:rsidRDefault="00694047" w:rsidP="00694047">
      <w:pPr>
        <w:pStyle w:val="StandardWeb"/>
      </w:pPr>
      <w:r>
        <w:t xml:space="preserve">Dir </w:t>
      </w:r>
      <w:proofErr w:type="spellStart"/>
      <w:r>
        <w:t>wil</w:t>
      </w:r>
      <w:proofErr w:type="spellEnd"/>
      <w:r>
        <w:t xml:space="preserve"> ich die </w:t>
      </w:r>
      <w:proofErr w:type="spellStart"/>
      <w:r>
        <w:t>schlüssel</w:t>
      </w:r>
      <w:proofErr w:type="spellEnd"/>
      <w:r>
        <w:t xml:space="preserve"> geben zum </w:t>
      </w:r>
      <w:proofErr w:type="spellStart"/>
      <w:r>
        <w:t>hymelrich</w:t>
      </w:r>
      <w:proofErr w:type="spellEnd"/>
      <w:r>
        <w:t xml:space="preserve"> </w:t>
      </w:r>
    </w:p>
    <w:p w14:paraId="5A0BB06B" w14:textId="77777777" w:rsidR="00694047" w:rsidRDefault="00694047" w:rsidP="00694047">
      <w:pPr>
        <w:pStyle w:val="StandardWeb"/>
      </w:pPr>
      <w:r>
        <w:t xml:space="preserve">Die </w:t>
      </w:r>
      <w:proofErr w:type="spellStart"/>
      <w:r>
        <w:t>weyl</w:t>
      </w:r>
      <w:proofErr w:type="spellEnd"/>
      <w:r>
        <w:t xml:space="preserve"> Christus will durch die </w:t>
      </w:r>
      <w:proofErr w:type="spellStart"/>
      <w:r>
        <w:t>offenbarung</w:t>
      </w:r>
      <w:proofErr w:type="spellEnd"/>
      <w:r>
        <w:t xml:space="preserve"> des Vaters </w:t>
      </w:r>
      <w:proofErr w:type="spellStart"/>
      <w:r>
        <w:t>ain</w:t>
      </w:r>
      <w:proofErr w:type="spellEnd"/>
      <w:r>
        <w:t xml:space="preserve"> </w:t>
      </w:r>
      <w:proofErr w:type="spellStart"/>
      <w:r>
        <w:t>reych</w:t>
      </w:r>
      <w:proofErr w:type="spellEnd"/>
      <w:r>
        <w:t xml:space="preserve"> </w:t>
      </w:r>
      <w:proofErr w:type="spellStart"/>
      <w:r>
        <w:t>anriichten</w:t>
      </w:r>
      <w:proofErr w:type="spellEnd"/>
      <w:r>
        <w:t xml:space="preserve"> </w:t>
      </w:r>
      <w:proofErr w:type="spellStart"/>
      <w:r>
        <w:t>darwider</w:t>
      </w:r>
      <w:proofErr w:type="spellEnd"/>
      <w:r>
        <w:t xml:space="preserve"> </w:t>
      </w:r>
      <w:proofErr w:type="spellStart"/>
      <w:r>
        <w:t>dye</w:t>
      </w:r>
      <w:proofErr w:type="spellEnd"/>
      <w:r>
        <w:t xml:space="preserve"> </w:t>
      </w:r>
      <w:proofErr w:type="spellStart"/>
      <w:r>
        <w:t>hellischen</w:t>
      </w:r>
      <w:proofErr w:type="spellEnd"/>
      <w:r>
        <w:t xml:space="preserve"> </w:t>
      </w:r>
      <w:proofErr w:type="spellStart"/>
      <w:r>
        <w:t>pforten</w:t>
      </w:r>
      <w:proofErr w:type="spellEnd"/>
      <w:r>
        <w:t xml:space="preserve"> nichts vermögen / so </w:t>
      </w:r>
      <w:proofErr w:type="spellStart"/>
      <w:r>
        <w:t>mus</w:t>
      </w:r>
      <w:proofErr w:type="spellEnd"/>
      <w:r>
        <w:t xml:space="preserve"> er </w:t>
      </w:r>
      <w:proofErr w:type="spellStart"/>
      <w:r>
        <w:t>ayn</w:t>
      </w:r>
      <w:proofErr w:type="spellEnd"/>
      <w:r>
        <w:t xml:space="preserve"> gewallt </w:t>
      </w:r>
      <w:proofErr w:type="spellStart"/>
      <w:r>
        <w:t>auffrichten</w:t>
      </w:r>
      <w:proofErr w:type="spellEnd"/>
      <w:r>
        <w:t xml:space="preserve"> / dadurch </w:t>
      </w:r>
      <w:proofErr w:type="spellStart"/>
      <w:r>
        <w:t>seyn</w:t>
      </w:r>
      <w:proofErr w:type="spellEnd"/>
      <w:r>
        <w:t xml:space="preserve"> </w:t>
      </w:r>
      <w:proofErr w:type="spellStart"/>
      <w:r>
        <w:t>reych</w:t>
      </w:r>
      <w:proofErr w:type="spellEnd"/>
      <w:r>
        <w:t xml:space="preserve"> </w:t>
      </w:r>
      <w:proofErr w:type="spellStart"/>
      <w:r>
        <w:t>besteen</w:t>
      </w:r>
      <w:proofErr w:type="spellEnd"/>
      <w:r>
        <w:t xml:space="preserve"> </w:t>
      </w:r>
      <w:proofErr w:type="spellStart"/>
      <w:r>
        <w:t>müge</w:t>
      </w:r>
      <w:proofErr w:type="spellEnd"/>
      <w:r>
        <w:t xml:space="preserve"> / </w:t>
      </w:r>
      <w:proofErr w:type="spellStart"/>
      <w:r>
        <w:t>unnd</w:t>
      </w:r>
      <w:proofErr w:type="spellEnd"/>
      <w:r>
        <w:t xml:space="preserve"> wir des </w:t>
      </w:r>
      <w:proofErr w:type="spellStart"/>
      <w:r>
        <w:t>ain</w:t>
      </w:r>
      <w:proofErr w:type="spellEnd"/>
      <w:r>
        <w:t xml:space="preserve"> </w:t>
      </w:r>
      <w:proofErr w:type="spellStart"/>
      <w:r>
        <w:t>eusserlich</w:t>
      </w:r>
      <w:proofErr w:type="spellEnd"/>
      <w:r>
        <w:t xml:space="preserve"> sichtiges </w:t>
      </w:r>
      <w:proofErr w:type="spellStart"/>
      <w:r>
        <w:t>zaychen</w:t>
      </w:r>
      <w:proofErr w:type="spellEnd"/>
      <w:r>
        <w:t xml:space="preserve"> </w:t>
      </w:r>
      <w:proofErr w:type="spellStart"/>
      <w:r>
        <w:t>hetten</w:t>
      </w:r>
      <w:proofErr w:type="spellEnd"/>
      <w:r>
        <w:t xml:space="preserve"> / das ist Gottes </w:t>
      </w:r>
      <w:proofErr w:type="spellStart"/>
      <w:r>
        <w:t>wort</w:t>
      </w:r>
      <w:proofErr w:type="spellEnd"/>
      <w:r>
        <w:t xml:space="preserve"> und </w:t>
      </w:r>
      <w:proofErr w:type="spellStart"/>
      <w:r>
        <w:t>dise</w:t>
      </w:r>
      <w:proofErr w:type="spellEnd"/>
      <w:r>
        <w:t xml:space="preserve"> predige die da </w:t>
      </w:r>
      <w:proofErr w:type="spellStart"/>
      <w:r>
        <w:t>alzeit</w:t>
      </w:r>
      <w:proofErr w:type="spellEnd"/>
      <w:r>
        <w:t xml:space="preserve"> </w:t>
      </w:r>
      <w:proofErr w:type="spellStart"/>
      <w:r>
        <w:t>weret</w:t>
      </w:r>
      <w:proofErr w:type="spellEnd"/>
      <w:r>
        <w:t xml:space="preserve"> / und unser </w:t>
      </w:r>
      <w:proofErr w:type="spellStart"/>
      <w:r>
        <w:t>oren</w:t>
      </w:r>
      <w:proofErr w:type="spellEnd"/>
      <w:r>
        <w:t xml:space="preserve"> hören sie / </w:t>
      </w:r>
      <w:proofErr w:type="spellStart"/>
      <w:r>
        <w:t>biß</w:t>
      </w:r>
      <w:proofErr w:type="spellEnd"/>
      <w:r>
        <w:t xml:space="preserve"> </w:t>
      </w:r>
      <w:proofErr w:type="spellStart"/>
      <w:r>
        <w:t>anß</w:t>
      </w:r>
      <w:proofErr w:type="spellEnd"/>
      <w:r>
        <w:t xml:space="preserve"> ende der </w:t>
      </w:r>
      <w:proofErr w:type="spellStart"/>
      <w:r>
        <w:t>welt</w:t>
      </w:r>
      <w:proofErr w:type="spellEnd"/>
      <w:r>
        <w:t xml:space="preserve">. Das gleich wie </w:t>
      </w:r>
      <w:proofErr w:type="spellStart"/>
      <w:r>
        <w:t>ers</w:t>
      </w:r>
      <w:proofErr w:type="spellEnd"/>
      <w:r>
        <w:t xml:space="preserve"> anfacht durch die </w:t>
      </w:r>
      <w:proofErr w:type="spellStart"/>
      <w:r>
        <w:t>lere</w:t>
      </w:r>
      <w:proofErr w:type="spellEnd"/>
      <w:r>
        <w:t xml:space="preserve"> die </w:t>
      </w:r>
      <w:proofErr w:type="spellStart"/>
      <w:r>
        <w:t>Got</w:t>
      </w:r>
      <w:proofErr w:type="spellEnd"/>
      <w:r>
        <w:t xml:space="preserve"> der </w:t>
      </w:r>
      <w:proofErr w:type="spellStart"/>
      <w:r>
        <w:t>vater</w:t>
      </w:r>
      <w:proofErr w:type="spellEnd"/>
      <w:r>
        <w:t xml:space="preserve"> offenbart / also will </w:t>
      </w:r>
      <w:proofErr w:type="spellStart"/>
      <w:r>
        <w:t>ers</w:t>
      </w:r>
      <w:proofErr w:type="spellEnd"/>
      <w:r>
        <w:t xml:space="preserve"> auch durch </w:t>
      </w:r>
      <w:proofErr w:type="spellStart"/>
      <w:r>
        <w:t>dye</w:t>
      </w:r>
      <w:proofErr w:type="spellEnd"/>
      <w:r>
        <w:t xml:space="preserve"> selbige </w:t>
      </w:r>
      <w:proofErr w:type="spellStart"/>
      <w:r>
        <w:t>krefftilich</w:t>
      </w:r>
      <w:proofErr w:type="spellEnd"/>
      <w:r>
        <w:t xml:space="preserve"> erhalten / Hebre. 1. </w:t>
      </w:r>
      <w:proofErr w:type="spellStart"/>
      <w:r>
        <w:t>Dye</w:t>
      </w:r>
      <w:proofErr w:type="spellEnd"/>
      <w:r>
        <w:t xml:space="preserve"> </w:t>
      </w:r>
      <w:proofErr w:type="spellStart"/>
      <w:r>
        <w:t>gewalt</w:t>
      </w:r>
      <w:proofErr w:type="spellEnd"/>
      <w:r>
        <w:t xml:space="preserve"> ist aber binden und lösen / </w:t>
      </w:r>
      <w:proofErr w:type="spellStart"/>
      <w:r>
        <w:t>auffschliessen</w:t>
      </w:r>
      <w:proofErr w:type="spellEnd"/>
      <w:r>
        <w:t xml:space="preserve"> und </w:t>
      </w:r>
      <w:proofErr w:type="spellStart"/>
      <w:r>
        <w:t>zuschliessen</w:t>
      </w:r>
      <w:proofErr w:type="spellEnd"/>
      <w:r>
        <w:t xml:space="preserve">. Das </w:t>
      </w:r>
      <w:proofErr w:type="spellStart"/>
      <w:r>
        <w:t>geschicht</w:t>
      </w:r>
      <w:proofErr w:type="spellEnd"/>
      <w:r>
        <w:t xml:space="preserve"> alles </w:t>
      </w:r>
      <w:proofErr w:type="spellStart"/>
      <w:r>
        <w:t>baides</w:t>
      </w:r>
      <w:proofErr w:type="spellEnd"/>
      <w:r>
        <w:t xml:space="preserve"> </w:t>
      </w:r>
      <w:proofErr w:type="spellStart"/>
      <w:r>
        <w:t>zwayerlay</w:t>
      </w:r>
      <w:proofErr w:type="spellEnd"/>
      <w:r>
        <w:t xml:space="preserve"> </w:t>
      </w:r>
      <w:proofErr w:type="spellStart"/>
      <w:r>
        <w:t>weyse</w:t>
      </w:r>
      <w:proofErr w:type="spellEnd"/>
      <w:r>
        <w:t xml:space="preserve">. Erstlich wann man das Evangelion Gottes predigt / so </w:t>
      </w:r>
      <w:proofErr w:type="spellStart"/>
      <w:r>
        <w:t>mus</w:t>
      </w:r>
      <w:proofErr w:type="spellEnd"/>
      <w:r>
        <w:t xml:space="preserve"> man </w:t>
      </w:r>
      <w:proofErr w:type="spellStart"/>
      <w:r>
        <w:t>dye</w:t>
      </w:r>
      <w:proofErr w:type="spellEnd"/>
      <w:r>
        <w:t xml:space="preserve"> </w:t>
      </w:r>
      <w:proofErr w:type="spellStart"/>
      <w:r>
        <w:t>welt</w:t>
      </w:r>
      <w:proofErr w:type="spellEnd"/>
      <w:r>
        <w:t xml:space="preserve"> mit alle </w:t>
      </w:r>
      <w:proofErr w:type="spellStart"/>
      <w:r>
        <w:t>irem</w:t>
      </w:r>
      <w:proofErr w:type="spellEnd"/>
      <w:r>
        <w:t xml:space="preserve"> </w:t>
      </w:r>
      <w:proofErr w:type="spellStart"/>
      <w:r>
        <w:t>anhang</w:t>
      </w:r>
      <w:proofErr w:type="spellEnd"/>
      <w:r>
        <w:t xml:space="preserve"> verdammen / also das sie von </w:t>
      </w:r>
      <w:proofErr w:type="spellStart"/>
      <w:r>
        <w:t>irem</w:t>
      </w:r>
      <w:proofErr w:type="spellEnd"/>
      <w:r>
        <w:t xml:space="preserve"> </w:t>
      </w:r>
      <w:proofErr w:type="spellStart"/>
      <w:r>
        <w:t>wege</w:t>
      </w:r>
      <w:proofErr w:type="spellEnd"/>
      <w:r>
        <w:t xml:space="preserve"> solle abtreten / und sich Gott und </w:t>
      </w:r>
      <w:proofErr w:type="spellStart"/>
      <w:r>
        <w:t>seynem</w:t>
      </w:r>
      <w:proofErr w:type="spellEnd"/>
      <w:r>
        <w:t xml:space="preserve"> </w:t>
      </w:r>
      <w:proofErr w:type="spellStart"/>
      <w:r>
        <w:t>wort</w:t>
      </w:r>
      <w:proofErr w:type="spellEnd"/>
      <w:r>
        <w:t xml:space="preserve"> zu </w:t>
      </w:r>
      <w:proofErr w:type="spellStart"/>
      <w:r>
        <w:t>volgen</w:t>
      </w:r>
      <w:proofErr w:type="spellEnd"/>
      <w:r>
        <w:t xml:space="preserve"> </w:t>
      </w:r>
      <w:proofErr w:type="spellStart"/>
      <w:r>
        <w:t>undgeben</w:t>
      </w:r>
      <w:proofErr w:type="spellEnd"/>
      <w:r>
        <w:t xml:space="preserve"> / wie Christus </w:t>
      </w:r>
      <w:proofErr w:type="spellStart"/>
      <w:r>
        <w:t>thut</w:t>
      </w:r>
      <w:proofErr w:type="spellEnd"/>
      <w:r>
        <w:t xml:space="preserve"> / auch Joannes / </w:t>
      </w:r>
      <w:proofErr w:type="spellStart"/>
      <w:r>
        <w:t>Thut</w:t>
      </w:r>
      <w:proofErr w:type="spellEnd"/>
      <w:r>
        <w:t xml:space="preserve"> Busse das </w:t>
      </w:r>
      <w:proofErr w:type="spellStart"/>
      <w:r>
        <w:t>hymelreych</w:t>
      </w:r>
      <w:proofErr w:type="spellEnd"/>
      <w:r>
        <w:t xml:space="preserve"> ist nahe </w:t>
      </w:r>
      <w:proofErr w:type="spellStart"/>
      <w:r>
        <w:t>herbey</w:t>
      </w:r>
      <w:proofErr w:type="spellEnd"/>
      <w:r>
        <w:t xml:space="preserve"> kommen / Die </w:t>
      </w:r>
      <w:proofErr w:type="spellStart"/>
      <w:r>
        <w:t>axt</w:t>
      </w:r>
      <w:proofErr w:type="spellEnd"/>
      <w:r>
        <w:t xml:space="preserve"> ist an den baum gelegt / Welcher baum nicht </w:t>
      </w:r>
      <w:proofErr w:type="spellStart"/>
      <w:r>
        <w:t>gutte</w:t>
      </w:r>
      <w:proofErr w:type="spellEnd"/>
      <w:r>
        <w:t xml:space="preserve"> </w:t>
      </w:r>
      <w:proofErr w:type="spellStart"/>
      <w:r>
        <w:t>früchte</w:t>
      </w:r>
      <w:proofErr w:type="spellEnd"/>
      <w:r>
        <w:t xml:space="preserve"> bringt / den </w:t>
      </w:r>
      <w:proofErr w:type="spellStart"/>
      <w:r>
        <w:t>sol</w:t>
      </w:r>
      <w:proofErr w:type="spellEnd"/>
      <w:r>
        <w:t xml:space="preserve"> man </w:t>
      </w:r>
      <w:proofErr w:type="spellStart"/>
      <w:r>
        <w:t>außrotten</w:t>
      </w:r>
      <w:proofErr w:type="spellEnd"/>
      <w:r>
        <w:t xml:space="preserve"> und ins </w:t>
      </w:r>
      <w:proofErr w:type="spellStart"/>
      <w:r>
        <w:t>fewr</w:t>
      </w:r>
      <w:proofErr w:type="spellEnd"/>
      <w:r>
        <w:t xml:space="preserve"> </w:t>
      </w:r>
      <w:proofErr w:type="spellStart"/>
      <w:r>
        <w:t>werffen</w:t>
      </w:r>
      <w:proofErr w:type="spellEnd"/>
      <w:r>
        <w:t xml:space="preserve"> / das ist </w:t>
      </w:r>
      <w:proofErr w:type="spellStart"/>
      <w:r>
        <w:t>offentlich</w:t>
      </w:r>
      <w:proofErr w:type="spellEnd"/>
      <w:r>
        <w:t xml:space="preserve"> zugeschlossen und gebunden. </w:t>
      </w:r>
      <w:proofErr w:type="spellStart"/>
      <w:r>
        <w:t>Haimlich</w:t>
      </w:r>
      <w:proofErr w:type="spellEnd"/>
      <w:r>
        <w:t xml:space="preserve"> ists auch also / Wann ich zu meinem </w:t>
      </w:r>
      <w:proofErr w:type="spellStart"/>
      <w:r>
        <w:t>bruder</w:t>
      </w:r>
      <w:proofErr w:type="spellEnd"/>
      <w:r>
        <w:t xml:space="preserve"> gehe </w:t>
      </w:r>
      <w:proofErr w:type="spellStart"/>
      <w:r>
        <w:t>unnd</w:t>
      </w:r>
      <w:proofErr w:type="spellEnd"/>
      <w:r>
        <w:t xml:space="preserve"> sage / Lieber du sündigst wider Gott / lasse </w:t>
      </w:r>
      <w:proofErr w:type="spellStart"/>
      <w:r>
        <w:t>abe</w:t>
      </w:r>
      <w:proofErr w:type="spellEnd"/>
      <w:r>
        <w:t xml:space="preserve"> / </w:t>
      </w:r>
      <w:proofErr w:type="spellStart"/>
      <w:r>
        <w:t>Wa</w:t>
      </w:r>
      <w:proofErr w:type="spellEnd"/>
      <w:r>
        <w:t xml:space="preserve"> er nicht folget / so ist er schon gebunden vor Gott </w:t>
      </w:r>
      <w:proofErr w:type="spellStart"/>
      <w:r>
        <w:t>haymlich</w:t>
      </w:r>
      <w:proofErr w:type="spellEnd"/>
      <w:r>
        <w:t xml:space="preserve"> / und der </w:t>
      </w:r>
      <w:proofErr w:type="spellStart"/>
      <w:r>
        <w:t>hymel</w:t>
      </w:r>
      <w:proofErr w:type="spellEnd"/>
      <w:r>
        <w:t xml:space="preserve"> ist zugeschlossen. </w:t>
      </w:r>
    </w:p>
    <w:p w14:paraId="0D7BE406" w14:textId="77777777" w:rsidR="00694047" w:rsidRDefault="00694047" w:rsidP="00694047">
      <w:pPr>
        <w:pStyle w:val="StandardWeb"/>
      </w:pPr>
      <w:proofErr w:type="spellStart"/>
      <w:r>
        <w:t>Aufflösen</w:t>
      </w:r>
      <w:proofErr w:type="spellEnd"/>
      <w:r>
        <w:t xml:space="preserve"> / </w:t>
      </w:r>
      <w:proofErr w:type="spellStart"/>
      <w:r>
        <w:t>geschicht</w:t>
      </w:r>
      <w:proofErr w:type="spellEnd"/>
      <w:r>
        <w:t xml:space="preserve"> auch </w:t>
      </w:r>
      <w:proofErr w:type="spellStart"/>
      <w:r>
        <w:t>zwaierlay</w:t>
      </w:r>
      <w:proofErr w:type="spellEnd"/>
      <w:r>
        <w:t xml:space="preserve"> </w:t>
      </w:r>
      <w:proofErr w:type="spellStart"/>
      <w:r>
        <w:t>weysse</w:t>
      </w:r>
      <w:proofErr w:type="spellEnd"/>
      <w:r>
        <w:t xml:space="preserve"> / </w:t>
      </w:r>
      <w:proofErr w:type="spellStart"/>
      <w:r>
        <w:t>Offentlich</w:t>
      </w:r>
      <w:proofErr w:type="spellEnd"/>
      <w:r>
        <w:t xml:space="preserve"> / wann man sagt / Das ist das </w:t>
      </w:r>
      <w:proofErr w:type="spellStart"/>
      <w:r>
        <w:t>lamb</w:t>
      </w:r>
      <w:proofErr w:type="spellEnd"/>
      <w:r>
        <w:t xml:space="preserve"> Gottes / das die </w:t>
      </w:r>
      <w:proofErr w:type="spellStart"/>
      <w:r>
        <w:t>sünde</w:t>
      </w:r>
      <w:proofErr w:type="spellEnd"/>
      <w:r>
        <w:t xml:space="preserve"> der </w:t>
      </w:r>
      <w:proofErr w:type="spellStart"/>
      <w:r>
        <w:t>welt</w:t>
      </w:r>
      <w:proofErr w:type="spellEnd"/>
      <w:r>
        <w:t xml:space="preserve"> </w:t>
      </w:r>
      <w:proofErr w:type="spellStart"/>
      <w:r>
        <w:t>hynnimpt</w:t>
      </w:r>
      <w:proofErr w:type="spellEnd"/>
      <w:r>
        <w:t xml:space="preserve">. Item Christus ist kommen </w:t>
      </w:r>
      <w:proofErr w:type="spellStart"/>
      <w:r>
        <w:t>umb</w:t>
      </w:r>
      <w:proofErr w:type="spellEnd"/>
      <w:r>
        <w:t xml:space="preserve"> der </w:t>
      </w:r>
      <w:proofErr w:type="spellStart"/>
      <w:r>
        <w:t>sunder</w:t>
      </w:r>
      <w:proofErr w:type="spellEnd"/>
      <w:r>
        <w:t xml:space="preserve"> willen / </w:t>
      </w:r>
      <w:proofErr w:type="spellStart"/>
      <w:r>
        <w:t>auff</w:t>
      </w:r>
      <w:proofErr w:type="spellEnd"/>
      <w:r>
        <w:t xml:space="preserve"> das er die </w:t>
      </w:r>
      <w:proofErr w:type="spellStart"/>
      <w:r>
        <w:t>sunder</w:t>
      </w:r>
      <w:proofErr w:type="spellEnd"/>
      <w:r>
        <w:t xml:space="preserve"> </w:t>
      </w:r>
      <w:proofErr w:type="spellStart"/>
      <w:r>
        <w:t>beruffe</w:t>
      </w:r>
      <w:proofErr w:type="spellEnd"/>
      <w:r>
        <w:t xml:space="preserve"> zur </w:t>
      </w:r>
      <w:proofErr w:type="spellStart"/>
      <w:r>
        <w:t>busse</w:t>
      </w:r>
      <w:proofErr w:type="spellEnd"/>
      <w:r>
        <w:t xml:space="preserve"> ec. </w:t>
      </w:r>
    </w:p>
    <w:p w14:paraId="64E763EA" w14:textId="77777777" w:rsidR="00694047" w:rsidRDefault="00694047" w:rsidP="00694047">
      <w:pPr>
        <w:pStyle w:val="StandardWeb"/>
      </w:pPr>
      <w:proofErr w:type="spellStart"/>
      <w:r>
        <w:t>Haimlich</w:t>
      </w:r>
      <w:proofErr w:type="spellEnd"/>
      <w:r>
        <w:t xml:space="preserve"> auch also / Wann ich </w:t>
      </w:r>
      <w:proofErr w:type="spellStart"/>
      <w:r>
        <w:t>meynen</w:t>
      </w:r>
      <w:proofErr w:type="spellEnd"/>
      <w:r>
        <w:t xml:space="preserve"> Bruder straffe / und er folget mir / so hab ich vollen </w:t>
      </w:r>
      <w:proofErr w:type="spellStart"/>
      <w:r>
        <w:t>gewalt</w:t>
      </w:r>
      <w:proofErr w:type="spellEnd"/>
      <w:r>
        <w:t xml:space="preserve"> in </w:t>
      </w:r>
      <w:proofErr w:type="spellStart"/>
      <w:r>
        <w:t>ain</w:t>
      </w:r>
      <w:proofErr w:type="spellEnd"/>
      <w:r>
        <w:t xml:space="preserve"> </w:t>
      </w:r>
      <w:proofErr w:type="spellStart"/>
      <w:r>
        <w:t>kind</w:t>
      </w:r>
      <w:proofErr w:type="spellEnd"/>
      <w:r>
        <w:t xml:space="preserve"> Gottes zu machen / durch das </w:t>
      </w:r>
      <w:proofErr w:type="spellStart"/>
      <w:r>
        <w:t>wort</w:t>
      </w:r>
      <w:proofErr w:type="spellEnd"/>
      <w:r>
        <w:t xml:space="preserve"> vom reich Gottes / Und </w:t>
      </w:r>
      <w:proofErr w:type="spellStart"/>
      <w:r>
        <w:t>diß</w:t>
      </w:r>
      <w:proofErr w:type="spellEnd"/>
      <w:r>
        <w:t xml:space="preserve"> ist nun der </w:t>
      </w:r>
      <w:proofErr w:type="spellStart"/>
      <w:r>
        <w:t>rhum</w:t>
      </w:r>
      <w:proofErr w:type="spellEnd"/>
      <w:r>
        <w:t xml:space="preserve"> des </w:t>
      </w:r>
      <w:proofErr w:type="spellStart"/>
      <w:r>
        <w:t>newen</w:t>
      </w:r>
      <w:proofErr w:type="spellEnd"/>
      <w:r>
        <w:t xml:space="preserve"> Testaments / Das wir durch Christum haben empfangen </w:t>
      </w:r>
      <w:proofErr w:type="spellStart"/>
      <w:r>
        <w:t>vergebung</w:t>
      </w:r>
      <w:proofErr w:type="spellEnd"/>
      <w:r>
        <w:t xml:space="preserve"> unser </w:t>
      </w:r>
      <w:proofErr w:type="spellStart"/>
      <w:r>
        <w:t>sunden</w:t>
      </w:r>
      <w:proofErr w:type="spellEnd"/>
      <w:r>
        <w:t xml:space="preserve"> / und </w:t>
      </w:r>
      <w:proofErr w:type="spellStart"/>
      <w:r>
        <w:t>gewalt</w:t>
      </w:r>
      <w:proofErr w:type="spellEnd"/>
      <w:r>
        <w:t xml:space="preserve"> andern auch </w:t>
      </w:r>
      <w:proofErr w:type="spellStart"/>
      <w:r>
        <w:t>sunde</w:t>
      </w:r>
      <w:proofErr w:type="spellEnd"/>
      <w:r>
        <w:t xml:space="preserve"> </w:t>
      </w:r>
      <w:proofErr w:type="spellStart"/>
      <w:r>
        <w:t>zuvergeben</w:t>
      </w:r>
      <w:proofErr w:type="spellEnd"/>
      <w:r>
        <w:t xml:space="preserve"> / Das also hie </w:t>
      </w:r>
      <w:proofErr w:type="spellStart"/>
      <w:r>
        <w:t>gefasset</w:t>
      </w:r>
      <w:proofErr w:type="spellEnd"/>
      <w:r>
        <w:t xml:space="preserve"> </w:t>
      </w:r>
      <w:proofErr w:type="spellStart"/>
      <w:r>
        <w:t>sey</w:t>
      </w:r>
      <w:proofErr w:type="spellEnd"/>
      <w:r>
        <w:t xml:space="preserve"> die erste </w:t>
      </w:r>
      <w:proofErr w:type="spellStart"/>
      <w:r>
        <w:t>gepurtt</w:t>
      </w:r>
      <w:proofErr w:type="spellEnd"/>
      <w:r>
        <w:t xml:space="preserve"> Christi / </w:t>
      </w:r>
      <w:proofErr w:type="spellStart"/>
      <w:r>
        <w:t>inn</w:t>
      </w:r>
      <w:proofErr w:type="spellEnd"/>
      <w:r>
        <w:t xml:space="preserve"> welcher ist die </w:t>
      </w:r>
      <w:proofErr w:type="spellStart"/>
      <w:r>
        <w:t>kindschafft</w:t>
      </w:r>
      <w:proofErr w:type="spellEnd"/>
      <w:r>
        <w:t xml:space="preserve"> </w:t>
      </w:r>
      <w:proofErr w:type="spellStart"/>
      <w:r>
        <w:t>unnd</w:t>
      </w:r>
      <w:proofErr w:type="spellEnd"/>
      <w:r>
        <w:t xml:space="preserve"> das </w:t>
      </w:r>
      <w:proofErr w:type="spellStart"/>
      <w:r>
        <w:t>Priesterthum</w:t>
      </w:r>
      <w:proofErr w:type="spellEnd"/>
      <w:r>
        <w:t xml:space="preserve"> / </w:t>
      </w:r>
      <w:proofErr w:type="spellStart"/>
      <w:r>
        <w:t>kindschaft</w:t>
      </w:r>
      <w:proofErr w:type="spellEnd"/>
      <w:r>
        <w:t xml:space="preserve"> / durch den glauben / das Christus </w:t>
      </w:r>
      <w:proofErr w:type="spellStart"/>
      <w:r>
        <w:t>sey</w:t>
      </w:r>
      <w:proofErr w:type="spellEnd"/>
      <w:r>
        <w:t xml:space="preserve"> des lebendigen Gottes </w:t>
      </w:r>
      <w:proofErr w:type="spellStart"/>
      <w:r>
        <w:t>son</w:t>
      </w:r>
      <w:proofErr w:type="spellEnd"/>
      <w:r>
        <w:t xml:space="preserve"> / das </w:t>
      </w:r>
      <w:proofErr w:type="spellStart"/>
      <w:r>
        <w:t>Priesterampt</w:t>
      </w:r>
      <w:proofErr w:type="spellEnd"/>
      <w:r>
        <w:t xml:space="preserve"> das wir haben / </w:t>
      </w:r>
      <w:proofErr w:type="spellStart"/>
      <w:r>
        <w:t>gewalt</w:t>
      </w:r>
      <w:proofErr w:type="spellEnd"/>
      <w:r>
        <w:t xml:space="preserve"> / für </w:t>
      </w:r>
      <w:proofErr w:type="spellStart"/>
      <w:r>
        <w:t>ander</w:t>
      </w:r>
      <w:proofErr w:type="spellEnd"/>
      <w:r>
        <w:t xml:space="preserve"> </w:t>
      </w:r>
      <w:proofErr w:type="spellStart"/>
      <w:r>
        <w:t>leutt</w:t>
      </w:r>
      <w:proofErr w:type="spellEnd"/>
      <w:r>
        <w:t xml:space="preserve"> und </w:t>
      </w:r>
      <w:proofErr w:type="spellStart"/>
      <w:r>
        <w:t>fur</w:t>
      </w:r>
      <w:proofErr w:type="spellEnd"/>
      <w:r>
        <w:t xml:space="preserve"> uns zu bitten in Gottes </w:t>
      </w:r>
      <w:proofErr w:type="spellStart"/>
      <w:r>
        <w:t>angesicht</w:t>
      </w:r>
      <w:proofErr w:type="spellEnd"/>
      <w:r>
        <w:t xml:space="preserve"> durch Christum / auch zu binden </w:t>
      </w:r>
      <w:proofErr w:type="spellStart"/>
      <w:r>
        <w:t>unnd</w:t>
      </w:r>
      <w:proofErr w:type="spellEnd"/>
      <w:r>
        <w:t xml:space="preserve"> zu lösen durch die predig vom </w:t>
      </w:r>
      <w:proofErr w:type="spellStart"/>
      <w:r>
        <w:t>reych</w:t>
      </w:r>
      <w:proofErr w:type="spellEnd"/>
      <w:r>
        <w:t xml:space="preserve"> Gottes. </w:t>
      </w:r>
    </w:p>
    <w:p w14:paraId="1BF0E885" w14:textId="77777777" w:rsidR="00694047" w:rsidRDefault="00694047" w:rsidP="00694047">
      <w:pPr>
        <w:pStyle w:val="StandardWeb"/>
      </w:pPr>
      <w:r>
        <w:t xml:space="preserve">Nun ists </w:t>
      </w:r>
      <w:proofErr w:type="spellStart"/>
      <w:r>
        <w:t>zuerbarmen</w:t>
      </w:r>
      <w:proofErr w:type="spellEnd"/>
      <w:r>
        <w:t xml:space="preserve"> das man </w:t>
      </w:r>
      <w:proofErr w:type="spellStart"/>
      <w:r>
        <w:t>dise</w:t>
      </w:r>
      <w:proofErr w:type="spellEnd"/>
      <w:r>
        <w:t xml:space="preserve"> </w:t>
      </w:r>
      <w:proofErr w:type="spellStart"/>
      <w:r>
        <w:t>tewre</w:t>
      </w:r>
      <w:proofErr w:type="spellEnd"/>
      <w:r>
        <w:t xml:space="preserve"> </w:t>
      </w:r>
      <w:proofErr w:type="spellStart"/>
      <w:r>
        <w:t>wort</w:t>
      </w:r>
      <w:proofErr w:type="spellEnd"/>
      <w:r>
        <w:t xml:space="preserve"> / </w:t>
      </w:r>
      <w:proofErr w:type="spellStart"/>
      <w:r>
        <w:t>darynne</w:t>
      </w:r>
      <w:proofErr w:type="spellEnd"/>
      <w:r>
        <w:t xml:space="preserve"> wir sehen wie </w:t>
      </w:r>
      <w:proofErr w:type="spellStart"/>
      <w:r>
        <w:t>ain</w:t>
      </w:r>
      <w:proofErr w:type="spellEnd"/>
      <w:r>
        <w:t xml:space="preserve"> hoch ding es ist </w:t>
      </w:r>
      <w:proofErr w:type="spellStart"/>
      <w:r>
        <w:t>umb</w:t>
      </w:r>
      <w:proofErr w:type="spellEnd"/>
      <w:r>
        <w:t xml:space="preserve"> </w:t>
      </w:r>
      <w:proofErr w:type="spellStart"/>
      <w:r>
        <w:t>ainn</w:t>
      </w:r>
      <w:proofErr w:type="spellEnd"/>
      <w:r>
        <w:t xml:space="preserve"> Christen / uns entzogen </w:t>
      </w:r>
      <w:proofErr w:type="spellStart"/>
      <w:r>
        <w:t>hatt</w:t>
      </w:r>
      <w:proofErr w:type="spellEnd"/>
      <w:r>
        <w:t xml:space="preserve"> / </w:t>
      </w:r>
      <w:proofErr w:type="spellStart"/>
      <w:r>
        <w:t>unnd</w:t>
      </w:r>
      <w:proofErr w:type="spellEnd"/>
      <w:r>
        <w:t xml:space="preserve"> </w:t>
      </w:r>
      <w:proofErr w:type="spellStart"/>
      <w:r>
        <w:t>darmit</w:t>
      </w:r>
      <w:proofErr w:type="spellEnd"/>
      <w:r>
        <w:t xml:space="preserve"> </w:t>
      </w:r>
      <w:proofErr w:type="spellStart"/>
      <w:r>
        <w:t>dye</w:t>
      </w:r>
      <w:proofErr w:type="spellEnd"/>
      <w:r>
        <w:t xml:space="preserve"> </w:t>
      </w:r>
      <w:proofErr w:type="spellStart"/>
      <w:r>
        <w:t>teuffelische</w:t>
      </w:r>
      <w:proofErr w:type="spellEnd"/>
      <w:r>
        <w:t xml:space="preserve"> </w:t>
      </w:r>
      <w:proofErr w:type="spellStart"/>
      <w:r>
        <w:t>tyranney</w:t>
      </w:r>
      <w:proofErr w:type="spellEnd"/>
      <w:r>
        <w:t xml:space="preserve"> des Papsts </w:t>
      </w:r>
      <w:proofErr w:type="spellStart"/>
      <w:r>
        <w:t>bestettiget</w:t>
      </w:r>
      <w:proofErr w:type="spellEnd"/>
      <w:r>
        <w:t xml:space="preserve">. So doch allen Christen </w:t>
      </w:r>
      <w:proofErr w:type="spellStart"/>
      <w:r>
        <w:t>hyemitte</w:t>
      </w:r>
      <w:proofErr w:type="spellEnd"/>
      <w:r>
        <w:t xml:space="preserve"> gegeben </w:t>
      </w:r>
      <w:proofErr w:type="spellStart"/>
      <w:r>
        <w:t>wirt</w:t>
      </w:r>
      <w:proofErr w:type="spellEnd"/>
      <w:r>
        <w:t xml:space="preserve"> </w:t>
      </w:r>
      <w:proofErr w:type="spellStart"/>
      <w:r>
        <w:t>gewalt</w:t>
      </w:r>
      <w:proofErr w:type="spellEnd"/>
      <w:r>
        <w:t xml:space="preserve"> </w:t>
      </w:r>
      <w:proofErr w:type="spellStart"/>
      <w:r>
        <w:t>kinder</w:t>
      </w:r>
      <w:proofErr w:type="spellEnd"/>
      <w:r>
        <w:t xml:space="preserve"> Gottes zu </w:t>
      </w:r>
      <w:proofErr w:type="spellStart"/>
      <w:r>
        <w:t>seyn</w:t>
      </w:r>
      <w:proofErr w:type="spellEnd"/>
      <w:r>
        <w:t xml:space="preserve"> / </w:t>
      </w:r>
      <w:proofErr w:type="spellStart"/>
      <w:r>
        <w:t>trost</w:t>
      </w:r>
      <w:proofErr w:type="spellEnd"/>
      <w:r>
        <w:t xml:space="preserve"> und </w:t>
      </w:r>
      <w:proofErr w:type="spellStart"/>
      <w:r>
        <w:t>stercke</w:t>
      </w:r>
      <w:proofErr w:type="spellEnd"/>
      <w:r>
        <w:t xml:space="preserve"> </w:t>
      </w:r>
      <w:proofErr w:type="spellStart"/>
      <w:r>
        <w:t>entpfahen</w:t>
      </w:r>
      <w:proofErr w:type="spellEnd"/>
      <w:r>
        <w:t xml:space="preserve"> / wider </w:t>
      </w:r>
      <w:proofErr w:type="spellStart"/>
      <w:r>
        <w:t>todt</w:t>
      </w:r>
      <w:proofErr w:type="spellEnd"/>
      <w:r>
        <w:t xml:space="preserve"> </w:t>
      </w:r>
      <w:proofErr w:type="spellStart"/>
      <w:r>
        <w:t>teuffel</w:t>
      </w:r>
      <w:proofErr w:type="spellEnd"/>
      <w:r>
        <w:t xml:space="preserve"> </w:t>
      </w:r>
      <w:proofErr w:type="spellStart"/>
      <w:r>
        <w:t>unnd</w:t>
      </w:r>
      <w:proofErr w:type="spellEnd"/>
      <w:r>
        <w:t xml:space="preserve"> helle / wider </w:t>
      </w:r>
      <w:proofErr w:type="spellStart"/>
      <w:r>
        <w:t>ire</w:t>
      </w:r>
      <w:proofErr w:type="spellEnd"/>
      <w:r>
        <w:t xml:space="preserve"> </w:t>
      </w:r>
      <w:proofErr w:type="spellStart"/>
      <w:r>
        <w:t>sünde</w:t>
      </w:r>
      <w:proofErr w:type="spellEnd"/>
      <w:r>
        <w:t xml:space="preserve"> und Gottes </w:t>
      </w:r>
      <w:proofErr w:type="spellStart"/>
      <w:r>
        <w:t>zorn</w:t>
      </w:r>
      <w:proofErr w:type="spellEnd"/>
      <w:r>
        <w:t xml:space="preserve"> / </w:t>
      </w:r>
      <w:proofErr w:type="spellStart"/>
      <w:r>
        <w:t>Unnd</w:t>
      </w:r>
      <w:proofErr w:type="spellEnd"/>
      <w:r>
        <w:t xml:space="preserve"> </w:t>
      </w:r>
      <w:proofErr w:type="spellStart"/>
      <w:r>
        <w:t>dis</w:t>
      </w:r>
      <w:proofErr w:type="spellEnd"/>
      <w:r>
        <w:t xml:space="preserve"> </w:t>
      </w:r>
      <w:proofErr w:type="spellStart"/>
      <w:r>
        <w:t>aynige</w:t>
      </w:r>
      <w:proofErr w:type="spellEnd"/>
      <w:r>
        <w:t xml:space="preserve"> stuck </w:t>
      </w:r>
      <w:proofErr w:type="spellStart"/>
      <w:r>
        <w:t>were</w:t>
      </w:r>
      <w:proofErr w:type="spellEnd"/>
      <w:r>
        <w:t xml:space="preserve"> genug zu </w:t>
      </w:r>
      <w:proofErr w:type="spellStart"/>
      <w:r>
        <w:t>beweysen</w:t>
      </w:r>
      <w:proofErr w:type="spellEnd"/>
      <w:r>
        <w:t xml:space="preserve"> / das der </w:t>
      </w:r>
      <w:proofErr w:type="spellStart"/>
      <w:r>
        <w:t>teuffel</w:t>
      </w:r>
      <w:proofErr w:type="spellEnd"/>
      <w:r>
        <w:t xml:space="preserve"> durch den Papst </w:t>
      </w:r>
      <w:proofErr w:type="spellStart"/>
      <w:r>
        <w:t>regirt</w:t>
      </w:r>
      <w:proofErr w:type="spellEnd"/>
      <w:r>
        <w:t xml:space="preserve"> </w:t>
      </w:r>
      <w:proofErr w:type="spellStart"/>
      <w:r>
        <w:t>hatt</w:t>
      </w:r>
      <w:proofErr w:type="spellEnd"/>
      <w:r>
        <w:t xml:space="preserve"> so lange </w:t>
      </w:r>
      <w:proofErr w:type="spellStart"/>
      <w:r>
        <w:t>zeyt</w:t>
      </w:r>
      <w:proofErr w:type="spellEnd"/>
      <w:r>
        <w:t xml:space="preserve"> her. </w:t>
      </w:r>
    </w:p>
    <w:p w14:paraId="0414E7FF" w14:textId="77777777" w:rsidR="00694047" w:rsidRDefault="00694047" w:rsidP="00694047">
      <w:pPr>
        <w:pStyle w:val="StandardWeb"/>
      </w:pPr>
      <w:r>
        <w:t xml:space="preserve">Zum </w:t>
      </w:r>
      <w:proofErr w:type="spellStart"/>
      <w:r>
        <w:t>letsten</w:t>
      </w:r>
      <w:proofErr w:type="spellEnd"/>
      <w:r>
        <w:t xml:space="preserve"> </w:t>
      </w:r>
      <w:proofErr w:type="spellStart"/>
      <w:r>
        <w:t>volget</w:t>
      </w:r>
      <w:proofErr w:type="spellEnd"/>
      <w:r>
        <w:t xml:space="preserve"> </w:t>
      </w:r>
      <w:proofErr w:type="spellStart"/>
      <w:r>
        <w:t>ain</w:t>
      </w:r>
      <w:proofErr w:type="spellEnd"/>
      <w:r>
        <w:t xml:space="preserve"> </w:t>
      </w:r>
      <w:proofErr w:type="spellStart"/>
      <w:r>
        <w:t>exempel</w:t>
      </w:r>
      <w:proofErr w:type="spellEnd"/>
      <w:r>
        <w:t xml:space="preserve"> des </w:t>
      </w:r>
      <w:proofErr w:type="spellStart"/>
      <w:r>
        <w:t>brauchs</w:t>
      </w:r>
      <w:proofErr w:type="spellEnd"/>
      <w:r>
        <w:t xml:space="preserve"> der </w:t>
      </w:r>
      <w:proofErr w:type="spellStart"/>
      <w:r>
        <w:t>schlüssel</w:t>
      </w:r>
      <w:proofErr w:type="spellEnd"/>
      <w:r>
        <w:t xml:space="preserve">. Dann eben der Peter welchen Christus </w:t>
      </w:r>
      <w:proofErr w:type="spellStart"/>
      <w:r>
        <w:t>hailig</w:t>
      </w:r>
      <w:proofErr w:type="spellEnd"/>
      <w:r>
        <w:t xml:space="preserve"> </w:t>
      </w:r>
      <w:proofErr w:type="spellStart"/>
      <w:r>
        <w:t>nante</w:t>
      </w:r>
      <w:proofErr w:type="spellEnd"/>
      <w:r>
        <w:t xml:space="preserve"> </w:t>
      </w:r>
      <w:proofErr w:type="spellStart"/>
      <w:r>
        <w:t>unnd</w:t>
      </w:r>
      <w:proofErr w:type="spellEnd"/>
      <w:r>
        <w:t xml:space="preserve"> selig / den </w:t>
      </w:r>
      <w:proofErr w:type="spellStart"/>
      <w:r>
        <w:t>hayst</w:t>
      </w:r>
      <w:proofErr w:type="spellEnd"/>
      <w:r>
        <w:t xml:space="preserve"> er bald darnach </w:t>
      </w:r>
      <w:proofErr w:type="spellStart"/>
      <w:r>
        <w:t>ain</w:t>
      </w:r>
      <w:proofErr w:type="spellEnd"/>
      <w:r>
        <w:t xml:space="preserve"> </w:t>
      </w:r>
      <w:proofErr w:type="spellStart"/>
      <w:r>
        <w:t>teuffel</w:t>
      </w:r>
      <w:proofErr w:type="spellEnd"/>
      <w:r>
        <w:t xml:space="preserve"> / </w:t>
      </w:r>
      <w:proofErr w:type="spellStart"/>
      <w:r>
        <w:t>Auff</w:t>
      </w:r>
      <w:proofErr w:type="spellEnd"/>
      <w:r>
        <w:t xml:space="preserve"> das er </w:t>
      </w:r>
      <w:proofErr w:type="spellStart"/>
      <w:r>
        <w:t>hynneme</w:t>
      </w:r>
      <w:proofErr w:type="spellEnd"/>
      <w:r>
        <w:t xml:space="preserve"> das vermessen in den die </w:t>
      </w:r>
      <w:proofErr w:type="spellStart"/>
      <w:r>
        <w:t>itzt</w:t>
      </w:r>
      <w:proofErr w:type="spellEnd"/>
      <w:r>
        <w:t xml:space="preserve"> </w:t>
      </w:r>
      <w:proofErr w:type="spellStart"/>
      <w:r>
        <w:t>steen</w:t>
      </w:r>
      <w:proofErr w:type="spellEnd"/>
      <w:r>
        <w:t xml:space="preserve"> / Dann sie können bald fallen / und das verzagen der die da </w:t>
      </w:r>
      <w:proofErr w:type="spellStart"/>
      <w:r>
        <w:t>ligen</w:t>
      </w:r>
      <w:proofErr w:type="spellEnd"/>
      <w:r>
        <w:t xml:space="preserve"> dann sie können bald </w:t>
      </w:r>
      <w:proofErr w:type="spellStart"/>
      <w:r>
        <w:t>auffsteen</w:t>
      </w:r>
      <w:proofErr w:type="spellEnd"/>
      <w:r>
        <w:t xml:space="preserve"> / </w:t>
      </w:r>
      <w:proofErr w:type="spellStart"/>
      <w:r>
        <w:t>kurtzumb</w:t>
      </w:r>
      <w:proofErr w:type="spellEnd"/>
      <w:r>
        <w:t xml:space="preserve"> wie S. Paul. sagt / Wer da </w:t>
      </w:r>
      <w:proofErr w:type="spellStart"/>
      <w:r>
        <w:t>steet</w:t>
      </w:r>
      <w:proofErr w:type="spellEnd"/>
      <w:r>
        <w:t xml:space="preserve"> / der sehe das er </w:t>
      </w:r>
      <w:proofErr w:type="spellStart"/>
      <w:r>
        <w:t>nit</w:t>
      </w:r>
      <w:proofErr w:type="spellEnd"/>
      <w:r>
        <w:t xml:space="preserve"> falle / Dann die </w:t>
      </w:r>
      <w:proofErr w:type="spellStart"/>
      <w:r>
        <w:t>erstn</w:t>
      </w:r>
      <w:proofErr w:type="spellEnd"/>
      <w:r>
        <w:t xml:space="preserve"> </w:t>
      </w:r>
      <w:proofErr w:type="spellStart"/>
      <w:r>
        <w:t>seind</w:t>
      </w:r>
      <w:proofErr w:type="spellEnd"/>
      <w:r>
        <w:t xml:space="preserve"> die </w:t>
      </w:r>
      <w:proofErr w:type="spellStart"/>
      <w:r>
        <w:t>letsten</w:t>
      </w:r>
      <w:proofErr w:type="spellEnd"/>
      <w:r>
        <w:t xml:space="preserve"> / und die </w:t>
      </w:r>
      <w:proofErr w:type="spellStart"/>
      <w:r>
        <w:t>letsten</w:t>
      </w:r>
      <w:proofErr w:type="spellEnd"/>
      <w:r>
        <w:t xml:space="preserve"> die ersten. S. Peter im 18. Matth. fragt Christum / Wie oft er </w:t>
      </w:r>
      <w:proofErr w:type="spellStart"/>
      <w:r>
        <w:t>seynen</w:t>
      </w:r>
      <w:proofErr w:type="spellEnd"/>
      <w:r>
        <w:t xml:space="preserve"> Brüdern (Brüdern sagt er das ist den die an Christum glauben) vergeben soll / </w:t>
      </w:r>
      <w:proofErr w:type="spellStart"/>
      <w:r>
        <w:t>syben</w:t>
      </w:r>
      <w:proofErr w:type="spellEnd"/>
      <w:r>
        <w:t xml:space="preserve"> mal? Da </w:t>
      </w:r>
      <w:proofErr w:type="spellStart"/>
      <w:r>
        <w:t>antwort</w:t>
      </w:r>
      <w:proofErr w:type="spellEnd"/>
      <w:r>
        <w:t xml:space="preserve"> Christus nicht </w:t>
      </w:r>
      <w:proofErr w:type="spellStart"/>
      <w:r>
        <w:t>syben</w:t>
      </w:r>
      <w:proofErr w:type="spellEnd"/>
      <w:r>
        <w:t xml:space="preserve"> mal / </w:t>
      </w:r>
      <w:proofErr w:type="spellStart"/>
      <w:r>
        <w:t>sondersybenzig</w:t>
      </w:r>
      <w:proofErr w:type="spellEnd"/>
      <w:r>
        <w:t xml:space="preserve"> mal </w:t>
      </w:r>
      <w:proofErr w:type="spellStart"/>
      <w:r>
        <w:t>syben</w:t>
      </w:r>
      <w:proofErr w:type="spellEnd"/>
      <w:r>
        <w:t xml:space="preserve"> mal / das ist / so </w:t>
      </w:r>
      <w:proofErr w:type="spellStart"/>
      <w:r>
        <w:t>offt</w:t>
      </w:r>
      <w:proofErr w:type="spellEnd"/>
      <w:r>
        <w:t xml:space="preserve"> er </w:t>
      </w:r>
      <w:proofErr w:type="spellStart"/>
      <w:r>
        <w:t>felt</w:t>
      </w:r>
      <w:proofErr w:type="spellEnd"/>
      <w:r>
        <w:t xml:space="preserve"> </w:t>
      </w:r>
      <w:proofErr w:type="spellStart"/>
      <w:r>
        <w:t>unnd</w:t>
      </w:r>
      <w:proofErr w:type="spellEnd"/>
      <w:r>
        <w:t xml:space="preserve"> wider </w:t>
      </w:r>
      <w:proofErr w:type="spellStart"/>
      <w:r>
        <w:t>gnade</w:t>
      </w:r>
      <w:proofErr w:type="spellEnd"/>
      <w:r>
        <w:t xml:space="preserve"> </w:t>
      </w:r>
      <w:proofErr w:type="spellStart"/>
      <w:r>
        <w:t>od</w:t>
      </w:r>
      <w:proofErr w:type="spellEnd"/>
      <w:r>
        <w:t xml:space="preserve"> </w:t>
      </w:r>
      <w:proofErr w:type="spellStart"/>
      <w:r>
        <w:t>hulffe</w:t>
      </w:r>
      <w:proofErr w:type="spellEnd"/>
      <w:r>
        <w:t xml:space="preserve"> </w:t>
      </w:r>
      <w:proofErr w:type="spellStart"/>
      <w:r>
        <w:t>begert</w:t>
      </w:r>
      <w:proofErr w:type="spellEnd"/>
      <w:r>
        <w:t xml:space="preserve">. Dann </w:t>
      </w:r>
      <w:proofErr w:type="spellStart"/>
      <w:r>
        <w:t>siben</w:t>
      </w:r>
      <w:proofErr w:type="spellEnd"/>
      <w:r>
        <w:t xml:space="preserve"> </w:t>
      </w:r>
      <w:proofErr w:type="spellStart"/>
      <w:r>
        <w:t>hayst</w:t>
      </w:r>
      <w:proofErr w:type="spellEnd"/>
      <w:r>
        <w:t xml:space="preserve"> </w:t>
      </w:r>
      <w:proofErr w:type="spellStart"/>
      <w:r>
        <w:t>vill</w:t>
      </w:r>
      <w:proofErr w:type="spellEnd"/>
      <w:r>
        <w:t xml:space="preserve"> </w:t>
      </w:r>
      <w:proofErr w:type="spellStart"/>
      <w:r>
        <w:t>auff</w:t>
      </w:r>
      <w:proofErr w:type="spellEnd"/>
      <w:r>
        <w:t xml:space="preserve"> die </w:t>
      </w:r>
      <w:proofErr w:type="spellStart"/>
      <w:r>
        <w:t>Ebreische</w:t>
      </w:r>
      <w:proofErr w:type="spellEnd"/>
      <w:r>
        <w:t xml:space="preserve"> </w:t>
      </w:r>
      <w:proofErr w:type="spellStart"/>
      <w:r>
        <w:t>weyse</w:t>
      </w:r>
      <w:proofErr w:type="spellEnd"/>
      <w:r>
        <w:t xml:space="preserve"> / Das </w:t>
      </w:r>
      <w:proofErr w:type="spellStart"/>
      <w:r>
        <w:t>kayner</w:t>
      </w:r>
      <w:proofErr w:type="spellEnd"/>
      <w:r>
        <w:t xml:space="preserve"> den andern </w:t>
      </w:r>
      <w:proofErr w:type="spellStart"/>
      <w:r>
        <w:t>tadel</w:t>
      </w:r>
      <w:proofErr w:type="spellEnd"/>
      <w:r>
        <w:t xml:space="preserve"> oder richte. </w:t>
      </w:r>
    </w:p>
    <w:p w14:paraId="3114E586" w14:textId="77777777" w:rsidR="00694047" w:rsidRDefault="00694047" w:rsidP="00694047">
      <w:pPr>
        <w:pStyle w:val="StandardWeb"/>
      </w:pPr>
      <w:r>
        <w:t xml:space="preserve">So ist nun das Evangelion gefasst </w:t>
      </w:r>
      <w:proofErr w:type="spellStart"/>
      <w:r>
        <w:t>inn</w:t>
      </w:r>
      <w:proofErr w:type="spellEnd"/>
      <w:r>
        <w:t xml:space="preserve"> </w:t>
      </w:r>
      <w:proofErr w:type="spellStart"/>
      <w:r>
        <w:t>drey</w:t>
      </w:r>
      <w:proofErr w:type="spellEnd"/>
      <w:r>
        <w:t xml:space="preserve"> stucke. </w:t>
      </w:r>
    </w:p>
    <w:p w14:paraId="09B60EE3" w14:textId="77777777" w:rsidR="00694047" w:rsidRDefault="00694047" w:rsidP="00694047">
      <w:pPr>
        <w:pStyle w:val="StandardWeb"/>
      </w:pPr>
      <w:r>
        <w:t xml:space="preserve">1 Das erste. </w:t>
      </w:r>
    </w:p>
    <w:p w14:paraId="2865DFB3" w14:textId="77777777" w:rsidR="00694047" w:rsidRDefault="00694047" w:rsidP="00694047">
      <w:pPr>
        <w:pStyle w:val="StandardWeb"/>
      </w:pPr>
      <w:proofErr w:type="spellStart"/>
      <w:r>
        <w:t>Warynne</w:t>
      </w:r>
      <w:proofErr w:type="spellEnd"/>
      <w:r>
        <w:t xml:space="preserve"> </w:t>
      </w:r>
      <w:proofErr w:type="spellStart"/>
      <w:r>
        <w:t>steet</w:t>
      </w:r>
      <w:proofErr w:type="spellEnd"/>
      <w:r>
        <w:t xml:space="preserve"> / das ewige leben? </w:t>
      </w:r>
    </w:p>
    <w:p w14:paraId="6743A992" w14:textId="77777777" w:rsidR="00694047" w:rsidRDefault="00694047" w:rsidP="00694047">
      <w:pPr>
        <w:pStyle w:val="StandardWeb"/>
      </w:pPr>
      <w:r>
        <w:t xml:space="preserve">Antwort </w:t>
      </w:r>
    </w:p>
    <w:p w14:paraId="29CD342F" w14:textId="77777777" w:rsidR="00694047" w:rsidRDefault="00694047" w:rsidP="00694047">
      <w:pPr>
        <w:pStyle w:val="StandardWeb"/>
      </w:pPr>
      <w:proofErr w:type="spellStart"/>
      <w:r>
        <w:t>Yn</w:t>
      </w:r>
      <w:proofErr w:type="spellEnd"/>
      <w:r>
        <w:t xml:space="preserve"> </w:t>
      </w:r>
      <w:proofErr w:type="spellStart"/>
      <w:r>
        <w:t>erkentnis</w:t>
      </w:r>
      <w:proofErr w:type="spellEnd"/>
      <w:r>
        <w:t xml:space="preserve"> </w:t>
      </w:r>
      <w:proofErr w:type="spellStart"/>
      <w:r>
        <w:t>Jhesu</w:t>
      </w:r>
      <w:proofErr w:type="spellEnd"/>
      <w:r>
        <w:t xml:space="preserve"> Christi / das er </w:t>
      </w:r>
      <w:proofErr w:type="spellStart"/>
      <w:r>
        <w:t>sey</w:t>
      </w:r>
      <w:proofErr w:type="spellEnd"/>
      <w:r>
        <w:t xml:space="preserve"> des lebendigen Gottes </w:t>
      </w:r>
      <w:proofErr w:type="spellStart"/>
      <w:r>
        <w:t>son</w:t>
      </w:r>
      <w:proofErr w:type="spellEnd"/>
      <w:r>
        <w:t xml:space="preserve"> / das ist / der da kann im </w:t>
      </w:r>
      <w:proofErr w:type="spellStart"/>
      <w:r>
        <w:t>tode</w:t>
      </w:r>
      <w:proofErr w:type="spellEnd"/>
      <w:r>
        <w:t xml:space="preserve"> leben geben / in </w:t>
      </w:r>
      <w:proofErr w:type="spellStart"/>
      <w:r>
        <w:t>verfolgung</w:t>
      </w:r>
      <w:proofErr w:type="spellEnd"/>
      <w:r>
        <w:t xml:space="preserve"> </w:t>
      </w:r>
      <w:proofErr w:type="spellStart"/>
      <w:r>
        <w:t>trost</w:t>
      </w:r>
      <w:proofErr w:type="spellEnd"/>
      <w:r>
        <w:t xml:space="preserve"> / im </w:t>
      </w:r>
      <w:proofErr w:type="spellStart"/>
      <w:r>
        <w:t>creutz</w:t>
      </w:r>
      <w:proofErr w:type="spellEnd"/>
      <w:r>
        <w:t xml:space="preserve"> </w:t>
      </w:r>
      <w:proofErr w:type="spellStart"/>
      <w:r>
        <w:t>stercke</w:t>
      </w:r>
      <w:proofErr w:type="spellEnd"/>
      <w:r>
        <w:t xml:space="preserve"> / </w:t>
      </w:r>
      <w:proofErr w:type="spellStart"/>
      <w:r>
        <w:t>ynn</w:t>
      </w:r>
      <w:proofErr w:type="spellEnd"/>
      <w:r>
        <w:t xml:space="preserve"> der </w:t>
      </w:r>
      <w:proofErr w:type="spellStart"/>
      <w:r>
        <w:t>sünde</w:t>
      </w:r>
      <w:proofErr w:type="spellEnd"/>
      <w:r>
        <w:t xml:space="preserve"> </w:t>
      </w:r>
      <w:proofErr w:type="spellStart"/>
      <w:r>
        <w:t>erlösung</w:t>
      </w:r>
      <w:proofErr w:type="spellEnd"/>
      <w:r>
        <w:t xml:space="preserve"> / und </w:t>
      </w:r>
      <w:proofErr w:type="spellStart"/>
      <w:r>
        <w:t>gnad</w:t>
      </w:r>
      <w:proofErr w:type="spellEnd"/>
      <w:r>
        <w:t xml:space="preserve"> im </w:t>
      </w:r>
      <w:proofErr w:type="spellStart"/>
      <w:r>
        <w:t>zorn</w:t>
      </w:r>
      <w:proofErr w:type="spellEnd"/>
      <w:r>
        <w:t xml:space="preserve"> Gottes / Dazu wir </w:t>
      </w:r>
      <w:proofErr w:type="spellStart"/>
      <w:r>
        <w:t>inn</w:t>
      </w:r>
      <w:proofErr w:type="spellEnd"/>
      <w:r>
        <w:t xml:space="preserve"> </w:t>
      </w:r>
      <w:proofErr w:type="spellStart"/>
      <w:r>
        <w:t>empffangen</w:t>
      </w:r>
      <w:proofErr w:type="spellEnd"/>
      <w:r>
        <w:t xml:space="preserve"> haben zum </w:t>
      </w:r>
      <w:proofErr w:type="spellStart"/>
      <w:r>
        <w:t>geschencke</w:t>
      </w:r>
      <w:proofErr w:type="spellEnd"/>
      <w:r>
        <w:t xml:space="preserve"> / das wir des </w:t>
      </w:r>
      <w:proofErr w:type="spellStart"/>
      <w:r>
        <w:t>gewiß</w:t>
      </w:r>
      <w:proofErr w:type="spellEnd"/>
      <w:r>
        <w:t xml:space="preserve"> </w:t>
      </w:r>
      <w:proofErr w:type="spellStart"/>
      <w:r>
        <w:t>seyen</w:t>
      </w:r>
      <w:proofErr w:type="spellEnd"/>
      <w:r>
        <w:t xml:space="preserve"> / Röm. 8. Joan. 6. </w:t>
      </w:r>
    </w:p>
    <w:p w14:paraId="4057C95D" w14:textId="77777777" w:rsidR="00694047" w:rsidRDefault="00694047" w:rsidP="00694047">
      <w:pPr>
        <w:pStyle w:val="StandardWeb"/>
      </w:pPr>
      <w:r>
        <w:t xml:space="preserve">2 Was ist die </w:t>
      </w:r>
      <w:proofErr w:type="spellStart"/>
      <w:r>
        <w:t>gewalt</w:t>
      </w:r>
      <w:proofErr w:type="spellEnd"/>
      <w:r>
        <w:t xml:space="preserve"> der </w:t>
      </w:r>
      <w:proofErr w:type="spellStart"/>
      <w:r>
        <w:t>schlüssel</w:t>
      </w:r>
      <w:proofErr w:type="spellEnd"/>
      <w:r>
        <w:t xml:space="preserve"> zum </w:t>
      </w:r>
      <w:proofErr w:type="spellStart"/>
      <w:r>
        <w:t>hymelreych</w:t>
      </w:r>
      <w:proofErr w:type="spellEnd"/>
      <w:r>
        <w:t xml:space="preserve">? </w:t>
      </w:r>
    </w:p>
    <w:p w14:paraId="02D4C9E8" w14:textId="77777777" w:rsidR="00694047" w:rsidRDefault="00694047" w:rsidP="00694047">
      <w:pPr>
        <w:pStyle w:val="StandardWeb"/>
      </w:pPr>
      <w:r>
        <w:t xml:space="preserve">Antwort </w:t>
      </w:r>
    </w:p>
    <w:p w14:paraId="385289F2" w14:textId="77777777" w:rsidR="00694047" w:rsidRDefault="00694047" w:rsidP="00694047">
      <w:pPr>
        <w:pStyle w:val="StandardWeb"/>
      </w:pPr>
      <w:r>
        <w:t xml:space="preserve">Gewalt der </w:t>
      </w:r>
      <w:proofErr w:type="spellStart"/>
      <w:r>
        <w:t>schlüssel</w:t>
      </w:r>
      <w:proofErr w:type="spellEnd"/>
      <w:r>
        <w:t xml:space="preserve"> </w:t>
      </w:r>
      <w:proofErr w:type="spellStart"/>
      <w:r>
        <w:t>steet</w:t>
      </w:r>
      <w:proofErr w:type="spellEnd"/>
      <w:r>
        <w:t xml:space="preserve"> im </w:t>
      </w:r>
      <w:proofErr w:type="spellStart"/>
      <w:r>
        <w:t>wortt</w:t>
      </w:r>
      <w:proofErr w:type="spellEnd"/>
      <w:r>
        <w:t xml:space="preserve"> vom </w:t>
      </w:r>
      <w:proofErr w:type="spellStart"/>
      <w:r>
        <w:t>reych</w:t>
      </w:r>
      <w:proofErr w:type="spellEnd"/>
      <w:r>
        <w:t xml:space="preserve"> Gottes / das ist / im Evangelio / damit man bind und löset </w:t>
      </w:r>
      <w:proofErr w:type="spellStart"/>
      <w:r>
        <w:t>offentlich</w:t>
      </w:r>
      <w:proofErr w:type="spellEnd"/>
      <w:r>
        <w:t xml:space="preserve"> </w:t>
      </w:r>
      <w:proofErr w:type="spellStart"/>
      <w:r>
        <w:t>un</w:t>
      </w:r>
      <w:proofErr w:type="spellEnd"/>
      <w:r>
        <w:t xml:space="preserve"> </w:t>
      </w:r>
      <w:proofErr w:type="spellStart"/>
      <w:r>
        <w:t>haimlich</w:t>
      </w:r>
      <w:proofErr w:type="spellEnd"/>
      <w:r>
        <w:t xml:space="preserve">. Die dem Evangelio glauben / löset man und </w:t>
      </w:r>
      <w:proofErr w:type="spellStart"/>
      <w:r>
        <w:t>tröst</w:t>
      </w:r>
      <w:proofErr w:type="spellEnd"/>
      <w:r>
        <w:t xml:space="preserve"> sie mit dem </w:t>
      </w:r>
      <w:proofErr w:type="spellStart"/>
      <w:r>
        <w:t>wort</w:t>
      </w:r>
      <w:proofErr w:type="spellEnd"/>
      <w:r>
        <w:t xml:space="preserve"> von der </w:t>
      </w:r>
      <w:proofErr w:type="spellStart"/>
      <w:r>
        <w:t>vergebung</w:t>
      </w:r>
      <w:proofErr w:type="spellEnd"/>
      <w:r>
        <w:t xml:space="preserve"> der </w:t>
      </w:r>
      <w:proofErr w:type="spellStart"/>
      <w:r>
        <w:t>sunde</w:t>
      </w:r>
      <w:proofErr w:type="spellEnd"/>
      <w:r>
        <w:t xml:space="preserve">. Die da aber nicht folgen / zu den sagt man / Die mein </w:t>
      </w:r>
      <w:proofErr w:type="spellStart"/>
      <w:r>
        <w:t>wort</w:t>
      </w:r>
      <w:proofErr w:type="spellEnd"/>
      <w:r>
        <w:t xml:space="preserve"> </w:t>
      </w:r>
      <w:proofErr w:type="spellStart"/>
      <w:r>
        <w:t>nit</w:t>
      </w:r>
      <w:proofErr w:type="spellEnd"/>
      <w:r>
        <w:t xml:space="preserve"> hören / die </w:t>
      </w:r>
      <w:proofErr w:type="spellStart"/>
      <w:r>
        <w:t>seind</w:t>
      </w:r>
      <w:proofErr w:type="spellEnd"/>
      <w:r>
        <w:t xml:space="preserve"> </w:t>
      </w:r>
      <w:proofErr w:type="spellStart"/>
      <w:r>
        <w:t>auß</w:t>
      </w:r>
      <w:proofErr w:type="spellEnd"/>
      <w:r>
        <w:t xml:space="preserve"> </w:t>
      </w:r>
      <w:proofErr w:type="spellStart"/>
      <w:r>
        <w:t>got</w:t>
      </w:r>
      <w:proofErr w:type="spellEnd"/>
      <w:r>
        <w:t xml:space="preserve"> nicht. </w:t>
      </w:r>
    </w:p>
    <w:p w14:paraId="5182D963" w14:textId="77777777" w:rsidR="00694047" w:rsidRDefault="00694047" w:rsidP="00694047">
      <w:pPr>
        <w:pStyle w:val="StandardWeb"/>
      </w:pPr>
      <w:r>
        <w:t xml:space="preserve">3 Was ist die </w:t>
      </w:r>
      <w:proofErr w:type="spellStart"/>
      <w:r>
        <w:t>frucht</w:t>
      </w:r>
      <w:proofErr w:type="spellEnd"/>
      <w:r>
        <w:t xml:space="preserve"> der </w:t>
      </w:r>
      <w:proofErr w:type="spellStart"/>
      <w:r>
        <w:t>schlüssel</w:t>
      </w:r>
      <w:proofErr w:type="spellEnd"/>
      <w:r>
        <w:t xml:space="preserve"> / und wie </w:t>
      </w:r>
      <w:proofErr w:type="spellStart"/>
      <w:r>
        <w:t>sol</w:t>
      </w:r>
      <w:proofErr w:type="spellEnd"/>
      <w:r>
        <w:t xml:space="preserve"> man sie brauchen? </w:t>
      </w:r>
    </w:p>
    <w:p w14:paraId="23DA9EF5" w14:textId="77777777" w:rsidR="00694047" w:rsidRDefault="00694047" w:rsidP="00694047">
      <w:pPr>
        <w:pStyle w:val="StandardWeb"/>
      </w:pPr>
      <w:r>
        <w:t xml:space="preserve">Antwort. </w:t>
      </w:r>
    </w:p>
    <w:p w14:paraId="1510D760" w14:textId="77777777" w:rsidR="00694047" w:rsidRDefault="00694047" w:rsidP="00694047">
      <w:pPr>
        <w:pStyle w:val="StandardWeb"/>
      </w:pPr>
      <w:r>
        <w:t xml:space="preserve">Weil wir hie leben so </w:t>
      </w:r>
      <w:proofErr w:type="spellStart"/>
      <w:r>
        <w:t>geet</w:t>
      </w:r>
      <w:proofErr w:type="spellEnd"/>
      <w:r>
        <w:t xml:space="preserve"> es uns </w:t>
      </w:r>
      <w:proofErr w:type="spellStart"/>
      <w:r>
        <w:t>wye</w:t>
      </w:r>
      <w:proofErr w:type="spellEnd"/>
      <w:r>
        <w:t xml:space="preserve"> Petro / das / wer </w:t>
      </w:r>
      <w:proofErr w:type="spellStart"/>
      <w:r>
        <w:t>ietz</w:t>
      </w:r>
      <w:proofErr w:type="spellEnd"/>
      <w:r>
        <w:t xml:space="preserve"> selig ist </w:t>
      </w:r>
      <w:proofErr w:type="spellStart"/>
      <w:r>
        <w:t>umb</w:t>
      </w:r>
      <w:proofErr w:type="spellEnd"/>
      <w:r>
        <w:t xml:space="preserve"> des </w:t>
      </w:r>
      <w:proofErr w:type="spellStart"/>
      <w:r>
        <w:t>erkentnis</w:t>
      </w:r>
      <w:proofErr w:type="spellEnd"/>
      <w:r>
        <w:t xml:space="preserve"> willen Christi / der ist bald </w:t>
      </w:r>
      <w:proofErr w:type="spellStart"/>
      <w:r>
        <w:t>aynn</w:t>
      </w:r>
      <w:proofErr w:type="spellEnd"/>
      <w:r>
        <w:t xml:space="preserve"> </w:t>
      </w:r>
      <w:proofErr w:type="spellStart"/>
      <w:r>
        <w:t>teuffel</w:t>
      </w:r>
      <w:proofErr w:type="spellEnd"/>
      <w:r>
        <w:t xml:space="preserve"> / und </w:t>
      </w:r>
      <w:proofErr w:type="spellStart"/>
      <w:r>
        <w:t>wayßt</w:t>
      </w:r>
      <w:proofErr w:type="spellEnd"/>
      <w:r>
        <w:t xml:space="preserve"> nicht von </w:t>
      </w:r>
      <w:proofErr w:type="spellStart"/>
      <w:r>
        <w:t>Got</w:t>
      </w:r>
      <w:proofErr w:type="spellEnd"/>
      <w:r>
        <w:t xml:space="preserve">. / Dann das </w:t>
      </w:r>
      <w:proofErr w:type="spellStart"/>
      <w:r>
        <w:t>redlin</w:t>
      </w:r>
      <w:proofErr w:type="spellEnd"/>
      <w:r>
        <w:t xml:space="preserve"> </w:t>
      </w:r>
      <w:proofErr w:type="spellStart"/>
      <w:r>
        <w:t>trybt</w:t>
      </w:r>
      <w:proofErr w:type="spellEnd"/>
      <w:r>
        <w:t xml:space="preserve"> </w:t>
      </w:r>
      <w:proofErr w:type="spellStart"/>
      <w:r>
        <w:t>Got</w:t>
      </w:r>
      <w:proofErr w:type="spellEnd"/>
      <w:r>
        <w:t xml:space="preserve"> hie </w:t>
      </w:r>
      <w:proofErr w:type="spellStart"/>
      <w:r>
        <w:t>auff</w:t>
      </w:r>
      <w:proofErr w:type="spellEnd"/>
      <w:r>
        <w:t xml:space="preserve"> erden </w:t>
      </w:r>
      <w:proofErr w:type="spellStart"/>
      <w:r>
        <w:t>under</w:t>
      </w:r>
      <w:proofErr w:type="spellEnd"/>
      <w:r>
        <w:t xml:space="preserve"> </w:t>
      </w:r>
      <w:proofErr w:type="spellStart"/>
      <w:r>
        <w:t>seynen</w:t>
      </w:r>
      <w:proofErr w:type="spellEnd"/>
      <w:r>
        <w:t xml:space="preserve"> </w:t>
      </w:r>
      <w:proofErr w:type="spellStart"/>
      <w:r>
        <w:t>kindern</w:t>
      </w:r>
      <w:proofErr w:type="spellEnd"/>
      <w:r>
        <w:t xml:space="preserve"> / das sich niemand seiner </w:t>
      </w:r>
      <w:proofErr w:type="spellStart"/>
      <w:r>
        <w:t>gnade</w:t>
      </w:r>
      <w:proofErr w:type="spellEnd"/>
      <w:r>
        <w:t xml:space="preserve"> erhebe / </w:t>
      </w:r>
      <w:proofErr w:type="spellStart"/>
      <w:r>
        <w:t>unnd</w:t>
      </w:r>
      <w:proofErr w:type="spellEnd"/>
      <w:r>
        <w:t xml:space="preserve"> niemand in </w:t>
      </w:r>
      <w:proofErr w:type="spellStart"/>
      <w:r>
        <w:t>seynem</w:t>
      </w:r>
      <w:proofErr w:type="spellEnd"/>
      <w:r>
        <w:t xml:space="preserve"> falle und </w:t>
      </w:r>
      <w:proofErr w:type="spellStart"/>
      <w:r>
        <w:t>sunden</w:t>
      </w:r>
      <w:proofErr w:type="spellEnd"/>
      <w:r>
        <w:t xml:space="preserve"> verzage. </w:t>
      </w:r>
    </w:p>
    <w:p w14:paraId="42234475" w14:textId="77777777" w:rsidR="00694047" w:rsidRDefault="00694047" w:rsidP="00694047">
      <w:pPr>
        <w:pStyle w:val="StandardWeb"/>
      </w:pPr>
      <w:r>
        <w:t xml:space="preserve">Summa. </w:t>
      </w:r>
    </w:p>
    <w:p w14:paraId="5E061A63" w14:textId="77777777" w:rsidR="00694047" w:rsidRDefault="00694047" w:rsidP="00694047">
      <w:pPr>
        <w:pStyle w:val="StandardWeb"/>
      </w:pPr>
      <w:r>
        <w:t xml:space="preserve">1 Die </w:t>
      </w:r>
      <w:proofErr w:type="spellStart"/>
      <w:r>
        <w:t>welt</w:t>
      </w:r>
      <w:proofErr w:type="spellEnd"/>
      <w:r>
        <w:t xml:space="preserve"> </w:t>
      </w:r>
      <w:proofErr w:type="spellStart"/>
      <w:r>
        <w:t>helt</w:t>
      </w:r>
      <w:proofErr w:type="spellEnd"/>
      <w:r>
        <w:t xml:space="preserve"> Christum </w:t>
      </w:r>
      <w:proofErr w:type="spellStart"/>
      <w:r>
        <w:t>fur</w:t>
      </w:r>
      <w:proofErr w:type="spellEnd"/>
      <w:r>
        <w:t xml:space="preserve"> </w:t>
      </w:r>
      <w:proofErr w:type="spellStart"/>
      <w:r>
        <w:t>aynen</w:t>
      </w:r>
      <w:proofErr w:type="spellEnd"/>
      <w:r>
        <w:t xml:space="preserve"> Propheten. </w:t>
      </w:r>
    </w:p>
    <w:p w14:paraId="2B2F38A9" w14:textId="77777777" w:rsidR="00694047" w:rsidRDefault="00694047" w:rsidP="00694047">
      <w:pPr>
        <w:pStyle w:val="StandardWeb"/>
      </w:pPr>
      <w:r>
        <w:t xml:space="preserve">2 Christen halten Christum als </w:t>
      </w:r>
      <w:proofErr w:type="spellStart"/>
      <w:r>
        <w:t>ainen</w:t>
      </w:r>
      <w:proofErr w:type="spellEnd"/>
      <w:r>
        <w:t xml:space="preserve"> </w:t>
      </w:r>
      <w:proofErr w:type="spellStart"/>
      <w:r>
        <w:t>hayland</w:t>
      </w:r>
      <w:proofErr w:type="spellEnd"/>
      <w:r>
        <w:t xml:space="preserve"> / durch welchen sie </w:t>
      </w:r>
      <w:proofErr w:type="spellStart"/>
      <w:r>
        <w:t>allayn</w:t>
      </w:r>
      <w:proofErr w:type="spellEnd"/>
      <w:r>
        <w:t xml:space="preserve"> </w:t>
      </w:r>
      <w:proofErr w:type="spellStart"/>
      <w:r>
        <w:t>sälig</w:t>
      </w:r>
      <w:proofErr w:type="spellEnd"/>
      <w:r>
        <w:t xml:space="preserve"> werden / Du bist Christus der </w:t>
      </w:r>
      <w:proofErr w:type="spellStart"/>
      <w:r>
        <w:t>son</w:t>
      </w:r>
      <w:proofErr w:type="spellEnd"/>
      <w:r>
        <w:t xml:space="preserve"> des lebendigen </w:t>
      </w:r>
      <w:proofErr w:type="spellStart"/>
      <w:r>
        <w:t>gottes</w:t>
      </w:r>
      <w:proofErr w:type="spellEnd"/>
      <w:r>
        <w:t xml:space="preserve"> / Matthei 16.</w:t>
      </w:r>
    </w:p>
    <w:p w14:paraId="4D9D6610" w14:textId="77777777" w:rsidR="00694047" w:rsidRDefault="00694047" w:rsidP="00694047">
      <w:pPr>
        <w:pStyle w:val="StandardWeb"/>
      </w:pPr>
      <w:proofErr w:type="spellStart"/>
      <w:r>
        <w:rPr>
          <w:rStyle w:val="Fett"/>
          <w:rFonts w:eastAsiaTheme="majorEastAsia"/>
        </w:rPr>
        <w:t>Wa</w:t>
      </w:r>
      <w:proofErr w:type="spellEnd"/>
      <w:r>
        <w:rPr>
          <w:rStyle w:val="Fett"/>
          <w:rFonts w:eastAsiaTheme="majorEastAsia"/>
        </w:rPr>
        <w:t xml:space="preserve"> her </w:t>
      </w:r>
      <w:proofErr w:type="spellStart"/>
      <w:r>
        <w:rPr>
          <w:rStyle w:val="Fett"/>
          <w:rFonts w:eastAsiaTheme="majorEastAsia"/>
        </w:rPr>
        <w:t>kompts</w:t>
      </w:r>
      <w:proofErr w:type="spellEnd"/>
      <w:r>
        <w:rPr>
          <w:rStyle w:val="Fett"/>
          <w:rFonts w:eastAsiaTheme="majorEastAsia"/>
        </w:rPr>
        <w:t>?</w:t>
      </w:r>
      <w:r>
        <w:t xml:space="preserve"> </w:t>
      </w:r>
    </w:p>
    <w:p w14:paraId="2A615645" w14:textId="77777777" w:rsidR="00694047" w:rsidRDefault="00694047" w:rsidP="00694047">
      <w:pPr>
        <w:pStyle w:val="StandardWeb"/>
      </w:pPr>
      <w:r>
        <w:t xml:space="preserve">3 Dis halten von Christo als </w:t>
      </w:r>
      <w:proofErr w:type="spellStart"/>
      <w:r>
        <w:t>aynem</w:t>
      </w:r>
      <w:proofErr w:type="spellEnd"/>
      <w:r>
        <w:t xml:space="preserve"> </w:t>
      </w:r>
      <w:proofErr w:type="spellStart"/>
      <w:r>
        <w:t>hailand</w:t>
      </w:r>
      <w:proofErr w:type="spellEnd"/>
      <w:r>
        <w:t xml:space="preserve"> / gibt nicht </w:t>
      </w:r>
      <w:proofErr w:type="spellStart"/>
      <w:r>
        <w:t>flaisch</w:t>
      </w:r>
      <w:proofErr w:type="spellEnd"/>
      <w:r>
        <w:t xml:space="preserve"> und </w:t>
      </w:r>
      <w:proofErr w:type="spellStart"/>
      <w:r>
        <w:t>blut</w:t>
      </w:r>
      <w:proofErr w:type="spellEnd"/>
      <w:r>
        <w:t xml:space="preserve"> / </w:t>
      </w:r>
      <w:proofErr w:type="spellStart"/>
      <w:r>
        <w:t>sonder</w:t>
      </w:r>
      <w:proofErr w:type="spellEnd"/>
      <w:r>
        <w:t xml:space="preserve"> der Vatter offenbarts der im </w:t>
      </w:r>
      <w:proofErr w:type="spellStart"/>
      <w:r>
        <w:t>hymel</w:t>
      </w:r>
      <w:proofErr w:type="spellEnd"/>
      <w:r>
        <w:t xml:space="preserve"> ist / Matthei am 16.</w:t>
      </w:r>
      <w:r>
        <w:br/>
      </w:r>
      <w:proofErr w:type="spellStart"/>
      <w:r>
        <w:t>Darumb</w:t>
      </w:r>
      <w:proofErr w:type="spellEnd"/>
      <w:r>
        <w:t xml:space="preserve"> gilt </w:t>
      </w:r>
      <w:proofErr w:type="spellStart"/>
      <w:r>
        <w:t>freyer</w:t>
      </w:r>
      <w:proofErr w:type="spellEnd"/>
      <w:r>
        <w:t xml:space="preserve"> </w:t>
      </w:r>
      <w:proofErr w:type="spellStart"/>
      <w:r>
        <w:t>wille</w:t>
      </w:r>
      <w:proofErr w:type="spellEnd"/>
      <w:r>
        <w:t xml:space="preserve"> nichts / Auch alle </w:t>
      </w:r>
      <w:proofErr w:type="spellStart"/>
      <w:r>
        <w:t>beraittung</w:t>
      </w:r>
      <w:proofErr w:type="spellEnd"/>
      <w:r>
        <w:t xml:space="preserve"> </w:t>
      </w:r>
      <w:proofErr w:type="spellStart"/>
      <w:r>
        <w:t>menschelicher</w:t>
      </w:r>
      <w:proofErr w:type="spellEnd"/>
      <w:r>
        <w:t xml:space="preserve"> </w:t>
      </w:r>
      <w:proofErr w:type="spellStart"/>
      <w:r>
        <w:t>vernunft</w:t>
      </w:r>
      <w:proofErr w:type="spellEnd"/>
      <w:r>
        <w:t>.</w:t>
      </w:r>
    </w:p>
    <w:p w14:paraId="73376277" w14:textId="77777777" w:rsidR="00694047" w:rsidRDefault="00694047" w:rsidP="00694047">
      <w:pPr>
        <w:pStyle w:val="StandardWeb"/>
      </w:pPr>
      <w:r>
        <w:rPr>
          <w:rStyle w:val="Fett"/>
          <w:rFonts w:eastAsiaTheme="majorEastAsia"/>
        </w:rPr>
        <w:t xml:space="preserve">Was </w:t>
      </w:r>
      <w:proofErr w:type="spellStart"/>
      <w:r>
        <w:rPr>
          <w:rStyle w:val="Fett"/>
          <w:rFonts w:eastAsiaTheme="majorEastAsia"/>
        </w:rPr>
        <w:t>wirckt</w:t>
      </w:r>
      <w:proofErr w:type="spellEnd"/>
      <w:r>
        <w:rPr>
          <w:rStyle w:val="Fett"/>
          <w:rFonts w:eastAsiaTheme="majorEastAsia"/>
        </w:rPr>
        <w:t xml:space="preserve">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offenbarung</w:t>
      </w:r>
      <w:proofErr w:type="spellEnd"/>
      <w:r>
        <w:rPr>
          <w:rStyle w:val="Fett"/>
          <w:rFonts w:eastAsiaTheme="majorEastAsia"/>
        </w:rPr>
        <w:t>?</w:t>
      </w:r>
      <w:r>
        <w:t xml:space="preserve"> </w:t>
      </w:r>
    </w:p>
    <w:p w14:paraId="2EC9616C" w14:textId="77777777" w:rsidR="00694047" w:rsidRDefault="00694047" w:rsidP="00694047">
      <w:pPr>
        <w:pStyle w:val="StandardWeb"/>
      </w:pPr>
      <w:r>
        <w:t xml:space="preserve">4 Sie gibt </w:t>
      </w:r>
      <w:proofErr w:type="spellStart"/>
      <w:r>
        <w:t>trost</w:t>
      </w:r>
      <w:proofErr w:type="spellEnd"/>
      <w:r>
        <w:t xml:space="preserve"> und </w:t>
      </w:r>
      <w:proofErr w:type="spellStart"/>
      <w:r>
        <w:t>stercke</w:t>
      </w:r>
      <w:proofErr w:type="spellEnd"/>
      <w:r>
        <w:t xml:space="preserve"> wider alle </w:t>
      </w:r>
      <w:proofErr w:type="spellStart"/>
      <w:r>
        <w:t>feynde</w:t>
      </w:r>
      <w:proofErr w:type="spellEnd"/>
      <w:r>
        <w:t xml:space="preserve"> im </w:t>
      </w:r>
      <w:proofErr w:type="spellStart"/>
      <w:r>
        <w:t>hymel</w:t>
      </w:r>
      <w:proofErr w:type="spellEnd"/>
      <w:r>
        <w:t xml:space="preserve"> und </w:t>
      </w:r>
      <w:proofErr w:type="spellStart"/>
      <w:r>
        <w:t>auff</w:t>
      </w:r>
      <w:proofErr w:type="spellEnd"/>
      <w:r>
        <w:t xml:space="preserve"> erden / auch wider alle </w:t>
      </w:r>
      <w:proofErr w:type="spellStart"/>
      <w:r>
        <w:t>pforten</w:t>
      </w:r>
      <w:proofErr w:type="spellEnd"/>
      <w:r>
        <w:t xml:space="preserve"> der helle / </w:t>
      </w:r>
      <w:proofErr w:type="spellStart"/>
      <w:r>
        <w:t>Colossen</w:t>
      </w:r>
      <w:proofErr w:type="spellEnd"/>
      <w:r>
        <w:t>. 1. Matthei am 16.</w:t>
      </w:r>
    </w:p>
    <w:p w14:paraId="7EAB3F2D" w14:textId="77777777" w:rsidR="00694047" w:rsidRDefault="00694047" w:rsidP="00694047">
      <w:pPr>
        <w:pStyle w:val="StandardWeb"/>
      </w:pPr>
      <w:r>
        <w:rPr>
          <w:rStyle w:val="Fett"/>
          <w:rFonts w:eastAsiaTheme="majorEastAsia"/>
        </w:rPr>
        <w:t xml:space="preserve">Wie </w:t>
      </w:r>
      <w:proofErr w:type="spellStart"/>
      <w:r>
        <w:rPr>
          <w:rStyle w:val="Fett"/>
          <w:rFonts w:eastAsiaTheme="majorEastAsia"/>
        </w:rPr>
        <w:t>geet</w:t>
      </w:r>
      <w:proofErr w:type="spellEnd"/>
      <w:r>
        <w:rPr>
          <w:rStyle w:val="Fett"/>
          <w:rFonts w:eastAsiaTheme="majorEastAsia"/>
        </w:rPr>
        <w:t xml:space="preserve"> die </w:t>
      </w:r>
      <w:proofErr w:type="spellStart"/>
      <w:r>
        <w:rPr>
          <w:rStyle w:val="Fett"/>
          <w:rFonts w:eastAsiaTheme="majorEastAsia"/>
        </w:rPr>
        <w:t>offenbarung</w:t>
      </w:r>
      <w:proofErr w:type="spellEnd"/>
      <w:r>
        <w:rPr>
          <w:rStyle w:val="Fett"/>
          <w:rFonts w:eastAsiaTheme="majorEastAsia"/>
        </w:rPr>
        <w:t xml:space="preserve"> zu?</w:t>
      </w:r>
      <w:r>
        <w:t xml:space="preserve"> </w:t>
      </w:r>
    </w:p>
    <w:p w14:paraId="0AA3A47A" w14:textId="77777777" w:rsidR="00694047" w:rsidRDefault="00694047" w:rsidP="00694047">
      <w:pPr>
        <w:pStyle w:val="StandardWeb"/>
      </w:pPr>
      <w:r>
        <w:t xml:space="preserve">5 Er </w:t>
      </w:r>
      <w:proofErr w:type="spellStart"/>
      <w:r>
        <w:t>befilchts</w:t>
      </w:r>
      <w:proofErr w:type="spellEnd"/>
      <w:r>
        <w:t xml:space="preserve"> </w:t>
      </w:r>
      <w:proofErr w:type="spellStart"/>
      <w:r>
        <w:t>seynen</w:t>
      </w:r>
      <w:proofErr w:type="spellEnd"/>
      <w:r>
        <w:t xml:space="preserve"> Jüngern und allen Christen / man </w:t>
      </w:r>
      <w:proofErr w:type="spellStart"/>
      <w:r>
        <w:t>sol</w:t>
      </w:r>
      <w:proofErr w:type="spellEnd"/>
      <w:r>
        <w:t xml:space="preserve"> es predigen / </w:t>
      </w:r>
      <w:proofErr w:type="spellStart"/>
      <w:r>
        <w:t>unnd</w:t>
      </w:r>
      <w:proofErr w:type="spellEnd"/>
      <w:r>
        <w:t xml:space="preserve"> dadurch die gewissen </w:t>
      </w:r>
      <w:proofErr w:type="spellStart"/>
      <w:r>
        <w:t>auffrichten</w:t>
      </w:r>
      <w:proofErr w:type="spellEnd"/>
      <w:r>
        <w:t xml:space="preserve"> / lösen und trösten / Die andern die es nicht glauben / schrecken mit dem </w:t>
      </w:r>
      <w:proofErr w:type="spellStart"/>
      <w:r>
        <w:t>gericht</w:t>
      </w:r>
      <w:proofErr w:type="spellEnd"/>
      <w:r>
        <w:t xml:space="preserve"> / das über sie </w:t>
      </w:r>
      <w:proofErr w:type="spellStart"/>
      <w:r>
        <w:t>geen</w:t>
      </w:r>
      <w:proofErr w:type="spellEnd"/>
      <w:r>
        <w:t xml:space="preserve"> </w:t>
      </w:r>
      <w:proofErr w:type="spellStart"/>
      <w:r>
        <w:t>wirt</w:t>
      </w:r>
      <w:proofErr w:type="spellEnd"/>
      <w:r>
        <w:t xml:space="preserve">. Dir </w:t>
      </w:r>
      <w:proofErr w:type="spellStart"/>
      <w:r>
        <w:t>wil</w:t>
      </w:r>
      <w:proofErr w:type="spellEnd"/>
      <w:r>
        <w:t xml:space="preserve"> ich die </w:t>
      </w:r>
      <w:proofErr w:type="spellStart"/>
      <w:r>
        <w:t>schlüssel</w:t>
      </w:r>
      <w:proofErr w:type="spellEnd"/>
      <w:r>
        <w:t xml:space="preserve"> geben ec. Matth. am 16. Johan am </w:t>
      </w:r>
      <w:proofErr w:type="spellStart"/>
      <w:r>
        <w:t>letsten</w:t>
      </w:r>
      <w:proofErr w:type="spellEnd"/>
      <w:r>
        <w:t xml:space="preserve">. </w:t>
      </w:r>
    </w:p>
    <w:p w14:paraId="42E98B00" w14:textId="77777777" w:rsidR="00694047" w:rsidRDefault="00694047" w:rsidP="00694047">
      <w:pPr>
        <w:pStyle w:val="StandardWeb"/>
      </w:pPr>
      <w:r>
        <w:t xml:space="preserve">6 </w:t>
      </w:r>
      <w:r>
        <w:rPr>
          <w:rStyle w:val="Fett"/>
          <w:rFonts w:eastAsiaTheme="majorEastAsia"/>
        </w:rPr>
        <w:t xml:space="preserve">Wie lang </w:t>
      </w:r>
      <w:proofErr w:type="spellStart"/>
      <w:r>
        <w:rPr>
          <w:rStyle w:val="Fett"/>
          <w:rFonts w:eastAsiaTheme="majorEastAsia"/>
        </w:rPr>
        <w:t>sol</w:t>
      </w:r>
      <w:proofErr w:type="spellEnd"/>
      <w:r>
        <w:rPr>
          <w:rStyle w:val="Fett"/>
          <w:rFonts w:eastAsiaTheme="majorEastAsia"/>
        </w:rPr>
        <w:t xml:space="preserve"> man predigen / Wie </w:t>
      </w:r>
      <w:proofErr w:type="spellStart"/>
      <w:r>
        <w:rPr>
          <w:rStyle w:val="Fett"/>
          <w:rFonts w:eastAsiaTheme="majorEastAsia"/>
        </w:rPr>
        <w:t>offt</w:t>
      </w:r>
      <w:proofErr w:type="spellEnd"/>
      <w:r>
        <w:rPr>
          <w:rStyle w:val="Fett"/>
          <w:rFonts w:eastAsiaTheme="majorEastAsia"/>
        </w:rPr>
        <w:t xml:space="preserve"> </w:t>
      </w:r>
      <w:proofErr w:type="spellStart"/>
      <w:r>
        <w:rPr>
          <w:rStyle w:val="Fett"/>
          <w:rFonts w:eastAsiaTheme="majorEastAsia"/>
        </w:rPr>
        <w:t>sol</w:t>
      </w:r>
      <w:proofErr w:type="spellEnd"/>
      <w:r>
        <w:rPr>
          <w:rStyle w:val="Fett"/>
          <w:rFonts w:eastAsiaTheme="majorEastAsia"/>
        </w:rPr>
        <w:t xml:space="preserve"> man losen?</w:t>
      </w:r>
      <w:r>
        <w:t xml:space="preserve"> </w:t>
      </w:r>
    </w:p>
    <w:p w14:paraId="14865F10" w14:textId="77777777" w:rsidR="00694047" w:rsidRDefault="00694047" w:rsidP="00694047">
      <w:pPr>
        <w:pStyle w:val="StandardWeb"/>
      </w:pPr>
      <w:r>
        <w:t xml:space="preserve">Hie </w:t>
      </w:r>
      <w:proofErr w:type="spellStart"/>
      <w:r>
        <w:t>sol</w:t>
      </w:r>
      <w:proofErr w:type="spellEnd"/>
      <w:r>
        <w:t xml:space="preserve"> </w:t>
      </w:r>
      <w:proofErr w:type="spellStart"/>
      <w:r>
        <w:t>kainn</w:t>
      </w:r>
      <w:proofErr w:type="spellEnd"/>
      <w:r>
        <w:t xml:space="preserve"> </w:t>
      </w:r>
      <w:proofErr w:type="spellStart"/>
      <w:r>
        <w:t>auffhören</w:t>
      </w:r>
      <w:proofErr w:type="spellEnd"/>
      <w:r>
        <w:t xml:space="preserve"> </w:t>
      </w:r>
      <w:proofErr w:type="spellStart"/>
      <w:r>
        <w:t>seyn</w:t>
      </w:r>
      <w:proofErr w:type="spellEnd"/>
      <w:r>
        <w:t xml:space="preserve"> / </w:t>
      </w:r>
      <w:proofErr w:type="spellStart"/>
      <w:r>
        <w:t>Sonder</w:t>
      </w:r>
      <w:proofErr w:type="spellEnd"/>
      <w:r>
        <w:t xml:space="preserve"> </w:t>
      </w:r>
      <w:proofErr w:type="spellStart"/>
      <w:r>
        <w:t>wa</w:t>
      </w:r>
      <w:proofErr w:type="spellEnd"/>
      <w:r>
        <w:t xml:space="preserve"> arme gewissen </w:t>
      </w:r>
      <w:proofErr w:type="spellStart"/>
      <w:r>
        <w:t>seynd</w:t>
      </w:r>
      <w:proofErr w:type="spellEnd"/>
      <w:r>
        <w:t xml:space="preserve"> / da </w:t>
      </w:r>
      <w:proofErr w:type="spellStart"/>
      <w:r>
        <w:t>sol</w:t>
      </w:r>
      <w:proofErr w:type="spellEnd"/>
      <w:r>
        <w:t xml:space="preserve"> das Evangelion dienen / lösen und </w:t>
      </w:r>
      <w:proofErr w:type="spellStart"/>
      <w:r>
        <w:t>auffbinden</w:t>
      </w:r>
      <w:proofErr w:type="spellEnd"/>
      <w:r>
        <w:t xml:space="preserve"> on </w:t>
      </w:r>
      <w:proofErr w:type="spellStart"/>
      <w:r>
        <w:t>auffhören</w:t>
      </w:r>
      <w:proofErr w:type="spellEnd"/>
      <w:r>
        <w:t xml:space="preserve"> / Dann </w:t>
      </w:r>
      <w:proofErr w:type="spellStart"/>
      <w:r>
        <w:t>wa</w:t>
      </w:r>
      <w:proofErr w:type="spellEnd"/>
      <w:r>
        <w:t xml:space="preserve"> Christen </w:t>
      </w:r>
      <w:proofErr w:type="spellStart"/>
      <w:r>
        <w:t>seynd</w:t>
      </w:r>
      <w:proofErr w:type="spellEnd"/>
      <w:r>
        <w:t xml:space="preserve"> / da </w:t>
      </w:r>
      <w:proofErr w:type="spellStart"/>
      <w:r>
        <w:t>geet</w:t>
      </w:r>
      <w:proofErr w:type="spellEnd"/>
      <w:r>
        <w:t xml:space="preserve"> es also zu / Das </w:t>
      </w:r>
      <w:proofErr w:type="spellStart"/>
      <w:r>
        <w:t>dye</w:t>
      </w:r>
      <w:proofErr w:type="spellEnd"/>
      <w:r>
        <w:t xml:space="preserve"> </w:t>
      </w:r>
      <w:proofErr w:type="spellStart"/>
      <w:r>
        <w:t>heutte</w:t>
      </w:r>
      <w:proofErr w:type="spellEnd"/>
      <w:r>
        <w:t xml:space="preserve"> </w:t>
      </w:r>
      <w:proofErr w:type="spellStart"/>
      <w:r>
        <w:t>engel</w:t>
      </w:r>
      <w:proofErr w:type="spellEnd"/>
      <w:r>
        <w:t xml:space="preserve"> </w:t>
      </w:r>
      <w:proofErr w:type="spellStart"/>
      <w:r>
        <w:t>seyn</w:t>
      </w:r>
      <w:proofErr w:type="spellEnd"/>
      <w:r>
        <w:t xml:space="preserve"> / morgen </w:t>
      </w:r>
      <w:proofErr w:type="spellStart"/>
      <w:r>
        <w:t>teuffel</w:t>
      </w:r>
      <w:proofErr w:type="spellEnd"/>
      <w:r>
        <w:t xml:space="preserve"> / </w:t>
      </w:r>
      <w:proofErr w:type="spellStart"/>
      <w:r>
        <w:t>heutte</w:t>
      </w:r>
      <w:proofErr w:type="spellEnd"/>
      <w:r>
        <w:t xml:space="preserve"> </w:t>
      </w:r>
      <w:proofErr w:type="spellStart"/>
      <w:r>
        <w:t>frum</w:t>
      </w:r>
      <w:proofErr w:type="spellEnd"/>
      <w:r>
        <w:t xml:space="preserve"> morgen </w:t>
      </w:r>
      <w:proofErr w:type="spellStart"/>
      <w:r>
        <w:t>unfrum</w:t>
      </w:r>
      <w:proofErr w:type="spellEnd"/>
      <w:r>
        <w:t xml:space="preserve"> </w:t>
      </w:r>
      <w:proofErr w:type="spellStart"/>
      <w:r>
        <w:t>heutte</w:t>
      </w:r>
      <w:proofErr w:type="spellEnd"/>
      <w:r>
        <w:t xml:space="preserve"> Gottes </w:t>
      </w:r>
      <w:proofErr w:type="spellStart"/>
      <w:r>
        <w:t>kinder</w:t>
      </w:r>
      <w:proofErr w:type="spellEnd"/>
      <w:r>
        <w:t xml:space="preserve"> morgen des </w:t>
      </w:r>
      <w:proofErr w:type="spellStart"/>
      <w:r>
        <w:t>teuffels</w:t>
      </w:r>
      <w:proofErr w:type="spellEnd"/>
      <w:r>
        <w:t xml:space="preserve"> </w:t>
      </w:r>
      <w:proofErr w:type="spellStart"/>
      <w:r>
        <w:t>kinder</w:t>
      </w:r>
      <w:proofErr w:type="spellEnd"/>
      <w:r>
        <w:t xml:space="preserve"> </w:t>
      </w:r>
      <w:proofErr w:type="spellStart"/>
      <w:r>
        <w:t>seyn</w:t>
      </w:r>
      <w:proofErr w:type="spellEnd"/>
      <w:r>
        <w:t xml:space="preserve"> / </w:t>
      </w:r>
      <w:proofErr w:type="spellStart"/>
      <w:r>
        <w:t>ubermorgen</w:t>
      </w:r>
      <w:proofErr w:type="spellEnd"/>
      <w:r>
        <w:t xml:space="preserve"> wider Gottes </w:t>
      </w:r>
      <w:proofErr w:type="spellStart"/>
      <w:r>
        <w:t>kinder</w:t>
      </w:r>
      <w:proofErr w:type="spellEnd"/>
      <w:r>
        <w:t xml:space="preserve">. </w:t>
      </w:r>
      <w:proofErr w:type="spellStart"/>
      <w:r>
        <w:t>Kurtzumb</w:t>
      </w:r>
      <w:proofErr w:type="spellEnd"/>
      <w:r>
        <w:t xml:space="preserve"> gleich wie </w:t>
      </w:r>
      <w:proofErr w:type="spellStart"/>
      <w:r>
        <w:t>kain</w:t>
      </w:r>
      <w:proofErr w:type="spellEnd"/>
      <w:r>
        <w:t xml:space="preserve"> </w:t>
      </w:r>
      <w:proofErr w:type="spellStart"/>
      <w:r>
        <w:t>auffhören</w:t>
      </w:r>
      <w:proofErr w:type="spellEnd"/>
      <w:r>
        <w:t xml:space="preserve"> ist zu sündigen / auch in allen Christen / also </w:t>
      </w:r>
      <w:proofErr w:type="spellStart"/>
      <w:r>
        <w:t>sol</w:t>
      </w:r>
      <w:proofErr w:type="spellEnd"/>
      <w:r>
        <w:t xml:space="preserve"> auch </w:t>
      </w:r>
      <w:proofErr w:type="spellStart"/>
      <w:r>
        <w:t>kain</w:t>
      </w:r>
      <w:proofErr w:type="spellEnd"/>
      <w:r>
        <w:t xml:space="preserve"> </w:t>
      </w:r>
      <w:proofErr w:type="spellStart"/>
      <w:r>
        <w:t>auffhören</w:t>
      </w:r>
      <w:proofErr w:type="spellEnd"/>
      <w:r>
        <w:t xml:space="preserve"> </w:t>
      </w:r>
      <w:proofErr w:type="spellStart"/>
      <w:r>
        <w:t>seyn</w:t>
      </w:r>
      <w:proofErr w:type="spellEnd"/>
      <w:r>
        <w:t xml:space="preserve"> zu </w:t>
      </w:r>
      <w:proofErr w:type="spellStart"/>
      <w:r>
        <w:t>gnaden</w:t>
      </w:r>
      <w:proofErr w:type="spellEnd"/>
      <w:r>
        <w:t xml:space="preserve"> im </w:t>
      </w:r>
      <w:proofErr w:type="spellStart"/>
      <w:r>
        <w:t>reych</w:t>
      </w:r>
      <w:proofErr w:type="spellEnd"/>
      <w:r>
        <w:t xml:space="preserve"> Christi / Matthei am 16. Nicht </w:t>
      </w:r>
      <w:proofErr w:type="spellStart"/>
      <w:r>
        <w:t>syben</w:t>
      </w:r>
      <w:proofErr w:type="spellEnd"/>
      <w:r>
        <w:t xml:space="preserve"> mal </w:t>
      </w:r>
      <w:proofErr w:type="spellStart"/>
      <w:r>
        <w:t>soltu</w:t>
      </w:r>
      <w:proofErr w:type="spellEnd"/>
      <w:r>
        <w:t xml:space="preserve"> </w:t>
      </w:r>
      <w:proofErr w:type="spellStart"/>
      <w:r>
        <w:t>deynem</w:t>
      </w:r>
      <w:proofErr w:type="spellEnd"/>
      <w:r>
        <w:t xml:space="preserve"> </w:t>
      </w:r>
      <w:proofErr w:type="spellStart"/>
      <w:r>
        <w:t>bruder</w:t>
      </w:r>
      <w:proofErr w:type="spellEnd"/>
      <w:r>
        <w:t xml:space="preserve"> vergeben / </w:t>
      </w:r>
      <w:proofErr w:type="spellStart"/>
      <w:r>
        <w:t>sonder</w:t>
      </w:r>
      <w:proofErr w:type="spellEnd"/>
      <w:r>
        <w:t xml:space="preserve"> </w:t>
      </w:r>
      <w:proofErr w:type="spellStart"/>
      <w:r>
        <w:t>syben</w:t>
      </w:r>
      <w:proofErr w:type="spellEnd"/>
      <w:r>
        <w:t xml:space="preserve"> </w:t>
      </w:r>
      <w:proofErr w:type="spellStart"/>
      <w:r>
        <w:t>unnd</w:t>
      </w:r>
      <w:proofErr w:type="spellEnd"/>
      <w:r>
        <w:t xml:space="preserve"> </w:t>
      </w:r>
      <w:proofErr w:type="spellStart"/>
      <w:r>
        <w:t>sibentzig</w:t>
      </w:r>
      <w:proofErr w:type="spellEnd"/>
      <w:r>
        <w:t xml:space="preserve"> mal. </w:t>
      </w:r>
    </w:p>
    <w:p w14:paraId="01F9970C" w14:textId="77777777" w:rsidR="00694047" w:rsidRDefault="00694047" w:rsidP="00694047">
      <w:pPr>
        <w:spacing w:after="0" w:line="240" w:lineRule="auto"/>
      </w:pPr>
      <w:r>
        <w:br w:type="page"/>
      </w:r>
    </w:p>
    <w:p w14:paraId="5F245D9B" w14:textId="77777777" w:rsidR="00694047" w:rsidRDefault="00694047" w:rsidP="00694047">
      <w:pPr>
        <w:pStyle w:val="berschrift1"/>
      </w:pPr>
      <w:r>
        <w:t>Lieder</w:t>
      </w:r>
    </w:p>
    <w:p w14:paraId="1127F0A2" w14:textId="77777777" w:rsidR="00694047" w:rsidRDefault="00694047" w:rsidP="00694047">
      <w:pPr>
        <w:pStyle w:val="berschrift2"/>
        <w:rPr>
          <w:sz w:val="36"/>
          <w:szCs w:val="36"/>
          <w:lang w:eastAsia="de-DE"/>
        </w:rPr>
      </w:pPr>
      <w:r w:rsidRPr="00E100A2">
        <w:t>De Ander Psalm,</w:t>
      </w:r>
      <w:r>
        <w:t xml:space="preserve"> </w:t>
      </w:r>
    </w:p>
    <w:p w14:paraId="444741DB" w14:textId="77777777" w:rsidR="00694047" w:rsidRDefault="00694047" w:rsidP="00694047">
      <w:pPr>
        <w:pStyle w:val="StandardWeb"/>
      </w:pPr>
      <w:proofErr w:type="spellStart"/>
      <w:r>
        <w:t>Quare</w:t>
      </w:r>
      <w:proofErr w:type="spellEnd"/>
      <w:r>
        <w:t xml:space="preserve"> </w:t>
      </w:r>
      <w:proofErr w:type="spellStart"/>
      <w:r>
        <w:t>fremuerunt</w:t>
      </w:r>
      <w:proofErr w:type="spellEnd"/>
      <w:r>
        <w:t xml:space="preserve"> </w:t>
      </w:r>
      <w:proofErr w:type="spellStart"/>
      <w:r>
        <w:t>gentes</w:t>
      </w:r>
      <w:proofErr w:type="spellEnd"/>
      <w:r>
        <w:t>.</w:t>
      </w:r>
    </w:p>
    <w:p w14:paraId="7CB64193" w14:textId="77777777" w:rsidR="00694047" w:rsidRDefault="00694047" w:rsidP="00694047">
      <w:pPr>
        <w:pStyle w:val="StandardWeb"/>
      </w:pPr>
      <w:r>
        <w:t xml:space="preserve">ACh Here </w:t>
      </w:r>
      <w:proofErr w:type="spellStart"/>
      <w:r>
        <w:t>Godt</w:t>
      </w:r>
      <w:proofErr w:type="spellEnd"/>
      <w:r>
        <w:t xml:space="preserve">, wo </w:t>
      </w:r>
      <w:proofErr w:type="spellStart"/>
      <w:r>
        <w:t>hebben</w:t>
      </w:r>
      <w:proofErr w:type="spellEnd"/>
      <w:r>
        <w:t xml:space="preserve"> sick</w:t>
      </w:r>
      <w:r>
        <w:br/>
      </w:r>
      <w:proofErr w:type="spellStart"/>
      <w:r>
        <w:t>wedder</w:t>
      </w:r>
      <w:proofErr w:type="spellEnd"/>
      <w:r>
        <w:t xml:space="preserve"> </w:t>
      </w:r>
      <w:proofErr w:type="spellStart"/>
      <w:r>
        <w:t>dy</w:t>
      </w:r>
      <w:proofErr w:type="spellEnd"/>
      <w:r>
        <w:t xml:space="preserve"> so </w:t>
      </w:r>
      <w:proofErr w:type="spellStart"/>
      <w:r>
        <w:t>hardt</w:t>
      </w:r>
      <w:proofErr w:type="spellEnd"/>
      <w:r>
        <w:t xml:space="preserve"> </w:t>
      </w:r>
      <w:proofErr w:type="spellStart"/>
      <w:r>
        <w:t>gesettet</w:t>
      </w:r>
      <w:proofErr w:type="spellEnd"/>
      <w:r>
        <w:t>,</w:t>
      </w:r>
      <w:r>
        <w:br/>
        <w:t xml:space="preserve">vorsammelt </w:t>
      </w:r>
      <w:proofErr w:type="spellStart"/>
      <w:r>
        <w:t>ock</w:t>
      </w:r>
      <w:proofErr w:type="spellEnd"/>
      <w:r>
        <w:t xml:space="preserve"> </w:t>
      </w:r>
      <w:proofErr w:type="spellStart"/>
      <w:r>
        <w:t>eintrechtichlick</w:t>
      </w:r>
      <w:proofErr w:type="spellEnd"/>
      <w:r>
        <w:t>,</w:t>
      </w:r>
      <w:r>
        <w:br/>
      </w:r>
      <w:proofErr w:type="spellStart"/>
      <w:r>
        <w:t>eren</w:t>
      </w:r>
      <w:proofErr w:type="spellEnd"/>
      <w:r>
        <w:t xml:space="preserve"> </w:t>
      </w:r>
      <w:proofErr w:type="spellStart"/>
      <w:r>
        <w:t>wreuel</w:t>
      </w:r>
      <w:proofErr w:type="spellEnd"/>
      <w:r>
        <w:t xml:space="preserve"> an </w:t>
      </w:r>
      <w:proofErr w:type="spellStart"/>
      <w:r>
        <w:t>dy</w:t>
      </w:r>
      <w:proofErr w:type="spellEnd"/>
      <w:r>
        <w:t xml:space="preserve"> gewettet</w:t>
      </w:r>
      <w:r>
        <w:br/>
        <w:t xml:space="preserve">Heiden, </w:t>
      </w:r>
      <w:proofErr w:type="spellStart"/>
      <w:r>
        <w:t>Jüden</w:t>
      </w:r>
      <w:proofErr w:type="spellEnd"/>
      <w:r>
        <w:t xml:space="preserve"> </w:t>
      </w:r>
      <w:proofErr w:type="spellStart"/>
      <w:r>
        <w:t>vnde</w:t>
      </w:r>
      <w:proofErr w:type="spellEnd"/>
      <w:r>
        <w:t xml:space="preserve"> </w:t>
      </w:r>
      <w:proofErr w:type="spellStart"/>
      <w:r>
        <w:t>ere</w:t>
      </w:r>
      <w:proofErr w:type="spellEnd"/>
      <w:r>
        <w:t xml:space="preserve"> </w:t>
      </w:r>
      <w:proofErr w:type="spellStart"/>
      <w:r>
        <w:t>genaten</w:t>
      </w:r>
      <w:proofErr w:type="spellEnd"/>
      <w:r>
        <w:t>!</w:t>
      </w:r>
      <w:r>
        <w:br/>
      </w:r>
      <w:proofErr w:type="spellStart"/>
      <w:r>
        <w:t>wowol</w:t>
      </w:r>
      <w:proofErr w:type="spellEnd"/>
      <w:r>
        <w:t xml:space="preserve"> se </w:t>
      </w:r>
      <w:proofErr w:type="spellStart"/>
      <w:r>
        <w:t>gruwelick</w:t>
      </w:r>
      <w:proofErr w:type="spellEnd"/>
      <w:r>
        <w:t xml:space="preserve"> dauen,</w:t>
      </w:r>
      <w:r>
        <w:br/>
      </w:r>
      <w:proofErr w:type="spellStart"/>
      <w:r>
        <w:t>vorgeues</w:t>
      </w:r>
      <w:proofErr w:type="spellEnd"/>
      <w:r>
        <w:t xml:space="preserve"> </w:t>
      </w:r>
      <w:proofErr w:type="spellStart"/>
      <w:r>
        <w:t>ys</w:t>
      </w:r>
      <w:proofErr w:type="spellEnd"/>
      <w:r>
        <w:t xml:space="preserve"> </w:t>
      </w:r>
      <w:proofErr w:type="spellStart"/>
      <w:r>
        <w:t>gescheen</w:t>
      </w:r>
      <w:proofErr w:type="spellEnd"/>
      <w:r>
        <w:t xml:space="preserve"> dat:</w:t>
      </w:r>
      <w:r>
        <w:br/>
      </w:r>
      <w:proofErr w:type="spellStart"/>
      <w:r>
        <w:t>dyn</w:t>
      </w:r>
      <w:proofErr w:type="spellEnd"/>
      <w:r>
        <w:t xml:space="preserve"> </w:t>
      </w:r>
      <w:proofErr w:type="spellStart"/>
      <w:r>
        <w:t>gewalt</w:t>
      </w:r>
      <w:proofErr w:type="spellEnd"/>
      <w:r>
        <w:t xml:space="preserve"> </w:t>
      </w:r>
      <w:proofErr w:type="spellStart"/>
      <w:r>
        <w:t>ys</w:t>
      </w:r>
      <w:proofErr w:type="spellEnd"/>
      <w:r>
        <w:t xml:space="preserve"> hoch </w:t>
      </w:r>
      <w:proofErr w:type="spellStart"/>
      <w:r>
        <w:t>darbauen</w:t>
      </w:r>
      <w:proofErr w:type="spellEnd"/>
      <w:r>
        <w:t>,</w:t>
      </w:r>
      <w:r>
        <w:br/>
        <w:t xml:space="preserve">du bist vor en </w:t>
      </w:r>
      <w:proofErr w:type="spellStart"/>
      <w:r>
        <w:t>wol</w:t>
      </w:r>
      <w:proofErr w:type="spellEnd"/>
      <w:r>
        <w:t xml:space="preserve"> </w:t>
      </w:r>
      <w:proofErr w:type="spellStart"/>
      <w:r>
        <w:t>seker</w:t>
      </w:r>
      <w:proofErr w:type="spellEnd"/>
      <w:r>
        <w:t>.</w:t>
      </w:r>
    </w:p>
    <w:p w14:paraId="76FEAE7E" w14:textId="77777777" w:rsidR="00694047" w:rsidRDefault="00694047" w:rsidP="00694047">
      <w:pPr>
        <w:pStyle w:val="StandardWeb"/>
      </w:pPr>
      <w:r>
        <w:t xml:space="preserve">Vorredet, </w:t>
      </w:r>
      <w:proofErr w:type="spellStart"/>
      <w:r>
        <w:t>vorknüppet</w:t>
      </w:r>
      <w:proofErr w:type="spellEnd"/>
      <w:r>
        <w:t xml:space="preserve"> gar </w:t>
      </w:r>
      <w:proofErr w:type="spellStart"/>
      <w:r>
        <w:t>törnichlick</w:t>
      </w:r>
      <w:proofErr w:type="spellEnd"/>
      <w:r>
        <w:br/>
      </w:r>
      <w:proofErr w:type="spellStart"/>
      <w:r>
        <w:t>hebben</w:t>
      </w:r>
      <w:proofErr w:type="spellEnd"/>
      <w:r>
        <w:t xml:space="preserve"> sick de </w:t>
      </w:r>
      <w:proofErr w:type="spellStart"/>
      <w:r>
        <w:t>Köninge</w:t>
      </w:r>
      <w:proofErr w:type="spellEnd"/>
      <w:r>
        <w:t xml:space="preserve"> der erden,</w:t>
      </w:r>
      <w:r>
        <w:br/>
      </w:r>
      <w:proofErr w:type="spellStart"/>
      <w:r>
        <w:t>wreuelick</w:t>
      </w:r>
      <w:proofErr w:type="spellEnd"/>
      <w:r>
        <w:t xml:space="preserve"> </w:t>
      </w:r>
      <w:proofErr w:type="spellStart"/>
      <w:r>
        <w:t>gelegert</w:t>
      </w:r>
      <w:proofErr w:type="spellEnd"/>
      <w:r>
        <w:t xml:space="preserve"> </w:t>
      </w:r>
      <w:proofErr w:type="spellStart"/>
      <w:r>
        <w:t>wedder</w:t>
      </w:r>
      <w:proofErr w:type="spellEnd"/>
      <w:r>
        <w:t xml:space="preserve"> dick</w:t>
      </w:r>
      <w:r>
        <w:br/>
      </w:r>
      <w:proofErr w:type="spellStart"/>
      <w:r>
        <w:t>vnde</w:t>
      </w:r>
      <w:proofErr w:type="spellEnd"/>
      <w:r>
        <w:t xml:space="preserve"> den du </w:t>
      </w:r>
      <w:proofErr w:type="spellStart"/>
      <w:r>
        <w:t>heffst</w:t>
      </w:r>
      <w:proofErr w:type="spellEnd"/>
      <w:r>
        <w:t xml:space="preserve"> </w:t>
      </w:r>
      <w:proofErr w:type="spellStart"/>
      <w:r>
        <w:t>gegeuen</w:t>
      </w:r>
      <w:proofErr w:type="spellEnd"/>
      <w:r>
        <w:t>,</w:t>
      </w:r>
      <w:r>
        <w:br/>
      </w:r>
      <w:proofErr w:type="spellStart"/>
      <w:r>
        <w:t>Gesaluet</w:t>
      </w:r>
      <w:proofErr w:type="spellEnd"/>
      <w:r>
        <w:t xml:space="preserve"> mit dem </w:t>
      </w:r>
      <w:proofErr w:type="spellStart"/>
      <w:r>
        <w:t>geiste</w:t>
      </w:r>
      <w:proofErr w:type="spellEnd"/>
      <w:r>
        <w:t xml:space="preserve"> </w:t>
      </w:r>
      <w:proofErr w:type="spellStart"/>
      <w:r>
        <w:t>dyn</w:t>
      </w:r>
      <w:proofErr w:type="spellEnd"/>
      <w:r>
        <w:t>,</w:t>
      </w:r>
      <w:r>
        <w:br/>
      </w:r>
      <w:proofErr w:type="spellStart"/>
      <w:r>
        <w:t>vp</w:t>
      </w:r>
      <w:proofErr w:type="spellEnd"/>
      <w:r>
        <w:t xml:space="preserve"> dem </w:t>
      </w:r>
      <w:proofErr w:type="spellStart"/>
      <w:r>
        <w:t>dyn</w:t>
      </w:r>
      <w:proofErr w:type="spellEnd"/>
      <w:r>
        <w:t xml:space="preserve"> </w:t>
      </w:r>
      <w:proofErr w:type="spellStart"/>
      <w:r>
        <w:t>wyßheit</w:t>
      </w:r>
      <w:proofErr w:type="spellEnd"/>
      <w:r>
        <w:t xml:space="preserve"> </w:t>
      </w:r>
      <w:proofErr w:type="spellStart"/>
      <w:r>
        <w:t>rowet</w:t>
      </w:r>
      <w:proofErr w:type="spellEnd"/>
      <w:r>
        <w:t>:</w:t>
      </w:r>
      <w:r>
        <w:br/>
        <w:t xml:space="preserve">dem willen de Tyrannen </w:t>
      </w:r>
      <w:proofErr w:type="spellStart"/>
      <w:r>
        <w:t>tho</w:t>
      </w:r>
      <w:proofErr w:type="spellEnd"/>
      <w:r>
        <w:t xml:space="preserve"> </w:t>
      </w:r>
      <w:proofErr w:type="spellStart"/>
      <w:r>
        <w:t>weddern</w:t>
      </w:r>
      <w:proofErr w:type="spellEnd"/>
      <w:r>
        <w:t xml:space="preserve"> </w:t>
      </w:r>
      <w:proofErr w:type="spellStart"/>
      <w:r>
        <w:t>syn</w:t>
      </w:r>
      <w:proofErr w:type="spellEnd"/>
      <w:r>
        <w:t>,</w:t>
      </w:r>
      <w:r>
        <w:br/>
        <w:t xml:space="preserve">an dem </w:t>
      </w:r>
      <w:proofErr w:type="spellStart"/>
      <w:r>
        <w:t>ydt</w:t>
      </w:r>
      <w:proofErr w:type="spellEnd"/>
      <w:r>
        <w:t xml:space="preserve"> en </w:t>
      </w:r>
      <w:proofErr w:type="spellStart"/>
      <w:r>
        <w:t>wol</w:t>
      </w:r>
      <w:proofErr w:type="spellEnd"/>
      <w:r>
        <w:t xml:space="preserve"> </w:t>
      </w:r>
      <w:proofErr w:type="spellStart"/>
      <w:r>
        <w:t>vöget</w:t>
      </w:r>
      <w:proofErr w:type="spellEnd"/>
      <w:r>
        <w:t>,</w:t>
      </w:r>
      <w:r>
        <w:br/>
      </w:r>
      <w:proofErr w:type="spellStart"/>
      <w:r>
        <w:t>vnde</w:t>
      </w:r>
      <w:proofErr w:type="spellEnd"/>
      <w:r>
        <w:t xml:space="preserve"> </w:t>
      </w:r>
      <w:proofErr w:type="spellStart"/>
      <w:r>
        <w:t>delgen</w:t>
      </w:r>
      <w:proofErr w:type="spellEnd"/>
      <w:r>
        <w:t xml:space="preserve"> van der erden.</w:t>
      </w:r>
    </w:p>
    <w:p w14:paraId="23790EFD" w14:textId="77777777" w:rsidR="00694047" w:rsidRDefault="00694047" w:rsidP="00694047">
      <w:pPr>
        <w:pStyle w:val="StandardWeb"/>
      </w:pPr>
      <w:proofErr w:type="spellStart"/>
      <w:r>
        <w:t>Mordt</w:t>
      </w:r>
      <w:proofErr w:type="spellEnd"/>
      <w:r>
        <w:t xml:space="preserve">! </w:t>
      </w:r>
      <w:proofErr w:type="spellStart"/>
      <w:r>
        <w:t>sla</w:t>
      </w:r>
      <w:proofErr w:type="spellEnd"/>
      <w:r>
        <w:t xml:space="preserve"> </w:t>
      </w:r>
      <w:proofErr w:type="spellStart"/>
      <w:r>
        <w:t>dodt</w:t>
      </w:r>
      <w:proofErr w:type="spellEnd"/>
      <w:r>
        <w:t xml:space="preserve">, </w:t>
      </w:r>
      <w:proofErr w:type="spellStart"/>
      <w:r>
        <w:t>sla</w:t>
      </w:r>
      <w:proofErr w:type="spellEnd"/>
      <w:r>
        <w:t xml:space="preserve"> </w:t>
      </w:r>
      <w:proofErr w:type="spellStart"/>
      <w:r>
        <w:t>dodt</w:t>
      </w:r>
      <w:proofErr w:type="spellEnd"/>
      <w:r>
        <w:t xml:space="preserve">! </w:t>
      </w:r>
      <w:proofErr w:type="spellStart"/>
      <w:r>
        <w:t>scrien</w:t>
      </w:r>
      <w:proofErr w:type="spellEnd"/>
      <w:r>
        <w:t xml:space="preserve"> se,</w:t>
      </w:r>
      <w:r>
        <w:br/>
      </w:r>
      <w:proofErr w:type="spellStart"/>
      <w:r>
        <w:t>scholde</w:t>
      </w:r>
      <w:proofErr w:type="spellEnd"/>
      <w:r>
        <w:t xml:space="preserve"> der lüde </w:t>
      </w:r>
      <w:proofErr w:type="spellStart"/>
      <w:r>
        <w:t>lere</w:t>
      </w:r>
      <w:proofErr w:type="spellEnd"/>
      <w:r>
        <w:t xml:space="preserve"> </w:t>
      </w:r>
      <w:proofErr w:type="spellStart"/>
      <w:r>
        <w:t>vns</w:t>
      </w:r>
      <w:proofErr w:type="spellEnd"/>
      <w:r>
        <w:t xml:space="preserve"> </w:t>
      </w:r>
      <w:proofErr w:type="spellStart"/>
      <w:r>
        <w:t>vangen</w:t>
      </w:r>
      <w:proofErr w:type="spellEnd"/>
      <w:r>
        <w:t>??</w:t>
      </w:r>
      <w:r>
        <w:br/>
        <w:t xml:space="preserve">Wolde </w:t>
      </w:r>
      <w:proofErr w:type="spellStart"/>
      <w:r>
        <w:t>Godt</w:t>
      </w:r>
      <w:proofErr w:type="spellEnd"/>
      <w:r>
        <w:t xml:space="preserve">, se </w:t>
      </w:r>
      <w:proofErr w:type="spellStart"/>
      <w:r>
        <w:t>weren</w:t>
      </w:r>
      <w:proofErr w:type="spellEnd"/>
      <w:r>
        <w:t xml:space="preserve"> gebaren nu,</w:t>
      </w:r>
      <w:r>
        <w:br/>
        <w:t xml:space="preserve">se </w:t>
      </w:r>
      <w:proofErr w:type="spellStart"/>
      <w:r>
        <w:t>möthen</w:t>
      </w:r>
      <w:proofErr w:type="spellEnd"/>
      <w:r>
        <w:t xml:space="preserve"> alle nu hangen.</w:t>
      </w:r>
      <w:r>
        <w:br/>
        <w:t xml:space="preserve">Strick, band </w:t>
      </w:r>
      <w:proofErr w:type="spellStart"/>
      <w:r>
        <w:t>leuent</w:t>
      </w:r>
      <w:proofErr w:type="spellEnd"/>
      <w:r>
        <w:t xml:space="preserve">, </w:t>
      </w:r>
      <w:proofErr w:type="spellStart"/>
      <w:r>
        <w:t>lere</w:t>
      </w:r>
      <w:proofErr w:type="spellEnd"/>
      <w:r>
        <w:t xml:space="preserve"> </w:t>
      </w:r>
      <w:proofErr w:type="spellStart"/>
      <w:r>
        <w:t>vnde</w:t>
      </w:r>
      <w:proofErr w:type="spellEnd"/>
      <w:r>
        <w:t xml:space="preserve"> </w:t>
      </w:r>
      <w:proofErr w:type="spellStart"/>
      <w:r>
        <w:t>dadt</w:t>
      </w:r>
      <w:proofErr w:type="spellEnd"/>
      <w:r>
        <w:br/>
      </w:r>
      <w:proofErr w:type="spellStart"/>
      <w:r>
        <w:t>moth</w:t>
      </w:r>
      <w:proofErr w:type="spellEnd"/>
      <w:r>
        <w:t xml:space="preserve"> </w:t>
      </w:r>
      <w:proofErr w:type="spellStart"/>
      <w:r>
        <w:t>vpgehauen</w:t>
      </w:r>
      <w:proofErr w:type="spellEnd"/>
      <w:r>
        <w:t xml:space="preserve"> werden:</w:t>
      </w:r>
      <w:r>
        <w:br/>
      </w:r>
      <w:proofErr w:type="spellStart"/>
      <w:r>
        <w:t>wat</w:t>
      </w:r>
      <w:proofErr w:type="spellEnd"/>
      <w:r>
        <w:t xml:space="preserve"> </w:t>
      </w:r>
      <w:proofErr w:type="spellStart"/>
      <w:r>
        <w:t>wedder</w:t>
      </w:r>
      <w:proofErr w:type="spellEnd"/>
      <w:r>
        <w:t xml:space="preserve"> </w:t>
      </w:r>
      <w:proofErr w:type="spellStart"/>
      <w:r>
        <w:t>vns</w:t>
      </w:r>
      <w:proofErr w:type="spellEnd"/>
      <w:r>
        <w:t xml:space="preserve"> </w:t>
      </w:r>
      <w:proofErr w:type="spellStart"/>
      <w:r>
        <w:t>gestreuet</w:t>
      </w:r>
      <w:proofErr w:type="spellEnd"/>
      <w:r>
        <w:t xml:space="preserve"> hat</w:t>
      </w:r>
      <w:r>
        <w:br/>
        <w:t xml:space="preserve">schal </w:t>
      </w:r>
      <w:proofErr w:type="spellStart"/>
      <w:r>
        <w:t>nümmer</w:t>
      </w:r>
      <w:proofErr w:type="spellEnd"/>
      <w:r>
        <w:t xml:space="preserve"> </w:t>
      </w:r>
      <w:proofErr w:type="spellStart"/>
      <w:r>
        <w:t>leuen</w:t>
      </w:r>
      <w:proofErr w:type="spellEnd"/>
      <w:r>
        <w:t xml:space="preserve"> </w:t>
      </w:r>
      <w:proofErr w:type="spellStart"/>
      <w:r>
        <w:t>vp</w:t>
      </w:r>
      <w:proofErr w:type="spellEnd"/>
      <w:r>
        <w:t xml:space="preserve"> erden,</w:t>
      </w:r>
      <w:r>
        <w:br/>
        <w:t xml:space="preserve">dat </w:t>
      </w:r>
      <w:proofErr w:type="spellStart"/>
      <w:r>
        <w:t>jock</w:t>
      </w:r>
      <w:proofErr w:type="spellEnd"/>
      <w:r>
        <w:t xml:space="preserve"> könne </w:t>
      </w:r>
      <w:proofErr w:type="spellStart"/>
      <w:r>
        <w:t>wy</w:t>
      </w:r>
      <w:proofErr w:type="spellEnd"/>
      <w:r>
        <w:t xml:space="preserve"> nicht </w:t>
      </w:r>
      <w:proofErr w:type="spellStart"/>
      <w:r>
        <w:t>liden</w:t>
      </w:r>
      <w:proofErr w:type="spellEnd"/>
      <w:r>
        <w:t>.</w:t>
      </w:r>
    </w:p>
    <w:p w14:paraId="7640B315" w14:textId="77777777" w:rsidR="00694047" w:rsidRDefault="00694047" w:rsidP="00694047">
      <w:pPr>
        <w:pStyle w:val="StandardWeb"/>
      </w:pPr>
      <w:proofErr w:type="spellStart"/>
      <w:r>
        <w:t>Desser</w:t>
      </w:r>
      <w:proofErr w:type="spellEnd"/>
      <w:r>
        <w:t xml:space="preserve"> </w:t>
      </w:r>
      <w:proofErr w:type="spellStart"/>
      <w:r>
        <w:t>mörder</w:t>
      </w:r>
      <w:proofErr w:type="spellEnd"/>
      <w:r>
        <w:t xml:space="preserve"> </w:t>
      </w:r>
      <w:proofErr w:type="spellStart"/>
      <w:r>
        <w:t>stolten</w:t>
      </w:r>
      <w:proofErr w:type="spellEnd"/>
      <w:r>
        <w:t xml:space="preserve"> </w:t>
      </w:r>
      <w:proofErr w:type="spellStart"/>
      <w:r>
        <w:t>modt</w:t>
      </w:r>
      <w:proofErr w:type="spellEnd"/>
      <w:r>
        <w:br/>
      </w:r>
      <w:proofErr w:type="spellStart"/>
      <w:r>
        <w:t>kanstu</w:t>
      </w:r>
      <w:proofErr w:type="spellEnd"/>
      <w:r>
        <w:t xml:space="preserve">, Here, </w:t>
      </w:r>
      <w:proofErr w:type="spellStart"/>
      <w:r>
        <w:t>yo</w:t>
      </w:r>
      <w:proofErr w:type="spellEnd"/>
      <w:r>
        <w:t xml:space="preserve"> nicht dulden;</w:t>
      </w:r>
      <w:r>
        <w:br/>
        <w:t xml:space="preserve">Du </w:t>
      </w:r>
      <w:proofErr w:type="spellStart"/>
      <w:r>
        <w:t>syst</w:t>
      </w:r>
      <w:proofErr w:type="spellEnd"/>
      <w:r>
        <w:t xml:space="preserve">, lachest, spottest </w:t>
      </w:r>
      <w:proofErr w:type="spellStart"/>
      <w:r>
        <w:t>eres</w:t>
      </w:r>
      <w:proofErr w:type="spellEnd"/>
      <w:r>
        <w:t xml:space="preserve"> </w:t>
      </w:r>
      <w:proofErr w:type="spellStart"/>
      <w:r>
        <w:t>auermodes</w:t>
      </w:r>
      <w:proofErr w:type="spellEnd"/>
      <w:r>
        <w:t>,</w:t>
      </w:r>
      <w:r>
        <w:br/>
        <w:t xml:space="preserve">straffest </w:t>
      </w:r>
      <w:proofErr w:type="spellStart"/>
      <w:r>
        <w:t>wat</w:t>
      </w:r>
      <w:proofErr w:type="spellEnd"/>
      <w:r>
        <w:t xml:space="preserve"> se </w:t>
      </w:r>
      <w:proofErr w:type="spellStart"/>
      <w:r>
        <w:t>hyr</w:t>
      </w:r>
      <w:proofErr w:type="spellEnd"/>
      <w:r>
        <w:t xml:space="preserve"> vorschulden.</w:t>
      </w:r>
      <w:r>
        <w:br/>
        <w:t xml:space="preserve">Du </w:t>
      </w:r>
      <w:proofErr w:type="spellStart"/>
      <w:r>
        <w:t>sprickst</w:t>
      </w:r>
      <w:proofErr w:type="spellEnd"/>
      <w:r>
        <w:t xml:space="preserve"> ein </w:t>
      </w:r>
      <w:proofErr w:type="spellStart"/>
      <w:r>
        <w:t>wordt</w:t>
      </w:r>
      <w:proofErr w:type="spellEnd"/>
      <w:r>
        <w:t xml:space="preserve">, so </w:t>
      </w:r>
      <w:proofErr w:type="spellStart"/>
      <w:r>
        <w:t>sint</w:t>
      </w:r>
      <w:proofErr w:type="spellEnd"/>
      <w:r>
        <w:t xml:space="preserve"> se </w:t>
      </w:r>
      <w:proofErr w:type="spellStart"/>
      <w:r>
        <w:t>dodt</w:t>
      </w:r>
      <w:proofErr w:type="spellEnd"/>
      <w:r>
        <w:br/>
      </w:r>
      <w:proofErr w:type="spellStart"/>
      <w:r>
        <w:t>vnde</w:t>
      </w:r>
      <w:proofErr w:type="spellEnd"/>
      <w:r>
        <w:t xml:space="preserve"> </w:t>
      </w:r>
      <w:proofErr w:type="spellStart"/>
      <w:r>
        <w:t>weten</w:t>
      </w:r>
      <w:proofErr w:type="spellEnd"/>
      <w:r>
        <w:t xml:space="preserve"> </w:t>
      </w:r>
      <w:proofErr w:type="spellStart"/>
      <w:r>
        <w:t>nergent</w:t>
      </w:r>
      <w:proofErr w:type="spellEnd"/>
      <w:r>
        <w:t xml:space="preserve"> </w:t>
      </w:r>
      <w:proofErr w:type="spellStart"/>
      <w:r>
        <w:t>tho</w:t>
      </w:r>
      <w:proofErr w:type="spellEnd"/>
      <w:r>
        <w:t xml:space="preserve"> </w:t>
      </w:r>
      <w:proofErr w:type="spellStart"/>
      <w:r>
        <w:t>bliuen</w:t>
      </w:r>
      <w:proofErr w:type="spellEnd"/>
      <w:r>
        <w:t>;</w:t>
      </w:r>
      <w:r>
        <w:br/>
      </w:r>
      <w:proofErr w:type="spellStart"/>
      <w:r>
        <w:t>dyn</w:t>
      </w:r>
      <w:proofErr w:type="spellEnd"/>
      <w:r>
        <w:t xml:space="preserve"> </w:t>
      </w:r>
      <w:proofErr w:type="spellStart"/>
      <w:r>
        <w:t>torn</w:t>
      </w:r>
      <w:proofErr w:type="spellEnd"/>
      <w:r>
        <w:t xml:space="preserve"> </w:t>
      </w:r>
      <w:proofErr w:type="spellStart"/>
      <w:r>
        <w:t>drenget</w:t>
      </w:r>
      <w:proofErr w:type="spellEnd"/>
      <w:r>
        <w:t xml:space="preserve">, </w:t>
      </w:r>
      <w:proofErr w:type="spellStart"/>
      <w:r>
        <w:t>swenget</w:t>
      </w:r>
      <w:proofErr w:type="spellEnd"/>
      <w:r>
        <w:t xml:space="preserve">, bringet se </w:t>
      </w:r>
      <w:proofErr w:type="spellStart"/>
      <w:r>
        <w:t>ynn</w:t>
      </w:r>
      <w:proofErr w:type="spellEnd"/>
      <w:r>
        <w:t xml:space="preserve"> </w:t>
      </w:r>
      <w:proofErr w:type="spellStart"/>
      <w:r>
        <w:t>nodt</w:t>
      </w:r>
      <w:proofErr w:type="spellEnd"/>
      <w:r>
        <w:t>,</w:t>
      </w:r>
      <w:r>
        <w:br/>
      </w:r>
      <w:proofErr w:type="spellStart"/>
      <w:r>
        <w:t>dyn</w:t>
      </w:r>
      <w:proofErr w:type="spellEnd"/>
      <w:r>
        <w:t xml:space="preserve"> </w:t>
      </w:r>
      <w:proofErr w:type="spellStart"/>
      <w:r>
        <w:t>torn</w:t>
      </w:r>
      <w:proofErr w:type="spellEnd"/>
      <w:r>
        <w:t xml:space="preserve"> wert se </w:t>
      </w:r>
      <w:proofErr w:type="spellStart"/>
      <w:r>
        <w:t>towriuen</w:t>
      </w:r>
      <w:proofErr w:type="spellEnd"/>
      <w:r>
        <w:t>:</w:t>
      </w:r>
      <w:r>
        <w:br/>
        <w:t xml:space="preserve">so gelinget en er </w:t>
      </w:r>
      <w:proofErr w:type="spellStart"/>
      <w:r>
        <w:t>drouwen</w:t>
      </w:r>
      <w:proofErr w:type="spellEnd"/>
      <w:r>
        <w:t>.</w:t>
      </w:r>
    </w:p>
    <w:p w14:paraId="2B232F28" w14:textId="77777777" w:rsidR="00694047" w:rsidRDefault="00694047" w:rsidP="00694047">
      <w:pPr>
        <w:pStyle w:val="StandardWeb"/>
      </w:pPr>
      <w:r>
        <w:t xml:space="preserve">Du </w:t>
      </w:r>
      <w:proofErr w:type="spellStart"/>
      <w:r>
        <w:t>sprickst</w:t>
      </w:r>
      <w:proofErr w:type="spellEnd"/>
      <w:r>
        <w:t xml:space="preserve">: </w:t>
      </w:r>
      <w:proofErr w:type="spellStart"/>
      <w:r>
        <w:t>Dewile</w:t>
      </w:r>
      <w:proofErr w:type="spellEnd"/>
      <w:r>
        <w:t xml:space="preserve"> se nu </w:t>
      </w:r>
      <w:proofErr w:type="spellStart"/>
      <w:r>
        <w:t>liggen</w:t>
      </w:r>
      <w:proofErr w:type="spellEnd"/>
      <w:r>
        <w:t xml:space="preserve"> gar,</w:t>
      </w:r>
      <w:r>
        <w:br/>
        <w:t xml:space="preserve">so </w:t>
      </w:r>
      <w:proofErr w:type="spellStart"/>
      <w:r>
        <w:t>wil</w:t>
      </w:r>
      <w:proofErr w:type="spellEnd"/>
      <w:r>
        <w:t xml:space="preserve"> </w:t>
      </w:r>
      <w:proofErr w:type="spellStart"/>
      <w:r>
        <w:t>ick</w:t>
      </w:r>
      <w:proofErr w:type="spellEnd"/>
      <w:r>
        <w:t xml:space="preserve"> einen </w:t>
      </w:r>
      <w:proofErr w:type="spellStart"/>
      <w:r>
        <w:t>Köning</w:t>
      </w:r>
      <w:proofErr w:type="spellEnd"/>
      <w:r>
        <w:t xml:space="preserve"> </w:t>
      </w:r>
      <w:proofErr w:type="spellStart"/>
      <w:r>
        <w:t>welen</w:t>
      </w:r>
      <w:proofErr w:type="spellEnd"/>
      <w:r>
        <w:t>,</w:t>
      </w:r>
      <w:r>
        <w:br/>
        <w:t xml:space="preserve">De </w:t>
      </w:r>
      <w:proofErr w:type="spellStart"/>
      <w:r>
        <w:t>ewiglick</w:t>
      </w:r>
      <w:proofErr w:type="spellEnd"/>
      <w:r>
        <w:t xml:space="preserve"> </w:t>
      </w:r>
      <w:proofErr w:type="spellStart"/>
      <w:r>
        <w:t>vnde</w:t>
      </w:r>
      <w:proofErr w:type="spellEnd"/>
      <w:r>
        <w:t xml:space="preserve"> </w:t>
      </w:r>
      <w:proofErr w:type="spellStart"/>
      <w:r>
        <w:t>yümmerdar</w:t>
      </w:r>
      <w:proofErr w:type="spellEnd"/>
      <w:r>
        <w:br/>
      </w:r>
      <w:proofErr w:type="spellStart"/>
      <w:r>
        <w:t>vlitig</w:t>
      </w:r>
      <w:proofErr w:type="spellEnd"/>
      <w:r>
        <w:t xml:space="preserve"> waren schal der Seelen;</w:t>
      </w:r>
      <w:r>
        <w:br/>
        <w:t xml:space="preserve">Tho Zion schal </w:t>
      </w:r>
      <w:proofErr w:type="spellStart"/>
      <w:r>
        <w:t>syne</w:t>
      </w:r>
      <w:proofErr w:type="spellEnd"/>
      <w:r>
        <w:t xml:space="preserve"> </w:t>
      </w:r>
      <w:proofErr w:type="spellStart"/>
      <w:r>
        <w:t>waninge</w:t>
      </w:r>
      <w:proofErr w:type="spellEnd"/>
      <w:r>
        <w:t xml:space="preserve"> </w:t>
      </w:r>
      <w:proofErr w:type="spellStart"/>
      <w:r>
        <w:t>syn</w:t>
      </w:r>
      <w:proofErr w:type="spellEnd"/>
      <w:r>
        <w:t>,</w:t>
      </w:r>
      <w:r>
        <w:br/>
      </w:r>
      <w:proofErr w:type="spellStart"/>
      <w:r>
        <w:t>mynen</w:t>
      </w:r>
      <w:proofErr w:type="spellEnd"/>
      <w:r>
        <w:t xml:space="preserve"> </w:t>
      </w:r>
      <w:proofErr w:type="spellStart"/>
      <w:r>
        <w:t>radt</w:t>
      </w:r>
      <w:proofErr w:type="spellEnd"/>
      <w:r>
        <w:t xml:space="preserve"> wert he </w:t>
      </w:r>
      <w:proofErr w:type="spellStart"/>
      <w:r>
        <w:t>erfaren</w:t>
      </w:r>
      <w:proofErr w:type="spellEnd"/>
      <w:r>
        <w:br/>
      </w:r>
      <w:proofErr w:type="spellStart"/>
      <w:r>
        <w:t>vp</w:t>
      </w:r>
      <w:proofErr w:type="spellEnd"/>
      <w:r>
        <w:t xml:space="preserve"> dem </w:t>
      </w:r>
      <w:proofErr w:type="spellStart"/>
      <w:r>
        <w:t>leuesten</w:t>
      </w:r>
      <w:proofErr w:type="spellEnd"/>
      <w:r>
        <w:t xml:space="preserve"> </w:t>
      </w:r>
      <w:proofErr w:type="spellStart"/>
      <w:r>
        <w:t>orde</w:t>
      </w:r>
      <w:proofErr w:type="spellEnd"/>
      <w:r>
        <w:t xml:space="preserve"> </w:t>
      </w:r>
      <w:proofErr w:type="spellStart"/>
      <w:r>
        <w:t>myn</w:t>
      </w:r>
      <w:proofErr w:type="spellEnd"/>
      <w:r>
        <w:t>,</w:t>
      </w:r>
      <w:r>
        <w:br/>
      </w:r>
      <w:proofErr w:type="spellStart"/>
      <w:r>
        <w:t>myn</w:t>
      </w:r>
      <w:proofErr w:type="spellEnd"/>
      <w:r>
        <w:t xml:space="preserve"> </w:t>
      </w:r>
      <w:proofErr w:type="spellStart"/>
      <w:r>
        <w:t>wordt</w:t>
      </w:r>
      <w:proofErr w:type="spellEnd"/>
      <w:r>
        <w:t xml:space="preserve"> wert he </w:t>
      </w:r>
      <w:proofErr w:type="spellStart"/>
      <w:r>
        <w:t>bewaren</w:t>
      </w:r>
      <w:proofErr w:type="spellEnd"/>
      <w:r>
        <w:br/>
      </w:r>
      <w:proofErr w:type="spellStart"/>
      <w:r>
        <w:t>vnde</w:t>
      </w:r>
      <w:proofErr w:type="spellEnd"/>
      <w:r>
        <w:t xml:space="preserve"> </w:t>
      </w:r>
      <w:proofErr w:type="spellStart"/>
      <w:r>
        <w:t>myne</w:t>
      </w:r>
      <w:proofErr w:type="spellEnd"/>
      <w:r>
        <w:t xml:space="preserve"> </w:t>
      </w:r>
      <w:proofErr w:type="spellStart"/>
      <w:r>
        <w:t>tidt</w:t>
      </w:r>
      <w:proofErr w:type="spellEnd"/>
      <w:r>
        <w:t xml:space="preserve"> vorkündigen.</w:t>
      </w:r>
    </w:p>
    <w:p w14:paraId="7FD4D530" w14:textId="77777777" w:rsidR="00694047" w:rsidRDefault="00694047" w:rsidP="00694047">
      <w:pPr>
        <w:pStyle w:val="StandardWeb"/>
      </w:pPr>
      <w:r>
        <w:t xml:space="preserve">De HERE </w:t>
      </w:r>
      <w:proofErr w:type="spellStart"/>
      <w:r>
        <w:t>sprack</w:t>
      </w:r>
      <w:proofErr w:type="spellEnd"/>
      <w:r>
        <w:t xml:space="preserve">: Höre, </w:t>
      </w:r>
      <w:proofErr w:type="spellStart"/>
      <w:r>
        <w:t>wat</w:t>
      </w:r>
      <w:proofErr w:type="spellEnd"/>
      <w:r>
        <w:t xml:space="preserve"> </w:t>
      </w:r>
      <w:proofErr w:type="spellStart"/>
      <w:r>
        <w:t>ick</w:t>
      </w:r>
      <w:proofErr w:type="spellEnd"/>
      <w:r>
        <w:t xml:space="preserve"> </w:t>
      </w:r>
      <w:proofErr w:type="spellStart"/>
      <w:r>
        <w:t>dy</w:t>
      </w:r>
      <w:proofErr w:type="spellEnd"/>
      <w:r>
        <w:t xml:space="preserve"> sage,</w:t>
      </w:r>
      <w:r>
        <w:br/>
        <w:t xml:space="preserve">so schal de </w:t>
      </w:r>
      <w:proofErr w:type="spellStart"/>
      <w:r>
        <w:t>Köning</w:t>
      </w:r>
      <w:proofErr w:type="spellEnd"/>
      <w:r>
        <w:t xml:space="preserve"> schallen,</w:t>
      </w:r>
      <w:r>
        <w:br/>
        <w:t xml:space="preserve">Du bist </w:t>
      </w:r>
      <w:proofErr w:type="spellStart"/>
      <w:r>
        <w:t>myn</w:t>
      </w:r>
      <w:proofErr w:type="spellEnd"/>
      <w:r>
        <w:t xml:space="preserve"> </w:t>
      </w:r>
      <w:proofErr w:type="spellStart"/>
      <w:r>
        <w:t>Söne</w:t>
      </w:r>
      <w:proofErr w:type="spellEnd"/>
      <w:r>
        <w:t xml:space="preserve">, daran nicht </w:t>
      </w:r>
      <w:proofErr w:type="spellStart"/>
      <w:r>
        <w:t>tzage</w:t>
      </w:r>
      <w:proofErr w:type="spellEnd"/>
      <w:r>
        <w:t>,</w:t>
      </w:r>
      <w:r>
        <w:br/>
        <w:t xml:space="preserve">an </w:t>
      </w:r>
      <w:proofErr w:type="spellStart"/>
      <w:r>
        <w:t>dy</w:t>
      </w:r>
      <w:proofErr w:type="spellEnd"/>
      <w:r>
        <w:t xml:space="preserve"> </w:t>
      </w:r>
      <w:proofErr w:type="spellStart"/>
      <w:r>
        <w:t>drag</w:t>
      </w:r>
      <w:proofErr w:type="spellEnd"/>
      <w:r>
        <w:t xml:space="preserve"> </w:t>
      </w:r>
      <w:proofErr w:type="spellStart"/>
      <w:r>
        <w:t>ick</w:t>
      </w:r>
      <w:proofErr w:type="spellEnd"/>
      <w:r>
        <w:t xml:space="preserve"> gefallen;</w:t>
      </w:r>
      <w:r>
        <w:br/>
      </w:r>
      <w:proofErr w:type="spellStart"/>
      <w:r>
        <w:t>Gebarn</w:t>
      </w:r>
      <w:proofErr w:type="spellEnd"/>
      <w:r>
        <w:t xml:space="preserve"> </w:t>
      </w:r>
      <w:proofErr w:type="spellStart"/>
      <w:r>
        <w:t>hebbe</w:t>
      </w:r>
      <w:proofErr w:type="spellEnd"/>
      <w:r>
        <w:t xml:space="preserve"> </w:t>
      </w:r>
      <w:proofErr w:type="spellStart"/>
      <w:r>
        <w:t>ick</w:t>
      </w:r>
      <w:proofErr w:type="spellEnd"/>
      <w:r>
        <w:t xml:space="preserve"> </w:t>
      </w:r>
      <w:proofErr w:type="spellStart"/>
      <w:r>
        <w:t>dy</w:t>
      </w:r>
      <w:proofErr w:type="spellEnd"/>
      <w:r>
        <w:t xml:space="preserve"> </w:t>
      </w:r>
      <w:proofErr w:type="spellStart"/>
      <w:r>
        <w:t>dardorch</w:t>
      </w:r>
      <w:proofErr w:type="spellEnd"/>
      <w:r>
        <w:t xml:space="preserve"> den geist.</w:t>
      </w:r>
      <w:r>
        <w:br/>
      </w:r>
      <w:proofErr w:type="spellStart"/>
      <w:r>
        <w:t>dyne</w:t>
      </w:r>
      <w:proofErr w:type="spellEnd"/>
      <w:r>
        <w:t xml:space="preserve"> </w:t>
      </w:r>
      <w:proofErr w:type="spellStart"/>
      <w:r>
        <w:t>herlicheit</w:t>
      </w:r>
      <w:proofErr w:type="spellEnd"/>
      <w:r>
        <w:t xml:space="preserve"> </w:t>
      </w:r>
      <w:proofErr w:type="spellStart"/>
      <w:r>
        <w:t>ys</w:t>
      </w:r>
      <w:proofErr w:type="spellEnd"/>
      <w:r>
        <w:t xml:space="preserve"> </w:t>
      </w:r>
      <w:proofErr w:type="spellStart"/>
      <w:r>
        <w:t>anbraken</w:t>
      </w:r>
      <w:proofErr w:type="spellEnd"/>
      <w:r>
        <w:br/>
        <w:t xml:space="preserve">na dem </w:t>
      </w:r>
      <w:proofErr w:type="spellStart"/>
      <w:r>
        <w:t>dode</w:t>
      </w:r>
      <w:proofErr w:type="spellEnd"/>
      <w:r>
        <w:t xml:space="preserve"> </w:t>
      </w:r>
      <w:proofErr w:type="spellStart"/>
      <w:r>
        <w:t>aldermeist</w:t>
      </w:r>
      <w:proofErr w:type="spellEnd"/>
      <w:r>
        <w:t>,</w:t>
      </w:r>
      <w:r>
        <w:br/>
      </w:r>
      <w:proofErr w:type="spellStart"/>
      <w:r>
        <w:t>hüden</w:t>
      </w:r>
      <w:proofErr w:type="spellEnd"/>
      <w:r>
        <w:t xml:space="preserve"> </w:t>
      </w:r>
      <w:proofErr w:type="spellStart"/>
      <w:r>
        <w:t>ys</w:t>
      </w:r>
      <w:proofErr w:type="spellEnd"/>
      <w:r>
        <w:t xml:space="preserve"> </w:t>
      </w:r>
      <w:proofErr w:type="spellStart"/>
      <w:r>
        <w:t>dorch</w:t>
      </w:r>
      <w:proofErr w:type="spellEnd"/>
      <w:r>
        <w:t xml:space="preserve"> </w:t>
      </w:r>
      <w:proofErr w:type="spellStart"/>
      <w:r>
        <w:t>dy</w:t>
      </w:r>
      <w:proofErr w:type="spellEnd"/>
      <w:r>
        <w:t xml:space="preserve"> </w:t>
      </w:r>
      <w:proofErr w:type="spellStart"/>
      <w:r>
        <w:t>gewraken</w:t>
      </w:r>
      <w:proofErr w:type="spellEnd"/>
      <w:r>
        <w:br/>
        <w:t xml:space="preserve">der </w:t>
      </w:r>
      <w:proofErr w:type="spellStart"/>
      <w:r>
        <w:t>Jöden</w:t>
      </w:r>
      <w:proofErr w:type="spellEnd"/>
      <w:r>
        <w:t xml:space="preserve"> </w:t>
      </w:r>
      <w:proofErr w:type="spellStart"/>
      <w:r>
        <w:t>vnd</w:t>
      </w:r>
      <w:proofErr w:type="spellEnd"/>
      <w:r>
        <w:t xml:space="preserve"> Heyden </w:t>
      </w:r>
      <w:proofErr w:type="spellStart"/>
      <w:r>
        <w:t>wöten</w:t>
      </w:r>
      <w:proofErr w:type="spellEnd"/>
      <w:r>
        <w:t>.</w:t>
      </w:r>
    </w:p>
    <w:p w14:paraId="23039377" w14:textId="77777777" w:rsidR="00694047" w:rsidRDefault="00694047" w:rsidP="00694047">
      <w:pPr>
        <w:pStyle w:val="StandardWeb"/>
      </w:pPr>
      <w:proofErr w:type="spellStart"/>
      <w:r>
        <w:t>Bidde</w:t>
      </w:r>
      <w:proofErr w:type="spellEnd"/>
      <w:r>
        <w:t xml:space="preserve"> van </w:t>
      </w:r>
      <w:proofErr w:type="spellStart"/>
      <w:r>
        <w:t>my</w:t>
      </w:r>
      <w:proofErr w:type="spellEnd"/>
      <w:r>
        <w:t xml:space="preserve">, so </w:t>
      </w:r>
      <w:proofErr w:type="spellStart"/>
      <w:r>
        <w:t>geue</w:t>
      </w:r>
      <w:proofErr w:type="spellEnd"/>
      <w:r>
        <w:t xml:space="preserve"> </w:t>
      </w:r>
      <w:proofErr w:type="spellStart"/>
      <w:r>
        <w:t>ick</w:t>
      </w:r>
      <w:proofErr w:type="spellEnd"/>
      <w:r>
        <w:t xml:space="preserve"> </w:t>
      </w:r>
      <w:proofErr w:type="spellStart"/>
      <w:r>
        <w:t>dy</w:t>
      </w:r>
      <w:proofErr w:type="spellEnd"/>
      <w:r>
        <w:br/>
        <w:t xml:space="preserve">de Heyden </w:t>
      </w:r>
      <w:proofErr w:type="spellStart"/>
      <w:r>
        <w:t>dy</w:t>
      </w:r>
      <w:proofErr w:type="spellEnd"/>
      <w:r>
        <w:t xml:space="preserve"> </w:t>
      </w:r>
      <w:proofErr w:type="spellStart"/>
      <w:r>
        <w:t>thom</w:t>
      </w:r>
      <w:proofErr w:type="spellEnd"/>
      <w:r>
        <w:t xml:space="preserve"> </w:t>
      </w:r>
      <w:proofErr w:type="spellStart"/>
      <w:r>
        <w:t>erue</w:t>
      </w:r>
      <w:proofErr w:type="spellEnd"/>
      <w:r>
        <w:t>,</w:t>
      </w:r>
      <w:r>
        <w:br/>
      </w:r>
      <w:proofErr w:type="spellStart"/>
      <w:r>
        <w:t>dartho</w:t>
      </w:r>
      <w:proofErr w:type="spellEnd"/>
      <w:r>
        <w:t xml:space="preserve"> der </w:t>
      </w:r>
      <w:proofErr w:type="spellStart"/>
      <w:r>
        <w:t>gantzen</w:t>
      </w:r>
      <w:proofErr w:type="spellEnd"/>
      <w:r>
        <w:t xml:space="preserve"> </w:t>
      </w:r>
      <w:proofErr w:type="spellStart"/>
      <w:r>
        <w:t>werlde</w:t>
      </w:r>
      <w:proofErr w:type="spellEnd"/>
      <w:r>
        <w:t xml:space="preserve"> </w:t>
      </w:r>
      <w:proofErr w:type="spellStart"/>
      <w:r>
        <w:t>tzyr</w:t>
      </w:r>
      <w:proofErr w:type="spellEnd"/>
      <w:r>
        <w:br/>
      </w:r>
      <w:proofErr w:type="spellStart"/>
      <w:r>
        <w:t>schenck</w:t>
      </w:r>
      <w:proofErr w:type="spellEnd"/>
      <w:r>
        <w:t xml:space="preserve"> </w:t>
      </w:r>
      <w:proofErr w:type="spellStart"/>
      <w:r>
        <w:t>ick</w:t>
      </w:r>
      <w:proofErr w:type="spellEnd"/>
      <w:r>
        <w:t xml:space="preserve"> </w:t>
      </w:r>
      <w:proofErr w:type="spellStart"/>
      <w:r>
        <w:t>dy</w:t>
      </w:r>
      <w:proofErr w:type="spellEnd"/>
      <w:r>
        <w:t xml:space="preserve"> </w:t>
      </w:r>
      <w:proofErr w:type="spellStart"/>
      <w:r>
        <w:t>tho</w:t>
      </w:r>
      <w:proofErr w:type="spellEnd"/>
      <w:r>
        <w:t xml:space="preserve"> </w:t>
      </w:r>
      <w:proofErr w:type="spellStart"/>
      <w:r>
        <w:t>besitting</w:t>
      </w:r>
      <w:proofErr w:type="spellEnd"/>
      <w:r>
        <w:t xml:space="preserve"> </w:t>
      </w:r>
      <w:proofErr w:type="spellStart"/>
      <w:r>
        <w:t>vnde</w:t>
      </w:r>
      <w:proofErr w:type="spellEnd"/>
      <w:r>
        <w:t xml:space="preserve"> </w:t>
      </w:r>
      <w:proofErr w:type="spellStart"/>
      <w:r>
        <w:t>erue</w:t>
      </w:r>
      <w:proofErr w:type="spellEnd"/>
      <w:r>
        <w:t>:</w:t>
      </w:r>
      <w:r>
        <w:br/>
        <w:t xml:space="preserve">Richte se mit der </w:t>
      </w:r>
      <w:proofErr w:type="spellStart"/>
      <w:r>
        <w:t>ysern</w:t>
      </w:r>
      <w:proofErr w:type="spellEnd"/>
      <w:r>
        <w:t xml:space="preserve"> rode</w:t>
      </w:r>
      <w:r>
        <w:br/>
      </w:r>
      <w:proofErr w:type="spellStart"/>
      <w:r>
        <w:t>dorcht</w:t>
      </w:r>
      <w:proofErr w:type="spellEnd"/>
      <w:r>
        <w:t xml:space="preserve"> </w:t>
      </w:r>
      <w:proofErr w:type="spellStart"/>
      <w:r>
        <w:t>wordt</w:t>
      </w:r>
      <w:proofErr w:type="spellEnd"/>
      <w:r>
        <w:t xml:space="preserve"> van </w:t>
      </w:r>
      <w:proofErr w:type="spellStart"/>
      <w:r>
        <w:t>dyner</w:t>
      </w:r>
      <w:proofErr w:type="spellEnd"/>
      <w:r>
        <w:t xml:space="preserve"> </w:t>
      </w:r>
      <w:proofErr w:type="spellStart"/>
      <w:r>
        <w:t>güde</w:t>
      </w:r>
      <w:proofErr w:type="spellEnd"/>
      <w:r>
        <w:t>,</w:t>
      </w:r>
      <w:r>
        <w:br/>
      </w:r>
      <w:proofErr w:type="spellStart"/>
      <w:r>
        <w:t>towriff</w:t>
      </w:r>
      <w:proofErr w:type="spellEnd"/>
      <w:r>
        <w:t xml:space="preserve"> se als </w:t>
      </w:r>
      <w:proofErr w:type="spellStart"/>
      <w:r>
        <w:t>men</w:t>
      </w:r>
      <w:proofErr w:type="spellEnd"/>
      <w:r>
        <w:t xml:space="preserve"> den </w:t>
      </w:r>
      <w:proofErr w:type="spellStart"/>
      <w:r>
        <w:t>scheruen</w:t>
      </w:r>
      <w:proofErr w:type="spellEnd"/>
      <w:r>
        <w:t xml:space="preserve"> </w:t>
      </w:r>
      <w:proofErr w:type="spellStart"/>
      <w:r>
        <w:t>doth</w:t>
      </w:r>
      <w:proofErr w:type="spellEnd"/>
      <w:r>
        <w:t>,</w:t>
      </w:r>
      <w:r>
        <w:br/>
        <w:t xml:space="preserve">dat se </w:t>
      </w:r>
      <w:proofErr w:type="spellStart"/>
      <w:r>
        <w:t>leren</w:t>
      </w:r>
      <w:proofErr w:type="spellEnd"/>
      <w:r>
        <w:t xml:space="preserve"> kennen </w:t>
      </w:r>
      <w:proofErr w:type="spellStart"/>
      <w:r>
        <w:t>dyns</w:t>
      </w:r>
      <w:proofErr w:type="spellEnd"/>
      <w:r>
        <w:t xml:space="preserve"> rode,</w:t>
      </w:r>
      <w:r>
        <w:br/>
        <w:t xml:space="preserve">wo </w:t>
      </w:r>
      <w:proofErr w:type="spellStart"/>
      <w:r>
        <w:t>truwlick</w:t>
      </w:r>
      <w:proofErr w:type="spellEnd"/>
      <w:r>
        <w:t xml:space="preserve"> du se meinest.</w:t>
      </w:r>
    </w:p>
    <w:p w14:paraId="5B3D0DFA" w14:textId="77777777" w:rsidR="00694047" w:rsidRDefault="00694047" w:rsidP="00694047">
      <w:pPr>
        <w:pStyle w:val="StandardWeb"/>
      </w:pPr>
      <w:proofErr w:type="spellStart"/>
      <w:r>
        <w:t>Ere</w:t>
      </w:r>
      <w:proofErr w:type="spellEnd"/>
      <w:r>
        <w:t xml:space="preserve"> </w:t>
      </w:r>
      <w:proofErr w:type="spellStart"/>
      <w:r>
        <w:t>kranckheit</w:t>
      </w:r>
      <w:proofErr w:type="spellEnd"/>
      <w:r>
        <w:t xml:space="preserve"> </w:t>
      </w:r>
      <w:proofErr w:type="spellStart"/>
      <w:r>
        <w:t>swar</w:t>
      </w:r>
      <w:proofErr w:type="spellEnd"/>
      <w:r>
        <w:t xml:space="preserve"> </w:t>
      </w:r>
      <w:proofErr w:type="spellStart"/>
      <w:r>
        <w:t>vorswig</w:t>
      </w:r>
      <w:proofErr w:type="spellEnd"/>
      <w:r>
        <w:t xml:space="preserve"> </w:t>
      </w:r>
      <w:proofErr w:type="spellStart"/>
      <w:r>
        <w:t>erer</w:t>
      </w:r>
      <w:proofErr w:type="spellEnd"/>
      <w:r>
        <w:t xml:space="preserve"> </w:t>
      </w:r>
      <w:proofErr w:type="spellStart"/>
      <w:r>
        <w:t>nen</w:t>
      </w:r>
      <w:proofErr w:type="spellEnd"/>
      <w:r>
        <w:t>,</w:t>
      </w:r>
      <w:r>
        <w:br/>
      </w:r>
      <w:proofErr w:type="spellStart"/>
      <w:r>
        <w:t>mynen</w:t>
      </w:r>
      <w:proofErr w:type="spellEnd"/>
      <w:r>
        <w:t xml:space="preserve"> </w:t>
      </w:r>
      <w:proofErr w:type="spellStart"/>
      <w:r>
        <w:t>torn</w:t>
      </w:r>
      <w:proofErr w:type="spellEnd"/>
      <w:r>
        <w:t xml:space="preserve"> </w:t>
      </w:r>
      <w:proofErr w:type="spellStart"/>
      <w:r>
        <w:t>lath</w:t>
      </w:r>
      <w:proofErr w:type="spellEnd"/>
      <w:r>
        <w:t xml:space="preserve"> </w:t>
      </w:r>
      <w:proofErr w:type="spellStart"/>
      <w:r>
        <w:t>stede</w:t>
      </w:r>
      <w:proofErr w:type="spellEnd"/>
      <w:r>
        <w:t xml:space="preserve"> </w:t>
      </w:r>
      <w:proofErr w:type="spellStart"/>
      <w:r>
        <w:t>vth</w:t>
      </w:r>
      <w:proofErr w:type="spellEnd"/>
      <w:r>
        <w:t xml:space="preserve"> </w:t>
      </w:r>
      <w:proofErr w:type="spellStart"/>
      <w:r>
        <w:t>scrien</w:t>
      </w:r>
      <w:proofErr w:type="spellEnd"/>
      <w:r>
        <w:t>;</w:t>
      </w:r>
      <w:r>
        <w:br/>
      </w:r>
      <w:proofErr w:type="spellStart"/>
      <w:r>
        <w:t>Thobreken</w:t>
      </w:r>
      <w:proofErr w:type="spellEnd"/>
      <w:r>
        <w:t xml:space="preserve"> </w:t>
      </w:r>
      <w:proofErr w:type="spellStart"/>
      <w:r>
        <w:t>möth</w:t>
      </w:r>
      <w:proofErr w:type="spellEnd"/>
      <w:r>
        <w:t xml:space="preserve"> </w:t>
      </w:r>
      <w:proofErr w:type="spellStart"/>
      <w:r>
        <w:t>flesch</w:t>
      </w:r>
      <w:proofErr w:type="spellEnd"/>
      <w:r>
        <w:t xml:space="preserve">, </w:t>
      </w:r>
      <w:proofErr w:type="spellStart"/>
      <w:r>
        <w:t>marck</w:t>
      </w:r>
      <w:proofErr w:type="spellEnd"/>
      <w:r>
        <w:t xml:space="preserve"> </w:t>
      </w:r>
      <w:proofErr w:type="spellStart"/>
      <w:r>
        <w:t>vnd</w:t>
      </w:r>
      <w:proofErr w:type="spellEnd"/>
      <w:r>
        <w:t xml:space="preserve"> </w:t>
      </w:r>
      <w:proofErr w:type="spellStart"/>
      <w:r>
        <w:t>been</w:t>
      </w:r>
      <w:proofErr w:type="spellEnd"/>
      <w:r>
        <w:t>,</w:t>
      </w:r>
      <w:r>
        <w:br/>
      </w:r>
      <w:proofErr w:type="spellStart"/>
      <w:r>
        <w:t>wor</w:t>
      </w:r>
      <w:proofErr w:type="spellEnd"/>
      <w:r>
        <w:t xml:space="preserve"> </w:t>
      </w:r>
      <w:proofErr w:type="spellStart"/>
      <w:r>
        <w:t>myn</w:t>
      </w:r>
      <w:proofErr w:type="spellEnd"/>
      <w:r>
        <w:t xml:space="preserve"> </w:t>
      </w:r>
      <w:proofErr w:type="spellStart"/>
      <w:r>
        <w:t>Wordt</w:t>
      </w:r>
      <w:proofErr w:type="spellEnd"/>
      <w:r>
        <w:t xml:space="preserve"> schal </w:t>
      </w:r>
      <w:proofErr w:type="spellStart"/>
      <w:r>
        <w:t>wol</w:t>
      </w:r>
      <w:proofErr w:type="spellEnd"/>
      <w:r>
        <w:t xml:space="preserve"> </w:t>
      </w:r>
      <w:proofErr w:type="spellStart"/>
      <w:r>
        <w:t>dyen</w:t>
      </w:r>
      <w:proofErr w:type="spellEnd"/>
      <w:r>
        <w:t>;</w:t>
      </w:r>
      <w:r>
        <w:br/>
      </w:r>
      <w:proofErr w:type="spellStart"/>
      <w:r>
        <w:t>Mynes</w:t>
      </w:r>
      <w:proofErr w:type="spellEnd"/>
      <w:r>
        <w:t xml:space="preserve"> </w:t>
      </w:r>
      <w:proofErr w:type="spellStart"/>
      <w:r>
        <w:t>mundes</w:t>
      </w:r>
      <w:proofErr w:type="spellEnd"/>
      <w:r>
        <w:t xml:space="preserve"> </w:t>
      </w:r>
      <w:proofErr w:type="spellStart"/>
      <w:r>
        <w:t>swerdt</w:t>
      </w:r>
      <w:proofErr w:type="spellEnd"/>
      <w:r>
        <w:t xml:space="preserve"> </w:t>
      </w:r>
      <w:proofErr w:type="spellStart"/>
      <w:r>
        <w:t>sleit</w:t>
      </w:r>
      <w:proofErr w:type="spellEnd"/>
      <w:r>
        <w:t xml:space="preserve"> frisch </w:t>
      </w:r>
      <w:proofErr w:type="spellStart"/>
      <w:r>
        <w:t>darynn</w:t>
      </w:r>
      <w:proofErr w:type="spellEnd"/>
      <w:r>
        <w:t>,</w:t>
      </w:r>
      <w:r>
        <w:br/>
      </w:r>
      <w:proofErr w:type="spellStart"/>
      <w:r>
        <w:t>nen</w:t>
      </w:r>
      <w:proofErr w:type="spellEnd"/>
      <w:r>
        <w:t xml:space="preserve"> </w:t>
      </w:r>
      <w:proofErr w:type="spellStart"/>
      <w:r>
        <w:t>stückelken</w:t>
      </w:r>
      <w:proofErr w:type="spellEnd"/>
      <w:r>
        <w:t xml:space="preserve"> </w:t>
      </w:r>
      <w:proofErr w:type="spellStart"/>
      <w:r>
        <w:t>leth</w:t>
      </w:r>
      <w:proofErr w:type="spellEnd"/>
      <w:r>
        <w:t xml:space="preserve"> </w:t>
      </w:r>
      <w:proofErr w:type="spellStart"/>
      <w:r>
        <w:t>ydt</w:t>
      </w:r>
      <w:proofErr w:type="spellEnd"/>
      <w:r>
        <w:t xml:space="preserve"> </w:t>
      </w:r>
      <w:proofErr w:type="spellStart"/>
      <w:r>
        <w:t>blieuen</w:t>
      </w:r>
      <w:proofErr w:type="spellEnd"/>
      <w:r>
        <w:t>,</w:t>
      </w:r>
      <w:r>
        <w:br/>
      </w:r>
      <w:proofErr w:type="spellStart"/>
      <w:r>
        <w:t>wat</w:t>
      </w:r>
      <w:proofErr w:type="spellEnd"/>
      <w:r>
        <w:t xml:space="preserve"> das </w:t>
      </w:r>
      <w:proofErr w:type="spellStart"/>
      <w:r>
        <w:t>öuet</w:t>
      </w:r>
      <w:proofErr w:type="spellEnd"/>
      <w:r>
        <w:t xml:space="preserve"> Adams </w:t>
      </w:r>
      <w:proofErr w:type="spellStart"/>
      <w:r>
        <w:t>schyn</w:t>
      </w:r>
      <w:proofErr w:type="spellEnd"/>
      <w:r>
        <w:t>,</w:t>
      </w:r>
      <w:r>
        <w:br/>
        <w:t xml:space="preserve">böse </w:t>
      </w:r>
      <w:proofErr w:type="spellStart"/>
      <w:r>
        <w:t>lüste</w:t>
      </w:r>
      <w:proofErr w:type="spellEnd"/>
      <w:r>
        <w:t xml:space="preserve"> </w:t>
      </w:r>
      <w:proofErr w:type="spellStart"/>
      <w:r>
        <w:t>kan</w:t>
      </w:r>
      <w:proofErr w:type="spellEnd"/>
      <w:r>
        <w:t xml:space="preserve"> </w:t>
      </w:r>
      <w:proofErr w:type="spellStart"/>
      <w:r>
        <w:t>ydt</w:t>
      </w:r>
      <w:proofErr w:type="spellEnd"/>
      <w:r>
        <w:t xml:space="preserve"> </w:t>
      </w:r>
      <w:proofErr w:type="spellStart"/>
      <w:r>
        <w:t>vordriuen</w:t>
      </w:r>
      <w:proofErr w:type="spellEnd"/>
      <w:r>
        <w:t>:</w:t>
      </w:r>
      <w:r>
        <w:br/>
        <w:t xml:space="preserve">so </w:t>
      </w:r>
      <w:proofErr w:type="spellStart"/>
      <w:r>
        <w:t>meret</w:t>
      </w:r>
      <w:proofErr w:type="spellEnd"/>
      <w:r>
        <w:t xml:space="preserve"> sick </w:t>
      </w:r>
      <w:proofErr w:type="spellStart"/>
      <w:r>
        <w:t>mynes</w:t>
      </w:r>
      <w:proofErr w:type="spellEnd"/>
      <w:r>
        <w:t xml:space="preserve"> </w:t>
      </w:r>
      <w:proofErr w:type="spellStart"/>
      <w:r>
        <w:t>Söns</w:t>
      </w:r>
      <w:proofErr w:type="spellEnd"/>
      <w:r>
        <w:t xml:space="preserve"> </w:t>
      </w:r>
      <w:proofErr w:type="spellStart"/>
      <w:r>
        <w:t>Rike</w:t>
      </w:r>
      <w:proofErr w:type="spellEnd"/>
      <w:r>
        <w:t>.</w:t>
      </w:r>
    </w:p>
    <w:p w14:paraId="504E102D" w14:textId="77777777" w:rsidR="00694047" w:rsidRDefault="00694047" w:rsidP="00694047">
      <w:pPr>
        <w:pStyle w:val="StandardWeb"/>
      </w:pPr>
      <w:r>
        <w:t xml:space="preserve">De vor van </w:t>
      </w:r>
      <w:proofErr w:type="spellStart"/>
      <w:r>
        <w:t>juw</w:t>
      </w:r>
      <w:proofErr w:type="spellEnd"/>
      <w:r>
        <w:t xml:space="preserve"> </w:t>
      </w:r>
      <w:proofErr w:type="spellStart"/>
      <w:r>
        <w:t>gecrütziget</w:t>
      </w:r>
      <w:proofErr w:type="spellEnd"/>
      <w:r>
        <w:t xml:space="preserve"> ward,</w:t>
      </w:r>
      <w:r>
        <w:br/>
      </w:r>
      <w:proofErr w:type="spellStart"/>
      <w:r>
        <w:t>ys</w:t>
      </w:r>
      <w:proofErr w:type="spellEnd"/>
      <w:r>
        <w:t xml:space="preserve"> nu </w:t>
      </w:r>
      <w:proofErr w:type="spellStart"/>
      <w:r>
        <w:t>juwe</w:t>
      </w:r>
      <w:proofErr w:type="spellEnd"/>
      <w:r>
        <w:t xml:space="preserve"> </w:t>
      </w:r>
      <w:proofErr w:type="spellStart"/>
      <w:r>
        <w:t>richter</w:t>
      </w:r>
      <w:proofErr w:type="spellEnd"/>
      <w:r>
        <w:t xml:space="preserve"> worden:</w:t>
      </w:r>
      <w:r>
        <w:br/>
        <w:t xml:space="preserve">Seth </w:t>
      </w:r>
      <w:proofErr w:type="spellStart"/>
      <w:r>
        <w:t>tho</w:t>
      </w:r>
      <w:proofErr w:type="spellEnd"/>
      <w:r>
        <w:t xml:space="preserve">, </w:t>
      </w:r>
      <w:proofErr w:type="spellStart"/>
      <w:r>
        <w:t>früchtet</w:t>
      </w:r>
      <w:proofErr w:type="spellEnd"/>
      <w:r>
        <w:t xml:space="preserve"> </w:t>
      </w:r>
      <w:proofErr w:type="spellStart"/>
      <w:r>
        <w:t>juw</w:t>
      </w:r>
      <w:proofErr w:type="spellEnd"/>
      <w:r>
        <w:t xml:space="preserve">, </w:t>
      </w:r>
      <w:proofErr w:type="spellStart"/>
      <w:r>
        <w:t>gy</w:t>
      </w:r>
      <w:proofErr w:type="spellEnd"/>
      <w:r>
        <w:t xml:space="preserve"> </w:t>
      </w:r>
      <w:proofErr w:type="spellStart"/>
      <w:r>
        <w:t>Vörsten</w:t>
      </w:r>
      <w:proofErr w:type="spellEnd"/>
      <w:r>
        <w:t xml:space="preserve"> </w:t>
      </w:r>
      <w:proofErr w:type="spellStart"/>
      <w:r>
        <w:t>tzart</w:t>
      </w:r>
      <w:proofErr w:type="spellEnd"/>
      <w:r>
        <w:t>,</w:t>
      </w:r>
      <w:r>
        <w:br/>
        <w:t xml:space="preserve">he </w:t>
      </w:r>
      <w:proofErr w:type="spellStart"/>
      <w:r>
        <w:t>wil</w:t>
      </w:r>
      <w:proofErr w:type="spellEnd"/>
      <w:r>
        <w:t xml:space="preserve"> </w:t>
      </w:r>
      <w:proofErr w:type="spellStart"/>
      <w:r>
        <w:t>juw</w:t>
      </w:r>
      <w:proofErr w:type="spellEnd"/>
      <w:r>
        <w:t xml:space="preserve"> </w:t>
      </w:r>
      <w:proofErr w:type="spellStart"/>
      <w:r>
        <w:t>wedder</w:t>
      </w:r>
      <w:proofErr w:type="spellEnd"/>
      <w:r>
        <w:t xml:space="preserve"> morden;</w:t>
      </w:r>
      <w:r>
        <w:br/>
        <w:t xml:space="preserve">Sith </w:t>
      </w:r>
      <w:proofErr w:type="spellStart"/>
      <w:r>
        <w:t>wyß</w:t>
      </w:r>
      <w:proofErr w:type="spellEnd"/>
      <w:r>
        <w:t xml:space="preserve"> </w:t>
      </w:r>
      <w:proofErr w:type="spellStart"/>
      <w:r>
        <w:t>vnde</w:t>
      </w:r>
      <w:proofErr w:type="spellEnd"/>
      <w:r>
        <w:t xml:space="preserve"> klick, </w:t>
      </w:r>
      <w:proofErr w:type="spellStart"/>
      <w:r>
        <w:t>hebbet</w:t>
      </w:r>
      <w:proofErr w:type="spellEnd"/>
      <w:r>
        <w:t xml:space="preserve"> acht </w:t>
      </w:r>
      <w:proofErr w:type="spellStart"/>
      <w:r>
        <w:t>vp</w:t>
      </w:r>
      <w:proofErr w:type="spellEnd"/>
      <w:r>
        <w:t xml:space="preserve"> en,</w:t>
      </w:r>
      <w:r>
        <w:br/>
        <w:t xml:space="preserve">de </w:t>
      </w:r>
      <w:proofErr w:type="spellStart"/>
      <w:r>
        <w:t>gy</w:t>
      </w:r>
      <w:proofErr w:type="spellEnd"/>
      <w:r>
        <w:t xml:space="preserve"> </w:t>
      </w:r>
      <w:proofErr w:type="spellStart"/>
      <w:r>
        <w:t>regern</w:t>
      </w:r>
      <w:proofErr w:type="spellEnd"/>
      <w:r>
        <w:t xml:space="preserve"> de erden:</w:t>
      </w:r>
      <w:r>
        <w:br/>
      </w:r>
      <w:proofErr w:type="spellStart"/>
      <w:r>
        <w:t>juwe</w:t>
      </w:r>
      <w:proofErr w:type="spellEnd"/>
      <w:r>
        <w:t xml:space="preserve"> </w:t>
      </w:r>
      <w:proofErr w:type="spellStart"/>
      <w:r>
        <w:t>gelücke</w:t>
      </w:r>
      <w:proofErr w:type="spellEnd"/>
      <w:r>
        <w:t xml:space="preserve">, </w:t>
      </w:r>
      <w:proofErr w:type="spellStart"/>
      <w:r>
        <w:t>gudt</w:t>
      </w:r>
      <w:proofErr w:type="spellEnd"/>
      <w:r>
        <w:t xml:space="preserve">, </w:t>
      </w:r>
      <w:proofErr w:type="spellStart"/>
      <w:r>
        <w:t>eere</w:t>
      </w:r>
      <w:proofErr w:type="spellEnd"/>
      <w:r>
        <w:t xml:space="preserve"> </w:t>
      </w:r>
      <w:proofErr w:type="spellStart"/>
      <w:r>
        <w:t>ys</w:t>
      </w:r>
      <w:proofErr w:type="spellEnd"/>
      <w:r>
        <w:t xml:space="preserve"> </w:t>
      </w:r>
      <w:proofErr w:type="spellStart"/>
      <w:r>
        <w:t>gantz</w:t>
      </w:r>
      <w:proofErr w:type="spellEnd"/>
      <w:r>
        <w:t xml:space="preserve"> </w:t>
      </w:r>
      <w:proofErr w:type="spellStart"/>
      <w:r>
        <w:t>darhen</w:t>
      </w:r>
      <w:proofErr w:type="spellEnd"/>
      <w:r>
        <w:t>,</w:t>
      </w:r>
      <w:r>
        <w:br/>
      </w:r>
      <w:proofErr w:type="spellStart"/>
      <w:r>
        <w:t>gy</w:t>
      </w:r>
      <w:proofErr w:type="spellEnd"/>
      <w:r>
        <w:t xml:space="preserve"> </w:t>
      </w:r>
      <w:proofErr w:type="spellStart"/>
      <w:r>
        <w:t>möthen</w:t>
      </w:r>
      <w:proofErr w:type="spellEnd"/>
      <w:r>
        <w:t xml:space="preserve"> </w:t>
      </w:r>
      <w:proofErr w:type="spellStart"/>
      <w:r>
        <w:t>vorneddert</w:t>
      </w:r>
      <w:proofErr w:type="spellEnd"/>
      <w:r>
        <w:t xml:space="preserve"> werden:</w:t>
      </w:r>
      <w:r>
        <w:br/>
      </w:r>
      <w:proofErr w:type="spellStart"/>
      <w:r>
        <w:t>früchtet</w:t>
      </w:r>
      <w:proofErr w:type="spellEnd"/>
      <w:r>
        <w:t xml:space="preserve"> </w:t>
      </w:r>
      <w:proofErr w:type="spellStart"/>
      <w:r>
        <w:t>juw</w:t>
      </w:r>
      <w:proofErr w:type="spellEnd"/>
      <w:r>
        <w:t xml:space="preserve"> </w:t>
      </w:r>
      <w:proofErr w:type="spellStart"/>
      <w:r>
        <w:t>vnd</w:t>
      </w:r>
      <w:proofErr w:type="spellEnd"/>
      <w:r>
        <w:t xml:space="preserve"> </w:t>
      </w:r>
      <w:proofErr w:type="spellStart"/>
      <w:r>
        <w:t>latet</w:t>
      </w:r>
      <w:proofErr w:type="spellEnd"/>
      <w:r>
        <w:t xml:space="preserve"> </w:t>
      </w:r>
      <w:proofErr w:type="spellStart"/>
      <w:r>
        <w:t>juw</w:t>
      </w:r>
      <w:proofErr w:type="spellEnd"/>
      <w:r>
        <w:t xml:space="preserve"> </w:t>
      </w:r>
      <w:proofErr w:type="spellStart"/>
      <w:r>
        <w:t>wisen</w:t>
      </w:r>
      <w:proofErr w:type="spellEnd"/>
      <w:r>
        <w:t>.</w:t>
      </w:r>
    </w:p>
    <w:p w14:paraId="5DCF7ED0" w14:textId="77777777" w:rsidR="00694047" w:rsidRDefault="00694047" w:rsidP="00694047">
      <w:pPr>
        <w:pStyle w:val="StandardWeb"/>
      </w:pPr>
      <w:proofErr w:type="spellStart"/>
      <w:r>
        <w:t>Geuet</w:t>
      </w:r>
      <w:proofErr w:type="spellEnd"/>
      <w:r>
        <w:t xml:space="preserve"> </w:t>
      </w:r>
      <w:proofErr w:type="spellStart"/>
      <w:r>
        <w:t>juw</w:t>
      </w:r>
      <w:proofErr w:type="spellEnd"/>
      <w:r>
        <w:t xml:space="preserve"> </w:t>
      </w:r>
      <w:proofErr w:type="spellStart"/>
      <w:r>
        <w:t>yn</w:t>
      </w:r>
      <w:proofErr w:type="spellEnd"/>
      <w:r>
        <w:t xml:space="preserve"> </w:t>
      </w:r>
      <w:proofErr w:type="spellStart"/>
      <w:r>
        <w:t>dysses</w:t>
      </w:r>
      <w:proofErr w:type="spellEnd"/>
      <w:r>
        <w:t xml:space="preserve"> </w:t>
      </w:r>
      <w:proofErr w:type="spellStart"/>
      <w:r>
        <w:t>Köninges</w:t>
      </w:r>
      <w:proofErr w:type="spellEnd"/>
      <w:r>
        <w:t xml:space="preserve"> </w:t>
      </w:r>
      <w:proofErr w:type="spellStart"/>
      <w:r>
        <w:t>handt</w:t>
      </w:r>
      <w:proofErr w:type="spellEnd"/>
      <w:r>
        <w:t>,</w:t>
      </w:r>
      <w:r>
        <w:br/>
      </w:r>
      <w:proofErr w:type="spellStart"/>
      <w:r>
        <w:t>sweret</w:t>
      </w:r>
      <w:proofErr w:type="spellEnd"/>
      <w:r>
        <w:t xml:space="preserve"> </w:t>
      </w:r>
      <w:proofErr w:type="spellStart"/>
      <w:r>
        <w:t>truw</w:t>
      </w:r>
      <w:proofErr w:type="spellEnd"/>
      <w:r>
        <w:t xml:space="preserve"> </w:t>
      </w:r>
      <w:proofErr w:type="spellStart"/>
      <w:r>
        <w:t>vnde</w:t>
      </w:r>
      <w:proofErr w:type="spellEnd"/>
      <w:r>
        <w:t xml:space="preserve"> </w:t>
      </w:r>
      <w:proofErr w:type="spellStart"/>
      <w:r>
        <w:t>holdt</w:t>
      </w:r>
      <w:proofErr w:type="spellEnd"/>
      <w:r>
        <w:t xml:space="preserve"> </w:t>
      </w:r>
      <w:proofErr w:type="spellStart"/>
      <w:r>
        <w:t>tho</w:t>
      </w:r>
      <w:proofErr w:type="spellEnd"/>
      <w:r>
        <w:t xml:space="preserve"> werden,</w:t>
      </w:r>
      <w:r>
        <w:br/>
      </w:r>
      <w:proofErr w:type="spellStart"/>
      <w:r>
        <w:t>Süs</w:t>
      </w:r>
      <w:proofErr w:type="spellEnd"/>
      <w:r>
        <w:t xml:space="preserve"> werde </w:t>
      </w:r>
      <w:proofErr w:type="spellStart"/>
      <w:r>
        <w:t>gy</w:t>
      </w:r>
      <w:proofErr w:type="spellEnd"/>
      <w:r>
        <w:t xml:space="preserve"> </w:t>
      </w:r>
      <w:proofErr w:type="spellStart"/>
      <w:r>
        <w:t>steruen</w:t>
      </w:r>
      <w:proofErr w:type="spellEnd"/>
      <w:r>
        <w:t xml:space="preserve"> </w:t>
      </w:r>
      <w:proofErr w:type="spellStart"/>
      <w:r>
        <w:t>altho</w:t>
      </w:r>
      <w:proofErr w:type="spellEnd"/>
      <w:r>
        <w:t xml:space="preserve"> </w:t>
      </w:r>
      <w:proofErr w:type="spellStart"/>
      <w:r>
        <w:t>handt</w:t>
      </w:r>
      <w:proofErr w:type="spellEnd"/>
      <w:r>
        <w:t>,</w:t>
      </w:r>
      <w:r>
        <w:br/>
      </w:r>
      <w:proofErr w:type="spellStart"/>
      <w:r>
        <w:t>juwe</w:t>
      </w:r>
      <w:proofErr w:type="spellEnd"/>
      <w:r>
        <w:t xml:space="preserve"> </w:t>
      </w:r>
      <w:proofErr w:type="spellStart"/>
      <w:r>
        <w:t>leuent</w:t>
      </w:r>
      <w:proofErr w:type="spellEnd"/>
      <w:r>
        <w:t xml:space="preserve"> </w:t>
      </w:r>
      <w:proofErr w:type="spellStart"/>
      <w:r>
        <w:t>ys</w:t>
      </w:r>
      <w:proofErr w:type="spellEnd"/>
      <w:r>
        <w:t xml:space="preserve"> nicht </w:t>
      </w:r>
      <w:proofErr w:type="spellStart"/>
      <w:r>
        <w:t>vp</w:t>
      </w:r>
      <w:proofErr w:type="spellEnd"/>
      <w:r>
        <w:t xml:space="preserve"> erden:</w:t>
      </w:r>
      <w:r>
        <w:br/>
        <w:t xml:space="preserve">Gy können nicht </w:t>
      </w:r>
      <w:proofErr w:type="spellStart"/>
      <w:r>
        <w:t>lyden</w:t>
      </w:r>
      <w:proofErr w:type="spellEnd"/>
      <w:r>
        <w:t xml:space="preserve"> </w:t>
      </w:r>
      <w:proofErr w:type="spellStart"/>
      <w:r>
        <w:t>synen</w:t>
      </w:r>
      <w:proofErr w:type="spellEnd"/>
      <w:r>
        <w:t xml:space="preserve"> </w:t>
      </w:r>
      <w:proofErr w:type="spellStart"/>
      <w:r>
        <w:t>thorn</w:t>
      </w:r>
      <w:proofErr w:type="spellEnd"/>
      <w:r>
        <w:t>,</w:t>
      </w:r>
      <w:r>
        <w:br/>
        <w:t xml:space="preserve">wen he </w:t>
      </w:r>
      <w:proofErr w:type="spellStart"/>
      <w:r>
        <w:t>vp</w:t>
      </w:r>
      <w:proofErr w:type="spellEnd"/>
      <w:r>
        <w:t xml:space="preserve"> dat sachteste törnet.</w:t>
      </w:r>
      <w:r>
        <w:br/>
      </w:r>
      <w:proofErr w:type="spellStart"/>
      <w:r>
        <w:t>salich</w:t>
      </w:r>
      <w:proofErr w:type="spellEnd"/>
      <w:r>
        <w:t xml:space="preserve"> </w:t>
      </w:r>
      <w:proofErr w:type="spellStart"/>
      <w:r>
        <w:t>ys</w:t>
      </w:r>
      <w:proofErr w:type="spellEnd"/>
      <w:r>
        <w:t xml:space="preserve"> </w:t>
      </w:r>
      <w:proofErr w:type="spellStart"/>
      <w:r>
        <w:t>vnde</w:t>
      </w:r>
      <w:proofErr w:type="spellEnd"/>
      <w:r>
        <w:t xml:space="preserve"> </w:t>
      </w:r>
      <w:proofErr w:type="spellStart"/>
      <w:r>
        <w:t>nye</w:t>
      </w:r>
      <w:proofErr w:type="spellEnd"/>
      <w:r>
        <w:t xml:space="preserve"> </w:t>
      </w:r>
      <w:proofErr w:type="spellStart"/>
      <w:r>
        <w:t>gebarn</w:t>
      </w:r>
      <w:proofErr w:type="spellEnd"/>
      <w:r>
        <w:t>,</w:t>
      </w:r>
      <w:r>
        <w:br/>
        <w:t xml:space="preserve">dem so </w:t>
      </w:r>
      <w:proofErr w:type="spellStart"/>
      <w:r>
        <w:t>söte</w:t>
      </w:r>
      <w:proofErr w:type="spellEnd"/>
      <w:r>
        <w:t xml:space="preserve"> wert </w:t>
      </w:r>
      <w:proofErr w:type="spellStart"/>
      <w:r>
        <w:t>gekörnet</w:t>
      </w:r>
      <w:proofErr w:type="spellEnd"/>
      <w:r>
        <w:t>,</w:t>
      </w:r>
      <w:r>
        <w:br/>
      </w:r>
      <w:proofErr w:type="spellStart"/>
      <w:r>
        <w:t>salich</w:t>
      </w:r>
      <w:proofErr w:type="spellEnd"/>
      <w:r>
        <w:t xml:space="preserve"> </w:t>
      </w:r>
      <w:proofErr w:type="spellStart"/>
      <w:r>
        <w:t>ys</w:t>
      </w:r>
      <w:proofErr w:type="spellEnd"/>
      <w:r>
        <w:t xml:space="preserve"> de </w:t>
      </w:r>
      <w:proofErr w:type="spellStart"/>
      <w:r>
        <w:t>em</w:t>
      </w:r>
      <w:proofErr w:type="spellEnd"/>
      <w:r>
        <w:t xml:space="preserve"> </w:t>
      </w:r>
      <w:proofErr w:type="spellStart"/>
      <w:r>
        <w:t>vortruwet</w:t>
      </w:r>
      <w:proofErr w:type="spellEnd"/>
      <w:r>
        <w:t>.</w:t>
      </w:r>
    </w:p>
    <w:p w14:paraId="7C40E40D" w14:textId="77777777" w:rsidR="00694047" w:rsidRDefault="00694047" w:rsidP="00694047">
      <w:pPr>
        <w:pStyle w:val="berschrift2"/>
      </w:pPr>
      <w:r>
        <w:rPr>
          <w:rStyle w:val="screen-reader-text"/>
        </w:rPr>
        <w:t xml:space="preserve">Ein schön </w:t>
      </w:r>
      <w:proofErr w:type="spellStart"/>
      <w:r>
        <w:rPr>
          <w:rStyle w:val="screen-reader-text"/>
        </w:rPr>
        <w:t>Begrep</w:t>
      </w:r>
      <w:proofErr w:type="spellEnd"/>
      <w:r>
        <w:rPr>
          <w:rStyle w:val="screen-reader-text"/>
        </w:rPr>
        <w:t xml:space="preserve"> der Tein </w:t>
      </w:r>
      <w:proofErr w:type="spellStart"/>
      <w:r>
        <w:rPr>
          <w:rStyle w:val="screen-reader-text"/>
        </w:rPr>
        <w:t>Gebade</w:t>
      </w:r>
      <w:proofErr w:type="spellEnd"/>
      <w:r>
        <w:rPr>
          <w:rStyle w:val="screen-reader-text"/>
        </w:rPr>
        <w:t xml:space="preserve"> Gades.</w:t>
      </w:r>
      <w:r>
        <w:t xml:space="preserve"> </w:t>
      </w:r>
    </w:p>
    <w:p w14:paraId="6079B58A" w14:textId="77777777" w:rsidR="00694047" w:rsidRDefault="00694047" w:rsidP="00694047">
      <w:pPr>
        <w:pStyle w:val="StandardWeb"/>
      </w:pPr>
      <w:proofErr w:type="spellStart"/>
      <w:r>
        <w:t>GAdes</w:t>
      </w:r>
      <w:proofErr w:type="spellEnd"/>
      <w:r>
        <w:t xml:space="preserve"> recht </w:t>
      </w:r>
      <w:proofErr w:type="spellStart"/>
      <w:r>
        <w:t>vnde</w:t>
      </w:r>
      <w:proofErr w:type="spellEnd"/>
      <w:r>
        <w:t xml:space="preserve"> </w:t>
      </w:r>
      <w:proofErr w:type="spellStart"/>
      <w:r>
        <w:t>wunderdadt</w:t>
      </w:r>
      <w:proofErr w:type="spellEnd"/>
      <w:r>
        <w:br/>
      </w:r>
      <w:proofErr w:type="spellStart"/>
      <w:r>
        <w:t>wil</w:t>
      </w:r>
      <w:proofErr w:type="spellEnd"/>
      <w:r>
        <w:t xml:space="preserve"> </w:t>
      </w:r>
      <w:proofErr w:type="spellStart"/>
      <w:r>
        <w:t>vns</w:t>
      </w:r>
      <w:proofErr w:type="spellEnd"/>
      <w:r>
        <w:t xml:space="preserve"> her Moses </w:t>
      </w:r>
      <w:proofErr w:type="spellStart"/>
      <w:r>
        <w:t>tögen</w:t>
      </w:r>
      <w:proofErr w:type="spellEnd"/>
      <w:r>
        <w:t>,</w:t>
      </w:r>
      <w:r>
        <w:br/>
        <w:t xml:space="preserve">Dat </w:t>
      </w:r>
      <w:proofErr w:type="spellStart"/>
      <w:r>
        <w:t>wy</w:t>
      </w:r>
      <w:proofErr w:type="spellEnd"/>
      <w:r>
        <w:t xml:space="preserve"> erkennen Gades </w:t>
      </w:r>
      <w:proofErr w:type="spellStart"/>
      <w:r>
        <w:t>radt</w:t>
      </w:r>
      <w:proofErr w:type="spellEnd"/>
      <w:r>
        <w:t>,</w:t>
      </w:r>
      <w:r>
        <w:br/>
        <w:t xml:space="preserve">dat </w:t>
      </w:r>
      <w:proofErr w:type="spellStart"/>
      <w:r>
        <w:t>herte</w:t>
      </w:r>
      <w:proofErr w:type="spellEnd"/>
      <w:r>
        <w:t xml:space="preserve"> </w:t>
      </w:r>
      <w:proofErr w:type="spellStart"/>
      <w:r>
        <w:t>tho</w:t>
      </w:r>
      <w:proofErr w:type="spellEnd"/>
      <w:r>
        <w:t xml:space="preserve"> </w:t>
      </w:r>
      <w:proofErr w:type="spellStart"/>
      <w:r>
        <w:t>em</w:t>
      </w:r>
      <w:proofErr w:type="spellEnd"/>
      <w:r>
        <w:t xml:space="preserve"> </w:t>
      </w:r>
      <w:proofErr w:type="spellStart"/>
      <w:r>
        <w:t>negen</w:t>
      </w:r>
      <w:proofErr w:type="spellEnd"/>
      <w:r>
        <w:t>;</w:t>
      </w:r>
      <w:r>
        <w:br/>
        <w:t xml:space="preserve">He </w:t>
      </w:r>
      <w:proofErr w:type="spellStart"/>
      <w:r>
        <w:t>yuert</w:t>
      </w:r>
      <w:proofErr w:type="spellEnd"/>
      <w:r>
        <w:t xml:space="preserve"> </w:t>
      </w:r>
      <w:proofErr w:type="spellStart"/>
      <w:r>
        <w:t>starck</w:t>
      </w:r>
      <w:proofErr w:type="spellEnd"/>
      <w:r>
        <w:t xml:space="preserve">, </w:t>
      </w:r>
      <w:proofErr w:type="spellStart"/>
      <w:r>
        <w:t>straffent</w:t>
      </w:r>
      <w:proofErr w:type="spellEnd"/>
      <w:r>
        <w:t xml:space="preserve"> </w:t>
      </w:r>
      <w:proofErr w:type="spellStart"/>
      <w:r>
        <w:t>lett</w:t>
      </w:r>
      <w:proofErr w:type="spellEnd"/>
      <w:r>
        <w:t xml:space="preserve"> he nicht,</w:t>
      </w:r>
      <w:r>
        <w:br/>
        <w:t xml:space="preserve">he </w:t>
      </w:r>
      <w:proofErr w:type="spellStart"/>
      <w:r>
        <w:t>lydt</w:t>
      </w:r>
      <w:proofErr w:type="spellEnd"/>
      <w:r>
        <w:t xml:space="preserve"> </w:t>
      </w:r>
      <w:proofErr w:type="spellStart"/>
      <w:r>
        <w:t>nen</w:t>
      </w:r>
      <w:proofErr w:type="spellEnd"/>
      <w:r>
        <w:t xml:space="preserve"> Gades </w:t>
      </w:r>
      <w:proofErr w:type="spellStart"/>
      <w:r>
        <w:t>genoten</w:t>
      </w:r>
      <w:proofErr w:type="spellEnd"/>
      <w:r>
        <w:t>,</w:t>
      </w:r>
      <w:r>
        <w:br/>
      </w:r>
      <w:proofErr w:type="spellStart"/>
      <w:r>
        <w:t>vortruwen</w:t>
      </w:r>
      <w:proofErr w:type="spellEnd"/>
      <w:r>
        <w:t xml:space="preserve">, </w:t>
      </w:r>
      <w:proofErr w:type="spellStart"/>
      <w:r>
        <w:t>hertlick</w:t>
      </w:r>
      <w:proofErr w:type="spellEnd"/>
      <w:r>
        <w:t xml:space="preserve"> </w:t>
      </w:r>
      <w:proofErr w:type="spellStart"/>
      <w:r>
        <w:t>thouorsicht</w:t>
      </w:r>
      <w:proofErr w:type="spellEnd"/>
      <w:r>
        <w:br/>
      </w:r>
      <w:proofErr w:type="spellStart"/>
      <w:r>
        <w:t>geualt</w:t>
      </w:r>
      <w:proofErr w:type="spellEnd"/>
      <w:r>
        <w:t xml:space="preserve"> </w:t>
      </w:r>
      <w:proofErr w:type="spellStart"/>
      <w:r>
        <w:t>em</w:t>
      </w:r>
      <w:proofErr w:type="spellEnd"/>
      <w:r>
        <w:t xml:space="preserve"> </w:t>
      </w:r>
      <w:proofErr w:type="spellStart"/>
      <w:r>
        <w:t>auer</w:t>
      </w:r>
      <w:proofErr w:type="spellEnd"/>
      <w:r>
        <w:t xml:space="preserve"> alle </w:t>
      </w:r>
      <w:proofErr w:type="spellStart"/>
      <w:r>
        <w:t>maten</w:t>
      </w:r>
      <w:proofErr w:type="spellEnd"/>
      <w:r>
        <w:t>.</w:t>
      </w:r>
    </w:p>
    <w:p w14:paraId="383661D9" w14:textId="77777777" w:rsidR="00694047" w:rsidRDefault="00694047" w:rsidP="00694047">
      <w:pPr>
        <w:pStyle w:val="StandardWeb"/>
      </w:pPr>
      <w:proofErr w:type="spellStart"/>
      <w:r>
        <w:t>Hillicheit</w:t>
      </w:r>
      <w:proofErr w:type="spellEnd"/>
      <w:r>
        <w:t xml:space="preserve"> </w:t>
      </w:r>
      <w:proofErr w:type="spellStart"/>
      <w:r>
        <w:t>ys</w:t>
      </w:r>
      <w:proofErr w:type="spellEnd"/>
      <w:r>
        <w:t xml:space="preserve"> de </w:t>
      </w:r>
      <w:proofErr w:type="spellStart"/>
      <w:r>
        <w:t>name</w:t>
      </w:r>
      <w:proofErr w:type="spellEnd"/>
      <w:r>
        <w:t xml:space="preserve"> </w:t>
      </w:r>
      <w:proofErr w:type="spellStart"/>
      <w:r>
        <w:t>syn</w:t>
      </w:r>
      <w:proofErr w:type="spellEnd"/>
      <w:r>
        <w:t>,</w:t>
      </w:r>
      <w:r>
        <w:br/>
      </w:r>
      <w:proofErr w:type="spellStart"/>
      <w:r>
        <w:t>wol</w:t>
      </w:r>
      <w:proofErr w:type="spellEnd"/>
      <w:r>
        <w:t xml:space="preserve"> en </w:t>
      </w:r>
      <w:proofErr w:type="spellStart"/>
      <w:r>
        <w:t>anröpt</w:t>
      </w:r>
      <w:proofErr w:type="spellEnd"/>
      <w:r>
        <w:t xml:space="preserve"> de wert </w:t>
      </w:r>
      <w:proofErr w:type="spellStart"/>
      <w:r>
        <w:t>leuen</w:t>
      </w:r>
      <w:proofErr w:type="spellEnd"/>
      <w:r>
        <w:t>;</w:t>
      </w:r>
      <w:r>
        <w:br/>
      </w:r>
      <w:proofErr w:type="spellStart"/>
      <w:r>
        <w:t>Mißbruck</w:t>
      </w:r>
      <w:proofErr w:type="spellEnd"/>
      <w:r>
        <w:t xml:space="preserve"> straffet de </w:t>
      </w:r>
      <w:proofErr w:type="spellStart"/>
      <w:r>
        <w:t>helsche</w:t>
      </w:r>
      <w:proofErr w:type="spellEnd"/>
      <w:r>
        <w:t xml:space="preserve"> </w:t>
      </w:r>
      <w:proofErr w:type="spellStart"/>
      <w:r>
        <w:t>pyn</w:t>
      </w:r>
      <w:proofErr w:type="spellEnd"/>
      <w:r>
        <w:t>,</w:t>
      </w:r>
      <w:r>
        <w:br/>
      </w:r>
      <w:proofErr w:type="spellStart"/>
      <w:r>
        <w:t>dorch</w:t>
      </w:r>
      <w:proofErr w:type="spellEnd"/>
      <w:r>
        <w:t xml:space="preserve"> en werden </w:t>
      </w:r>
      <w:proofErr w:type="spellStart"/>
      <w:r>
        <w:t>sünde</w:t>
      </w:r>
      <w:proofErr w:type="spellEnd"/>
      <w:r>
        <w:t xml:space="preserve"> </w:t>
      </w:r>
      <w:proofErr w:type="spellStart"/>
      <w:r>
        <w:t>vorgeuen</w:t>
      </w:r>
      <w:proofErr w:type="spellEnd"/>
      <w:r>
        <w:t>:</w:t>
      </w:r>
      <w:r>
        <w:br/>
      </w:r>
      <w:proofErr w:type="spellStart"/>
      <w:r>
        <w:t>Entfla</w:t>
      </w:r>
      <w:proofErr w:type="spellEnd"/>
      <w:r>
        <w:t xml:space="preserve"> </w:t>
      </w:r>
      <w:proofErr w:type="spellStart"/>
      <w:r>
        <w:t>dy</w:t>
      </w:r>
      <w:proofErr w:type="spellEnd"/>
      <w:r>
        <w:t xml:space="preserve"> aller </w:t>
      </w:r>
      <w:proofErr w:type="spellStart"/>
      <w:r>
        <w:t>dyner</w:t>
      </w:r>
      <w:proofErr w:type="spellEnd"/>
      <w:r>
        <w:t xml:space="preserve"> </w:t>
      </w:r>
      <w:proofErr w:type="spellStart"/>
      <w:r>
        <w:t>wercke</w:t>
      </w:r>
      <w:proofErr w:type="spellEnd"/>
      <w:r>
        <w:t>,</w:t>
      </w:r>
      <w:r>
        <w:br/>
      </w:r>
      <w:proofErr w:type="spellStart"/>
      <w:r>
        <w:t>wuld</w:t>
      </w:r>
      <w:proofErr w:type="spellEnd"/>
      <w:r>
        <w:t xml:space="preserve"> du den Sabbath holden,</w:t>
      </w:r>
      <w:r>
        <w:br/>
        <w:t xml:space="preserve">wacht </w:t>
      </w:r>
      <w:proofErr w:type="spellStart"/>
      <w:r>
        <w:t>allene</w:t>
      </w:r>
      <w:proofErr w:type="spellEnd"/>
      <w:r>
        <w:t xml:space="preserve"> </w:t>
      </w:r>
      <w:proofErr w:type="spellStart"/>
      <w:r>
        <w:t>vp</w:t>
      </w:r>
      <w:proofErr w:type="spellEnd"/>
      <w:r>
        <w:t xml:space="preserve"> Gades </w:t>
      </w:r>
      <w:proofErr w:type="spellStart"/>
      <w:r>
        <w:t>stercke</w:t>
      </w:r>
      <w:proofErr w:type="spellEnd"/>
      <w:r>
        <w:t>,</w:t>
      </w:r>
      <w:r>
        <w:br/>
      </w:r>
      <w:proofErr w:type="spellStart"/>
      <w:r>
        <w:t>lath</w:t>
      </w:r>
      <w:proofErr w:type="spellEnd"/>
      <w:r>
        <w:t xml:space="preserve"> en </w:t>
      </w:r>
      <w:proofErr w:type="spellStart"/>
      <w:r>
        <w:t>yn</w:t>
      </w:r>
      <w:proofErr w:type="spellEnd"/>
      <w:r>
        <w:t xml:space="preserve"> </w:t>
      </w:r>
      <w:proofErr w:type="spellStart"/>
      <w:r>
        <w:t>dy</w:t>
      </w:r>
      <w:proofErr w:type="spellEnd"/>
      <w:r>
        <w:t xml:space="preserve"> recht </w:t>
      </w:r>
      <w:proofErr w:type="spellStart"/>
      <w:r>
        <w:t>wölden</w:t>
      </w:r>
      <w:proofErr w:type="spellEnd"/>
      <w:r>
        <w:t>.</w:t>
      </w:r>
    </w:p>
    <w:p w14:paraId="19549F32" w14:textId="77777777" w:rsidR="00694047" w:rsidRDefault="00694047" w:rsidP="00694047">
      <w:pPr>
        <w:pStyle w:val="StandardWeb"/>
      </w:pPr>
      <w:proofErr w:type="spellStart"/>
      <w:r>
        <w:t>Eeren</w:t>
      </w:r>
      <w:proofErr w:type="spellEnd"/>
      <w:r>
        <w:t xml:space="preserve"> </w:t>
      </w:r>
      <w:proofErr w:type="spellStart"/>
      <w:r>
        <w:t>schaltu</w:t>
      </w:r>
      <w:proofErr w:type="spellEnd"/>
      <w:r>
        <w:t xml:space="preserve"> de </w:t>
      </w:r>
      <w:proofErr w:type="spellStart"/>
      <w:r>
        <w:t>öldern</w:t>
      </w:r>
      <w:proofErr w:type="spellEnd"/>
      <w:r>
        <w:t xml:space="preserve"> </w:t>
      </w:r>
      <w:proofErr w:type="spellStart"/>
      <w:r>
        <w:t>dyn</w:t>
      </w:r>
      <w:proofErr w:type="spellEnd"/>
      <w:r>
        <w:t>,</w:t>
      </w:r>
      <w:r>
        <w:br/>
      </w:r>
      <w:proofErr w:type="spellStart"/>
      <w:r>
        <w:t>wult</w:t>
      </w:r>
      <w:proofErr w:type="spellEnd"/>
      <w:r>
        <w:t xml:space="preserve"> du lang </w:t>
      </w:r>
      <w:proofErr w:type="spellStart"/>
      <w:r>
        <w:t>vp</w:t>
      </w:r>
      <w:proofErr w:type="spellEnd"/>
      <w:r>
        <w:t xml:space="preserve"> erden </w:t>
      </w:r>
      <w:proofErr w:type="spellStart"/>
      <w:r>
        <w:t>leuen</w:t>
      </w:r>
      <w:proofErr w:type="spellEnd"/>
      <w:r>
        <w:t>;</w:t>
      </w:r>
      <w:r>
        <w:br/>
        <w:t xml:space="preserve">Do en </w:t>
      </w:r>
      <w:proofErr w:type="spellStart"/>
      <w:r>
        <w:t>dyner</w:t>
      </w:r>
      <w:proofErr w:type="spellEnd"/>
      <w:r>
        <w:t xml:space="preserve"> </w:t>
      </w:r>
      <w:proofErr w:type="spellStart"/>
      <w:r>
        <w:t>hülpe</w:t>
      </w:r>
      <w:proofErr w:type="spellEnd"/>
      <w:r>
        <w:t xml:space="preserve"> </w:t>
      </w:r>
      <w:proofErr w:type="spellStart"/>
      <w:r>
        <w:t>schyn</w:t>
      </w:r>
      <w:proofErr w:type="spellEnd"/>
      <w:r>
        <w:t>,</w:t>
      </w:r>
      <w:r>
        <w:br/>
        <w:t xml:space="preserve">Gades willen </w:t>
      </w:r>
      <w:proofErr w:type="spellStart"/>
      <w:r>
        <w:t>drepestu</w:t>
      </w:r>
      <w:proofErr w:type="spellEnd"/>
      <w:r>
        <w:t xml:space="preserve"> </w:t>
      </w:r>
      <w:proofErr w:type="spellStart"/>
      <w:r>
        <w:t>euen</w:t>
      </w:r>
      <w:proofErr w:type="spellEnd"/>
      <w:r>
        <w:t>;</w:t>
      </w:r>
      <w:r>
        <w:br/>
        <w:t xml:space="preserve">Des </w:t>
      </w:r>
      <w:proofErr w:type="spellStart"/>
      <w:r>
        <w:t>herten</w:t>
      </w:r>
      <w:proofErr w:type="spellEnd"/>
      <w:r>
        <w:t xml:space="preserve"> </w:t>
      </w:r>
      <w:proofErr w:type="spellStart"/>
      <w:r>
        <w:t>grul</w:t>
      </w:r>
      <w:proofErr w:type="spellEnd"/>
      <w:r>
        <w:t xml:space="preserve">, der </w:t>
      </w:r>
      <w:proofErr w:type="spellStart"/>
      <w:r>
        <w:t>tungen</w:t>
      </w:r>
      <w:proofErr w:type="spellEnd"/>
      <w:r>
        <w:t xml:space="preserve"> </w:t>
      </w:r>
      <w:proofErr w:type="spellStart"/>
      <w:r>
        <w:t>vorgyfft</w:t>
      </w:r>
      <w:proofErr w:type="spellEnd"/>
      <w:r>
        <w:t>,</w:t>
      </w:r>
      <w:r>
        <w:br/>
        <w:t xml:space="preserve">der </w:t>
      </w:r>
      <w:proofErr w:type="spellStart"/>
      <w:r>
        <w:t>hende</w:t>
      </w:r>
      <w:proofErr w:type="spellEnd"/>
      <w:r>
        <w:t xml:space="preserve"> </w:t>
      </w:r>
      <w:proofErr w:type="spellStart"/>
      <w:r>
        <w:t>gruwlick</w:t>
      </w:r>
      <w:proofErr w:type="spellEnd"/>
      <w:r>
        <w:t xml:space="preserve"> </w:t>
      </w:r>
      <w:proofErr w:type="spellStart"/>
      <w:r>
        <w:t>döden</w:t>
      </w:r>
      <w:proofErr w:type="spellEnd"/>
      <w:r>
        <w:t>,</w:t>
      </w:r>
      <w:r>
        <w:br/>
      </w:r>
      <w:proofErr w:type="spellStart"/>
      <w:r>
        <w:t>vorbaden</w:t>
      </w:r>
      <w:proofErr w:type="spellEnd"/>
      <w:r>
        <w:t xml:space="preserve"> </w:t>
      </w:r>
      <w:proofErr w:type="spellStart"/>
      <w:r>
        <w:t>ys</w:t>
      </w:r>
      <w:proofErr w:type="spellEnd"/>
      <w:r>
        <w:t xml:space="preserve"> des </w:t>
      </w:r>
      <w:proofErr w:type="spellStart"/>
      <w:r>
        <w:t>hates</w:t>
      </w:r>
      <w:proofErr w:type="spellEnd"/>
      <w:r>
        <w:t xml:space="preserve"> </w:t>
      </w:r>
      <w:proofErr w:type="spellStart"/>
      <w:r>
        <w:t>stifft</w:t>
      </w:r>
      <w:proofErr w:type="spellEnd"/>
      <w:r>
        <w:t>,</w:t>
      </w:r>
      <w:r>
        <w:br/>
      </w:r>
      <w:proofErr w:type="spellStart"/>
      <w:r>
        <w:t>dynem</w:t>
      </w:r>
      <w:proofErr w:type="spellEnd"/>
      <w:r>
        <w:t xml:space="preserve"> </w:t>
      </w:r>
      <w:proofErr w:type="spellStart"/>
      <w:r>
        <w:t>viende</w:t>
      </w:r>
      <w:proofErr w:type="spellEnd"/>
      <w:r>
        <w:t xml:space="preserve"> </w:t>
      </w:r>
      <w:proofErr w:type="spellStart"/>
      <w:r>
        <w:t>help</w:t>
      </w:r>
      <w:proofErr w:type="spellEnd"/>
      <w:r>
        <w:t xml:space="preserve"> </w:t>
      </w:r>
      <w:proofErr w:type="spellStart"/>
      <w:r>
        <w:t>vth</w:t>
      </w:r>
      <w:proofErr w:type="spellEnd"/>
      <w:r>
        <w:t xml:space="preserve"> </w:t>
      </w:r>
      <w:proofErr w:type="spellStart"/>
      <w:r>
        <w:t>nöden</w:t>
      </w:r>
      <w:proofErr w:type="spellEnd"/>
      <w:r>
        <w:t>.</w:t>
      </w:r>
    </w:p>
    <w:p w14:paraId="5E6C0114" w14:textId="77777777" w:rsidR="00694047" w:rsidRDefault="00694047" w:rsidP="00694047">
      <w:pPr>
        <w:pStyle w:val="StandardWeb"/>
      </w:pPr>
      <w:proofErr w:type="spellStart"/>
      <w:r>
        <w:t>Vndüchtige</w:t>
      </w:r>
      <w:proofErr w:type="spellEnd"/>
      <w:r>
        <w:t xml:space="preserve"> </w:t>
      </w:r>
      <w:proofErr w:type="spellStart"/>
      <w:r>
        <w:t>wordt</w:t>
      </w:r>
      <w:proofErr w:type="spellEnd"/>
      <w:r>
        <w:t xml:space="preserve">, </w:t>
      </w:r>
      <w:proofErr w:type="spellStart"/>
      <w:r>
        <w:t>radt</w:t>
      </w:r>
      <w:proofErr w:type="spellEnd"/>
      <w:r>
        <w:t xml:space="preserve"> </w:t>
      </w:r>
      <w:proofErr w:type="spellStart"/>
      <w:r>
        <w:t>vnde</w:t>
      </w:r>
      <w:proofErr w:type="spellEnd"/>
      <w:r>
        <w:t xml:space="preserve"> </w:t>
      </w:r>
      <w:proofErr w:type="spellStart"/>
      <w:r>
        <w:t>dadt</w:t>
      </w:r>
      <w:proofErr w:type="spellEnd"/>
      <w:r>
        <w:br/>
      </w:r>
      <w:proofErr w:type="spellStart"/>
      <w:r>
        <w:t>wil</w:t>
      </w:r>
      <w:proofErr w:type="spellEnd"/>
      <w:r>
        <w:t xml:space="preserve"> </w:t>
      </w:r>
      <w:proofErr w:type="spellStart"/>
      <w:r>
        <w:t>Godt</w:t>
      </w:r>
      <w:proofErr w:type="spellEnd"/>
      <w:r>
        <w:t xml:space="preserve"> </w:t>
      </w:r>
      <w:proofErr w:type="spellStart"/>
      <w:r>
        <w:t>vp</w:t>
      </w:r>
      <w:proofErr w:type="spellEnd"/>
      <w:r>
        <w:t xml:space="preserve"> erden nicht </w:t>
      </w:r>
      <w:proofErr w:type="spellStart"/>
      <w:r>
        <w:t>lyden</w:t>
      </w:r>
      <w:proofErr w:type="spellEnd"/>
      <w:r>
        <w:t>;</w:t>
      </w:r>
      <w:r>
        <w:br/>
      </w:r>
      <w:proofErr w:type="spellStart"/>
      <w:r>
        <w:t>Gedancken</w:t>
      </w:r>
      <w:proofErr w:type="spellEnd"/>
      <w:r>
        <w:t xml:space="preserve"> </w:t>
      </w:r>
      <w:proofErr w:type="spellStart"/>
      <w:r>
        <w:t>teken</w:t>
      </w:r>
      <w:proofErr w:type="spellEnd"/>
      <w:r>
        <w:t xml:space="preserve"> </w:t>
      </w:r>
      <w:proofErr w:type="spellStart"/>
      <w:r>
        <w:t>öueldadt</w:t>
      </w:r>
      <w:proofErr w:type="spellEnd"/>
      <w:r>
        <w:t>,</w:t>
      </w:r>
      <w:r>
        <w:br/>
      </w:r>
      <w:proofErr w:type="spellStart"/>
      <w:r>
        <w:t>freten</w:t>
      </w:r>
      <w:proofErr w:type="spellEnd"/>
      <w:r>
        <w:t xml:space="preserve">, </w:t>
      </w:r>
      <w:proofErr w:type="spellStart"/>
      <w:r>
        <w:t>supen</w:t>
      </w:r>
      <w:proofErr w:type="spellEnd"/>
      <w:r>
        <w:t xml:space="preserve"> </w:t>
      </w:r>
      <w:proofErr w:type="spellStart"/>
      <w:r>
        <w:t>schaltu</w:t>
      </w:r>
      <w:proofErr w:type="spellEnd"/>
      <w:r>
        <w:t xml:space="preserve"> </w:t>
      </w:r>
      <w:proofErr w:type="spellStart"/>
      <w:r>
        <w:t>myden</w:t>
      </w:r>
      <w:proofErr w:type="spellEnd"/>
      <w:r>
        <w:t>;</w:t>
      </w:r>
      <w:r>
        <w:br/>
        <w:t xml:space="preserve">Styl nicht </w:t>
      </w:r>
      <w:proofErr w:type="spellStart"/>
      <w:r>
        <w:t>süluer</w:t>
      </w:r>
      <w:proofErr w:type="spellEnd"/>
      <w:r>
        <w:t xml:space="preserve">, </w:t>
      </w:r>
      <w:proofErr w:type="spellStart"/>
      <w:r>
        <w:t>goldt</w:t>
      </w:r>
      <w:proofErr w:type="spellEnd"/>
      <w:r>
        <w:t xml:space="preserve"> noch </w:t>
      </w:r>
      <w:proofErr w:type="spellStart"/>
      <w:r>
        <w:t>gudt</w:t>
      </w:r>
      <w:proofErr w:type="spellEnd"/>
      <w:r>
        <w:t>,</w:t>
      </w:r>
      <w:r>
        <w:br/>
        <w:t xml:space="preserve">de armen </w:t>
      </w:r>
      <w:proofErr w:type="spellStart"/>
      <w:r>
        <w:t>schaltu</w:t>
      </w:r>
      <w:proofErr w:type="spellEnd"/>
      <w:r>
        <w:t xml:space="preserve"> </w:t>
      </w:r>
      <w:proofErr w:type="spellStart"/>
      <w:r>
        <w:t>redden</w:t>
      </w:r>
      <w:proofErr w:type="spellEnd"/>
      <w:r>
        <w:t>,</w:t>
      </w:r>
      <w:r>
        <w:br/>
      </w:r>
      <w:proofErr w:type="spellStart"/>
      <w:r>
        <w:t>beger</w:t>
      </w:r>
      <w:proofErr w:type="spellEnd"/>
      <w:r>
        <w:t xml:space="preserve"> nicht </w:t>
      </w:r>
      <w:proofErr w:type="spellStart"/>
      <w:r>
        <w:t>ander</w:t>
      </w:r>
      <w:proofErr w:type="spellEnd"/>
      <w:r>
        <w:t xml:space="preserve"> </w:t>
      </w:r>
      <w:proofErr w:type="spellStart"/>
      <w:r>
        <w:t>swedt</w:t>
      </w:r>
      <w:proofErr w:type="spellEnd"/>
      <w:r>
        <w:t xml:space="preserve"> </w:t>
      </w:r>
      <w:proofErr w:type="spellStart"/>
      <w:r>
        <w:t>vnde</w:t>
      </w:r>
      <w:proofErr w:type="spellEnd"/>
      <w:r>
        <w:t xml:space="preserve"> </w:t>
      </w:r>
      <w:proofErr w:type="spellStart"/>
      <w:r>
        <w:t>blodt</w:t>
      </w:r>
      <w:proofErr w:type="spellEnd"/>
      <w:r>
        <w:t>,</w:t>
      </w:r>
      <w:r>
        <w:br/>
      </w:r>
      <w:proofErr w:type="spellStart"/>
      <w:r>
        <w:t>nen</w:t>
      </w:r>
      <w:proofErr w:type="spellEnd"/>
      <w:r>
        <w:t xml:space="preserve"> woker </w:t>
      </w:r>
      <w:proofErr w:type="spellStart"/>
      <w:r>
        <w:t>lath</w:t>
      </w:r>
      <w:proofErr w:type="spellEnd"/>
      <w:r>
        <w:t xml:space="preserve"> </w:t>
      </w:r>
      <w:proofErr w:type="spellStart"/>
      <w:r>
        <w:t>yn</w:t>
      </w:r>
      <w:proofErr w:type="spellEnd"/>
      <w:r>
        <w:t xml:space="preserve"> </w:t>
      </w:r>
      <w:proofErr w:type="spellStart"/>
      <w:r>
        <w:t>steden</w:t>
      </w:r>
      <w:proofErr w:type="spellEnd"/>
      <w:r>
        <w:t>.</w:t>
      </w:r>
    </w:p>
    <w:p w14:paraId="707233C7" w14:textId="77777777" w:rsidR="00694047" w:rsidRDefault="00694047" w:rsidP="00694047">
      <w:pPr>
        <w:pStyle w:val="StandardWeb"/>
      </w:pPr>
      <w:proofErr w:type="spellStart"/>
      <w:r>
        <w:t>Beware</w:t>
      </w:r>
      <w:proofErr w:type="spellEnd"/>
      <w:r>
        <w:t xml:space="preserve"> </w:t>
      </w:r>
      <w:proofErr w:type="spellStart"/>
      <w:r>
        <w:t>mundt</w:t>
      </w:r>
      <w:proofErr w:type="spellEnd"/>
      <w:r>
        <w:t xml:space="preserve"> </w:t>
      </w:r>
      <w:proofErr w:type="spellStart"/>
      <w:r>
        <w:t>vnde</w:t>
      </w:r>
      <w:proofErr w:type="spellEnd"/>
      <w:r>
        <w:t xml:space="preserve"> </w:t>
      </w:r>
      <w:proofErr w:type="spellStart"/>
      <w:r>
        <w:t>herte</w:t>
      </w:r>
      <w:proofErr w:type="spellEnd"/>
      <w:r>
        <w:t xml:space="preserve"> rein</w:t>
      </w:r>
      <w:r>
        <w:br/>
      </w:r>
      <w:proofErr w:type="spellStart"/>
      <w:r>
        <w:t>vam</w:t>
      </w:r>
      <w:proofErr w:type="spellEnd"/>
      <w:r>
        <w:t xml:space="preserve"> legen </w:t>
      </w:r>
      <w:proofErr w:type="spellStart"/>
      <w:r>
        <w:t>vp</w:t>
      </w:r>
      <w:proofErr w:type="spellEnd"/>
      <w:r>
        <w:t xml:space="preserve"> </w:t>
      </w:r>
      <w:proofErr w:type="spellStart"/>
      <w:r>
        <w:t>dynen</w:t>
      </w:r>
      <w:proofErr w:type="spellEnd"/>
      <w:r>
        <w:t xml:space="preserve"> </w:t>
      </w:r>
      <w:proofErr w:type="spellStart"/>
      <w:r>
        <w:t>negesten</w:t>
      </w:r>
      <w:proofErr w:type="spellEnd"/>
      <w:r>
        <w:t>,</w:t>
      </w:r>
      <w:r>
        <w:br/>
      </w:r>
      <w:proofErr w:type="spellStart"/>
      <w:r>
        <w:t>Holdt</w:t>
      </w:r>
      <w:proofErr w:type="spellEnd"/>
      <w:r>
        <w:t xml:space="preserve"> en als den </w:t>
      </w:r>
      <w:proofErr w:type="spellStart"/>
      <w:r>
        <w:t>leuesten</w:t>
      </w:r>
      <w:proofErr w:type="spellEnd"/>
      <w:r>
        <w:t xml:space="preserve"> </w:t>
      </w:r>
      <w:proofErr w:type="spellStart"/>
      <w:r>
        <w:t>dyn</w:t>
      </w:r>
      <w:proofErr w:type="spellEnd"/>
      <w:r>
        <w:t>,</w:t>
      </w:r>
      <w:r>
        <w:br/>
      </w:r>
      <w:proofErr w:type="spellStart"/>
      <w:r>
        <w:t>legge</w:t>
      </w:r>
      <w:proofErr w:type="spellEnd"/>
      <w:r>
        <w:t xml:space="preserve"> alle </w:t>
      </w:r>
      <w:proofErr w:type="spellStart"/>
      <w:r>
        <w:t>vth</w:t>
      </w:r>
      <w:proofErr w:type="spellEnd"/>
      <w:r>
        <w:t xml:space="preserve"> </w:t>
      </w:r>
      <w:proofErr w:type="spellStart"/>
      <w:r>
        <w:t>thom</w:t>
      </w:r>
      <w:proofErr w:type="spellEnd"/>
      <w:r>
        <w:t xml:space="preserve"> besten.</w:t>
      </w:r>
      <w:r>
        <w:br/>
      </w:r>
      <w:proofErr w:type="spellStart"/>
      <w:r>
        <w:t>Wyff</w:t>
      </w:r>
      <w:proofErr w:type="spellEnd"/>
      <w:r>
        <w:t xml:space="preserve">, </w:t>
      </w:r>
      <w:proofErr w:type="spellStart"/>
      <w:r>
        <w:t>hus</w:t>
      </w:r>
      <w:proofErr w:type="spellEnd"/>
      <w:r>
        <w:t xml:space="preserve">, hoff </w:t>
      </w:r>
      <w:proofErr w:type="spellStart"/>
      <w:r>
        <w:t>vnde</w:t>
      </w:r>
      <w:proofErr w:type="spellEnd"/>
      <w:r>
        <w:t xml:space="preserve"> </w:t>
      </w:r>
      <w:proofErr w:type="spellStart"/>
      <w:r>
        <w:t>wat</w:t>
      </w:r>
      <w:proofErr w:type="spellEnd"/>
      <w:r>
        <w:t xml:space="preserve"> he </w:t>
      </w:r>
      <w:proofErr w:type="spellStart"/>
      <w:r>
        <w:t>hefft</w:t>
      </w:r>
      <w:proofErr w:type="spellEnd"/>
      <w:r>
        <w:br/>
      </w:r>
      <w:proofErr w:type="spellStart"/>
      <w:r>
        <w:t>schaltu</w:t>
      </w:r>
      <w:proofErr w:type="spellEnd"/>
      <w:r>
        <w:t xml:space="preserve"> </w:t>
      </w:r>
      <w:proofErr w:type="spellStart"/>
      <w:r>
        <w:t>yo</w:t>
      </w:r>
      <w:proofErr w:type="spellEnd"/>
      <w:r>
        <w:t xml:space="preserve"> </w:t>
      </w:r>
      <w:proofErr w:type="spellStart"/>
      <w:r>
        <w:t>nichtbegeren</w:t>
      </w:r>
      <w:proofErr w:type="spellEnd"/>
      <w:r>
        <w:t>;</w:t>
      </w:r>
      <w:r>
        <w:br/>
      </w:r>
      <w:proofErr w:type="spellStart"/>
      <w:r>
        <w:t>godt</w:t>
      </w:r>
      <w:proofErr w:type="spellEnd"/>
      <w:r>
        <w:t xml:space="preserve"> </w:t>
      </w:r>
      <w:proofErr w:type="spellStart"/>
      <w:r>
        <w:t>wil</w:t>
      </w:r>
      <w:proofErr w:type="spellEnd"/>
      <w:r>
        <w:t xml:space="preserve"> </w:t>
      </w:r>
      <w:proofErr w:type="spellStart"/>
      <w:r>
        <w:t>dy</w:t>
      </w:r>
      <w:proofErr w:type="spellEnd"/>
      <w:r>
        <w:t xml:space="preserve"> </w:t>
      </w:r>
      <w:proofErr w:type="spellStart"/>
      <w:r>
        <w:t>ane</w:t>
      </w:r>
      <w:proofErr w:type="spellEnd"/>
      <w:r>
        <w:t xml:space="preserve"> </w:t>
      </w:r>
      <w:proofErr w:type="spellStart"/>
      <w:r>
        <w:t>synen</w:t>
      </w:r>
      <w:proofErr w:type="spellEnd"/>
      <w:r>
        <w:t xml:space="preserve"> schaden</w:t>
      </w:r>
      <w:r>
        <w:br/>
      </w:r>
      <w:proofErr w:type="spellStart"/>
      <w:r>
        <w:t>süs</w:t>
      </w:r>
      <w:proofErr w:type="spellEnd"/>
      <w:r>
        <w:t xml:space="preserve"> </w:t>
      </w:r>
      <w:proofErr w:type="spellStart"/>
      <w:r>
        <w:t>ricklich</w:t>
      </w:r>
      <w:proofErr w:type="spellEnd"/>
      <w:r>
        <w:t xml:space="preserve"> </w:t>
      </w:r>
      <w:proofErr w:type="spellStart"/>
      <w:r>
        <w:t>wol</w:t>
      </w:r>
      <w:proofErr w:type="spellEnd"/>
      <w:r>
        <w:t xml:space="preserve"> </w:t>
      </w:r>
      <w:proofErr w:type="spellStart"/>
      <w:r>
        <w:t>erneren</w:t>
      </w:r>
      <w:proofErr w:type="spellEnd"/>
      <w:r>
        <w:t>.</w:t>
      </w:r>
    </w:p>
    <w:p w14:paraId="68395F7D" w14:textId="77777777" w:rsidR="00694047" w:rsidRDefault="00694047" w:rsidP="00694047">
      <w:pPr>
        <w:pStyle w:val="StandardWeb"/>
      </w:pPr>
      <w:proofErr w:type="spellStart"/>
      <w:r>
        <w:t>Wol</w:t>
      </w:r>
      <w:proofErr w:type="spellEnd"/>
      <w:r>
        <w:t xml:space="preserve"> </w:t>
      </w:r>
      <w:proofErr w:type="spellStart"/>
      <w:r>
        <w:t>weten</w:t>
      </w:r>
      <w:proofErr w:type="spellEnd"/>
      <w:r>
        <w:t xml:space="preserve"> </w:t>
      </w:r>
      <w:proofErr w:type="spellStart"/>
      <w:r>
        <w:t>wil</w:t>
      </w:r>
      <w:proofErr w:type="spellEnd"/>
      <w:r>
        <w:t xml:space="preserve">, </w:t>
      </w:r>
      <w:proofErr w:type="spellStart"/>
      <w:r>
        <w:t>wat</w:t>
      </w:r>
      <w:proofErr w:type="spellEnd"/>
      <w:r>
        <w:t xml:space="preserve"> </w:t>
      </w:r>
      <w:proofErr w:type="spellStart"/>
      <w:r>
        <w:t>yn</w:t>
      </w:r>
      <w:proofErr w:type="spellEnd"/>
      <w:r>
        <w:t xml:space="preserve"> </w:t>
      </w:r>
      <w:proofErr w:type="spellStart"/>
      <w:r>
        <w:t>em</w:t>
      </w:r>
      <w:proofErr w:type="spellEnd"/>
      <w:r>
        <w:t xml:space="preserve"> so,</w:t>
      </w:r>
      <w:r>
        <w:br/>
        <w:t xml:space="preserve">de </w:t>
      </w:r>
      <w:proofErr w:type="spellStart"/>
      <w:r>
        <w:t>merck</w:t>
      </w:r>
      <w:proofErr w:type="spellEnd"/>
      <w:r>
        <w:t xml:space="preserve"> </w:t>
      </w:r>
      <w:proofErr w:type="spellStart"/>
      <w:r>
        <w:t>vp</w:t>
      </w:r>
      <w:proofErr w:type="spellEnd"/>
      <w:r>
        <w:t xml:space="preserve"> </w:t>
      </w:r>
      <w:proofErr w:type="spellStart"/>
      <w:r>
        <w:t>desse</w:t>
      </w:r>
      <w:proofErr w:type="spellEnd"/>
      <w:r>
        <w:t xml:space="preserve"> </w:t>
      </w:r>
      <w:proofErr w:type="spellStart"/>
      <w:r>
        <w:t>sprake</w:t>
      </w:r>
      <w:proofErr w:type="spellEnd"/>
      <w:r>
        <w:t>:</w:t>
      </w:r>
      <w:r>
        <w:br/>
        <w:t xml:space="preserve">Se </w:t>
      </w:r>
      <w:proofErr w:type="spellStart"/>
      <w:r>
        <w:t>töget</w:t>
      </w:r>
      <w:proofErr w:type="spellEnd"/>
      <w:r>
        <w:t xml:space="preserve"> an so </w:t>
      </w:r>
      <w:proofErr w:type="spellStart"/>
      <w:r>
        <w:t>mennigerley</w:t>
      </w:r>
      <w:proofErr w:type="spellEnd"/>
      <w:r>
        <w:t>,</w:t>
      </w:r>
      <w:r>
        <w:br/>
        <w:t xml:space="preserve">wo böse </w:t>
      </w:r>
      <w:proofErr w:type="spellStart"/>
      <w:r>
        <w:t>sy</w:t>
      </w:r>
      <w:proofErr w:type="spellEnd"/>
      <w:r>
        <w:t xml:space="preserve"> </w:t>
      </w:r>
      <w:proofErr w:type="spellStart"/>
      <w:r>
        <w:t>vnse</w:t>
      </w:r>
      <w:proofErr w:type="spellEnd"/>
      <w:r>
        <w:t xml:space="preserve"> </w:t>
      </w:r>
      <w:proofErr w:type="spellStart"/>
      <w:r>
        <w:t>sake</w:t>
      </w:r>
      <w:proofErr w:type="spellEnd"/>
      <w:r>
        <w:t>.</w:t>
      </w:r>
      <w:r>
        <w:br/>
        <w:t xml:space="preserve">Gades </w:t>
      </w:r>
      <w:proofErr w:type="spellStart"/>
      <w:r>
        <w:t>kinder</w:t>
      </w:r>
      <w:proofErr w:type="spellEnd"/>
      <w:r>
        <w:t xml:space="preserve"> </w:t>
      </w:r>
      <w:proofErr w:type="spellStart"/>
      <w:r>
        <w:t>don</w:t>
      </w:r>
      <w:proofErr w:type="spellEnd"/>
      <w:r>
        <w:t xml:space="preserve"> </w:t>
      </w:r>
      <w:proofErr w:type="spellStart"/>
      <w:r>
        <w:t>dith</w:t>
      </w:r>
      <w:proofErr w:type="spellEnd"/>
      <w:r>
        <w:t xml:space="preserve"> </w:t>
      </w:r>
      <w:proofErr w:type="spellStart"/>
      <w:r>
        <w:t>allene</w:t>
      </w:r>
      <w:proofErr w:type="spellEnd"/>
      <w:r>
        <w:t>,</w:t>
      </w:r>
      <w:r>
        <w:br/>
      </w:r>
      <w:proofErr w:type="spellStart"/>
      <w:r>
        <w:t>henweg</w:t>
      </w:r>
      <w:proofErr w:type="spellEnd"/>
      <w:r>
        <w:t xml:space="preserve"> </w:t>
      </w:r>
      <w:proofErr w:type="spellStart"/>
      <w:r>
        <w:t>ys</w:t>
      </w:r>
      <w:proofErr w:type="spellEnd"/>
      <w:r>
        <w:t xml:space="preserve"> </w:t>
      </w:r>
      <w:proofErr w:type="spellStart"/>
      <w:r>
        <w:t>vnse</w:t>
      </w:r>
      <w:proofErr w:type="spellEnd"/>
      <w:r>
        <w:t xml:space="preserve"> </w:t>
      </w:r>
      <w:proofErr w:type="spellStart"/>
      <w:r>
        <w:t>römen</w:t>
      </w:r>
      <w:proofErr w:type="spellEnd"/>
      <w:r>
        <w:t>,</w:t>
      </w:r>
      <w:r>
        <w:br/>
      </w:r>
      <w:proofErr w:type="spellStart"/>
      <w:r>
        <w:t>minschen</w:t>
      </w:r>
      <w:proofErr w:type="spellEnd"/>
      <w:r>
        <w:t xml:space="preserve"> </w:t>
      </w:r>
      <w:proofErr w:type="spellStart"/>
      <w:r>
        <w:t>dandt</w:t>
      </w:r>
      <w:proofErr w:type="spellEnd"/>
      <w:r>
        <w:t xml:space="preserve"> </w:t>
      </w:r>
      <w:proofErr w:type="spellStart"/>
      <w:r>
        <w:t>ys</w:t>
      </w:r>
      <w:proofErr w:type="spellEnd"/>
      <w:r>
        <w:t xml:space="preserve"> </w:t>
      </w:r>
      <w:proofErr w:type="spellStart"/>
      <w:r>
        <w:t>ydel</w:t>
      </w:r>
      <w:proofErr w:type="spellEnd"/>
      <w:r>
        <w:t xml:space="preserve"> </w:t>
      </w:r>
      <w:proofErr w:type="spellStart"/>
      <w:r>
        <w:t>schyn</w:t>
      </w:r>
      <w:proofErr w:type="spellEnd"/>
      <w:r>
        <w:t>,</w:t>
      </w:r>
      <w:r>
        <w:br/>
      </w:r>
      <w:proofErr w:type="spellStart"/>
      <w:r>
        <w:t>Godt</w:t>
      </w:r>
      <w:proofErr w:type="spellEnd"/>
      <w:r>
        <w:t xml:space="preserve"> straffet </w:t>
      </w:r>
      <w:proofErr w:type="spellStart"/>
      <w:r>
        <w:t>vnde</w:t>
      </w:r>
      <w:proofErr w:type="spellEnd"/>
      <w:r>
        <w:t xml:space="preserve"> </w:t>
      </w:r>
      <w:proofErr w:type="spellStart"/>
      <w:r>
        <w:t>wil</w:t>
      </w:r>
      <w:proofErr w:type="spellEnd"/>
      <w:r>
        <w:t xml:space="preserve"> </w:t>
      </w:r>
      <w:proofErr w:type="spellStart"/>
      <w:r>
        <w:t>vordömen</w:t>
      </w:r>
      <w:proofErr w:type="spellEnd"/>
      <w:r>
        <w:t>.</w:t>
      </w:r>
    </w:p>
    <w:p w14:paraId="7C112489" w14:textId="77777777" w:rsidR="00694047" w:rsidRDefault="00694047" w:rsidP="00694047">
      <w:pPr>
        <w:pStyle w:val="StandardWeb"/>
      </w:pPr>
      <w:r>
        <w:t xml:space="preserve">Ach, HERE </w:t>
      </w:r>
      <w:proofErr w:type="spellStart"/>
      <w:r>
        <w:t>Godt</w:t>
      </w:r>
      <w:proofErr w:type="spellEnd"/>
      <w:r>
        <w:t xml:space="preserve">, </w:t>
      </w:r>
      <w:proofErr w:type="spellStart"/>
      <w:r>
        <w:t>dewile</w:t>
      </w:r>
      <w:proofErr w:type="spellEnd"/>
      <w:r>
        <w:t xml:space="preserve"> </w:t>
      </w:r>
      <w:proofErr w:type="spellStart"/>
      <w:r>
        <w:t>wy</w:t>
      </w:r>
      <w:proofErr w:type="spellEnd"/>
      <w:r>
        <w:t xml:space="preserve"> </w:t>
      </w:r>
      <w:proofErr w:type="spellStart"/>
      <w:r>
        <w:t>syn</w:t>
      </w:r>
      <w:proofErr w:type="spellEnd"/>
      <w:r>
        <w:br/>
      </w:r>
      <w:proofErr w:type="spellStart"/>
      <w:r>
        <w:t>dorch</w:t>
      </w:r>
      <w:proofErr w:type="spellEnd"/>
      <w:r>
        <w:t xml:space="preserve"> </w:t>
      </w:r>
      <w:proofErr w:type="spellStart"/>
      <w:r>
        <w:t>dyne</w:t>
      </w:r>
      <w:proofErr w:type="spellEnd"/>
      <w:r>
        <w:t xml:space="preserve"> </w:t>
      </w:r>
      <w:proofErr w:type="spellStart"/>
      <w:r>
        <w:t>wordt</w:t>
      </w:r>
      <w:proofErr w:type="spellEnd"/>
      <w:r>
        <w:t xml:space="preserve"> </w:t>
      </w:r>
      <w:proofErr w:type="spellStart"/>
      <w:r>
        <w:t>geslagen</w:t>
      </w:r>
      <w:proofErr w:type="spellEnd"/>
      <w:r>
        <w:t>,</w:t>
      </w:r>
      <w:r>
        <w:br/>
      </w:r>
      <w:proofErr w:type="spellStart"/>
      <w:r>
        <w:t>Giff</w:t>
      </w:r>
      <w:proofErr w:type="spellEnd"/>
      <w:r>
        <w:t xml:space="preserve"> </w:t>
      </w:r>
      <w:proofErr w:type="spellStart"/>
      <w:r>
        <w:t>vns</w:t>
      </w:r>
      <w:proofErr w:type="spellEnd"/>
      <w:r>
        <w:t xml:space="preserve">, Here, </w:t>
      </w:r>
      <w:proofErr w:type="spellStart"/>
      <w:r>
        <w:t>dynen</w:t>
      </w:r>
      <w:proofErr w:type="spellEnd"/>
      <w:r>
        <w:t xml:space="preserve"> Christ alleine,</w:t>
      </w:r>
      <w:r>
        <w:br/>
      </w:r>
      <w:proofErr w:type="spellStart"/>
      <w:r>
        <w:t>süs</w:t>
      </w:r>
      <w:proofErr w:type="spellEnd"/>
      <w:r>
        <w:t xml:space="preserve"> </w:t>
      </w:r>
      <w:proofErr w:type="spellStart"/>
      <w:r>
        <w:t>möthe</w:t>
      </w:r>
      <w:proofErr w:type="spellEnd"/>
      <w:r>
        <w:t xml:space="preserve"> </w:t>
      </w:r>
      <w:proofErr w:type="spellStart"/>
      <w:r>
        <w:t>wy</w:t>
      </w:r>
      <w:proofErr w:type="spellEnd"/>
      <w:r>
        <w:t xml:space="preserve"> </w:t>
      </w:r>
      <w:proofErr w:type="spellStart"/>
      <w:r>
        <w:t>vortzagen</w:t>
      </w:r>
      <w:proofErr w:type="spellEnd"/>
      <w:r>
        <w:t>;</w:t>
      </w:r>
      <w:r>
        <w:br/>
        <w:t xml:space="preserve">Denn du </w:t>
      </w:r>
      <w:proofErr w:type="spellStart"/>
      <w:r>
        <w:t>vns</w:t>
      </w:r>
      <w:proofErr w:type="spellEnd"/>
      <w:r>
        <w:t xml:space="preserve"> </w:t>
      </w:r>
      <w:proofErr w:type="spellStart"/>
      <w:r>
        <w:t>geuen</w:t>
      </w:r>
      <w:proofErr w:type="spellEnd"/>
      <w:r>
        <w:t xml:space="preserve"> </w:t>
      </w:r>
      <w:proofErr w:type="spellStart"/>
      <w:r>
        <w:t>heffst</w:t>
      </w:r>
      <w:proofErr w:type="spellEnd"/>
      <w:r>
        <w:br/>
        <w:t xml:space="preserve">ein heil </w:t>
      </w:r>
      <w:proofErr w:type="spellStart"/>
      <w:r>
        <w:t>vnde</w:t>
      </w:r>
      <w:proofErr w:type="spellEnd"/>
      <w:r>
        <w:t xml:space="preserve"> </w:t>
      </w:r>
      <w:proofErr w:type="spellStart"/>
      <w:r>
        <w:t>trost</w:t>
      </w:r>
      <w:proofErr w:type="spellEnd"/>
      <w:r>
        <w:t xml:space="preserve"> der armen,</w:t>
      </w:r>
      <w:r>
        <w:br/>
        <w:t xml:space="preserve">he </w:t>
      </w:r>
      <w:proofErr w:type="spellStart"/>
      <w:r>
        <w:t>ys</w:t>
      </w:r>
      <w:proofErr w:type="spellEnd"/>
      <w:r>
        <w:t xml:space="preserve"> </w:t>
      </w:r>
      <w:proofErr w:type="spellStart"/>
      <w:r>
        <w:t>dyner</w:t>
      </w:r>
      <w:proofErr w:type="spellEnd"/>
      <w:r>
        <w:t xml:space="preserve"> </w:t>
      </w:r>
      <w:proofErr w:type="spellStart"/>
      <w:r>
        <w:t>eeren</w:t>
      </w:r>
      <w:proofErr w:type="spellEnd"/>
      <w:r>
        <w:t xml:space="preserve"> </w:t>
      </w:r>
      <w:proofErr w:type="spellStart"/>
      <w:r>
        <w:t>glantz</w:t>
      </w:r>
      <w:proofErr w:type="spellEnd"/>
      <w:r>
        <w:t>:</w:t>
      </w:r>
      <w:r>
        <w:br/>
        <w:t xml:space="preserve">HERE, </w:t>
      </w:r>
      <w:proofErr w:type="spellStart"/>
      <w:r>
        <w:t>lath</w:t>
      </w:r>
      <w:proofErr w:type="spellEnd"/>
      <w:r>
        <w:t xml:space="preserve"> </w:t>
      </w:r>
      <w:proofErr w:type="spellStart"/>
      <w:r>
        <w:t>dy</w:t>
      </w:r>
      <w:proofErr w:type="spellEnd"/>
      <w:r>
        <w:t xml:space="preserve"> </w:t>
      </w:r>
      <w:proofErr w:type="spellStart"/>
      <w:r>
        <w:t>vns</w:t>
      </w:r>
      <w:proofErr w:type="spellEnd"/>
      <w:r>
        <w:t xml:space="preserve"> erbarmen.</w:t>
      </w:r>
    </w:p>
    <w:p w14:paraId="38B38BB7" w14:textId="77777777" w:rsidR="00694047" w:rsidRDefault="00694047" w:rsidP="00694047">
      <w:pPr>
        <w:pStyle w:val="berschrift2"/>
      </w:pPr>
      <w:r>
        <w:rPr>
          <w:rStyle w:val="screen-reader-text"/>
        </w:rPr>
        <w:t xml:space="preserve">Der CXVII. Psalm </w:t>
      </w:r>
      <w:proofErr w:type="spellStart"/>
      <w:r>
        <w:rPr>
          <w:rStyle w:val="screen-reader-text"/>
        </w:rPr>
        <w:t>Psalmus</w:t>
      </w:r>
      <w:proofErr w:type="spellEnd"/>
      <w:r>
        <w:rPr>
          <w:rStyle w:val="screen-reader-text"/>
        </w:rPr>
        <w:t xml:space="preserve"> </w:t>
      </w:r>
      <w:proofErr w:type="spellStart"/>
      <w:r>
        <w:rPr>
          <w:rStyle w:val="screen-reader-text"/>
        </w:rPr>
        <w:t>Laudate</w:t>
      </w:r>
      <w:proofErr w:type="spellEnd"/>
      <w:r>
        <w:rPr>
          <w:rStyle w:val="screen-reader-text"/>
        </w:rPr>
        <w:t xml:space="preserve"> </w:t>
      </w:r>
      <w:proofErr w:type="spellStart"/>
      <w:r>
        <w:rPr>
          <w:rStyle w:val="screen-reader-text"/>
        </w:rPr>
        <w:t>dominum</w:t>
      </w:r>
      <w:proofErr w:type="spellEnd"/>
      <w:r>
        <w:rPr>
          <w:rStyle w:val="screen-reader-text"/>
        </w:rPr>
        <w:t xml:space="preserve"> omnes </w:t>
      </w:r>
      <w:proofErr w:type="spellStart"/>
      <w:r>
        <w:rPr>
          <w:rStyle w:val="screen-reader-text"/>
        </w:rPr>
        <w:t>gentes</w:t>
      </w:r>
      <w:proofErr w:type="spellEnd"/>
      <w:r>
        <w:t xml:space="preserve"> </w:t>
      </w:r>
    </w:p>
    <w:p w14:paraId="5B03AD57" w14:textId="77777777" w:rsidR="00694047" w:rsidRDefault="00694047" w:rsidP="00694047">
      <w:pPr>
        <w:pStyle w:val="StandardWeb"/>
      </w:pPr>
      <w:proofErr w:type="spellStart"/>
      <w:r>
        <w:t>Frolich</w:t>
      </w:r>
      <w:proofErr w:type="spellEnd"/>
      <w:r>
        <w:t xml:space="preserve"> wollen </w:t>
      </w:r>
      <w:proofErr w:type="spellStart"/>
      <w:r>
        <w:t>wyr</w:t>
      </w:r>
      <w:proofErr w:type="spellEnd"/>
      <w:r>
        <w:t xml:space="preserve"> </w:t>
      </w:r>
      <w:proofErr w:type="spellStart"/>
      <w:r>
        <w:t>Alleluia</w:t>
      </w:r>
      <w:proofErr w:type="spellEnd"/>
      <w:r>
        <w:t xml:space="preserve"> singen,</w:t>
      </w:r>
      <w:r>
        <w:br/>
        <w:t xml:space="preserve">aus hitziger </w:t>
      </w:r>
      <w:proofErr w:type="spellStart"/>
      <w:r>
        <w:t>gyr</w:t>
      </w:r>
      <w:proofErr w:type="spellEnd"/>
      <w:r>
        <w:t xml:space="preserve"> unsers </w:t>
      </w:r>
      <w:proofErr w:type="spellStart"/>
      <w:r>
        <w:t>hertzen</w:t>
      </w:r>
      <w:proofErr w:type="spellEnd"/>
      <w:r>
        <w:t xml:space="preserve"> springen,</w:t>
      </w:r>
      <w:r>
        <w:br/>
      </w:r>
      <w:proofErr w:type="spellStart"/>
      <w:r>
        <w:t>Seyn</w:t>
      </w:r>
      <w:proofErr w:type="spellEnd"/>
      <w:r>
        <w:t xml:space="preserve"> </w:t>
      </w:r>
      <w:proofErr w:type="spellStart"/>
      <w:r>
        <w:t>gnad</w:t>
      </w:r>
      <w:proofErr w:type="spellEnd"/>
      <w:r>
        <w:t xml:space="preserve"> vertilget hat alle unser </w:t>
      </w:r>
      <w:proofErr w:type="spellStart"/>
      <w:r>
        <w:t>sunden</w:t>
      </w:r>
      <w:proofErr w:type="spellEnd"/>
      <w:r>
        <w:t>,</w:t>
      </w:r>
      <w:r>
        <w:br/>
        <w:t xml:space="preserve">in </w:t>
      </w:r>
      <w:proofErr w:type="spellStart"/>
      <w:r>
        <w:t>yhm</w:t>
      </w:r>
      <w:proofErr w:type="spellEnd"/>
      <w:r>
        <w:t xml:space="preserve"> haben </w:t>
      </w:r>
      <w:proofErr w:type="spellStart"/>
      <w:r>
        <w:t>wyr</w:t>
      </w:r>
      <w:proofErr w:type="spellEnd"/>
      <w:r>
        <w:t xml:space="preserve"> </w:t>
      </w:r>
      <w:proofErr w:type="spellStart"/>
      <w:r>
        <w:t>reuche</w:t>
      </w:r>
      <w:proofErr w:type="spellEnd"/>
      <w:r>
        <w:t xml:space="preserve"> </w:t>
      </w:r>
      <w:proofErr w:type="spellStart"/>
      <w:r>
        <w:t>schetze</w:t>
      </w:r>
      <w:proofErr w:type="spellEnd"/>
      <w:r>
        <w:t xml:space="preserve"> </w:t>
      </w:r>
      <w:proofErr w:type="spellStart"/>
      <w:r>
        <w:t>funden</w:t>
      </w:r>
      <w:proofErr w:type="spellEnd"/>
      <w:r>
        <w:t>.</w:t>
      </w:r>
    </w:p>
    <w:p w14:paraId="371DD5D9" w14:textId="77777777" w:rsidR="00694047" w:rsidRDefault="00694047" w:rsidP="00694047">
      <w:pPr>
        <w:pStyle w:val="StandardWeb"/>
      </w:pPr>
      <w:r>
        <w:t xml:space="preserve">Alls was lebt </w:t>
      </w:r>
      <w:proofErr w:type="spellStart"/>
      <w:r>
        <w:t>auff</w:t>
      </w:r>
      <w:proofErr w:type="spellEnd"/>
      <w:r>
        <w:t xml:space="preserve"> erden sollen </w:t>
      </w:r>
      <w:proofErr w:type="spellStart"/>
      <w:r>
        <w:t>Got</w:t>
      </w:r>
      <w:proofErr w:type="spellEnd"/>
      <w:r>
        <w:t xml:space="preserve"> loben,</w:t>
      </w:r>
      <w:r>
        <w:br/>
        <w:t xml:space="preserve">reichlich ist </w:t>
      </w:r>
      <w:proofErr w:type="spellStart"/>
      <w:r>
        <w:t>seyn</w:t>
      </w:r>
      <w:proofErr w:type="spellEnd"/>
      <w:r>
        <w:t xml:space="preserve"> </w:t>
      </w:r>
      <w:proofErr w:type="spellStart"/>
      <w:r>
        <w:t>gnad</w:t>
      </w:r>
      <w:proofErr w:type="spellEnd"/>
      <w:r>
        <w:t xml:space="preserve"> </w:t>
      </w:r>
      <w:proofErr w:type="spellStart"/>
      <w:r>
        <w:t>uber</w:t>
      </w:r>
      <w:proofErr w:type="spellEnd"/>
      <w:r>
        <w:t xml:space="preserve"> uns erhoben,</w:t>
      </w:r>
      <w:r>
        <w:br/>
        <w:t xml:space="preserve">Gnad, leben, </w:t>
      </w:r>
      <w:proofErr w:type="spellStart"/>
      <w:r>
        <w:t>sterk</w:t>
      </w:r>
      <w:proofErr w:type="spellEnd"/>
      <w:r>
        <w:t xml:space="preserve"> und </w:t>
      </w:r>
      <w:proofErr w:type="spellStart"/>
      <w:r>
        <w:t>krafft</w:t>
      </w:r>
      <w:proofErr w:type="spellEnd"/>
      <w:r>
        <w:t xml:space="preserve"> haben </w:t>
      </w:r>
      <w:proofErr w:type="spellStart"/>
      <w:r>
        <w:t>wyr</w:t>
      </w:r>
      <w:proofErr w:type="spellEnd"/>
      <w:r>
        <w:t xml:space="preserve"> ererbet,</w:t>
      </w:r>
      <w:r>
        <w:br/>
        <w:t xml:space="preserve">hell, </w:t>
      </w:r>
      <w:proofErr w:type="spellStart"/>
      <w:r>
        <w:t>todt</w:t>
      </w:r>
      <w:proofErr w:type="spellEnd"/>
      <w:r>
        <w:t xml:space="preserve">, des </w:t>
      </w:r>
      <w:proofErr w:type="spellStart"/>
      <w:r>
        <w:t>teuffels</w:t>
      </w:r>
      <w:proofErr w:type="spellEnd"/>
      <w:r>
        <w:t xml:space="preserve"> macht ist durch </w:t>
      </w:r>
      <w:proofErr w:type="spellStart"/>
      <w:r>
        <w:t>uhn</w:t>
      </w:r>
      <w:proofErr w:type="spellEnd"/>
      <w:r>
        <w:t xml:space="preserve"> </w:t>
      </w:r>
      <w:proofErr w:type="spellStart"/>
      <w:r>
        <w:t>verterbet</w:t>
      </w:r>
      <w:proofErr w:type="spellEnd"/>
      <w:r>
        <w:t>.</w:t>
      </w:r>
    </w:p>
    <w:p w14:paraId="0EA1A73F" w14:textId="77777777" w:rsidR="00694047" w:rsidRDefault="00694047" w:rsidP="00694047">
      <w:pPr>
        <w:pStyle w:val="StandardWeb"/>
      </w:pPr>
      <w:r>
        <w:t xml:space="preserve">Gott sagt </w:t>
      </w:r>
      <w:proofErr w:type="spellStart"/>
      <w:r>
        <w:t>gnade</w:t>
      </w:r>
      <w:proofErr w:type="spellEnd"/>
      <w:r>
        <w:t xml:space="preserve"> zu </w:t>
      </w:r>
      <w:proofErr w:type="spellStart"/>
      <w:r>
        <w:t>alln</w:t>
      </w:r>
      <w:proofErr w:type="spellEnd"/>
      <w:r>
        <w:t xml:space="preserve">, die </w:t>
      </w:r>
      <w:proofErr w:type="spellStart"/>
      <w:r>
        <w:t>yhm</w:t>
      </w:r>
      <w:proofErr w:type="spellEnd"/>
      <w:r>
        <w:t xml:space="preserve"> </w:t>
      </w:r>
      <w:proofErr w:type="spellStart"/>
      <w:r>
        <w:t>vertrawen</w:t>
      </w:r>
      <w:proofErr w:type="spellEnd"/>
      <w:r>
        <w:t>,</w:t>
      </w:r>
      <w:r>
        <w:br/>
      </w:r>
      <w:proofErr w:type="spellStart"/>
      <w:r>
        <w:t>trost</w:t>
      </w:r>
      <w:proofErr w:type="spellEnd"/>
      <w:r>
        <w:t xml:space="preserve">, </w:t>
      </w:r>
      <w:proofErr w:type="spellStart"/>
      <w:r>
        <w:t>hilff</w:t>
      </w:r>
      <w:proofErr w:type="spellEnd"/>
      <w:r>
        <w:t xml:space="preserve">, schickt er zu den, so </w:t>
      </w:r>
      <w:proofErr w:type="spellStart"/>
      <w:r>
        <w:t>auff</w:t>
      </w:r>
      <w:proofErr w:type="spellEnd"/>
      <w:r>
        <w:t xml:space="preserve"> </w:t>
      </w:r>
      <w:proofErr w:type="spellStart"/>
      <w:r>
        <w:t>yhn</w:t>
      </w:r>
      <w:proofErr w:type="spellEnd"/>
      <w:r>
        <w:t xml:space="preserve"> </w:t>
      </w:r>
      <w:proofErr w:type="spellStart"/>
      <w:r>
        <w:t>bawen</w:t>
      </w:r>
      <w:proofErr w:type="spellEnd"/>
      <w:r>
        <w:t>,</w:t>
      </w:r>
      <w:r>
        <w:br/>
        <w:t xml:space="preserve">Fest, </w:t>
      </w:r>
      <w:proofErr w:type="spellStart"/>
      <w:r>
        <w:t>stedt</w:t>
      </w:r>
      <w:proofErr w:type="spellEnd"/>
      <w:r>
        <w:t xml:space="preserve">, </w:t>
      </w:r>
      <w:proofErr w:type="spellStart"/>
      <w:r>
        <w:t>trewlich</w:t>
      </w:r>
      <w:proofErr w:type="spellEnd"/>
      <w:r>
        <w:t xml:space="preserve"> </w:t>
      </w:r>
      <w:proofErr w:type="spellStart"/>
      <w:r>
        <w:t>helt</w:t>
      </w:r>
      <w:proofErr w:type="spellEnd"/>
      <w:r>
        <w:t xml:space="preserve">, </w:t>
      </w:r>
      <w:proofErr w:type="spellStart"/>
      <w:r>
        <w:t>one</w:t>
      </w:r>
      <w:proofErr w:type="spellEnd"/>
      <w:r>
        <w:t xml:space="preserve"> </w:t>
      </w:r>
      <w:proofErr w:type="spellStart"/>
      <w:r>
        <w:t>list</w:t>
      </w:r>
      <w:proofErr w:type="spellEnd"/>
      <w:r>
        <w:t xml:space="preserve"> und </w:t>
      </w:r>
      <w:proofErr w:type="spellStart"/>
      <w:r>
        <w:t>triegen</w:t>
      </w:r>
      <w:proofErr w:type="spellEnd"/>
      <w:r>
        <w:t>,</w:t>
      </w:r>
      <w:r>
        <w:br/>
      </w:r>
      <w:proofErr w:type="spellStart"/>
      <w:r>
        <w:t>wye</w:t>
      </w:r>
      <w:proofErr w:type="spellEnd"/>
      <w:r>
        <w:t xml:space="preserve"> </w:t>
      </w:r>
      <w:proofErr w:type="spellStart"/>
      <w:r>
        <w:t>seyn</w:t>
      </w:r>
      <w:proofErr w:type="spellEnd"/>
      <w:r>
        <w:t xml:space="preserve"> </w:t>
      </w:r>
      <w:proofErr w:type="spellStart"/>
      <w:r>
        <w:t>wort</w:t>
      </w:r>
      <w:proofErr w:type="spellEnd"/>
      <w:r>
        <w:t xml:space="preserve"> </w:t>
      </w:r>
      <w:proofErr w:type="spellStart"/>
      <w:r>
        <w:t>vormelt</w:t>
      </w:r>
      <w:proofErr w:type="spellEnd"/>
      <w:r>
        <w:t xml:space="preserve">, </w:t>
      </w:r>
      <w:proofErr w:type="spellStart"/>
      <w:r>
        <w:t>dan</w:t>
      </w:r>
      <w:proofErr w:type="spellEnd"/>
      <w:r>
        <w:t xml:space="preserve"> ehr </w:t>
      </w:r>
      <w:proofErr w:type="spellStart"/>
      <w:r>
        <w:t>kan</w:t>
      </w:r>
      <w:proofErr w:type="spellEnd"/>
      <w:r>
        <w:t xml:space="preserve"> nicht liegen.</w:t>
      </w:r>
    </w:p>
    <w:p w14:paraId="6A99E550" w14:textId="77777777" w:rsidR="00694047" w:rsidRDefault="00694047" w:rsidP="00694047">
      <w:pPr>
        <w:pStyle w:val="StandardWeb"/>
      </w:pPr>
      <w:proofErr w:type="spellStart"/>
      <w:r>
        <w:t>Got</w:t>
      </w:r>
      <w:proofErr w:type="spellEnd"/>
      <w:r>
        <w:t xml:space="preserve"> </w:t>
      </w:r>
      <w:proofErr w:type="spellStart"/>
      <w:r>
        <w:t>sey</w:t>
      </w:r>
      <w:proofErr w:type="spellEnd"/>
      <w:r>
        <w:t xml:space="preserve"> lob gesagt und </w:t>
      </w:r>
      <w:proofErr w:type="spellStart"/>
      <w:r>
        <w:t>seym</w:t>
      </w:r>
      <w:proofErr w:type="spellEnd"/>
      <w:r>
        <w:t xml:space="preserve"> </w:t>
      </w:r>
      <w:proofErr w:type="spellStart"/>
      <w:r>
        <w:t>eynige</w:t>
      </w:r>
      <w:proofErr w:type="spellEnd"/>
      <w:r>
        <w:t xml:space="preserve"> </w:t>
      </w:r>
      <w:proofErr w:type="spellStart"/>
      <w:r>
        <w:t>sone</w:t>
      </w:r>
      <w:proofErr w:type="spellEnd"/>
      <w:r>
        <w:t>,</w:t>
      </w:r>
      <w:r>
        <w:br/>
      </w:r>
      <w:proofErr w:type="spellStart"/>
      <w:r>
        <w:t>heyligem</w:t>
      </w:r>
      <w:proofErr w:type="spellEnd"/>
      <w:r>
        <w:t xml:space="preserve"> </w:t>
      </w:r>
      <w:proofErr w:type="spellStart"/>
      <w:r>
        <w:t>geyst</w:t>
      </w:r>
      <w:proofErr w:type="spellEnd"/>
      <w:r>
        <w:t xml:space="preserve">, Gott von </w:t>
      </w:r>
      <w:proofErr w:type="spellStart"/>
      <w:r>
        <w:t>art</w:t>
      </w:r>
      <w:proofErr w:type="spellEnd"/>
      <w:r>
        <w:t xml:space="preserve">, </w:t>
      </w:r>
      <w:proofErr w:type="spellStart"/>
      <w:r>
        <w:t>mechtig</w:t>
      </w:r>
      <w:proofErr w:type="spellEnd"/>
      <w:r>
        <w:t xml:space="preserve"> in </w:t>
      </w:r>
      <w:proofErr w:type="spellStart"/>
      <w:r>
        <w:t>eym</w:t>
      </w:r>
      <w:proofErr w:type="spellEnd"/>
      <w:r>
        <w:t xml:space="preserve"> throne,</w:t>
      </w:r>
      <w:r>
        <w:br/>
        <w:t xml:space="preserve">Von </w:t>
      </w:r>
      <w:proofErr w:type="spellStart"/>
      <w:r>
        <w:t>anbegyn</w:t>
      </w:r>
      <w:proofErr w:type="spellEnd"/>
      <w:r>
        <w:t xml:space="preserve"> er war, </w:t>
      </w:r>
      <w:proofErr w:type="spellStart"/>
      <w:r>
        <w:t>bleybt</w:t>
      </w:r>
      <w:proofErr w:type="spellEnd"/>
      <w:r>
        <w:t xml:space="preserve"> auch bis ans ende,</w:t>
      </w:r>
      <w:r>
        <w:br/>
        <w:t xml:space="preserve">all </w:t>
      </w:r>
      <w:proofErr w:type="spellStart"/>
      <w:r>
        <w:t>welt</w:t>
      </w:r>
      <w:proofErr w:type="spellEnd"/>
      <w:r>
        <w:t xml:space="preserve"> </w:t>
      </w:r>
      <w:proofErr w:type="spellStart"/>
      <w:r>
        <w:t>sihet</w:t>
      </w:r>
      <w:proofErr w:type="spellEnd"/>
      <w:r>
        <w:t xml:space="preserve"> </w:t>
      </w:r>
      <w:proofErr w:type="spellStart"/>
      <w:r>
        <w:t>yhn</w:t>
      </w:r>
      <w:proofErr w:type="spellEnd"/>
      <w:r>
        <w:t xml:space="preserve"> klar. Herr, von uns nicht wende.</w:t>
      </w:r>
    </w:p>
    <w:p w14:paraId="2CFF2E91" w14:textId="77777777" w:rsidR="00694047" w:rsidRDefault="00694047" w:rsidP="00694047">
      <w:pPr>
        <w:pStyle w:val="berschrift2"/>
      </w:pPr>
      <w:r>
        <w:rPr>
          <w:rStyle w:val="screen-reader-text"/>
        </w:rPr>
        <w:t>Ich ruf zu Dir, Herr Jesu Christ</w:t>
      </w:r>
      <w:r>
        <w:t xml:space="preserve"> </w:t>
      </w:r>
    </w:p>
    <w:p w14:paraId="54AA37DB" w14:textId="77777777" w:rsidR="00694047" w:rsidRDefault="00694047" w:rsidP="00694047">
      <w:pPr>
        <w:pStyle w:val="StandardWeb"/>
      </w:pPr>
      <w:r>
        <w:t>Ich ruf zu dir, Herr Jesu Christ,</w:t>
      </w:r>
      <w:r>
        <w:br/>
        <w:t>ich bitt, erhör mein Klagen;</w:t>
      </w:r>
      <w:r>
        <w:br/>
        <w:t>Verleih mir Gnad zu dieser Frist,</w:t>
      </w:r>
      <w:r>
        <w:br/>
      </w:r>
      <w:proofErr w:type="spellStart"/>
      <w:r>
        <w:t>laß</w:t>
      </w:r>
      <w:proofErr w:type="spellEnd"/>
      <w:r>
        <w:t xml:space="preserve"> mich doch nicht verzagen;</w:t>
      </w:r>
      <w:r>
        <w:br/>
        <w:t>den rechten Glauben, Herr, ich mein,</w:t>
      </w:r>
      <w:r>
        <w:br/>
        <w:t>den wollest du mir geben,</w:t>
      </w:r>
      <w:r>
        <w:br/>
        <w:t>dir zu leben,</w:t>
      </w:r>
      <w:r>
        <w:br/>
        <w:t>dem Nächsten nütz zu sein,</w:t>
      </w:r>
      <w:r>
        <w:br/>
        <w:t>dein Wort zu halten eben.</w:t>
      </w:r>
    </w:p>
    <w:p w14:paraId="212DBBD4" w14:textId="77777777" w:rsidR="00694047" w:rsidRDefault="00694047" w:rsidP="00694047">
      <w:pPr>
        <w:pStyle w:val="StandardWeb"/>
      </w:pPr>
      <w:r>
        <w:t>Ich bitt noch mehr, o Herre Gott,</w:t>
      </w:r>
      <w:r>
        <w:br/>
        <w:t>du kannst es mir wohl geben,</w:t>
      </w:r>
      <w:r>
        <w:br/>
      </w:r>
      <w:proofErr w:type="spellStart"/>
      <w:r>
        <w:t>daß</w:t>
      </w:r>
      <w:proofErr w:type="spellEnd"/>
      <w:r>
        <w:t xml:space="preserve"> ich nicht wieder </w:t>
      </w:r>
      <w:proofErr w:type="spellStart"/>
      <w:r>
        <w:t>werd</w:t>
      </w:r>
      <w:proofErr w:type="spellEnd"/>
      <w:r>
        <w:t xml:space="preserve"> zu Spott;</w:t>
      </w:r>
      <w:r>
        <w:br/>
        <w:t>die Hoffnung gib daneben,</w:t>
      </w:r>
      <w:r>
        <w:br/>
        <w:t xml:space="preserve">voraus wenn ich </w:t>
      </w:r>
      <w:proofErr w:type="spellStart"/>
      <w:r>
        <w:t>muß</w:t>
      </w:r>
      <w:proofErr w:type="spellEnd"/>
      <w:r>
        <w:t xml:space="preserve"> die haben,</w:t>
      </w:r>
      <w:r>
        <w:br/>
      </w:r>
      <w:proofErr w:type="spellStart"/>
      <w:r>
        <w:t>daß</w:t>
      </w:r>
      <w:proofErr w:type="spellEnd"/>
      <w:r>
        <w:t xml:space="preserve"> ich dir </w:t>
      </w:r>
      <w:proofErr w:type="spellStart"/>
      <w:r>
        <w:t>mög</w:t>
      </w:r>
      <w:proofErr w:type="spellEnd"/>
      <w:r>
        <w:t xml:space="preserve"> vertrauen</w:t>
      </w:r>
      <w:r>
        <w:br/>
        <w:t>und nicht bauen</w:t>
      </w:r>
      <w:r>
        <w:br/>
        <w:t>auf all mein eigen Tun,</w:t>
      </w:r>
      <w:r>
        <w:br/>
        <w:t>sonst wirds mich ewig reuen.</w:t>
      </w:r>
    </w:p>
    <w:p w14:paraId="728B83BD" w14:textId="77777777" w:rsidR="00694047" w:rsidRDefault="00694047" w:rsidP="00694047">
      <w:pPr>
        <w:pStyle w:val="StandardWeb"/>
      </w:pPr>
      <w:r>
        <w:t xml:space="preserve">Verleih, </w:t>
      </w:r>
      <w:proofErr w:type="spellStart"/>
      <w:r>
        <w:t>daß</w:t>
      </w:r>
      <w:proofErr w:type="spellEnd"/>
      <w:r>
        <w:t xml:space="preserve"> ich aus Herzensgrund</w:t>
      </w:r>
      <w:r>
        <w:br/>
        <w:t xml:space="preserve">mein Feinden </w:t>
      </w:r>
      <w:proofErr w:type="spellStart"/>
      <w:r>
        <w:t>mög</w:t>
      </w:r>
      <w:proofErr w:type="spellEnd"/>
      <w:r>
        <w:t xml:space="preserve"> vergeben;</w:t>
      </w:r>
      <w:r>
        <w:br/>
        <w:t xml:space="preserve">verzeih mir auch zu dieser </w:t>
      </w:r>
      <w:proofErr w:type="spellStart"/>
      <w:r>
        <w:t>Stund</w:t>
      </w:r>
      <w:proofErr w:type="spellEnd"/>
      <w:r>
        <w:t>,</w:t>
      </w:r>
      <w:r>
        <w:br/>
        <w:t>schaff mir ein neues Leben;</w:t>
      </w:r>
      <w:r>
        <w:br/>
        <w:t xml:space="preserve">dein Wort mein Speis </w:t>
      </w:r>
      <w:proofErr w:type="spellStart"/>
      <w:r>
        <w:t>laß</w:t>
      </w:r>
      <w:proofErr w:type="spellEnd"/>
      <w:r>
        <w:t xml:space="preserve"> allweg sein,</w:t>
      </w:r>
      <w:r>
        <w:br/>
        <w:t>damit mein Seel zu nähren</w:t>
      </w:r>
      <w:r>
        <w:br/>
        <w:t>mich zu wehren,</w:t>
      </w:r>
      <w:r>
        <w:br/>
        <w:t>wenn Unglück geht herein,</w:t>
      </w:r>
      <w:r>
        <w:br/>
        <w:t>das mich bald möcht verkehren.</w:t>
      </w:r>
    </w:p>
    <w:p w14:paraId="6D49CDB0" w14:textId="77777777" w:rsidR="00694047" w:rsidRDefault="00694047" w:rsidP="00694047">
      <w:pPr>
        <w:pStyle w:val="StandardWeb"/>
      </w:pPr>
      <w:proofErr w:type="spellStart"/>
      <w:r>
        <w:t>Laß</w:t>
      </w:r>
      <w:proofErr w:type="spellEnd"/>
      <w:r>
        <w:t xml:space="preserve"> mich kein Lust noch Furcht von dir</w:t>
      </w:r>
      <w:r>
        <w:br/>
        <w:t>in dieser Welt abwenden;</w:t>
      </w:r>
      <w:r>
        <w:br/>
        <w:t>Beständig sein ans End gib mir,</w:t>
      </w:r>
      <w:r>
        <w:br/>
        <w:t xml:space="preserve">du </w:t>
      </w:r>
      <w:proofErr w:type="spellStart"/>
      <w:r>
        <w:t>hasts</w:t>
      </w:r>
      <w:proofErr w:type="spellEnd"/>
      <w:r>
        <w:t xml:space="preserve"> allein in Händen;</w:t>
      </w:r>
      <w:r>
        <w:br/>
        <w:t xml:space="preserve">und wem </w:t>
      </w:r>
      <w:proofErr w:type="spellStart"/>
      <w:r>
        <w:t>dus</w:t>
      </w:r>
      <w:proofErr w:type="spellEnd"/>
      <w:r>
        <w:t xml:space="preserve"> gibst, der hats umsonst,</w:t>
      </w:r>
      <w:r>
        <w:br/>
        <w:t>es mag niemand erwerben</w:t>
      </w:r>
      <w:r>
        <w:br/>
        <w:t>noch ererben</w:t>
      </w:r>
      <w:r>
        <w:br/>
        <w:t>durch Werke deine Gunst,</w:t>
      </w:r>
      <w:r>
        <w:br/>
        <w:t xml:space="preserve">die uns </w:t>
      </w:r>
      <w:proofErr w:type="spellStart"/>
      <w:r>
        <w:t>errett</w:t>
      </w:r>
      <w:proofErr w:type="spellEnd"/>
      <w:r>
        <w:t xml:space="preserve"> vom Sterben.</w:t>
      </w:r>
    </w:p>
    <w:p w14:paraId="4364C5A9" w14:textId="77777777" w:rsidR="00694047" w:rsidRPr="00E100A2" w:rsidRDefault="00694047" w:rsidP="00694047">
      <w:pPr>
        <w:pStyle w:val="StandardWeb"/>
      </w:pPr>
      <w:r>
        <w:t>Ich lieg im Streit und widerstreb;</w:t>
      </w:r>
      <w:r>
        <w:br/>
        <w:t>hilf, o Herr Christ, dem Schwachen.</w:t>
      </w:r>
      <w:r>
        <w:br/>
        <w:t>An deiner Gnad allein ich kleb,</w:t>
      </w:r>
      <w:r>
        <w:br/>
        <w:t>du kannst mich stärker machen.</w:t>
      </w:r>
      <w:r>
        <w:br/>
        <w:t>Kommt nun Anfechtung her,</w:t>
      </w:r>
      <w:r>
        <w:br/>
        <w:t>so wehr</w:t>
      </w:r>
      <w:r>
        <w:br/>
      </w:r>
      <w:proofErr w:type="spellStart"/>
      <w:r>
        <w:t>daß</w:t>
      </w:r>
      <w:proofErr w:type="spellEnd"/>
      <w:r>
        <w:t xml:space="preserve"> sie mich nicht umstoße;</w:t>
      </w:r>
      <w:r>
        <w:br/>
        <w:t xml:space="preserve">du kannst machen, </w:t>
      </w:r>
      <w:proofErr w:type="spellStart"/>
      <w:r>
        <w:t>daß</w:t>
      </w:r>
      <w:proofErr w:type="spellEnd"/>
      <w:r>
        <w:t xml:space="preserve"> </w:t>
      </w:r>
      <w:proofErr w:type="spellStart"/>
      <w:r>
        <w:t>mirs</w:t>
      </w:r>
      <w:proofErr w:type="spellEnd"/>
      <w:r>
        <w:t xml:space="preserve"> nicht bringt Gefahr:</w:t>
      </w:r>
      <w:r>
        <w:br/>
        <w:t xml:space="preserve">Ich weiß, du </w:t>
      </w:r>
      <w:proofErr w:type="spellStart"/>
      <w:r>
        <w:t>wirsts</w:t>
      </w:r>
      <w:proofErr w:type="spellEnd"/>
      <w:r>
        <w:t xml:space="preserve"> nicht lassen.</w:t>
      </w:r>
    </w:p>
    <w:p w14:paraId="79CB511A" w14:textId="1BAE4735" w:rsidR="00BD71A4" w:rsidRDefault="00BD71A4" w:rsidP="00B928DD">
      <w:pPr>
        <w:pStyle w:val="berschrift1"/>
      </w:pPr>
    </w:p>
    <w:p w14:paraId="07F354E6" w14:textId="77777777" w:rsidR="00BD71A4" w:rsidRDefault="00BD71A4">
      <w:pPr>
        <w:spacing w:after="0" w:line="240" w:lineRule="auto"/>
        <w:rPr>
          <w:rFonts w:eastAsia="Times New Roman"/>
          <w:b/>
          <w:bCs/>
          <w:color w:val="000000"/>
          <w:kern w:val="36"/>
          <w:sz w:val="36"/>
          <w:szCs w:val="48"/>
          <w:lang w:eastAsia="de-DE"/>
        </w:rPr>
      </w:pPr>
      <w:r>
        <w:br w:type="page"/>
      </w:r>
    </w:p>
    <w:p w14:paraId="1D0CB82D" w14:textId="77777777" w:rsidR="00D5498D" w:rsidRPr="00D5498D" w:rsidRDefault="00D5498D" w:rsidP="008E63BE">
      <w:pPr>
        <w:pStyle w:val="berschrift1"/>
      </w:pPr>
      <w:r w:rsidRPr="00D5498D">
        <w:t>Quellen:</w:t>
      </w:r>
    </w:p>
    <w:p w14:paraId="0C0247C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E8958D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6211F7F"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FC20F3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2CFC20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75232D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77669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C11BCA"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711CC" w14:textId="77777777" w:rsidR="002C3775" w:rsidRDefault="002C3775" w:rsidP="00CA68D9">
      <w:pPr>
        <w:spacing w:after="0" w:line="240" w:lineRule="auto"/>
      </w:pPr>
      <w:r>
        <w:separator/>
      </w:r>
    </w:p>
  </w:endnote>
  <w:endnote w:type="continuationSeparator" w:id="0">
    <w:p w14:paraId="35D45F77" w14:textId="77777777" w:rsidR="002C3775" w:rsidRDefault="002C377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916AA" w14:textId="77777777" w:rsidR="002C3775" w:rsidRDefault="002C3775" w:rsidP="00CA68D9">
      <w:pPr>
        <w:spacing w:after="0" w:line="240" w:lineRule="auto"/>
      </w:pPr>
      <w:r>
        <w:separator/>
      </w:r>
    </w:p>
  </w:footnote>
  <w:footnote w:type="continuationSeparator" w:id="0">
    <w:p w14:paraId="6B3EF11C" w14:textId="77777777" w:rsidR="002C3775" w:rsidRDefault="002C3775"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047"/>
    <w:rsid w:val="000700B0"/>
    <w:rsid w:val="00082307"/>
    <w:rsid w:val="000C66E5"/>
    <w:rsid w:val="000D088F"/>
    <w:rsid w:val="00122BD9"/>
    <w:rsid w:val="00196055"/>
    <w:rsid w:val="001D4F1D"/>
    <w:rsid w:val="001F54C4"/>
    <w:rsid w:val="001F558F"/>
    <w:rsid w:val="0022039F"/>
    <w:rsid w:val="00272484"/>
    <w:rsid w:val="00297F83"/>
    <w:rsid w:val="002B7BD9"/>
    <w:rsid w:val="002C3775"/>
    <w:rsid w:val="002E6D11"/>
    <w:rsid w:val="003533C5"/>
    <w:rsid w:val="00363750"/>
    <w:rsid w:val="00377AA1"/>
    <w:rsid w:val="00381C0C"/>
    <w:rsid w:val="00396532"/>
    <w:rsid w:val="003C50EA"/>
    <w:rsid w:val="003E100C"/>
    <w:rsid w:val="003F151C"/>
    <w:rsid w:val="00493B65"/>
    <w:rsid w:val="0050276E"/>
    <w:rsid w:val="00537F59"/>
    <w:rsid w:val="00614DE7"/>
    <w:rsid w:val="00636F93"/>
    <w:rsid w:val="00642C46"/>
    <w:rsid w:val="00694047"/>
    <w:rsid w:val="006E6CAE"/>
    <w:rsid w:val="006F3B13"/>
    <w:rsid w:val="007106F4"/>
    <w:rsid w:val="007166CE"/>
    <w:rsid w:val="00737EF6"/>
    <w:rsid w:val="00760119"/>
    <w:rsid w:val="007E1779"/>
    <w:rsid w:val="00820207"/>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CE5F7F"/>
    <w:rsid w:val="00D14D4F"/>
    <w:rsid w:val="00D5498D"/>
    <w:rsid w:val="00D56329"/>
    <w:rsid w:val="00DB7951"/>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F78E"/>
  <w15:chartTrackingRefBased/>
  <w15:docId w15:val="{0B15710A-16C3-4438-B1C3-86BEB132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screen-reader-text">
    <w:name w:val="screen-reader-text"/>
    <w:basedOn w:val="Absatz-Standardschriftart"/>
    <w:rsid w:val="00694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16</Pages>
  <Words>3333</Words>
  <Characters>21002</Characters>
  <Application>Microsoft Office Word</Application>
  <DocSecurity>0</DocSecurity>
  <Lines>175</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24287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2024-05-30T08:34:00Z</dcterms:created>
  <dcterms:modified xsi:type="dcterms:W3CDTF">2024-06-22T07:51:00Z</dcterms:modified>
  <dc:title>Schriften und Lieder</dc:title>
  <dc:creator>Agricola, Johannes</dc:creator>
  <cp:keywords>Lieder</cp:keywords>
  <dc:language>de</dc:language>
</cp:coreProperties>
</file>