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380DF" w14:textId="59C60889" w:rsidR="007166CE" w:rsidRDefault="00F9245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425DD7" wp14:editId="280B2265">
            <wp:extent cx="5760720" cy="7680960"/>
            <wp:effectExtent l="0" t="0" r="0" b="0"/>
            <wp:docPr id="20418538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853806" name="Grafik 204185380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93A049" w14:textId="77777777" w:rsidR="00493B65" w:rsidRDefault="007166CE" w:rsidP="00493B65">
      <w:pPr>
        <w:pStyle w:val="berschrift1"/>
      </w:pPr>
      <w:r>
        <w:br w:type="page"/>
      </w:r>
      <w:r w:rsidR="00493B65">
        <w:lastRenderedPageBreak/>
        <w:t>Vorwort</w:t>
      </w:r>
    </w:p>
    <w:p w14:paraId="3E78EFFB"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09B3365" w14:textId="77777777" w:rsidR="001F558F" w:rsidRDefault="001F558F" w:rsidP="00493B65">
      <w:r>
        <w:t>Deshalb gibt es die Glaubensstimme, und deshalb gibt es auch die Bücher, die Ihr hier herunterladen könnt. Manche Autoren sind Euch sicher bekannt, andere eher weniger.</w:t>
      </w:r>
    </w:p>
    <w:p w14:paraId="1D0F80E9"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6D12E9A"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1F5C07B" w14:textId="77777777" w:rsidR="00493B65" w:rsidRDefault="00493B65" w:rsidP="00493B65">
      <w:r>
        <w:t>Gruß &amp; Segen,</w:t>
      </w:r>
    </w:p>
    <w:p w14:paraId="5BE6164F" w14:textId="77777777" w:rsidR="007166CE" w:rsidRDefault="00493B65" w:rsidP="00493B65">
      <w:r>
        <w:t>Andreas</w:t>
      </w:r>
    </w:p>
    <w:p w14:paraId="24F2B68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E9F9FD" w14:textId="46AB5F34" w:rsidR="00BD71A4" w:rsidRDefault="008B4322" w:rsidP="00B928DD">
      <w:pPr>
        <w:pStyle w:val="berschrift1"/>
      </w:pPr>
      <w:r>
        <w:t>Erasmus Alber – Lieder</w:t>
      </w:r>
    </w:p>
    <w:p w14:paraId="32AFB7F0" w14:textId="335C2950" w:rsidR="008B4322" w:rsidRDefault="008B4322" w:rsidP="008B4322">
      <w:pPr>
        <w:pStyle w:val="berschrift1"/>
      </w:pPr>
      <w:r>
        <w:t>Biographie</w:t>
      </w:r>
    </w:p>
    <w:p w14:paraId="5EF2DBA6" w14:textId="77777777" w:rsidR="008B4322" w:rsidRDefault="008B4322" w:rsidP="008B4322">
      <w:r>
        <w:t>Alber, Dr. Erasmus, (</w:t>
      </w:r>
      <w:proofErr w:type="spellStart"/>
      <w:r>
        <w:t>Alberus</w:t>
      </w:r>
      <w:proofErr w:type="spellEnd"/>
      <w:r>
        <w:t xml:space="preserve">) geb. zu …. in der Wetterau, wo sein Vater, </w:t>
      </w:r>
      <w:proofErr w:type="spellStart"/>
      <w:r>
        <w:t>Tilemann</w:t>
      </w:r>
      <w:proofErr w:type="spellEnd"/>
      <w:r>
        <w:t xml:space="preserve"> </w:t>
      </w:r>
      <w:proofErr w:type="spellStart"/>
      <w:r>
        <w:t>Alberus</w:t>
      </w:r>
      <w:proofErr w:type="spellEnd"/>
      <w:r>
        <w:t xml:space="preserve">, damals Schulmeister war. Er besuchte die Schule zu Nidda, ging dann nach Wittenberg, hörte fleißig Luthern und wurde sein Freund; kam 1525 an die Schule zu Ursel, befand sich 1527 zu Heldenbergen bei dem Ritter Konrad von </w:t>
      </w:r>
      <w:proofErr w:type="spellStart"/>
      <w:r>
        <w:t>Halstein</w:t>
      </w:r>
      <w:proofErr w:type="spellEnd"/>
      <w:r>
        <w:t xml:space="preserve">, führte die evangelische Lehre in dem Ländchen </w:t>
      </w:r>
      <w:proofErr w:type="spellStart"/>
      <w:r>
        <w:t>Dreyeichen</w:t>
      </w:r>
      <w:proofErr w:type="spellEnd"/>
      <w:r>
        <w:t xml:space="preserve"> ein, war daselbst Prediger zu Götzenhain und </w:t>
      </w:r>
      <w:proofErr w:type="spellStart"/>
      <w:r>
        <w:t>Sprendenlingen</w:t>
      </w:r>
      <w:proofErr w:type="spellEnd"/>
      <w:r>
        <w:t>; ward kurze Zeit Hofprediger beim Kurfürsten Joachim II. zu Brandenburg; wurde 1541 Prediger zu Neubrandenburg; 1543 Prediger zu Baden in der Wetterau unweit Friedberg; erhielt 1543 unter Luthers Vorsitz zu Wittenberg die theologische Doktorwürde; wurde 1545 Prediger zu Babenhausen im Hanau-</w:t>
      </w:r>
      <w:proofErr w:type="spellStart"/>
      <w:r>
        <w:t>Lichtenbergischen</w:t>
      </w:r>
      <w:proofErr w:type="spellEnd"/>
      <w:r>
        <w:t xml:space="preserve">, machte sich hier verdient um Kirche und Schule; erhielt seinen Abschied und wurde hierauf 1548 (1549) Prediger zu Magdeburg; wegen seines Widerspruchs gegen das Interim </w:t>
      </w:r>
      <w:proofErr w:type="spellStart"/>
      <w:r>
        <w:t>mußte</w:t>
      </w:r>
      <w:proofErr w:type="spellEnd"/>
      <w:r>
        <w:t xml:space="preserve"> er seine Stelle niederlegen; lebte hierauf 1552 u. 1553 zu Hamburg in der Stille, bis er in dem letzten Jahre seines Lebens General-Superintendent in Neubrandenburg im Mecklenburgischen wurde; er starb am 5. Mai 1553.</w:t>
      </w:r>
    </w:p>
    <w:p w14:paraId="25E15B5A" w14:textId="77777777" w:rsidR="008B4322" w:rsidRDefault="008B4322" w:rsidP="008B4322">
      <w:pPr>
        <w:spacing w:after="0" w:line="240" w:lineRule="auto"/>
      </w:pPr>
      <w:r>
        <w:br w:type="page"/>
      </w:r>
    </w:p>
    <w:p w14:paraId="517A62B0" w14:textId="66BF0C40" w:rsidR="008B4322" w:rsidRDefault="008B4322" w:rsidP="008B4322">
      <w:pPr>
        <w:pStyle w:val="berschrift1"/>
      </w:pPr>
      <w:r>
        <w:t>Lieder Erasmus Alber</w:t>
      </w:r>
    </w:p>
    <w:p w14:paraId="5F28CF5B" w14:textId="77777777" w:rsidR="008B4322" w:rsidRDefault="008B4322" w:rsidP="008B4322">
      <w:pPr>
        <w:pStyle w:val="berschrift2"/>
      </w:pPr>
      <w:r>
        <w:rPr>
          <w:rStyle w:val="screen-reader-text"/>
        </w:rPr>
        <w:t>Christe, du bist der helle Tag</w:t>
      </w:r>
      <w:r>
        <w:t xml:space="preserve"> </w:t>
      </w:r>
    </w:p>
    <w:p w14:paraId="3BA7B298" w14:textId="77777777" w:rsidR="008B4322" w:rsidRDefault="008B4322" w:rsidP="008B4322">
      <w:pPr>
        <w:pStyle w:val="StandardWeb"/>
      </w:pPr>
      <w:r>
        <w:t>1. Christe, du bist der helle Tag</w:t>
      </w:r>
      <w:r>
        <w:br/>
        <w:t>vor du die Nacht nicht Bleiben mag,</w:t>
      </w:r>
      <w:r>
        <w:br/>
        <w:t>Du leuchtest uns vom Vatter her</w:t>
      </w:r>
      <w:r>
        <w:br/>
        <w:t>und bist des Lichtes Prediger</w:t>
      </w:r>
    </w:p>
    <w:p w14:paraId="2B7B5793" w14:textId="77777777" w:rsidR="008B4322" w:rsidRDefault="008B4322" w:rsidP="008B4322">
      <w:pPr>
        <w:pStyle w:val="StandardWeb"/>
      </w:pPr>
      <w:r>
        <w:t xml:space="preserve">2. Ach lieber Herr, </w:t>
      </w:r>
      <w:proofErr w:type="spellStart"/>
      <w:r>
        <w:t>behüt</w:t>
      </w:r>
      <w:proofErr w:type="spellEnd"/>
      <w:r>
        <w:t xml:space="preserve"> uns heut</w:t>
      </w:r>
      <w:r>
        <w:br/>
        <w:t>in dieser Nacht vorm bösen Feind</w:t>
      </w:r>
      <w:r>
        <w:br/>
        <w:t>und laß uns in dir ruhen fein</w:t>
      </w:r>
      <w:r>
        <w:br/>
        <w:t>und vor dem Satan sicher sein.</w:t>
      </w:r>
    </w:p>
    <w:p w14:paraId="35DB5A86" w14:textId="77777777" w:rsidR="008B4322" w:rsidRDefault="008B4322" w:rsidP="008B4322">
      <w:pPr>
        <w:pStyle w:val="StandardWeb"/>
      </w:pPr>
      <w:r>
        <w:t>3. Obschon die Augen schlafen ein,</w:t>
      </w:r>
      <w:r>
        <w:br/>
        <w:t>so laß das Herz doch wacker sein;</w:t>
      </w:r>
      <w:r>
        <w:br/>
        <w:t>halt über uns dein rechte Hand,</w:t>
      </w:r>
      <w:r>
        <w:br/>
        <w:t xml:space="preserve">dass wir nicht </w:t>
      </w:r>
      <w:proofErr w:type="spellStart"/>
      <w:r>
        <w:t>fall’n</w:t>
      </w:r>
      <w:proofErr w:type="spellEnd"/>
      <w:r>
        <w:t xml:space="preserve"> in Sünd und </w:t>
      </w:r>
      <w:proofErr w:type="spellStart"/>
      <w:r>
        <w:t>Schand</w:t>
      </w:r>
      <w:proofErr w:type="spellEnd"/>
      <w:r>
        <w:t>.</w:t>
      </w:r>
    </w:p>
    <w:p w14:paraId="3B2CA264" w14:textId="77777777" w:rsidR="008B4322" w:rsidRDefault="008B4322" w:rsidP="008B4322">
      <w:pPr>
        <w:pStyle w:val="StandardWeb"/>
      </w:pPr>
      <w:r>
        <w:t>4. Wir bitten dich, Herr Jesu Christ:</w:t>
      </w:r>
      <w:r>
        <w:br/>
      </w:r>
      <w:proofErr w:type="spellStart"/>
      <w:r>
        <w:t>behüt</w:t>
      </w:r>
      <w:proofErr w:type="spellEnd"/>
      <w:r>
        <w:t xml:space="preserve"> uns vor des Teufels List,</w:t>
      </w:r>
      <w:r>
        <w:br/>
        <w:t xml:space="preserve">der stets nach unsrer Seele </w:t>
      </w:r>
      <w:proofErr w:type="spellStart"/>
      <w:r>
        <w:t>tracht</w:t>
      </w:r>
      <w:proofErr w:type="spellEnd"/>
      <w:r>
        <w:t>‘,</w:t>
      </w:r>
      <w:r>
        <w:br/>
        <w:t>dass er an uns hab keine Macht.</w:t>
      </w:r>
    </w:p>
    <w:p w14:paraId="3A5EBCC1" w14:textId="77777777" w:rsidR="008B4322" w:rsidRDefault="008B4322" w:rsidP="008B4322">
      <w:pPr>
        <w:pStyle w:val="StandardWeb"/>
      </w:pPr>
      <w:r>
        <w:t>5. Sind wir doch dein ererbtes Gut,</w:t>
      </w:r>
      <w:r>
        <w:br/>
        <w:t xml:space="preserve">erworben durch dein </w:t>
      </w:r>
      <w:proofErr w:type="spellStart"/>
      <w:r>
        <w:t>heilges</w:t>
      </w:r>
      <w:proofErr w:type="spellEnd"/>
      <w:r>
        <w:t xml:space="preserve"> Blut;</w:t>
      </w:r>
      <w:r>
        <w:br/>
        <w:t xml:space="preserve">das war des </w:t>
      </w:r>
      <w:proofErr w:type="spellStart"/>
      <w:r>
        <w:t>ewgen</w:t>
      </w:r>
      <w:proofErr w:type="spellEnd"/>
      <w:r>
        <w:t xml:space="preserve"> Vaters Rat,</w:t>
      </w:r>
      <w:r>
        <w:br/>
        <w:t xml:space="preserve">als er uns dir </w:t>
      </w:r>
      <w:proofErr w:type="spellStart"/>
      <w:r>
        <w:t>geschenket</w:t>
      </w:r>
      <w:proofErr w:type="spellEnd"/>
      <w:r>
        <w:t xml:space="preserve"> hat.</w:t>
      </w:r>
    </w:p>
    <w:p w14:paraId="5F7C1D91" w14:textId="77777777" w:rsidR="008B4322" w:rsidRDefault="008B4322" w:rsidP="008B4322">
      <w:pPr>
        <w:pStyle w:val="StandardWeb"/>
      </w:pPr>
      <w:r>
        <w:t xml:space="preserve">6. Befiehl dem Engel, </w:t>
      </w:r>
      <w:proofErr w:type="spellStart"/>
      <w:r>
        <w:t>daß</w:t>
      </w:r>
      <w:proofErr w:type="spellEnd"/>
      <w:r>
        <w:t xml:space="preserve"> er komm</w:t>
      </w:r>
      <w:r>
        <w:br/>
        <w:t>und uns bewach, dein Eigentum;</w:t>
      </w:r>
      <w:r>
        <w:br/>
        <w:t>gib uns die lieben Wächter zu,</w:t>
      </w:r>
      <w:r>
        <w:br/>
      </w:r>
      <w:proofErr w:type="spellStart"/>
      <w:r>
        <w:t>daß</w:t>
      </w:r>
      <w:proofErr w:type="spellEnd"/>
      <w:r>
        <w:t xml:space="preserve"> wir vorm Satan haben Ruh.</w:t>
      </w:r>
    </w:p>
    <w:p w14:paraId="37871B45" w14:textId="77777777" w:rsidR="008B4322" w:rsidRDefault="008B4322" w:rsidP="008B4322">
      <w:pPr>
        <w:pStyle w:val="StandardWeb"/>
      </w:pPr>
      <w:r>
        <w:t>7. So schlafen wir in Namen dein</w:t>
      </w:r>
      <w:r>
        <w:br/>
        <w:t>dieweil die Engel bei uns sein</w:t>
      </w:r>
      <w:r>
        <w:br/>
        <w:t>Du Heilige Dreifaltigkeit</w:t>
      </w:r>
      <w:r>
        <w:br/>
        <w:t>wir loben dich in Ewigkeit.</w:t>
      </w:r>
    </w:p>
    <w:p w14:paraId="552DE681" w14:textId="77777777" w:rsidR="008B4322" w:rsidRDefault="008B4322" w:rsidP="008B4322">
      <w:pPr>
        <w:pStyle w:val="berschrift2"/>
      </w:pPr>
      <w:r>
        <w:rPr>
          <w:rStyle w:val="screen-reader-text"/>
        </w:rPr>
        <w:t>Danklied</w:t>
      </w:r>
      <w:r>
        <w:t xml:space="preserve"> </w:t>
      </w:r>
    </w:p>
    <w:p w14:paraId="5CF0C4CB" w14:textId="77777777" w:rsidR="008B4322" w:rsidRDefault="008B4322" w:rsidP="008B4322">
      <w:pPr>
        <w:pStyle w:val="StandardWeb"/>
      </w:pPr>
      <w:r>
        <w:rPr>
          <w:rStyle w:val="Fett"/>
        </w:rPr>
        <w:t xml:space="preserve">(Grates </w:t>
      </w:r>
      <w:proofErr w:type="spellStart"/>
      <w:r>
        <w:rPr>
          <w:rStyle w:val="Fett"/>
        </w:rPr>
        <w:t>nunc</w:t>
      </w:r>
      <w:proofErr w:type="spellEnd"/>
      <w:r>
        <w:rPr>
          <w:rStyle w:val="Fett"/>
        </w:rPr>
        <w:t xml:space="preserve"> omnes.)</w:t>
      </w:r>
    </w:p>
    <w:p w14:paraId="1BBA8919" w14:textId="77777777" w:rsidR="008B4322" w:rsidRDefault="008B4322" w:rsidP="008B4322">
      <w:pPr>
        <w:pStyle w:val="StandardWeb"/>
      </w:pPr>
      <w:r>
        <w:t>Dank sagen wir Alle Gott unserm Herrn, Christo,</w:t>
      </w:r>
      <w:r>
        <w:br/>
        <w:t>Der uns mit seinem Wort hat erleuchtet,</w:t>
      </w:r>
      <w:r>
        <w:br/>
        <w:t>Und uns erlöset durch seinen Tod</w:t>
      </w:r>
      <w:r>
        <w:br/>
        <w:t xml:space="preserve">Aus des Teufels </w:t>
      </w:r>
      <w:proofErr w:type="spellStart"/>
      <w:r>
        <w:t>Gewalte</w:t>
      </w:r>
      <w:proofErr w:type="spellEnd"/>
      <w:r>
        <w:t>.</w:t>
      </w:r>
      <w:r>
        <w:br/>
        <w:t>Den sollen wir Alle</w:t>
      </w:r>
      <w:r>
        <w:br/>
        <w:t>Mit seinen Engeln loben mit Schalle,</w:t>
      </w:r>
      <w:r>
        <w:br/>
        <w:t>Singend: Preis sei Gott in der Höhe.</w:t>
      </w:r>
    </w:p>
    <w:p w14:paraId="5E2A4664" w14:textId="77777777" w:rsidR="008B4322" w:rsidRDefault="008B4322" w:rsidP="008B4322">
      <w:pPr>
        <w:pStyle w:val="berschrift2"/>
      </w:pPr>
      <w:r>
        <w:rPr>
          <w:rStyle w:val="screen-reader-text"/>
        </w:rPr>
        <w:t>Der 119 Psalm.</w:t>
      </w:r>
      <w:r>
        <w:t xml:space="preserve"> </w:t>
      </w:r>
    </w:p>
    <w:p w14:paraId="16DB6104" w14:textId="77777777" w:rsidR="008B4322" w:rsidRDefault="008B4322" w:rsidP="008B4322">
      <w:pPr>
        <w:pStyle w:val="StandardWeb"/>
      </w:pPr>
      <w:proofErr w:type="spellStart"/>
      <w:r>
        <w:t>WEr</w:t>
      </w:r>
      <w:proofErr w:type="spellEnd"/>
      <w:r>
        <w:t xml:space="preserve"> Gotts Wort hat und bleibt dabei</w:t>
      </w:r>
      <w:r>
        <w:br/>
        <w:t xml:space="preserve">und </w:t>
      </w:r>
      <w:proofErr w:type="spellStart"/>
      <w:r>
        <w:t>hüt</w:t>
      </w:r>
      <w:proofErr w:type="spellEnd"/>
      <w:r>
        <w:t xml:space="preserve"> sich für Abgötterei,</w:t>
      </w:r>
      <w:r>
        <w:br/>
        <w:t xml:space="preserve">Das ist </w:t>
      </w:r>
      <w:proofErr w:type="spellStart"/>
      <w:r>
        <w:t>fürwar</w:t>
      </w:r>
      <w:proofErr w:type="spellEnd"/>
      <w:r>
        <w:t xml:space="preserve"> </w:t>
      </w:r>
      <w:proofErr w:type="spellStart"/>
      <w:r>
        <w:t>eyn</w:t>
      </w:r>
      <w:proofErr w:type="spellEnd"/>
      <w:r>
        <w:t xml:space="preserve"> </w:t>
      </w:r>
      <w:proofErr w:type="spellStart"/>
      <w:r>
        <w:t>Selger</w:t>
      </w:r>
      <w:proofErr w:type="spellEnd"/>
      <w:r>
        <w:t xml:space="preserve"> Mann,</w:t>
      </w:r>
      <w:r>
        <w:br/>
        <w:t xml:space="preserve">der auch den </w:t>
      </w:r>
      <w:proofErr w:type="spellStart"/>
      <w:r>
        <w:t>Teuffel</w:t>
      </w:r>
      <w:proofErr w:type="spellEnd"/>
      <w:r>
        <w:t xml:space="preserve"> trotzen </w:t>
      </w:r>
      <w:proofErr w:type="spellStart"/>
      <w:r>
        <w:t>kan</w:t>
      </w:r>
      <w:proofErr w:type="spellEnd"/>
      <w:r>
        <w:t>.</w:t>
      </w:r>
    </w:p>
    <w:p w14:paraId="7925A580" w14:textId="77777777" w:rsidR="008B4322" w:rsidRDefault="008B4322" w:rsidP="008B4322">
      <w:pPr>
        <w:pStyle w:val="StandardWeb"/>
      </w:pPr>
      <w:r>
        <w:t xml:space="preserve">Er hellt Gotts Wort für </w:t>
      </w:r>
      <w:proofErr w:type="spellStart"/>
      <w:r>
        <w:t>keyn</w:t>
      </w:r>
      <w:proofErr w:type="spellEnd"/>
      <w:r>
        <w:t xml:space="preserve"> Gedicht,</w:t>
      </w:r>
      <w:r>
        <w:br/>
        <w:t xml:space="preserve">zum HERREN hat er sein </w:t>
      </w:r>
      <w:proofErr w:type="spellStart"/>
      <w:r>
        <w:t>zuversicht</w:t>
      </w:r>
      <w:proofErr w:type="spellEnd"/>
      <w:r>
        <w:t>,</w:t>
      </w:r>
      <w:r>
        <w:br/>
        <w:t xml:space="preserve">Denselben </w:t>
      </w:r>
      <w:proofErr w:type="spellStart"/>
      <w:r>
        <w:t>rufft</w:t>
      </w:r>
      <w:proofErr w:type="spellEnd"/>
      <w:r>
        <w:t xml:space="preserve"> er täglich an,</w:t>
      </w:r>
      <w:r>
        <w:br/>
        <w:t xml:space="preserve">das er bleib </w:t>
      </w:r>
      <w:proofErr w:type="spellStart"/>
      <w:r>
        <w:t>auff</w:t>
      </w:r>
      <w:proofErr w:type="spellEnd"/>
      <w:r>
        <w:t xml:space="preserve"> der rechten </w:t>
      </w:r>
      <w:proofErr w:type="spellStart"/>
      <w:r>
        <w:t>ban</w:t>
      </w:r>
      <w:proofErr w:type="spellEnd"/>
      <w:r>
        <w:t>.</w:t>
      </w:r>
    </w:p>
    <w:p w14:paraId="344B118B" w14:textId="77777777" w:rsidR="008B4322" w:rsidRDefault="008B4322" w:rsidP="008B4322">
      <w:pPr>
        <w:pStyle w:val="StandardWeb"/>
      </w:pPr>
      <w:r>
        <w:t>Nach Gottes Wort verlangt ihn sehr,</w:t>
      </w:r>
      <w:r>
        <w:br/>
        <w:t>er fragt nichts nach unnützer Lehr</w:t>
      </w:r>
      <w:r>
        <w:br/>
        <w:t xml:space="preserve">Und mag </w:t>
      </w:r>
      <w:proofErr w:type="spellStart"/>
      <w:r>
        <w:t>nit</w:t>
      </w:r>
      <w:proofErr w:type="spellEnd"/>
      <w:r>
        <w:t xml:space="preserve"> hörn das </w:t>
      </w:r>
      <w:proofErr w:type="spellStart"/>
      <w:r>
        <w:t>loß</w:t>
      </w:r>
      <w:proofErr w:type="spellEnd"/>
      <w:r>
        <w:t xml:space="preserve"> </w:t>
      </w:r>
      <w:proofErr w:type="spellStart"/>
      <w:r>
        <w:t>Geschwetz</w:t>
      </w:r>
      <w:proofErr w:type="spellEnd"/>
      <w:r>
        <w:t>,</w:t>
      </w:r>
      <w:r>
        <w:br/>
      </w:r>
      <w:proofErr w:type="spellStart"/>
      <w:r>
        <w:t>sonder</w:t>
      </w:r>
      <w:proofErr w:type="spellEnd"/>
      <w:r>
        <w:t xml:space="preserve"> hat </w:t>
      </w:r>
      <w:proofErr w:type="spellStart"/>
      <w:r>
        <w:t>lust</w:t>
      </w:r>
      <w:proofErr w:type="spellEnd"/>
      <w:r>
        <w:t xml:space="preserve"> an Gotts Gesetz.</w:t>
      </w:r>
    </w:p>
    <w:p w14:paraId="3EECC6A8" w14:textId="77777777" w:rsidR="008B4322" w:rsidRDefault="008B4322" w:rsidP="008B4322">
      <w:pPr>
        <w:pStyle w:val="StandardWeb"/>
      </w:pPr>
      <w:r>
        <w:t xml:space="preserve">Des Worts </w:t>
      </w:r>
      <w:proofErr w:type="spellStart"/>
      <w:r>
        <w:t>kan</w:t>
      </w:r>
      <w:proofErr w:type="spellEnd"/>
      <w:r>
        <w:t xml:space="preserve"> er gar </w:t>
      </w:r>
      <w:proofErr w:type="spellStart"/>
      <w:r>
        <w:t>nit</w:t>
      </w:r>
      <w:proofErr w:type="spellEnd"/>
      <w:r>
        <w:t xml:space="preserve"> </w:t>
      </w:r>
      <w:proofErr w:type="spellStart"/>
      <w:r>
        <w:t>entpern</w:t>
      </w:r>
      <w:proofErr w:type="spellEnd"/>
      <w:r>
        <w:t>,</w:t>
      </w:r>
      <w:r>
        <w:br/>
      </w:r>
      <w:proofErr w:type="spellStart"/>
      <w:r>
        <w:t>drumb</w:t>
      </w:r>
      <w:proofErr w:type="spellEnd"/>
      <w:r>
        <w:t xml:space="preserve"> </w:t>
      </w:r>
      <w:proofErr w:type="spellStart"/>
      <w:r>
        <w:t>muß</w:t>
      </w:r>
      <w:proofErr w:type="spellEnd"/>
      <w:r>
        <w:t xml:space="preserve"> er Gotts Wort täglich </w:t>
      </w:r>
      <w:proofErr w:type="spellStart"/>
      <w:r>
        <w:t>lehrn</w:t>
      </w:r>
      <w:proofErr w:type="spellEnd"/>
      <w:r>
        <w:t>;</w:t>
      </w:r>
      <w:r>
        <w:br/>
      </w:r>
      <w:proofErr w:type="spellStart"/>
      <w:r>
        <w:t>Darauff</w:t>
      </w:r>
      <w:proofErr w:type="spellEnd"/>
      <w:r>
        <w:t xml:space="preserve"> </w:t>
      </w:r>
      <w:proofErr w:type="spellStart"/>
      <w:r>
        <w:t>wend</w:t>
      </w:r>
      <w:proofErr w:type="spellEnd"/>
      <w:r>
        <w:t xml:space="preserve"> er sein höchsten </w:t>
      </w:r>
      <w:proofErr w:type="spellStart"/>
      <w:r>
        <w:t>fleiß</w:t>
      </w:r>
      <w:proofErr w:type="spellEnd"/>
      <w:r>
        <w:t>,</w:t>
      </w:r>
      <w:r>
        <w:br/>
        <w:t xml:space="preserve">des HERRN Wort ist sein täglich </w:t>
      </w:r>
      <w:proofErr w:type="spellStart"/>
      <w:r>
        <w:t>speiß</w:t>
      </w:r>
      <w:proofErr w:type="spellEnd"/>
      <w:r>
        <w:t>.</w:t>
      </w:r>
    </w:p>
    <w:p w14:paraId="1C8DE79C" w14:textId="77777777" w:rsidR="008B4322" w:rsidRDefault="008B4322" w:rsidP="008B4322">
      <w:pPr>
        <w:pStyle w:val="StandardWeb"/>
      </w:pPr>
      <w:r>
        <w:t>Täglich bitt er den lieben Gott,</w:t>
      </w:r>
      <w:r>
        <w:br/>
        <w:t xml:space="preserve">das er beharr bei </w:t>
      </w:r>
      <w:proofErr w:type="spellStart"/>
      <w:r>
        <w:t>seim</w:t>
      </w:r>
      <w:proofErr w:type="spellEnd"/>
      <w:r>
        <w:t xml:space="preserve"> </w:t>
      </w:r>
      <w:proofErr w:type="spellStart"/>
      <w:r>
        <w:t>Gebott</w:t>
      </w:r>
      <w:proofErr w:type="spellEnd"/>
      <w:r>
        <w:t>,</w:t>
      </w:r>
      <w:r>
        <w:br/>
        <w:t>Das ist ihm lieber weder Gold,</w:t>
      </w:r>
      <w:r>
        <w:br/>
        <w:t xml:space="preserve">dem Wort ist er von </w:t>
      </w:r>
      <w:proofErr w:type="spellStart"/>
      <w:r>
        <w:t>hertzen</w:t>
      </w:r>
      <w:proofErr w:type="spellEnd"/>
      <w:r>
        <w:t xml:space="preserve"> hold.</w:t>
      </w:r>
    </w:p>
    <w:p w14:paraId="0AFB1794" w14:textId="77777777" w:rsidR="008B4322" w:rsidRDefault="008B4322" w:rsidP="008B4322">
      <w:pPr>
        <w:pStyle w:val="StandardWeb"/>
      </w:pPr>
      <w:proofErr w:type="spellStart"/>
      <w:r>
        <w:t>Keyn</w:t>
      </w:r>
      <w:proofErr w:type="spellEnd"/>
      <w:r>
        <w:t xml:space="preserve"> grösser </w:t>
      </w:r>
      <w:proofErr w:type="spellStart"/>
      <w:r>
        <w:t>freud</w:t>
      </w:r>
      <w:proofErr w:type="spellEnd"/>
      <w:r>
        <w:t xml:space="preserve"> ihm </w:t>
      </w:r>
      <w:proofErr w:type="spellStart"/>
      <w:r>
        <w:t>widerfehrt</w:t>
      </w:r>
      <w:proofErr w:type="spellEnd"/>
      <w:r>
        <w:br/>
        <w:t>dann das ihm Gott sein Wort beschert,</w:t>
      </w:r>
      <w:r>
        <w:br/>
        <w:t xml:space="preserve">Nach Gotts Gesetz er fleißig </w:t>
      </w:r>
      <w:proofErr w:type="spellStart"/>
      <w:r>
        <w:t>tracht</w:t>
      </w:r>
      <w:proofErr w:type="spellEnd"/>
      <w:r>
        <w:t>,</w:t>
      </w:r>
      <w:r>
        <w:br/>
        <w:t xml:space="preserve">des Worts </w:t>
      </w:r>
      <w:proofErr w:type="spellStart"/>
      <w:r>
        <w:t>begert</w:t>
      </w:r>
      <w:proofErr w:type="spellEnd"/>
      <w:r>
        <w:t xml:space="preserve"> er tag und </w:t>
      </w:r>
      <w:proofErr w:type="spellStart"/>
      <w:r>
        <w:t>nacht</w:t>
      </w:r>
      <w:proofErr w:type="spellEnd"/>
      <w:r>
        <w:t>.</w:t>
      </w:r>
    </w:p>
    <w:p w14:paraId="5DC43C51" w14:textId="77777777" w:rsidR="008B4322" w:rsidRDefault="008B4322" w:rsidP="008B4322">
      <w:pPr>
        <w:pStyle w:val="StandardWeb"/>
      </w:pPr>
      <w:proofErr w:type="spellStart"/>
      <w:r>
        <w:t>Unnd</w:t>
      </w:r>
      <w:proofErr w:type="spellEnd"/>
      <w:r>
        <w:t xml:space="preserve"> wann </w:t>
      </w:r>
      <w:proofErr w:type="spellStart"/>
      <w:r>
        <w:t>jhm</w:t>
      </w:r>
      <w:proofErr w:type="spellEnd"/>
      <w:r>
        <w:t xml:space="preserve"> </w:t>
      </w:r>
      <w:proofErr w:type="spellStart"/>
      <w:r>
        <w:t>unglück</w:t>
      </w:r>
      <w:proofErr w:type="spellEnd"/>
      <w:r>
        <w:t xml:space="preserve"> </w:t>
      </w:r>
      <w:proofErr w:type="spellStart"/>
      <w:r>
        <w:t>kompt</w:t>
      </w:r>
      <w:proofErr w:type="spellEnd"/>
      <w:r>
        <w:t xml:space="preserve"> zu </w:t>
      </w:r>
      <w:proofErr w:type="spellStart"/>
      <w:r>
        <w:t>hauß</w:t>
      </w:r>
      <w:proofErr w:type="spellEnd"/>
      <w:r>
        <w:br/>
        <w:t xml:space="preserve">und </w:t>
      </w:r>
      <w:proofErr w:type="spellStart"/>
      <w:r>
        <w:t>weyß</w:t>
      </w:r>
      <w:proofErr w:type="spellEnd"/>
      <w:r>
        <w:t xml:space="preserve"> nicht, wo er soll </w:t>
      </w:r>
      <w:proofErr w:type="spellStart"/>
      <w:r>
        <w:t>hinauß</w:t>
      </w:r>
      <w:proofErr w:type="spellEnd"/>
      <w:r>
        <w:t>,</w:t>
      </w:r>
      <w:r>
        <w:br/>
        <w:t>Als bald er seine Zuflucht hat</w:t>
      </w:r>
      <w:r>
        <w:br/>
        <w:t xml:space="preserve">zu Gottes Wort, da </w:t>
      </w:r>
      <w:proofErr w:type="spellStart"/>
      <w:r>
        <w:t>findt</w:t>
      </w:r>
      <w:proofErr w:type="spellEnd"/>
      <w:r>
        <w:t xml:space="preserve"> er Rath.</w:t>
      </w:r>
    </w:p>
    <w:p w14:paraId="4C4AC811" w14:textId="77777777" w:rsidR="008B4322" w:rsidRDefault="008B4322" w:rsidP="008B4322">
      <w:pPr>
        <w:pStyle w:val="StandardWeb"/>
      </w:pPr>
      <w:r>
        <w:t>Er fragt nichts nach der Heuchelei,</w:t>
      </w:r>
      <w:r>
        <w:br/>
        <w:t>Gotts Wort hat er, da bleibt er bei;</w:t>
      </w:r>
      <w:r>
        <w:br/>
        <w:t>Vertreibt damit die böse zeit,</w:t>
      </w:r>
      <w:r>
        <w:br/>
        <w:t xml:space="preserve">der Welt </w:t>
      </w:r>
      <w:proofErr w:type="spellStart"/>
      <w:r>
        <w:t>haß</w:t>
      </w:r>
      <w:proofErr w:type="spellEnd"/>
      <w:r>
        <w:t xml:space="preserve"> </w:t>
      </w:r>
      <w:proofErr w:type="spellStart"/>
      <w:r>
        <w:t>unnd</w:t>
      </w:r>
      <w:proofErr w:type="spellEnd"/>
      <w:r>
        <w:t xml:space="preserve"> des </w:t>
      </w:r>
      <w:proofErr w:type="spellStart"/>
      <w:r>
        <w:t>Teuffels</w:t>
      </w:r>
      <w:proofErr w:type="spellEnd"/>
      <w:r>
        <w:t xml:space="preserve"> </w:t>
      </w:r>
      <w:proofErr w:type="spellStart"/>
      <w:r>
        <w:t>neid</w:t>
      </w:r>
      <w:proofErr w:type="spellEnd"/>
      <w:r>
        <w:t>.</w:t>
      </w:r>
    </w:p>
    <w:p w14:paraId="6BEA0971" w14:textId="77777777" w:rsidR="008B4322" w:rsidRDefault="008B4322" w:rsidP="008B4322">
      <w:pPr>
        <w:pStyle w:val="StandardWeb"/>
      </w:pPr>
      <w:r>
        <w:t xml:space="preserve">Das Wort Gotts ist das rechte </w:t>
      </w:r>
      <w:proofErr w:type="spellStart"/>
      <w:r>
        <w:t>Schwerd</w:t>
      </w:r>
      <w:proofErr w:type="spellEnd"/>
      <w:r>
        <w:br/>
      </w:r>
      <w:proofErr w:type="spellStart"/>
      <w:r>
        <w:t>unnd</w:t>
      </w:r>
      <w:proofErr w:type="spellEnd"/>
      <w:r>
        <w:t xml:space="preserve"> Waffen, damit er sich wehrt,</w:t>
      </w:r>
      <w:r>
        <w:br/>
        <w:t xml:space="preserve">Wann sein der böse feind </w:t>
      </w:r>
      <w:proofErr w:type="spellStart"/>
      <w:r>
        <w:t>begert</w:t>
      </w:r>
      <w:proofErr w:type="spellEnd"/>
      <w:r>
        <w:t>;</w:t>
      </w:r>
      <w:r>
        <w:br/>
        <w:t xml:space="preserve">das Schwerdt ist aller Ehren </w:t>
      </w:r>
      <w:proofErr w:type="spellStart"/>
      <w:r>
        <w:t>werdt</w:t>
      </w:r>
      <w:proofErr w:type="spellEnd"/>
      <w:r>
        <w:t>.</w:t>
      </w:r>
    </w:p>
    <w:p w14:paraId="0C792904" w14:textId="77777777" w:rsidR="008B4322" w:rsidRDefault="008B4322" w:rsidP="008B4322">
      <w:pPr>
        <w:pStyle w:val="StandardWeb"/>
      </w:pPr>
      <w:r>
        <w:t xml:space="preserve">Das </w:t>
      </w:r>
      <w:proofErr w:type="spellStart"/>
      <w:r>
        <w:t>reyne</w:t>
      </w:r>
      <w:proofErr w:type="spellEnd"/>
      <w:r>
        <w:t xml:space="preserve"> Wort von Jesu Christ</w:t>
      </w:r>
      <w:r>
        <w:br/>
      </w:r>
      <w:proofErr w:type="spellStart"/>
      <w:r>
        <w:t>vil</w:t>
      </w:r>
      <w:proofErr w:type="spellEnd"/>
      <w:r>
        <w:t xml:space="preserve"> </w:t>
      </w:r>
      <w:proofErr w:type="spellStart"/>
      <w:r>
        <w:t>süsser</w:t>
      </w:r>
      <w:proofErr w:type="spellEnd"/>
      <w:r>
        <w:t xml:space="preserve"> weder Honig ist,</w:t>
      </w:r>
      <w:r>
        <w:br/>
      </w:r>
      <w:proofErr w:type="spellStart"/>
      <w:r>
        <w:t>Dasselbig</w:t>
      </w:r>
      <w:proofErr w:type="spellEnd"/>
      <w:r>
        <w:t xml:space="preserve"> Er </w:t>
      </w:r>
      <w:proofErr w:type="spellStart"/>
      <w:r>
        <w:t>vil</w:t>
      </w:r>
      <w:proofErr w:type="spellEnd"/>
      <w:r>
        <w:t xml:space="preserve"> höher acht</w:t>
      </w:r>
      <w:r>
        <w:br/>
        <w:t>dann aller Welt Gut, Ehr und Pracht.</w:t>
      </w:r>
    </w:p>
    <w:p w14:paraId="1F2746C3" w14:textId="77777777" w:rsidR="008B4322" w:rsidRDefault="008B4322" w:rsidP="008B4322">
      <w:pPr>
        <w:pStyle w:val="StandardWeb"/>
      </w:pPr>
      <w:r>
        <w:t>Das Wort macht ihn zum frommen Mann,</w:t>
      </w:r>
      <w:r>
        <w:br/>
        <w:t xml:space="preserve">das Er </w:t>
      </w:r>
      <w:proofErr w:type="spellStart"/>
      <w:r>
        <w:t>hlfft</w:t>
      </w:r>
      <w:proofErr w:type="spellEnd"/>
      <w:r>
        <w:t xml:space="preserve">, wem er </w:t>
      </w:r>
      <w:proofErr w:type="spellStart"/>
      <w:r>
        <w:t>helffen</w:t>
      </w:r>
      <w:proofErr w:type="spellEnd"/>
      <w:r>
        <w:t xml:space="preserve"> kann,</w:t>
      </w:r>
      <w:r>
        <w:br/>
        <w:t xml:space="preserve">Und hellt sich so fein </w:t>
      </w:r>
      <w:proofErr w:type="spellStart"/>
      <w:r>
        <w:t>erbarlich</w:t>
      </w:r>
      <w:proofErr w:type="spellEnd"/>
      <w:r>
        <w:t>,</w:t>
      </w:r>
      <w:r>
        <w:br/>
        <w:t xml:space="preserve">das </w:t>
      </w:r>
      <w:proofErr w:type="spellStart"/>
      <w:r>
        <w:t>ander</w:t>
      </w:r>
      <w:proofErr w:type="spellEnd"/>
      <w:r>
        <w:t xml:space="preserve"> Leuth auch bessern sich.</w:t>
      </w:r>
    </w:p>
    <w:p w14:paraId="40D2652E" w14:textId="77777777" w:rsidR="008B4322" w:rsidRDefault="008B4322" w:rsidP="008B4322">
      <w:pPr>
        <w:pStyle w:val="StandardWeb"/>
      </w:pPr>
      <w:r>
        <w:t xml:space="preserve">Er </w:t>
      </w:r>
      <w:proofErr w:type="spellStart"/>
      <w:r>
        <w:t>dancket</w:t>
      </w:r>
      <w:proofErr w:type="spellEnd"/>
      <w:r>
        <w:t xml:space="preserve"> Gott durch JEsum Christ,</w:t>
      </w:r>
      <w:r>
        <w:br/>
        <w:t xml:space="preserve">das </w:t>
      </w:r>
      <w:proofErr w:type="spellStart"/>
      <w:r>
        <w:t>jhm</w:t>
      </w:r>
      <w:proofErr w:type="spellEnd"/>
      <w:r>
        <w:t xml:space="preserve"> sein Wort bescheret ist,</w:t>
      </w:r>
      <w:r>
        <w:br/>
      </w:r>
      <w:proofErr w:type="spellStart"/>
      <w:r>
        <w:t>Drumb</w:t>
      </w:r>
      <w:proofErr w:type="spellEnd"/>
      <w:r>
        <w:t xml:space="preserve"> lobt er Gott und </w:t>
      </w:r>
      <w:proofErr w:type="spellStart"/>
      <w:r>
        <w:t>opffert</w:t>
      </w:r>
      <w:proofErr w:type="spellEnd"/>
      <w:r>
        <w:t xml:space="preserve"> </w:t>
      </w:r>
      <w:proofErr w:type="spellStart"/>
      <w:r>
        <w:t>stäts</w:t>
      </w:r>
      <w:proofErr w:type="spellEnd"/>
      <w:r>
        <w:br/>
        <w:t xml:space="preserve">dem HERRN das </w:t>
      </w:r>
      <w:proofErr w:type="spellStart"/>
      <w:r>
        <w:t>Opffer</w:t>
      </w:r>
      <w:proofErr w:type="spellEnd"/>
      <w:r>
        <w:t xml:space="preserve"> seins </w:t>
      </w:r>
      <w:proofErr w:type="spellStart"/>
      <w:r>
        <w:t>Gebetts</w:t>
      </w:r>
      <w:proofErr w:type="spellEnd"/>
      <w:r>
        <w:t>.</w:t>
      </w:r>
    </w:p>
    <w:p w14:paraId="62807458" w14:textId="77777777" w:rsidR="008B4322" w:rsidRDefault="008B4322" w:rsidP="008B4322">
      <w:pPr>
        <w:pStyle w:val="StandardWeb"/>
      </w:pPr>
      <w:r>
        <w:t xml:space="preserve">Von </w:t>
      </w:r>
      <w:proofErr w:type="spellStart"/>
      <w:r>
        <w:t>gantzem</w:t>
      </w:r>
      <w:proofErr w:type="spellEnd"/>
      <w:r>
        <w:t xml:space="preserve"> </w:t>
      </w:r>
      <w:proofErr w:type="spellStart"/>
      <w:r>
        <w:t>Hertzen</w:t>
      </w:r>
      <w:proofErr w:type="spellEnd"/>
      <w:r>
        <w:t xml:space="preserve"> sucht er Gott,</w:t>
      </w:r>
      <w:r>
        <w:br/>
        <w:t xml:space="preserve">das er nur bleib bei </w:t>
      </w:r>
      <w:proofErr w:type="spellStart"/>
      <w:r>
        <w:t>seim</w:t>
      </w:r>
      <w:proofErr w:type="spellEnd"/>
      <w:r>
        <w:t xml:space="preserve"> </w:t>
      </w:r>
      <w:proofErr w:type="spellStart"/>
      <w:r>
        <w:t>Gebott</w:t>
      </w:r>
      <w:proofErr w:type="spellEnd"/>
      <w:r>
        <w:t>,</w:t>
      </w:r>
      <w:r>
        <w:br/>
      </w:r>
      <w:proofErr w:type="spellStart"/>
      <w:r>
        <w:t>Unnd</w:t>
      </w:r>
      <w:proofErr w:type="spellEnd"/>
      <w:r>
        <w:t xml:space="preserve"> bitt den Vatter </w:t>
      </w:r>
      <w:proofErr w:type="spellStart"/>
      <w:r>
        <w:t>umb</w:t>
      </w:r>
      <w:proofErr w:type="spellEnd"/>
      <w:r>
        <w:t xml:space="preserve"> </w:t>
      </w:r>
      <w:proofErr w:type="spellStart"/>
      <w:r>
        <w:t>genad</w:t>
      </w:r>
      <w:proofErr w:type="spellEnd"/>
      <w:r>
        <w:t>,</w:t>
      </w:r>
      <w:r>
        <w:br/>
      </w:r>
      <w:proofErr w:type="spellStart"/>
      <w:r>
        <w:t>auff</w:t>
      </w:r>
      <w:proofErr w:type="spellEnd"/>
      <w:r>
        <w:t xml:space="preserve"> das ja sein Wort </w:t>
      </w:r>
      <w:proofErr w:type="spellStart"/>
      <w:r>
        <w:t>wol</w:t>
      </w:r>
      <w:proofErr w:type="spellEnd"/>
      <w:r>
        <w:t xml:space="preserve"> </w:t>
      </w:r>
      <w:proofErr w:type="spellStart"/>
      <w:r>
        <w:t>gerath</w:t>
      </w:r>
      <w:proofErr w:type="spellEnd"/>
      <w:r>
        <w:t>.</w:t>
      </w:r>
    </w:p>
    <w:p w14:paraId="74FC3D9D" w14:textId="77777777" w:rsidR="008B4322" w:rsidRDefault="008B4322" w:rsidP="008B4322">
      <w:pPr>
        <w:pStyle w:val="StandardWeb"/>
      </w:pPr>
      <w:r>
        <w:t>Er bitt auch Gott, das er noch mehr</w:t>
      </w:r>
      <w:r>
        <w:br/>
        <w:t xml:space="preserve">mit seinem </w:t>
      </w:r>
      <w:proofErr w:type="spellStart"/>
      <w:r>
        <w:t>heylgen</w:t>
      </w:r>
      <w:proofErr w:type="spellEnd"/>
      <w:r>
        <w:t xml:space="preserve"> Wort bekehr,</w:t>
      </w:r>
      <w:r>
        <w:br/>
      </w:r>
      <w:proofErr w:type="spellStart"/>
      <w:r>
        <w:t>Unnd</w:t>
      </w:r>
      <w:proofErr w:type="spellEnd"/>
      <w:r>
        <w:t xml:space="preserve"> das des </w:t>
      </w:r>
      <w:proofErr w:type="spellStart"/>
      <w:r>
        <w:t>Teuffels</w:t>
      </w:r>
      <w:proofErr w:type="spellEnd"/>
      <w:r>
        <w:t xml:space="preserve"> Reich </w:t>
      </w:r>
      <w:proofErr w:type="spellStart"/>
      <w:r>
        <w:t>vergeh</w:t>
      </w:r>
      <w:proofErr w:type="spellEnd"/>
      <w:r>
        <w:br/>
        <w:t xml:space="preserve">und Er in allen </w:t>
      </w:r>
      <w:proofErr w:type="spellStart"/>
      <w:r>
        <w:t>schanden</w:t>
      </w:r>
      <w:proofErr w:type="spellEnd"/>
      <w:r>
        <w:t xml:space="preserve"> steh.</w:t>
      </w:r>
    </w:p>
    <w:p w14:paraId="0BD4B496" w14:textId="77777777" w:rsidR="008B4322" w:rsidRDefault="008B4322" w:rsidP="008B4322">
      <w:pPr>
        <w:pStyle w:val="StandardWeb"/>
      </w:pPr>
      <w:r>
        <w:t xml:space="preserve">Hört er </w:t>
      </w:r>
      <w:proofErr w:type="spellStart"/>
      <w:r>
        <w:t>eyn</w:t>
      </w:r>
      <w:proofErr w:type="spellEnd"/>
      <w:r>
        <w:t xml:space="preserve"> Kind von </w:t>
      </w:r>
      <w:proofErr w:type="spellStart"/>
      <w:r>
        <w:t>diser</w:t>
      </w:r>
      <w:proofErr w:type="spellEnd"/>
      <w:r>
        <w:t xml:space="preserve"> Welt,</w:t>
      </w:r>
      <w:r>
        <w:br/>
        <w:t>das Gottes Wort für nichtig hellt,</w:t>
      </w:r>
      <w:r>
        <w:br/>
        <w:t xml:space="preserve">Das </w:t>
      </w:r>
      <w:proofErr w:type="spellStart"/>
      <w:r>
        <w:t>thut</w:t>
      </w:r>
      <w:proofErr w:type="spellEnd"/>
      <w:r>
        <w:t xml:space="preserve"> ihm weh und bittet Gott,</w:t>
      </w:r>
      <w:r>
        <w:br/>
        <w:t xml:space="preserve">das er beharr bei </w:t>
      </w:r>
      <w:proofErr w:type="spellStart"/>
      <w:r>
        <w:t>seim</w:t>
      </w:r>
      <w:proofErr w:type="spellEnd"/>
      <w:r>
        <w:t xml:space="preserve"> </w:t>
      </w:r>
      <w:proofErr w:type="spellStart"/>
      <w:r>
        <w:t>Gebott</w:t>
      </w:r>
      <w:proofErr w:type="spellEnd"/>
      <w:r>
        <w:t>.</w:t>
      </w:r>
    </w:p>
    <w:p w14:paraId="7A209E67" w14:textId="77777777" w:rsidR="008B4322" w:rsidRDefault="008B4322" w:rsidP="008B4322">
      <w:pPr>
        <w:pStyle w:val="StandardWeb"/>
      </w:pPr>
      <w:r>
        <w:t>Er fragt nichts nach der bösen Rott,</w:t>
      </w:r>
      <w:r>
        <w:br/>
        <w:t xml:space="preserve">die Gotts Wort achten für </w:t>
      </w:r>
      <w:proofErr w:type="spellStart"/>
      <w:r>
        <w:t>eyn</w:t>
      </w:r>
      <w:proofErr w:type="spellEnd"/>
      <w:r>
        <w:t xml:space="preserve"> </w:t>
      </w:r>
      <w:proofErr w:type="spellStart"/>
      <w:r>
        <w:t>spott</w:t>
      </w:r>
      <w:proofErr w:type="spellEnd"/>
      <w:r>
        <w:t>,</w:t>
      </w:r>
      <w:r>
        <w:br/>
      </w:r>
      <w:proofErr w:type="spellStart"/>
      <w:r>
        <w:t>Läßt</w:t>
      </w:r>
      <w:proofErr w:type="spellEnd"/>
      <w:r>
        <w:t xml:space="preserve"> sich auch </w:t>
      </w:r>
      <w:proofErr w:type="spellStart"/>
      <w:r>
        <w:t>keyne</w:t>
      </w:r>
      <w:proofErr w:type="spellEnd"/>
      <w:r>
        <w:t xml:space="preserve"> Tyrannei</w:t>
      </w:r>
      <w:r>
        <w:br/>
        <w:t>von Gott treiben, wie groß sie sei.</w:t>
      </w:r>
    </w:p>
    <w:p w14:paraId="5069D34C" w14:textId="77777777" w:rsidR="008B4322" w:rsidRDefault="008B4322" w:rsidP="008B4322">
      <w:pPr>
        <w:pStyle w:val="StandardWeb"/>
      </w:pPr>
      <w:r>
        <w:t xml:space="preserve">Er </w:t>
      </w:r>
      <w:proofErr w:type="spellStart"/>
      <w:r>
        <w:t>weyß</w:t>
      </w:r>
      <w:proofErr w:type="spellEnd"/>
      <w:r>
        <w:t xml:space="preserve">, es </w:t>
      </w:r>
      <w:proofErr w:type="spellStart"/>
      <w:r>
        <w:t>wirdt</w:t>
      </w:r>
      <w:proofErr w:type="spellEnd"/>
      <w:r>
        <w:t xml:space="preserve"> nicht lang </w:t>
      </w:r>
      <w:proofErr w:type="spellStart"/>
      <w:r>
        <w:t>bestehn</w:t>
      </w:r>
      <w:proofErr w:type="spellEnd"/>
      <w:r>
        <w:t>,</w:t>
      </w:r>
      <w:r>
        <w:br/>
        <w:t xml:space="preserve">die Spötter müssen </w:t>
      </w:r>
      <w:proofErr w:type="spellStart"/>
      <w:r>
        <w:t>undergehn</w:t>
      </w:r>
      <w:proofErr w:type="spellEnd"/>
      <w:r>
        <w:t>,</w:t>
      </w:r>
      <w:r>
        <w:br/>
        <w:t>Wo sie sich wöllen bessern nicht:</w:t>
      </w:r>
      <w:r>
        <w:br/>
        <w:t xml:space="preserve">Gotts </w:t>
      </w:r>
      <w:proofErr w:type="spellStart"/>
      <w:r>
        <w:t>zorn</w:t>
      </w:r>
      <w:proofErr w:type="spellEnd"/>
      <w:r>
        <w:t xml:space="preserve"> hat sie bald </w:t>
      </w:r>
      <w:proofErr w:type="spellStart"/>
      <w:r>
        <w:t>hingericht</w:t>
      </w:r>
      <w:proofErr w:type="spellEnd"/>
      <w:r>
        <w:t>.</w:t>
      </w:r>
    </w:p>
    <w:p w14:paraId="06DBEA72" w14:textId="77777777" w:rsidR="008B4322" w:rsidRDefault="008B4322" w:rsidP="008B4322">
      <w:pPr>
        <w:pStyle w:val="StandardWeb"/>
      </w:pPr>
      <w:r>
        <w:t>Ob sie die Christen plagen sehr</w:t>
      </w:r>
      <w:r>
        <w:br/>
        <w:t xml:space="preserve">von wegen </w:t>
      </w:r>
      <w:proofErr w:type="spellStart"/>
      <w:r>
        <w:t>diser</w:t>
      </w:r>
      <w:proofErr w:type="spellEnd"/>
      <w:r>
        <w:t xml:space="preserve"> guten Lehr,</w:t>
      </w:r>
      <w:r>
        <w:br/>
        <w:t xml:space="preserve">So bleibt </w:t>
      </w:r>
      <w:proofErr w:type="spellStart"/>
      <w:r>
        <w:t>gleichwol</w:t>
      </w:r>
      <w:proofErr w:type="spellEnd"/>
      <w:r>
        <w:t xml:space="preserve"> die </w:t>
      </w:r>
      <w:proofErr w:type="spellStart"/>
      <w:r>
        <w:t>Christenheyt</w:t>
      </w:r>
      <w:proofErr w:type="spellEnd"/>
      <w:r>
        <w:br/>
        <w:t xml:space="preserve">und bringt </w:t>
      </w:r>
      <w:proofErr w:type="spellStart"/>
      <w:r>
        <w:t>daruon</w:t>
      </w:r>
      <w:proofErr w:type="spellEnd"/>
      <w:r>
        <w:t xml:space="preserve"> die </w:t>
      </w:r>
      <w:proofErr w:type="spellStart"/>
      <w:r>
        <w:t>Seligkeyt</w:t>
      </w:r>
      <w:proofErr w:type="spellEnd"/>
      <w:r>
        <w:t>.</w:t>
      </w:r>
    </w:p>
    <w:p w14:paraId="3DBDD71B" w14:textId="77777777" w:rsidR="008B4322" w:rsidRDefault="008B4322" w:rsidP="008B4322">
      <w:pPr>
        <w:pStyle w:val="StandardWeb"/>
      </w:pPr>
      <w:r>
        <w:t xml:space="preserve">Bei Gott </w:t>
      </w:r>
      <w:proofErr w:type="spellStart"/>
      <w:r>
        <w:t>findt</w:t>
      </w:r>
      <w:proofErr w:type="spellEnd"/>
      <w:r>
        <w:t xml:space="preserve"> sie </w:t>
      </w:r>
      <w:proofErr w:type="spellStart"/>
      <w:r>
        <w:t>eyn</w:t>
      </w:r>
      <w:proofErr w:type="spellEnd"/>
      <w:r>
        <w:t xml:space="preserve"> sichern Ort,</w:t>
      </w:r>
      <w:r>
        <w:br/>
        <w:t xml:space="preserve">das ist das </w:t>
      </w:r>
      <w:proofErr w:type="spellStart"/>
      <w:r>
        <w:t>Heylig</w:t>
      </w:r>
      <w:proofErr w:type="spellEnd"/>
      <w:r>
        <w:t xml:space="preserve"> ewig Wort,</w:t>
      </w:r>
      <w:r>
        <w:br/>
        <w:t>Dadurch geschaffen ist die Welt,</w:t>
      </w:r>
      <w:r>
        <w:br/>
        <w:t>die noch das ewig Wort erhellt.</w:t>
      </w:r>
    </w:p>
    <w:p w14:paraId="36F1E96C" w14:textId="77777777" w:rsidR="008B4322" w:rsidRDefault="008B4322" w:rsidP="008B4322">
      <w:pPr>
        <w:pStyle w:val="StandardWeb"/>
      </w:pPr>
      <w:r>
        <w:t xml:space="preserve">Das Wort ist </w:t>
      </w:r>
      <w:proofErr w:type="spellStart"/>
      <w:r>
        <w:t>Frid</w:t>
      </w:r>
      <w:proofErr w:type="spellEnd"/>
      <w:r>
        <w:t xml:space="preserve">, Freud, </w:t>
      </w:r>
      <w:proofErr w:type="spellStart"/>
      <w:r>
        <w:t>Liecht</w:t>
      </w:r>
      <w:proofErr w:type="spellEnd"/>
      <w:r>
        <w:t xml:space="preserve"> </w:t>
      </w:r>
      <w:proofErr w:type="spellStart"/>
      <w:r>
        <w:t>unnd</w:t>
      </w:r>
      <w:proofErr w:type="spellEnd"/>
      <w:r>
        <w:t xml:space="preserve"> Trost,</w:t>
      </w:r>
      <w:r>
        <w:br/>
        <w:t xml:space="preserve">durch Gotts Wort ist die Welt </w:t>
      </w:r>
      <w:proofErr w:type="spellStart"/>
      <w:r>
        <w:t>erlößt</w:t>
      </w:r>
      <w:proofErr w:type="spellEnd"/>
      <w:r>
        <w:t>,</w:t>
      </w:r>
      <w:r>
        <w:br/>
        <w:t xml:space="preserve">Das Wort </w:t>
      </w:r>
      <w:proofErr w:type="spellStart"/>
      <w:r>
        <w:t>verlaßt</w:t>
      </w:r>
      <w:proofErr w:type="spellEnd"/>
      <w:r>
        <w:t xml:space="preserve"> uns nimmermehr,</w:t>
      </w:r>
      <w:r>
        <w:br/>
        <w:t>dieweil wir suchen Gottes ehr.</w:t>
      </w:r>
    </w:p>
    <w:p w14:paraId="79949A10" w14:textId="77777777" w:rsidR="008B4322" w:rsidRDefault="008B4322" w:rsidP="008B4322">
      <w:pPr>
        <w:pStyle w:val="StandardWeb"/>
      </w:pPr>
      <w:r>
        <w:t xml:space="preserve">Das Wort Gotts </w:t>
      </w:r>
      <w:proofErr w:type="spellStart"/>
      <w:r>
        <w:t>heylsam</w:t>
      </w:r>
      <w:proofErr w:type="spellEnd"/>
      <w:r>
        <w:t xml:space="preserve"> </w:t>
      </w:r>
      <w:proofErr w:type="spellStart"/>
      <w:r>
        <w:t>sitten</w:t>
      </w:r>
      <w:proofErr w:type="spellEnd"/>
      <w:r>
        <w:t xml:space="preserve"> lehrt</w:t>
      </w:r>
      <w:r>
        <w:br/>
        <w:t xml:space="preserve">und </w:t>
      </w:r>
      <w:proofErr w:type="spellStart"/>
      <w:r>
        <w:t>jmmerdar</w:t>
      </w:r>
      <w:proofErr w:type="spellEnd"/>
      <w:r>
        <w:t xml:space="preserve"> den Sünden wehrt,</w:t>
      </w:r>
      <w:r>
        <w:br/>
        <w:t>Und ob jemand gestrauchelt hat,</w:t>
      </w:r>
      <w:r>
        <w:br/>
        <w:t xml:space="preserve">bei Gotts Wort </w:t>
      </w:r>
      <w:proofErr w:type="spellStart"/>
      <w:r>
        <w:t>findt</w:t>
      </w:r>
      <w:proofErr w:type="spellEnd"/>
      <w:r>
        <w:t xml:space="preserve"> man wider Rath.</w:t>
      </w:r>
    </w:p>
    <w:p w14:paraId="54E7631A" w14:textId="77777777" w:rsidR="008B4322" w:rsidRDefault="008B4322" w:rsidP="008B4322">
      <w:pPr>
        <w:pStyle w:val="StandardWeb"/>
      </w:pPr>
      <w:r>
        <w:t xml:space="preserve">Das Wort Gottes ist lauter und </w:t>
      </w:r>
      <w:proofErr w:type="spellStart"/>
      <w:r>
        <w:t>reyn</w:t>
      </w:r>
      <w:proofErr w:type="spellEnd"/>
      <w:r>
        <w:t>,</w:t>
      </w:r>
      <w:r>
        <w:br/>
        <w:t xml:space="preserve">und </w:t>
      </w:r>
      <w:proofErr w:type="spellStart"/>
      <w:r>
        <w:t>reyniget</w:t>
      </w:r>
      <w:proofErr w:type="spellEnd"/>
      <w:r>
        <w:t xml:space="preserve"> das Hertz </w:t>
      </w:r>
      <w:proofErr w:type="spellStart"/>
      <w:r>
        <w:t>alleyn</w:t>
      </w:r>
      <w:proofErr w:type="spellEnd"/>
      <w:r>
        <w:t>,</w:t>
      </w:r>
      <w:r>
        <w:br/>
        <w:t>Das Wort Gotts macht die Albern weiß,</w:t>
      </w:r>
      <w:r>
        <w:br/>
        <w:t xml:space="preserve">dem Wort sei ewig ehr und </w:t>
      </w:r>
      <w:proofErr w:type="spellStart"/>
      <w:r>
        <w:t>preiß</w:t>
      </w:r>
      <w:proofErr w:type="spellEnd"/>
      <w:r>
        <w:t>!</w:t>
      </w:r>
    </w:p>
    <w:p w14:paraId="4BD1D00F" w14:textId="77777777" w:rsidR="008B4322" w:rsidRDefault="008B4322" w:rsidP="008B4322">
      <w:pPr>
        <w:pStyle w:val="berschrift2"/>
      </w:pPr>
      <w:r>
        <w:rPr>
          <w:rStyle w:val="screen-reader-text"/>
        </w:rPr>
        <w:t>Der Lobgesang Marie.</w:t>
      </w:r>
      <w:r>
        <w:t xml:space="preserve"> </w:t>
      </w:r>
    </w:p>
    <w:p w14:paraId="4B27B3B4" w14:textId="77777777" w:rsidR="008B4322" w:rsidRDefault="008B4322" w:rsidP="008B4322">
      <w:pPr>
        <w:pStyle w:val="StandardWeb"/>
      </w:pPr>
      <w:proofErr w:type="spellStart"/>
      <w:r>
        <w:t>MEin</w:t>
      </w:r>
      <w:proofErr w:type="spellEnd"/>
      <w:r>
        <w:t xml:space="preserve"> lieber Herr, ich preise dich,</w:t>
      </w:r>
      <w:r>
        <w:br/>
        <w:t xml:space="preserve">von </w:t>
      </w:r>
      <w:proofErr w:type="spellStart"/>
      <w:r>
        <w:t>gantzem</w:t>
      </w:r>
      <w:proofErr w:type="spellEnd"/>
      <w:r>
        <w:t xml:space="preserve"> </w:t>
      </w:r>
      <w:proofErr w:type="spellStart"/>
      <w:r>
        <w:t>hertzen</w:t>
      </w:r>
      <w:proofErr w:type="spellEnd"/>
      <w:r>
        <w:t xml:space="preserve"> </w:t>
      </w:r>
      <w:proofErr w:type="spellStart"/>
      <w:r>
        <w:t>frew</w:t>
      </w:r>
      <w:proofErr w:type="spellEnd"/>
      <w:r>
        <w:t xml:space="preserve"> ich mich,</w:t>
      </w:r>
      <w:r>
        <w:br/>
      </w:r>
      <w:proofErr w:type="spellStart"/>
      <w:r>
        <w:t>Daß</w:t>
      </w:r>
      <w:proofErr w:type="spellEnd"/>
      <w:r>
        <w:t xml:space="preserve"> ich dein arme </w:t>
      </w:r>
      <w:proofErr w:type="spellStart"/>
      <w:r>
        <w:t>dienerin</w:t>
      </w:r>
      <w:proofErr w:type="spellEnd"/>
      <w:r>
        <w:br/>
        <w:t xml:space="preserve">mit </w:t>
      </w:r>
      <w:proofErr w:type="spellStart"/>
      <w:r>
        <w:t>gnaden</w:t>
      </w:r>
      <w:proofErr w:type="spellEnd"/>
      <w:r>
        <w:t xml:space="preserve"> angesehen bin.</w:t>
      </w:r>
      <w:r>
        <w:br/>
        <w:t xml:space="preserve">All Gottes </w:t>
      </w:r>
      <w:proofErr w:type="spellStart"/>
      <w:r>
        <w:t>kinder</w:t>
      </w:r>
      <w:proofErr w:type="spellEnd"/>
      <w:r>
        <w:t xml:space="preserve"> werden mich</w:t>
      </w:r>
      <w:r>
        <w:br/>
      </w:r>
      <w:proofErr w:type="spellStart"/>
      <w:r>
        <w:t>deß</w:t>
      </w:r>
      <w:proofErr w:type="spellEnd"/>
      <w:r>
        <w:t xml:space="preserve"> selig sprechen ewiglich,</w:t>
      </w:r>
      <w:r>
        <w:br/>
        <w:t xml:space="preserve">du hast mich durch dein </w:t>
      </w:r>
      <w:proofErr w:type="spellStart"/>
      <w:r>
        <w:t>grosse</w:t>
      </w:r>
      <w:proofErr w:type="spellEnd"/>
      <w:r>
        <w:t xml:space="preserve"> macht</w:t>
      </w:r>
      <w:r>
        <w:br/>
        <w:t xml:space="preserve">zu solchen </w:t>
      </w:r>
      <w:proofErr w:type="spellStart"/>
      <w:r>
        <w:t>grossen</w:t>
      </w:r>
      <w:proofErr w:type="spellEnd"/>
      <w:r>
        <w:t xml:space="preserve"> ehren bracht.</w:t>
      </w:r>
    </w:p>
    <w:p w14:paraId="4D25DB94" w14:textId="77777777" w:rsidR="008B4322" w:rsidRDefault="008B4322" w:rsidP="008B4322">
      <w:pPr>
        <w:pStyle w:val="StandardWeb"/>
      </w:pPr>
      <w:r>
        <w:t xml:space="preserve">Dein </w:t>
      </w:r>
      <w:proofErr w:type="spellStart"/>
      <w:r>
        <w:t>nam</w:t>
      </w:r>
      <w:proofErr w:type="spellEnd"/>
      <w:r>
        <w:t xml:space="preserve"> ist aller ehren wert,</w:t>
      </w:r>
      <w:r>
        <w:br/>
      </w:r>
      <w:proofErr w:type="spellStart"/>
      <w:r>
        <w:t>darumb</w:t>
      </w:r>
      <w:proofErr w:type="spellEnd"/>
      <w:r>
        <w:t xml:space="preserve"> man dich </w:t>
      </w:r>
      <w:proofErr w:type="spellStart"/>
      <w:r>
        <w:t>billich</w:t>
      </w:r>
      <w:proofErr w:type="spellEnd"/>
      <w:r>
        <w:t xml:space="preserve"> </w:t>
      </w:r>
      <w:proofErr w:type="spellStart"/>
      <w:r>
        <w:t>rhümt</w:t>
      </w:r>
      <w:proofErr w:type="spellEnd"/>
      <w:r>
        <w:t xml:space="preserve"> und ehrt;</w:t>
      </w:r>
      <w:r>
        <w:br/>
        <w:t xml:space="preserve">Du </w:t>
      </w:r>
      <w:proofErr w:type="spellStart"/>
      <w:r>
        <w:t>nimbst</w:t>
      </w:r>
      <w:proofErr w:type="spellEnd"/>
      <w:r>
        <w:t xml:space="preserve"> dich aller </w:t>
      </w:r>
      <w:proofErr w:type="spellStart"/>
      <w:r>
        <w:t>menschen</w:t>
      </w:r>
      <w:proofErr w:type="spellEnd"/>
      <w:r>
        <w:t xml:space="preserve"> ahn,</w:t>
      </w:r>
      <w:r>
        <w:br/>
        <w:t xml:space="preserve">wann sie dich nur vor </w:t>
      </w:r>
      <w:proofErr w:type="spellStart"/>
      <w:r>
        <w:t>augen</w:t>
      </w:r>
      <w:proofErr w:type="spellEnd"/>
      <w:r>
        <w:t xml:space="preserve"> </w:t>
      </w:r>
      <w:proofErr w:type="spellStart"/>
      <w:r>
        <w:t>han</w:t>
      </w:r>
      <w:proofErr w:type="spellEnd"/>
      <w:r>
        <w:t>.</w:t>
      </w:r>
      <w:r>
        <w:br/>
        <w:t xml:space="preserve">Die aber wider dich </w:t>
      </w:r>
      <w:proofErr w:type="spellStart"/>
      <w:r>
        <w:t>stoltziern</w:t>
      </w:r>
      <w:proofErr w:type="spellEnd"/>
      <w:r>
        <w:br/>
        <w:t xml:space="preserve">und wöllen </w:t>
      </w:r>
      <w:proofErr w:type="spellStart"/>
      <w:r>
        <w:t>uber</w:t>
      </w:r>
      <w:proofErr w:type="spellEnd"/>
      <w:r>
        <w:t xml:space="preserve"> dich </w:t>
      </w:r>
      <w:proofErr w:type="spellStart"/>
      <w:r>
        <w:t>regiern</w:t>
      </w:r>
      <w:proofErr w:type="spellEnd"/>
      <w:r>
        <w:t>,</w:t>
      </w:r>
      <w:r>
        <w:br/>
      </w:r>
      <w:proofErr w:type="spellStart"/>
      <w:r>
        <w:t>zerstörestu</w:t>
      </w:r>
      <w:proofErr w:type="spellEnd"/>
      <w:r>
        <w:t xml:space="preserve"> mit </w:t>
      </w:r>
      <w:proofErr w:type="spellStart"/>
      <w:r>
        <w:t>jhrem</w:t>
      </w:r>
      <w:proofErr w:type="spellEnd"/>
      <w:r>
        <w:t xml:space="preserve"> </w:t>
      </w:r>
      <w:proofErr w:type="spellStart"/>
      <w:r>
        <w:t>pracht</w:t>
      </w:r>
      <w:proofErr w:type="spellEnd"/>
      <w:r>
        <w:t>,</w:t>
      </w:r>
      <w:r>
        <w:br/>
        <w:t xml:space="preserve">du hast </w:t>
      </w:r>
      <w:proofErr w:type="spellStart"/>
      <w:r>
        <w:t>jhr</w:t>
      </w:r>
      <w:proofErr w:type="spellEnd"/>
      <w:r>
        <w:t xml:space="preserve"> bald ein end gemacht.</w:t>
      </w:r>
    </w:p>
    <w:p w14:paraId="406598C7" w14:textId="77777777" w:rsidR="008B4322" w:rsidRDefault="008B4322" w:rsidP="008B4322">
      <w:pPr>
        <w:pStyle w:val="StandardWeb"/>
      </w:pPr>
      <w:r>
        <w:t xml:space="preserve">Was sie </w:t>
      </w:r>
      <w:proofErr w:type="spellStart"/>
      <w:r>
        <w:t>gedencken</w:t>
      </w:r>
      <w:proofErr w:type="spellEnd"/>
      <w:r>
        <w:t xml:space="preserve"> wider dich,</w:t>
      </w:r>
      <w:r>
        <w:br/>
        <w:t xml:space="preserve">das geht doch allezeit </w:t>
      </w:r>
      <w:proofErr w:type="spellStart"/>
      <w:r>
        <w:t>hindersich</w:t>
      </w:r>
      <w:proofErr w:type="spellEnd"/>
      <w:r>
        <w:t>,</w:t>
      </w:r>
      <w:r>
        <w:br/>
        <w:t xml:space="preserve">Dann </w:t>
      </w:r>
      <w:proofErr w:type="spellStart"/>
      <w:r>
        <w:t>hoffart</w:t>
      </w:r>
      <w:proofErr w:type="spellEnd"/>
      <w:r>
        <w:t xml:space="preserve"> </w:t>
      </w:r>
      <w:proofErr w:type="spellStart"/>
      <w:r>
        <w:t>kanstu</w:t>
      </w:r>
      <w:proofErr w:type="spellEnd"/>
      <w:r>
        <w:t xml:space="preserve"> leiden nicht,</w:t>
      </w:r>
      <w:r>
        <w:br/>
        <w:t xml:space="preserve">du hast sie gar bald </w:t>
      </w:r>
      <w:proofErr w:type="spellStart"/>
      <w:r>
        <w:t>hingericht</w:t>
      </w:r>
      <w:proofErr w:type="spellEnd"/>
      <w:r>
        <w:t>.</w:t>
      </w:r>
      <w:r>
        <w:br/>
        <w:t xml:space="preserve">Du </w:t>
      </w:r>
      <w:proofErr w:type="spellStart"/>
      <w:r>
        <w:t>sihst</w:t>
      </w:r>
      <w:proofErr w:type="spellEnd"/>
      <w:r>
        <w:t xml:space="preserve"> allein die </w:t>
      </w:r>
      <w:proofErr w:type="spellStart"/>
      <w:r>
        <w:t>demut</w:t>
      </w:r>
      <w:proofErr w:type="spellEnd"/>
      <w:r>
        <w:t xml:space="preserve"> ahn,</w:t>
      </w:r>
      <w:r>
        <w:br/>
        <w:t xml:space="preserve">die armen </w:t>
      </w:r>
      <w:proofErr w:type="spellStart"/>
      <w:r>
        <w:t>seind</w:t>
      </w:r>
      <w:proofErr w:type="spellEnd"/>
      <w:r>
        <w:t xml:space="preserve"> dir </w:t>
      </w:r>
      <w:proofErr w:type="spellStart"/>
      <w:r>
        <w:t>underthan</w:t>
      </w:r>
      <w:proofErr w:type="spellEnd"/>
      <w:r>
        <w:t>,</w:t>
      </w:r>
      <w:r>
        <w:br/>
        <w:t xml:space="preserve">die </w:t>
      </w:r>
      <w:proofErr w:type="spellStart"/>
      <w:r>
        <w:t>wiltu</w:t>
      </w:r>
      <w:proofErr w:type="spellEnd"/>
      <w:r>
        <w:t xml:space="preserve"> lassen nimmermehr,</w:t>
      </w:r>
      <w:r>
        <w:br/>
        <w:t xml:space="preserve">die </w:t>
      </w:r>
      <w:proofErr w:type="spellStart"/>
      <w:r>
        <w:t>stoltzen</w:t>
      </w:r>
      <w:proofErr w:type="spellEnd"/>
      <w:r>
        <w:t xml:space="preserve"> reichen </w:t>
      </w:r>
      <w:proofErr w:type="spellStart"/>
      <w:r>
        <w:t>läßstu</w:t>
      </w:r>
      <w:proofErr w:type="spellEnd"/>
      <w:r>
        <w:t xml:space="preserve"> lehr.</w:t>
      </w:r>
    </w:p>
    <w:p w14:paraId="14A2E63C" w14:textId="77777777" w:rsidR="008B4322" w:rsidRDefault="008B4322" w:rsidP="008B4322">
      <w:pPr>
        <w:pStyle w:val="StandardWeb"/>
      </w:pPr>
      <w:r>
        <w:t xml:space="preserve">Wie du vor allzeit hast </w:t>
      </w:r>
      <w:proofErr w:type="spellStart"/>
      <w:r>
        <w:t>gethan</w:t>
      </w:r>
      <w:proofErr w:type="spellEnd"/>
      <w:r>
        <w:t>,</w:t>
      </w:r>
      <w:r>
        <w:br/>
        <w:t xml:space="preserve">so </w:t>
      </w:r>
      <w:proofErr w:type="spellStart"/>
      <w:r>
        <w:t>nimstu</w:t>
      </w:r>
      <w:proofErr w:type="spellEnd"/>
      <w:r>
        <w:t xml:space="preserve"> dich auch unser an,</w:t>
      </w:r>
      <w:r>
        <w:br/>
        <w:t xml:space="preserve">Und </w:t>
      </w:r>
      <w:proofErr w:type="spellStart"/>
      <w:r>
        <w:t>denckest</w:t>
      </w:r>
      <w:proofErr w:type="spellEnd"/>
      <w:r>
        <w:t xml:space="preserve"> der </w:t>
      </w:r>
      <w:proofErr w:type="spellStart"/>
      <w:r>
        <w:t>barmhertzigkeyt</w:t>
      </w:r>
      <w:proofErr w:type="spellEnd"/>
      <w:r>
        <w:br/>
        <w:t xml:space="preserve">in unserm </w:t>
      </w:r>
      <w:proofErr w:type="spellStart"/>
      <w:r>
        <w:t>grossen</w:t>
      </w:r>
      <w:proofErr w:type="spellEnd"/>
      <w:r>
        <w:t xml:space="preserve"> </w:t>
      </w:r>
      <w:proofErr w:type="spellStart"/>
      <w:r>
        <w:t>hertzenleid</w:t>
      </w:r>
      <w:proofErr w:type="spellEnd"/>
      <w:r>
        <w:t>;</w:t>
      </w:r>
      <w:r>
        <w:br/>
        <w:t>Dann Israel, dein arme schar,</w:t>
      </w:r>
      <w:r>
        <w:br/>
        <w:t xml:space="preserve">ist in der </w:t>
      </w:r>
      <w:proofErr w:type="spellStart"/>
      <w:r>
        <w:t>welt</w:t>
      </w:r>
      <w:proofErr w:type="spellEnd"/>
      <w:r>
        <w:t xml:space="preserve"> verlassen gar,</w:t>
      </w:r>
      <w:r>
        <w:br/>
      </w:r>
      <w:proofErr w:type="spellStart"/>
      <w:r>
        <w:t>drumb</w:t>
      </w:r>
      <w:proofErr w:type="spellEnd"/>
      <w:r>
        <w:t xml:space="preserve"> </w:t>
      </w:r>
      <w:proofErr w:type="spellStart"/>
      <w:r>
        <w:t>kompst</w:t>
      </w:r>
      <w:proofErr w:type="spellEnd"/>
      <w:r>
        <w:t xml:space="preserve"> du jetzt zu rechter zeit,</w:t>
      </w:r>
      <w:r>
        <w:br/>
        <w:t xml:space="preserve">weil sie so </w:t>
      </w:r>
      <w:proofErr w:type="spellStart"/>
      <w:r>
        <w:t>hertzlich</w:t>
      </w:r>
      <w:proofErr w:type="spellEnd"/>
      <w:r>
        <w:t xml:space="preserve"> zu dir schreit.</w:t>
      </w:r>
    </w:p>
    <w:p w14:paraId="48673A67" w14:textId="77777777" w:rsidR="008B4322" w:rsidRDefault="008B4322" w:rsidP="008B4322">
      <w:pPr>
        <w:pStyle w:val="StandardWeb"/>
      </w:pPr>
      <w:r>
        <w:t xml:space="preserve">Wir </w:t>
      </w:r>
      <w:proofErr w:type="spellStart"/>
      <w:r>
        <w:t>habens</w:t>
      </w:r>
      <w:proofErr w:type="spellEnd"/>
      <w:r>
        <w:t xml:space="preserve"> nicht verdient </w:t>
      </w:r>
      <w:proofErr w:type="spellStart"/>
      <w:r>
        <w:t>umb</w:t>
      </w:r>
      <w:proofErr w:type="spellEnd"/>
      <w:r>
        <w:t xml:space="preserve"> dich,</w:t>
      </w:r>
      <w:r>
        <w:br/>
        <w:t xml:space="preserve">du </w:t>
      </w:r>
      <w:proofErr w:type="spellStart"/>
      <w:r>
        <w:t>färst</w:t>
      </w:r>
      <w:proofErr w:type="spellEnd"/>
      <w:r>
        <w:t xml:space="preserve"> mit uns </w:t>
      </w:r>
      <w:proofErr w:type="spellStart"/>
      <w:r>
        <w:t>genädiglich</w:t>
      </w:r>
      <w:proofErr w:type="spellEnd"/>
      <w:r>
        <w:t>;</w:t>
      </w:r>
      <w:r>
        <w:br/>
        <w:t xml:space="preserve">Zu unsern </w:t>
      </w:r>
      <w:proofErr w:type="spellStart"/>
      <w:r>
        <w:t>vättern</w:t>
      </w:r>
      <w:proofErr w:type="spellEnd"/>
      <w:r>
        <w:t xml:space="preserve"> ist </w:t>
      </w:r>
      <w:proofErr w:type="spellStart"/>
      <w:r>
        <w:t>geschehn</w:t>
      </w:r>
      <w:proofErr w:type="spellEnd"/>
      <w:r>
        <w:br/>
        <w:t xml:space="preserve">ein </w:t>
      </w:r>
      <w:proofErr w:type="spellStart"/>
      <w:r>
        <w:t>wort</w:t>
      </w:r>
      <w:proofErr w:type="spellEnd"/>
      <w:r>
        <w:t xml:space="preserve">, das </w:t>
      </w:r>
      <w:proofErr w:type="spellStart"/>
      <w:r>
        <w:t>hastu</w:t>
      </w:r>
      <w:proofErr w:type="spellEnd"/>
      <w:r>
        <w:t xml:space="preserve"> </w:t>
      </w:r>
      <w:proofErr w:type="spellStart"/>
      <w:r>
        <w:t>angesehn</w:t>
      </w:r>
      <w:proofErr w:type="spellEnd"/>
      <w:r>
        <w:t>.</w:t>
      </w:r>
      <w:r>
        <w:br/>
        <w:t xml:space="preserve">Ja Abraham, dem </w:t>
      </w:r>
      <w:proofErr w:type="spellStart"/>
      <w:r>
        <w:t>theuren</w:t>
      </w:r>
      <w:proofErr w:type="spellEnd"/>
      <w:r>
        <w:t xml:space="preserve"> </w:t>
      </w:r>
      <w:proofErr w:type="spellStart"/>
      <w:r>
        <w:t>mann</w:t>
      </w:r>
      <w:proofErr w:type="spellEnd"/>
      <w:r>
        <w:t>,</w:t>
      </w:r>
      <w:r>
        <w:br/>
        <w:t xml:space="preserve">dem </w:t>
      </w:r>
      <w:proofErr w:type="spellStart"/>
      <w:r>
        <w:t>hastu</w:t>
      </w:r>
      <w:proofErr w:type="spellEnd"/>
      <w:r>
        <w:t xml:space="preserve"> </w:t>
      </w:r>
      <w:proofErr w:type="spellStart"/>
      <w:r>
        <w:t>selbs</w:t>
      </w:r>
      <w:proofErr w:type="spellEnd"/>
      <w:r>
        <w:t xml:space="preserve"> ein </w:t>
      </w:r>
      <w:proofErr w:type="spellStart"/>
      <w:r>
        <w:t>eyd</w:t>
      </w:r>
      <w:proofErr w:type="spellEnd"/>
      <w:r>
        <w:t xml:space="preserve"> </w:t>
      </w:r>
      <w:proofErr w:type="spellStart"/>
      <w:r>
        <w:t>gethann</w:t>
      </w:r>
      <w:proofErr w:type="spellEnd"/>
      <w:r>
        <w:br/>
        <w:t xml:space="preserve">und </w:t>
      </w:r>
      <w:proofErr w:type="spellStart"/>
      <w:r>
        <w:t>jhm</w:t>
      </w:r>
      <w:proofErr w:type="spellEnd"/>
      <w:r>
        <w:t xml:space="preserve"> </w:t>
      </w:r>
      <w:proofErr w:type="spellStart"/>
      <w:r>
        <w:t>geredt</w:t>
      </w:r>
      <w:proofErr w:type="spellEnd"/>
      <w:r>
        <w:t xml:space="preserve"> das </w:t>
      </w:r>
      <w:proofErr w:type="spellStart"/>
      <w:r>
        <w:t>himmelreich</w:t>
      </w:r>
      <w:proofErr w:type="spellEnd"/>
      <w:r>
        <w:br/>
        <w:t>und seinem samen ewiglich.</w:t>
      </w:r>
    </w:p>
    <w:p w14:paraId="3B385A82" w14:textId="77777777" w:rsidR="008B4322" w:rsidRDefault="008B4322" w:rsidP="008B4322">
      <w:pPr>
        <w:pStyle w:val="berschrift2"/>
      </w:pPr>
      <w:r>
        <w:rPr>
          <w:rStyle w:val="screen-reader-text"/>
        </w:rPr>
        <w:t>Der Lobgesang Symeons.</w:t>
      </w:r>
      <w:r>
        <w:t xml:space="preserve"> </w:t>
      </w:r>
    </w:p>
    <w:p w14:paraId="7BF505F0" w14:textId="77777777" w:rsidR="008B4322" w:rsidRDefault="008B4322" w:rsidP="008B4322">
      <w:pPr>
        <w:pStyle w:val="StandardWeb"/>
      </w:pPr>
      <w:proofErr w:type="spellStart"/>
      <w:r>
        <w:t>GElobet</w:t>
      </w:r>
      <w:proofErr w:type="spellEnd"/>
      <w:r>
        <w:t xml:space="preserve"> </w:t>
      </w:r>
      <w:proofErr w:type="spellStart"/>
      <w:r>
        <w:t>sey</w:t>
      </w:r>
      <w:proofErr w:type="spellEnd"/>
      <w:r>
        <w:t xml:space="preserve"> der Herr, der Gott</w:t>
      </w:r>
      <w:r>
        <w:br/>
        <w:t>Israel, der in dieser not</w:t>
      </w:r>
      <w:r>
        <w:br/>
        <w:t xml:space="preserve">Sein </w:t>
      </w:r>
      <w:proofErr w:type="spellStart"/>
      <w:r>
        <w:t>völcklein</w:t>
      </w:r>
      <w:proofErr w:type="spellEnd"/>
      <w:r>
        <w:t>, das da war verflucht,</w:t>
      </w:r>
      <w:r>
        <w:br/>
        <w:t xml:space="preserve">mit </w:t>
      </w:r>
      <w:proofErr w:type="spellStart"/>
      <w:r>
        <w:t>gnaden</w:t>
      </w:r>
      <w:proofErr w:type="spellEnd"/>
      <w:r>
        <w:t xml:space="preserve"> hat daheim gesucht</w:t>
      </w:r>
      <w:r>
        <w:br/>
        <w:t xml:space="preserve">Und uns erlöst vom ewigen </w:t>
      </w:r>
      <w:proofErr w:type="spellStart"/>
      <w:r>
        <w:t>zorn</w:t>
      </w:r>
      <w:proofErr w:type="spellEnd"/>
      <w:r>
        <w:t>,</w:t>
      </w:r>
      <w:r>
        <w:br/>
        <w:t xml:space="preserve">und </w:t>
      </w:r>
      <w:proofErr w:type="spellStart"/>
      <w:r>
        <w:t>auffgericht</w:t>
      </w:r>
      <w:proofErr w:type="spellEnd"/>
      <w:r>
        <w:t xml:space="preserve"> ein </w:t>
      </w:r>
      <w:proofErr w:type="spellStart"/>
      <w:r>
        <w:t>heilsams</w:t>
      </w:r>
      <w:proofErr w:type="spellEnd"/>
      <w:r>
        <w:t xml:space="preserve"> </w:t>
      </w:r>
      <w:proofErr w:type="spellStart"/>
      <w:r>
        <w:t>horn</w:t>
      </w:r>
      <w:proofErr w:type="spellEnd"/>
      <w:r>
        <w:br/>
        <w:t xml:space="preserve">in seines </w:t>
      </w:r>
      <w:proofErr w:type="spellStart"/>
      <w:r>
        <w:t>diensers</w:t>
      </w:r>
      <w:proofErr w:type="spellEnd"/>
      <w:r>
        <w:t xml:space="preserve"> </w:t>
      </w:r>
      <w:proofErr w:type="spellStart"/>
      <w:r>
        <w:t>Dauids</w:t>
      </w:r>
      <w:proofErr w:type="spellEnd"/>
      <w:r>
        <w:t xml:space="preserve"> </w:t>
      </w:r>
      <w:proofErr w:type="spellStart"/>
      <w:r>
        <w:t>hauß</w:t>
      </w:r>
      <w:proofErr w:type="spellEnd"/>
      <w:r>
        <w:t>!</w:t>
      </w:r>
      <w:r>
        <w:br/>
        <w:t xml:space="preserve">es war sonst ewig mit uns </w:t>
      </w:r>
      <w:proofErr w:type="spellStart"/>
      <w:r>
        <w:t>auß</w:t>
      </w:r>
      <w:proofErr w:type="spellEnd"/>
      <w:r>
        <w:t>.</w:t>
      </w:r>
    </w:p>
    <w:p w14:paraId="01F1CACB" w14:textId="77777777" w:rsidR="008B4322" w:rsidRDefault="008B4322" w:rsidP="008B4322">
      <w:pPr>
        <w:pStyle w:val="StandardWeb"/>
      </w:pPr>
      <w:r>
        <w:t xml:space="preserve">Solch </w:t>
      </w:r>
      <w:proofErr w:type="spellStart"/>
      <w:r>
        <w:t>uberschwenglich</w:t>
      </w:r>
      <w:proofErr w:type="spellEnd"/>
      <w:r>
        <w:t xml:space="preserve"> groß </w:t>
      </w:r>
      <w:proofErr w:type="spellStart"/>
      <w:r>
        <w:t>genad</w:t>
      </w:r>
      <w:proofErr w:type="spellEnd"/>
      <w:r>
        <w:br/>
      </w:r>
      <w:proofErr w:type="spellStart"/>
      <w:r>
        <w:t>kompt</w:t>
      </w:r>
      <w:proofErr w:type="spellEnd"/>
      <w:r>
        <w:t xml:space="preserve"> uns </w:t>
      </w:r>
      <w:proofErr w:type="spellStart"/>
      <w:r>
        <w:t>nit</w:t>
      </w:r>
      <w:proofErr w:type="spellEnd"/>
      <w:r>
        <w:t xml:space="preserve"> her aus unserm </w:t>
      </w:r>
      <w:proofErr w:type="spellStart"/>
      <w:r>
        <w:t>rath</w:t>
      </w:r>
      <w:proofErr w:type="spellEnd"/>
      <w:r>
        <w:t>,</w:t>
      </w:r>
      <w:r>
        <w:br/>
        <w:t xml:space="preserve">Sie ist vorzeiten worden </w:t>
      </w:r>
      <w:proofErr w:type="spellStart"/>
      <w:r>
        <w:t>kundt</w:t>
      </w:r>
      <w:proofErr w:type="spellEnd"/>
      <w:r>
        <w:br/>
        <w:t xml:space="preserve">durch </w:t>
      </w:r>
      <w:proofErr w:type="spellStart"/>
      <w:r>
        <w:t>seinr</w:t>
      </w:r>
      <w:proofErr w:type="spellEnd"/>
      <w:r>
        <w:t xml:space="preserve"> </w:t>
      </w:r>
      <w:proofErr w:type="spellStart"/>
      <w:r>
        <w:t>heilgen</w:t>
      </w:r>
      <w:proofErr w:type="spellEnd"/>
      <w:r>
        <w:t xml:space="preserve"> Propheten </w:t>
      </w:r>
      <w:proofErr w:type="spellStart"/>
      <w:r>
        <w:t>mund</w:t>
      </w:r>
      <w:proofErr w:type="spellEnd"/>
      <w:r>
        <w:t>,</w:t>
      </w:r>
      <w:r>
        <w:br/>
        <w:t xml:space="preserve">Durch welche Gott </w:t>
      </w:r>
      <w:proofErr w:type="spellStart"/>
      <w:r>
        <w:t>verheissen</w:t>
      </w:r>
      <w:proofErr w:type="spellEnd"/>
      <w:r>
        <w:t xml:space="preserve"> hat,</w:t>
      </w:r>
      <w:r>
        <w:br/>
        <w:t xml:space="preserve">er wöll von </w:t>
      </w:r>
      <w:proofErr w:type="spellStart"/>
      <w:r>
        <w:t>sünden</w:t>
      </w:r>
      <w:proofErr w:type="spellEnd"/>
      <w:r>
        <w:t xml:space="preserve">, hell und </w:t>
      </w:r>
      <w:proofErr w:type="spellStart"/>
      <w:r>
        <w:t>tod</w:t>
      </w:r>
      <w:proofErr w:type="spellEnd"/>
      <w:r>
        <w:br/>
        <w:t xml:space="preserve">und allen feinden </w:t>
      </w:r>
      <w:proofErr w:type="spellStart"/>
      <w:r>
        <w:t>gnediglich</w:t>
      </w:r>
      <w:proofErr w:type="spellEnd"/>
      <w:r>
        <w:br/>
        <w:t xml:space="preserve">sein </w:t>
      </w:r>
      <w:proofErr w:type="spellStart"/>
      <w:r>
        <w:t>volck</w:t>
      </w:r>
      <w:proofErr w:type="spellEnd"/>
      <w:r>
        <w:t xml:space="preserve"> erlösen ewiglich.</w:t>
      </w:r>
    </w:p>
    <w:p w14:paraId="33FD71F0" w14:textId="77777777" w:rsidR="008B4322" w:rsidRDefault="008B4322" w:rsidP="008B4322">
      <w:pPr>
        <w:pStyle w:val="StandardWeb"/>
      </w:pPr>
      <w:r>
        <w:t xml:space="preserve">Es ist </w:t>
      </w:r>
      <w:proofErr w:type="spellStart"/>
      <w:r>
        <w:t>eytel</w:t>
      </w:r>
      <w:proofErr w:type="spellEnd"/>
      <w:r>
        <w:t xml:space="preserve"> </w:t>
      </w:r>
      <w:proofErr w:type="spellStart"/>
      <w:r>
        <w:t>barmhertzigkeyt</w:t>
      </w:r>
      <w:proofErr w:type="spellEnd"/>
      <w:r>
        <w:t>,</w:t>
      </w:r>
      <w:r>
        <w:br/>
        <w:t xml:space="preserve">die Gott in unserm </w:t>
      </w:r>
      <w:proofErr w:type="spellStart"/>
      <w:r>
        <w:t>hertzenleid</w:t>
      </w:r>
      <w:proofErr w:type="spellEnd"/>
      <w:r>
        <w:br/>
        <w:t xml:space="preserve">Erzeigt und </w:t>
      </w:r>
      <w:proofErr w:type="spellStart"/>
      <w:r>
        <w:t>denckt</w:t>
      </w:r>
      <w:proofErr w:type="spellEnd"/>
      <w:r>
        <w:t xml:space="preserve"> an seinen </w:t>
      </w:r>
      <w:proofErr w:type="spellStart"/>
      <w:r>
        <w:t>bund</w:t>
      </w:r>
      <w:proofErr w:type="spellEnd"/>
      <w:r>
        <w:t>,</w:t>
      </w:r>
      <w:r>
        <w:br/>
        <w:t xml:space="preserve">wie er mit seinem </w:t>
      </w:r>
      <w:proofErr w:type="spellStart"/>
      <w:r>
        <w:t>heilgen</w:t>
      </w:r>
      <w:proofErr w:type="spellEnd"/>
      <w:r>
        <w:t xml:space="preserve"> </w:t>
      </w:r>
      <w:proofErr w:type="spellStart"/>
      <w:r>
        <w:t>mund</w:t>
      </w:r>
      <w:proofErr w:type="spellEnd"/>
      <w:r>
        <w:br/>
        <w:t xml:space="preserve">Ein </w:t>
      </w:r>
      <w:proofErr w:type="spellStart"/>
      <w:r>
        <w:t>eyd</w:t>
      </w:r>
      <w:proofErr w:type="spellEnd"/>
      <w:r>
        <w:t xml:space="preserve"> vorzeiten hat </w:t>
      </w:r>
      <w:proofErr w:type="spellStart"/>
      <w:r>
        <w:t>geschworn</w:t>
      </w:r>
      <w:proofErr w:type="spellEnd"/>
      <w:r>
        <w:t>,</w:t>
      </w:r>
      <w:r>
        <w:br/>
      </w:r>
      <w:proofErr w:type="spellStart"/>
      <w:r>
        <w:t>eim</w:t>
      </w:r>
      <w:proofErr w:type="spellEnd"/>
      <w:r>
        <w:t xml:space="preserve"> Man, den er hat </w:t>
      </w:r>
      <w:proofErr w:type="spellStart"/>
      <w:r>
        <w:t>außerkorn</w:t>
      </w:r>
      <w:proofErr w:type="spellEnd"/>
      <w:r>
        <w:t>,</w:t>
      </w:r>
      <w:r>
        <w:br/>
        <w:t>unserm Vatter, dem Abraham:</w:t>
      </w:r>
      <w:r>
        <w:br/>
        <w:t xml:space="preserve">das </w:t>
      </w:r>
      <w:proofErr w:type="spellStart"/>
      <w:r>
        <w:t>heyl</w:t>
      </w:r>
      <w:proofErr w:type="spellEnd"/>
      <w:r>
        <w:t xml:space="preserve"> </w:t>
      </w:r>
      <w:proofErr w:type="spellStart"/>
      <w:r>
        <w:t>kompt</w:t>
      </w:r>
      <w:proofErr w:type="spellEnd"/>
      <w:r>
        <w:t xml:space="preserve"> uns </w:t>
      </w:r>
      <w:proofErr w:type="spellStart"/>
      <w:r>
        <w:t>auß</w:t>
      </w:r>
      <w:proofErr w:type="spellEnd"/>
      <w:r>
        <w:t xml:space="preserve"> seinem stamm.</w:t>
      </w:r>
    </w:p>
    <w:p w14:paraId="1D08D3C4" w14:textId="77777777" w:rsidR="008B4322" w:rsidRDefault="008B4322" w:rsidP="008B4322">
      <w:pPr>
        <w:pStyle w:val="StandardWeb"/>
      </w:pPr>
      <w:proofErr w:type="spellStart"/>
      <w:r>
        <w:t>Got</w:t>
      </w:r>
      <w:proofErr w:type="spellEnd"/>
      <w:r>
        <w:t xml:space="preserve"> seines </w:t>
      </w:r>
      <w:proofErr w:type="spellStart"/>
      <w:r>
        <w:t>hertzen</w:t>
      </w:r>
      <w:proofErr w:type="spellEnd"/>
      <w:r>
        <w:t xml:space="preserve"> </w:t>
      </w:r>
      <w:proofErr w:type="spellStart"/>
      <w:r>
        <w:t>grund</w:t>
      </w:r>
      <w:proofErr w:type="spellEnd"/>
      <w:r>
        <w:t xml:space="preserve"> </w:t>
      </w:r>
      <w:proofErr w:type="spellStart"/>
      <w:r>
        <w:t>auffschloß</w:t>
      </w:r>
      <w:proofErr w:type="spellEnd"/>
      <w:r>
        <w:t>,</w:t>
      </w:r>
      <w:r>
        <w:br/>
        <w:t>da er ansah das elend groß,</w:t>
      </w:r>
      <w:r>
        <w:br/>
      </w:r>
      <w:proofErr w:type="spellStart"/>
      <w:r>
        <w:t>Darinn</w:t>
      </w:r>
      <w:proofErr w:type="spellEnd"/>
      <w:r>
        <w:t xml:space="preserve"> die </w:t>
      </w:r>
      <w:proofErr w:type="spellStart"/>
      <w:r>
        <w:t>welt</w:t>
      </w:r>
      <w:proofErr w:type="spellEnd"/>
      <w:r>
        <w:t xml:space="preserve"> gefangen lag</w:t>
      </w:r>
      <w:r>
        <w:br/>
        <w:t xml:space="preserve">und hat vom </w:t>
      </w:r>
      <w:proofErr w:type="spellStart"/>
      <w:r>
        <w:t>teuffel</w:t>
      </w:r>
      <w:proofErr w:type="spellEnd"/>
      <w:r>
        <w:t xml:space="preserve"> ewig plag!</w:t>
      </w:r>
      <w:r>
        <w:br/>
        <w:t xml:space="preserve">Ach lieber Gott in </w:t>
      </w:r>
      <w:proofErr w:type="spellStart"/>
      <w:r>
        <w:t>ewigkeyt</w:t>
      </w:r>
      <w:proofErr w:type="spellEnd"/>
      <w:r>
        <w:t>,</w:t>
      </w:r>
      <w:r>
        <w:br/>
        <w:t xml:space="preserve">wie groß war dein </w:t>
      </w:r>
      <w:proofErr w:type="spellStart"/>
      <w:r>
        <w:t>barmhertzigkeyt</w:t>
      </w:r>
      <w:proofErr w:type="spellEnd"/>
      <w:r>
        <w:t>,</w:t>
      </w:r>
      <w:r>
        <w:br/>
        <w:t xml:space="preserve">da du verhießt die ewig </w:t>
      </w:r>
      <w:proofErr w:type="spellStart"/>
      <w:r>
        <w:t>kron</w:t>
      </w:r>
      <w:proofErr w:type="spellEnd"/>
      <w:r>
        <w:br/>
        <w:t>durch deinen eingebornen Son!</w:t>
      </w:r>
    </w:p>
    <w:p w14:paraId="76B0CCEF" w14:textId="77777777" w:rsidR="008B4322" w:rsidRDefault="008B4322" w:rsidP="008B4322">
      <w:pPr>
        <w:pStyle w:val="StandardWeb"/>
      </w:pPr>
      <w:r>
        <w:t>Dieweil wir nun erlöset sein</w:t>
      </w:r>
      <w:r>
        <w:br/>
        <w:t xml:space="preserve">von </w:t>
      </w:r>
      <w:proofErr w:type="spellStart"/>
      <w:r>
        <w:t>sünden</w:t>
      </w:r>
      <w:proofErr w:type="spellEnd"/>
      <w:r>
        <w:t xml:space="preserve">, </w:t>
      </w:r>
      <w:proofErr w:type="spellStart"/>
      <w:r>
        <w:t>tod</w:t>
      </w:r>
      <w:proofErr w:type="spellEnd"/>
      <w:r>
        <w:t xml:space="preserve"> und </w:t>
      </w:r>
      <w:proofErr w:type="spellStart"/>
      <w:r>
        <w:t>ewigr</w:t>
      </w:r>
      <w:proofErr w:type="spellEnd"/>
      <w:r>
        <w:t xml:space="preserve"> </w:t>
      </w:r>
      <w:proofErr w:type="spellStart"/>
      <w:r>
        <w:t>pein</w:t>
      </w:r>
      <w:proofErr w:type="spellEnd"/>
      <w:r>
        <w:t>,</w:t>
      </w:r>
      <w:r>
        <w:br/>
        <w:t xml:space="preserve">So sollen wir uns </w:t>
      </w:r>
      <w:proofErr w:type="spellStart"/>
      <w:r>
        <w:t>förchten</w:t>
      </w:r>
      <w:proofErr w:type="spellEnd"/>
      <w:r>
        <w:t xml:space="preserve"> nicht</w:t>
      </w:r>
      <w:r>
        <w:br/>
      </w:r>
      <w:proofErr w:type="spellStart"/>
      <w:r>
        <w:t>fürm</w:t>
      </w:r>
      <w:proofErr w:type="spellEnd"/>
      <w:r>
        <w:t xml:space="preserve"> </w:t>
      </w:r>
      <w:proofErr w:type="spellStart"/>
      <w:r>
        <w:t>teuffel</w:t>
      </w:r>
      <w:proofErr w:type="spellEnd"/>
      <w:r>
        <w:t xml:space="preserve">: er ist schon </w:t>
      </w:r>
      <w:proofErr w:type="spellStart"/>
      <w:r>
        <w:t>gericht</w:t>
      </w:r>
      <w:proofErr w:type="spellEnd"/>
      <w:r>
        <w:t>.</w:t>
      </w:r>
      <w:r>
        <w:br/>
        <w:t xml:space="preserve">Gott </w:t>
      </w:r>
      <w:proofErr w:type="spellStart"/>
      <w:r>
        <w:t>wil</w:t>
      </w:r>
      <w:proofErr w:type="spellEnd"/>
      <w:r>
        <w:t xml:space="preserve"> nun unser </w:t>
      </w:r>
      <w:proofErr w:type="spellStart"/>
      <w:r>
        <w:t>vatter</w:t>
      </w:r>
      <w:proofErr w:type="spellEnd"/>
      <w:r>
        <w:t xml:space="preserve"> sein,</w:t>
      </w:r>
      <w:r>
        <w:br/>
        <w:t>dem wöllen wir auch dienen allein,</w:t>
      </w:r>
      <w:r>
        <w:br/>
        <w:t xml:space="preserve">weil wir leben in dieser </w:t>
      </w:r>
      <w:proofErr w:type="spellStart"/>
      <w:r>
        <w:t>welt</w:t>
      </w:r>
      <w:proofErr w:type="spellEnd"/>
      <w:r>
        <w:t>,</w:t>
      </w:r>
      <w:r>
        <w:br/>
        <w:t xml:space="preserve">mit solchem dienst, der ihm </w:t>
      </w:r>
      <w:proofErr w:type="spellStart"/>
      <w:r>
        <w:t>gefelt</w:t>
      </w:r>
      <w:proofErr w:type="spellEnd"/>
      <w:r>
        <w:t>.</w:t>
      </w:r>
    </w:p>
    <w:p w14:paraId="77B2D8A5" w14:textId="77777777" w:rsidR="008B4322" w:rsidRDefault="008B4322" w:rsidP="008B4322">
      <w:pPr>
        <w:pStyle w:val="StandardWeb"/>
      </w:pPr>
      <w:r>
        <w:t>Und du, mein liebes kindelein,</w:t>
      </w:r>
      <w:r>
        <w:br/>
        <w:t xml:space="preserve">wirst ein Prophet des </w:t>
      </w:r>
      <w:proofErr w:type="spellStart"/>
      <w:r>
        <w:t>höchten</w:t>
      </w:r>
      <w:proofErr w:type="spellEnd"/>
      <w:r>
        <w:t xml:space="preserve"> sein!</w:t>
      </w:r>
      <w:r>
        <w:br/>
        <w:t>Du wirst von unserm lieben Herrn</w:t>
      </w:r>
      <w:r>
        <w:br/>
        <w:t xml:space="preserve">verkündigen von </w:t>
      </w:r>
      <w:proofErr w:type="spellStart"/>
      <w:r>
        <w:t>hertzen</w:t>
      </w:r>
      <w:proofErr w:type="spellEnd"/>
      <w:r>
        <w:t xml:space="preserve"> gern</w:t>
      </w:r>
      <w:r>
        <w:br/>
        <w:t xml:space="preserve">Und seinen weg </w:t>
      </w:r>
      <w:proofErr w:type="spellStart"/>
      <w:r>
        <w:t>bereyten</w:t>
      </w:r>
      <w:proofErr w:type="spellEnd"/>
      <w:r>
        <w:t xml:space="preserve"> </w:t>
      </w:r>
      <w:proofErr w:type="spellStart"/>
      <w:r>
        <w:t>wol</w:t>
      </w:r>
      <w:proofErr w:type="spellEnd"/>
      <w:r>
        <w:t>,</w:t>
      </w:r>
      <w:r>
        <w:br/>
        <w:t xml:space="preserve">dass </w:t>
      </w:r>
      <w:proofErr w:type="spellStart"/>
      <w:r>
        <w:t>jederman</w:t>
      </w:r>
      <w:proofErr w:type="spellEnd"/>
      <w:r>
        <w:t xml:space="preserve"> sein warten </w:t>
      </w:r>
      <w:proofErr w:type="spellStart"/>
      <w:r>
        <w:t>sol</w:t>
      </w:r>
      <w:proofErr w:type="spellEnd"/>
      <w:r>
        <w:t>,</w:t>
      </w:r>
      <w:r>
        <w:br/>
        <w:t xml:space="preserve">du wirst das </w:t>
      </w:r>
      <w:proofErr w:type="spellStart"/>
      <w:r>
        <w:t>volck</w:t>
      </w:r>
      <w:proofErr w:type="spellEnd"/>
      <w:r>
        <w:t xml:space="preserve"> erkennen lern</w:t>
      </w:r>
      <w:r>
        <w:br/>
        <w:t>das ewig heil, Christ unsern Herrn.</w:t>
      </w:r>
    </w:p>
    <w:p w14:paraId="232E1A78" w14:textId="77777777" w:rsidR="008B4322" w:rsidRDefault="008B4322" w:rsidP="008B4322">
      <w:pPr>
        <w:pStyle w:val="StandardWeb"/>
      </w:pPr>
      <w:r>
        <w:t xml:space="preserve">Das wird die leer sein, das man </w:t>
      </w:r>
      <w:proofErr w:type="spellStart"/>
      <w:r>
        <w:t>künd</w:t>
      </w:r>
      <w:proofErr w:type="spellEnd"/>
      <w:r>
        <w:br/>
      </w:r>
      <w:proofErr w:type="spellStart"/>
      <w:r>
        <w:t>vergebung</w:t>
      </w:r>
      <w:proofErr w:type="spellEnd"/>
      <w:r>
        <w:t xml:space="preserve"> haben aller </w:t>
      </w:r>
      <w:proofErr w:type="spellStart"/>
      <w:r>
        <w:t>sünd</w:t>
      </w:r>
      <w:proofErr w:type="spellEnd"/>
      <w:r>
        <w:br/>
        <w:t xml:space="preserve">Durch </w:t>
      </w:r>
      <w:proofErr w:type="spellStart"/>
      <w:r>
        <w:t>hertzliche</w:t>
      </w:r>
      <w:proofErr w:type="spellEnd"/>
      <w:r>
        <w:t xml:space="preserve"> </w:t>
      </w:r>
      <w:proofErr w:type="spellStart"/>
      <w:r>
        <w:t>barmhertzigkeyt</w:t>
      </w:r>
      <w:proofErr w:type="spellEnd"/>
      <w:r>
        <w:br/>
        <w:t xml:space="preserve">unsers Gottes in </w:t>
      </w:r>
      <w:proofErr w:type="spellStart"/>
      <w:r>
        <w:t>ewigkeyt</w:t>
      </w:r>
      <w:proofErr w:type="spellEnd"/>
      <w:r>
        <w:t>.</w:t>
      </w:r>
      <w:r>
        <w:br/>
        <w:t xml:space="preserve">Das ist ein </w:t>
      </w:r>
      <w:proofErr w:type="spellStart"/>
      <w:r>
        <w:t>uberschwenglich</w:t>
      </w:r>
      <w:proofErr w:type="spellEnd"/>
      <w:r>
        <w:t xml:space="preserve"> gab,</w:t>
      </w:r>
      <w:r>
        <w:br/>
        <w:t xml:space="preserve">die </w:t>
      </w:r>
      <w:proofErr w:type="spellStart"/>
      <w:r>
        <w:t>kompt</w:t>
      </w:r>
      <w:proofErr w:type="spellEnd"/>
      <w:r>
        <w:t xml:space="preserve"> uns </w:t>
      </w:r>
      <w:proofErr w:type="spellStart"/>
      <w:r>
        <w:t>auß</w:t>
      </w:r>
      <w:proofErr w:type="spellEnd"/>
      <w:r>
        <w:t xml:space="preserve"> der </w:t>
      </w:r>
      <w:proofErr w:type="spellStart"/>
      <w:r>
        <w:t>höh</w:t>
      </w:r>
      <w:proofErr w:type="spellEnd"/>
      <w:r>
        <w:t xml:space="preserve"> herab,</w:t>
      </w:r>
      <w:r>
        <w:br/>
        <w:t xml:space="preserve">die </w:t>
      </w:r>
      <w:proofErr w:type="spellStart"/>
      <w:r>
        <w:t>Gottheyt</w:t>
      </w:r>
      <w:proofErr w:type="spellEnd"/>
      <w:r>
        <w:t xml:space="preserve"> Christi </w:t>
      </w:r>
      <w:proofErr w:type="spellStart"/>
      <w:r>
        <w:t>leucht</w:t>
      </w:r>
      <w:proofErr w:type="spellEnd"/>
      <w:r>
        <w:t xml:space="preserve"> herein,</w:t>
      </w:r>
      <w:r>
        <w:br/>
        <w:t xml:space="preserve">gleich wie der sonnen </w:t>
      </w:r>
      <w:proofErr w:type="spellStart"/>
      <w:r>
        <w:t>auffgang</w:t>
      </w:r>
      <w:proofErr w:type="spellEnd"/>
      <w:r>
        <w:t xml:space="preserve"> fein.</w:t>
      </w:r>
    </w:p>
    <w:p w14:paraId="3ABA300E" w14:textId="77777777" w:rsidR="008B4322" w:rsidRDefault="008B4322" w:rsidP="008B4322">
      <w:pPr>
        <w:pStyle w:val="StandardWeb"/>
      </w:pPr>
      <w:r>
        <w:t xml:space="preserve">Er ist allein des Vatters </w:t>
      </w:r>
      <w:proofErr w:type="spellStart"/>
      <w:r>
        <w:t>glantz</w:t>
      </w:r>
      <w:proofErr w:type="spellEnd"/>
      <w:r>
        <w:t>,</w:t>
      </w:r>
      <w:r>
        <w:br/>
        <w:t xml:space="preserve">der unser </w:t>
      </w:r>
      <w:proofErr w:type="spellStart"/>
      <w:r>
        <w:t>hertz</w:t>
      </w:r>
      <w:proofErr w:type="spellEnd"/>
      <w:r>
        <w:t xml:space="preserve"> erleuchtet </w:t>
      </w:r>
      <w:proofErr w:type="spellStart"/>
      <w:r>
        <w:t>gantz</w:t>
      </w:r>
      <w:proofErr w:type="spellEnd"/>
      <w:r>
        <w:t>,</w:t>
      </w:r>
      <w:r>
        <w:br/>
        <w:t xml:space="preserve">Er hat uns durch sein </w:t>
      </w:r>
      <w:proofErr w:type="spellStart"/>
      <w:r>
        <w:t>grosse</w:t>
      </w:r>
      <w:proofErr w:type="spellEnd"/>
      <w:r>
        <w:t xml:space="preserve"> macht</w:t>
      </w:r>
      <w:r>
        <w:br/>
        <w:t xml:space="preserve">errettet von der finster </w:t>
      </w:r>
      <w:proofErr w:type="spellStart"/>
      <w:r>
        <w:t>nacht</w:t>
      </w:r>
      <w:proofErr w:type="spellEnd"/>
      <w:r>
        <w:t>,</w:t>
      </w:r>
      <w:r>
        <w:br/>
      </w:r>
      <w:proofErr w:type="spellStart"/>
      <w:r>
        <w:t>Darinn</w:t>
      </w:r>
      <w:proofErr w:type="spellEnd"/>
      <w:r>
        <w:t xml:space="preserve"> wir </w:t>
      </w:r>
      <w:proofErr w:type="spellStart"/>
      <w:r>
        <w:t>sassen</w:t>
      </w:r>
      <w:proofErr w:type="spellEnd"/>
      <w:r>
        <w:t xml:space="preserve"> alle </w:t>
      </w:r>
      <w:proofErr w:type="spellStart"/>
      <w:r>
        <w:t>sampt</w:t>
      </w:r>
      <w:proofErr w:type="spellEnd"/>
      <w:r>
        <w:br/>
        <w:t xml:space="preserve">vom Satan ewiglich </w:t>
      </w:r>
      <w:proofErr w:type="spellStart"/>
      <w:r>
        <w:t>verdampt</w:t>
      </w:r>
      <w:proofErr w:type="spellEnd"/>
      <w:r>
        <w:t>,</w:t>
      </w:r>
      <w:r>
        <w:br/>
        <w:t xml:space="preserve">dass unser </w:t>
      </w:r>
      <w:proofErr w:type="spellStart"/>
      <w:r>
        <w:t>füß</w:t>
      </w:r>
      <w:proofErr w:type="spellEnd"/>
      <w:r>
        <w:t xml:space="preserve"> </w:t>
      </w:r>
      <w:proofErr w:type="spellStart"/>
      <w:r>
        <w:t>auffrichtig</w:t>
      </w:r>
      <w:proofErr w:type="spellEnd"/>
      <w:r>
        <w:t xml:space="preserve"> </w:t>
      </w:r>
      <w:proofErr w:type="spellStart"/>
      <w:r>
        <w:t>stehn</w:t>
      </w:r>
      <w:proofErr w:type="spellEnd"/>
      <w:r>
        <w:br/>
        <w:t xml:space="preserve">und </w:t>
      </w:r>
      <w:proofErr w:type="spellStart"/>
      <w:r>
        <w:t>auff</w:t>
      </w:r>
      <w:proofErr w:type="spellEnd"/>
      <w:r>
        <w:t xml:space="preserve"> dem weg des </w:t>
      </w:r>
      <w:proofErr w:type="spellStart"/>
      <w:r>
        <w:t>fridens</w:t>
      </w:r>
      <w:proofErr w:type="spellEnd"/>
      <w:r>
        <w:t xml:space="preserve"> gehn.</w:t>
      </w:r>
    </w:p>
    <w:p w14:paraId="13D26759" w14:textId="77777777" w:rsidR="008B4322" w:rsidRDefault="008B4322" w:rsidP="008B4322">
      <w:pPr>
        <w:pStyle w:val="StandardWeb"/>
      </w:pPr>
      <w:r>
        <w:t xml:space="preserve">Du heilige </w:t>
      </w:r>
      <w:proofErr w:type="spellStart"/>
      <w:r>
        <w:t>Dreyfaltigkeyt</w:t>
      </w:r>
      <w:proofErr w:type="spellEnd"/>
      <w:r>
        <w:t>,</w:t>
      </w:r>
      <w:r>
        <w:br/>
        <w:t xml:space="preserve">dein </w:t>
      </w:r>
      <w:proofErr w:type="spellStart"/>
      <w:r>
        <w:t>ausserwelte</w:t>
      </w:r>
      <w:proofErr w:type="spellEnd"/>
      <w:r>
        <w:t xml:space="preserve"> </w:t>
      </w:r>
      <w:proofErr w:type="spellStart"/>
      <w:r>
        <w:t>Christenheyt</w:t>
      </w:r>
      <w:proofErr w:type="spellEnd"/>
      <w:r>
        <w:br/>
        <w:t>Kan nicht genug von loben dich,</w:t>
      </w:r>
      <w:r>
        <w:br/>
        <w:t xml:space="preserve">dass du, ihr </w:t>
      </w:r>
      <w:proofErr w:type="spellStart"/>
      <w:r>
        <w:t>vatter</w:t>
      </w:r>
      <w:proofErr w:type="spellEnd"/>
      <w:r>
        <w:t xml:space="preserve"> </w:t>
      </w:r>
      <w:proofErr w:type="spellStart"/>
      <w:r>
        <w:t>gnediglich</w:t>
      </w:r>
      <w:proofErr w:type="spellEnd"/>
      <w:r>
        <w:t>,</w:t>
      </w:r>
      <w:r>
        <w:br/>
        <w:t xml:space="preserve">Dein </w:t>
      </w:r>
      <w:proofErr w:type="spellStart"/>
      <w:r>
        <w:t>eingen</w:t>
      </w:r>
      <w:proofErr w:type="spellEnd"/>
      <w:r>
        <w:t xml:space="preserve"> Sohn gegeben hast,</w:t>
      </w:r>
      <w:r>
        <w:br/>
        <w:t xml:space="preserve">der sie vom </w:t>
      </w:r>
      <w:proofErr w:type="spellStart"/>
      <w:r>
        <w:t>Teuffel</w:t>
      </w:r>
      <w:proofErr w:type="spellEnd"/>
      <w:r>
        <w:t xml:space="preserve"> hat </w:t>
      </w:r>
      <w:proofErr w:type="spellStart"/>
      <w:r>
        <w:t>erlößt</w:t>
      </w:r>
      <w:proofErr w:type="spellEnd"/>
      <w:r>
        <w:t>,</w:t>
      </w:r>
      <w:r>
        <w:br/>
        <w:t xml:space="preserve">und auch dein </w:t>
      </w:r>
      <w:proofErr w:type="spellStart"/>
      <w:r>
        <w:t>heilgen</w:t>
      </w:r>
      <w:proofErr w:type="spellEnd"/>
      <w:r>
        <w:t xml:space="preserve"> </w:t>
      </w:r>
      <w:proofErr w:type="spellStart"/>
      <w:r>
        <w:t>Geyst</w:t>
      </w:r>
      <w:proofErr w:type="spellEnd"/>
      <w:r>
        <w:t xml:space="preserve"> </w:t>
      </w:r>
      <w:proofErr w:type="spellStart"/>
      <w:r>
        <w:t>gesend</w:t>
      </w:r>
      <w:proofErr w:type="spellEnd"/>
      <w:r>
        <w:t>,</w:t>
      </w:r>
      <w:r>
        <w:br/>
      </w:r>
      <w:proofErr w:type="spellStart"/>
      <w:r>
        <w:t>dardurch</w:t>
      </w:r>
      <w:proofErr w:type="spellEnd"/>
      <w:r>
        <w:t xml:space="preserve"> sie deinen Sohn </w:t>
      </w:r>
      <w:proofErr w:type="spellStart"/>
      <w:r>
        <w:t>erkent</w:t>
      </w:r>
      <w:proofErr w:type="spellEnd"/>
      <w:r>
        <w:t>.</w:t>
      </w:r>
    </w:p>
    <w:p w14:paraId="09D38825" w14:textId="77777777" w:rsidR="008B4322" w:rsidRDefault="008B4322" w:rsidP="008B4322">
      <w:pPr>
        <w:pStyle w:val="berschrift2"/>
      </w:pPr>
      <w:r>
        <w:rPr>
          <w:rStyle w:val="screen-reader-text"/>
        </w:rPr>
        <w:t>Ein Gebet zu dem ewigen Wort Gottes,</w:t>
      </w:r>
      <w:r>
        <w:t xml:space="preserve"> </w:t>
      </w:r>
    </w:p>
    <w:p w14:paraId="131A9982" w14:textId="77777777" w:rsidR="008B4322" w:rsidRDefault="008B4322" w:rsidP="008B4322">
      <w:pPr>
        <w:pStyle w:val="StandardWeb"/>
      </w:pPr>
      <w:r>
        <w:rPr>
          <w:rStyle w:val="Fett"/>
        </w:rPr>
        <w:t xml:space="preserve">aus unaussprechlicher Liebe gegen die Menschen Mensch geboren, den Kindern, die Jesum lieb haben, zum neuen seligen Jahr. Erasmus </w:t>
      </w:r>
      <w:proofErr w:type="spellStart"/>
      <w:r>
        <w:rPr>
          <w:rStyle w:val="Fett"/>
        </w:rPr>
        <w:t>Alberus</w:t>
      </w:r>
      <w:proofErr w:type="spellEnd"/>
      <w:r>
        <w:rPr>
          <w:rStyle w:val="Fett"/>
        </w:rPr>
        <w:t xml:space="preserve"> 1552.</w:t>
      </w:r>
    </w:p>
    <w:p w14:paraId="7E7FCE30" w14:textId="77777777" w:rsidR="008B4322" w:rsidRDefault="008B4322" w:rsidP="008B4322">
      <w:pPr>
        <w:pStyle w:val="StandardWeb"/>
      </w:pPr>
      <w:r>
        <w:t xml:space="preserve">O Wort, ein wahrer Mensch </w:t>
      </w:r>
      <w:proofErr w:type="spellStart"/>
      <w:r>
        <w:t>gebotn</w:t>
      </w:r>
      <w:proofErr w:type="spellEnd"/>
      <w:r>
        <w:t>,</w:t>
      </w:r>
      <w:r>
        <w:br/>
        <w:t xml:space="preserve">Sonst wär ich ewiglich </w:t>
      </w:r>
      <w:proofErr w:type="spellStart"/>
      <w:r>
        <w:t>verlorn</w:t>
      </w:r>
      <w:proofErr w:type="spellEnd"/>
      <w:r>
        <w:t>,</w:t>
      </w:r>
      <w:r>
        <w:br/>
        <w:t>Du liebes Wort, erbarm dich mein,</w:t>
      </w:r>
      <w:r>
        <w:br/>
        <w:t>Weil du mein Bruder wolltest sein.</w:t>
      </w:r>
      <w:r>
        <w:br/>
        <w:t>Dein Blut macht mich von Sünden rein,</w:t>
      </w:r>
      <w:r>
        <w:br/>
        <w:t xml:space="preserve">Das </w:t>
      </w:r>
      <w:proofErr w:type="spellStart"/>
      <w:r>
        <w:t>faßt</w:t>
      </w:r>
      <w:proofErr w:type="spellEnd"/>
      <w:r>
        <w:t xml:space="preserve"> der Glaub an Christ allein.</w:t>
      </w:r>
      <w:r>
        <w:br/>
        <w:t xml:space="preserve">O Wort, für mich ein Mensch </w:t>
      </w:r>
      <w:proofErr w:type="spellStart"/>
      <w:r>
        <w:t>geborn</w:t>
      </w:r>
      <w:proofErr w:type="spellEnd"/>
      <w:r>
        <w:t>,</w:t>
      </w:r>
      <w:r>
        <w:br/>
        <w:t xml:space="preserve">Du hast </w:t>
      </w:r>
      <w:proofErr w:type="spellStart"/>
      <w:r>
        <w:t>gestillet</w:t>
      </w:r>
      <w:proofErr w:type="spellEnd"/>
      <w:r>
        <w:t xml:space="preserve"> Gottes Zorn.</w:t>
      </w:r>
      <w:r>
        <w:br/>
        <w:t>Herr Jesu Christ, mein edler Hort,</w:t>
      </w:r>
      <w:r>
        <w:br/>
        <w:t>Beide Gottes und Marien Sohn,</w:t>
      </w:r>
      <w:r>
        <w:br/>
        <w:t>Für allen Menschen Kindern schon.</w:t>
      </w:r>
      <w:r>
        <w:br/>
        <w:t>Holdselig sind die Lippen dein,</w:t>
      </w:r>
      <w:r>
        <w:br/>
        <w:t>Darum kann ich nicht verzagt sein.</w:t>
      </w:r>
      <w:r>
        <w:br/>
        <w:t>Ich traue dir und hoff auf dich,</w:t>
      </w:r>
      <w:r>
        <w:br/>
        <w:t>Weil du Mensch bist worden für mich.</w:t>
      </w:r>
      <w:r>
        <w:br/>
        <w:t xml:space="preserve">Wenn du nicht wärest Mensch </w:t>
      </w:r>
      <w:proofErr w:type="spellStart"/>
      <w:r>
        <w:t>geborn</w:t>
      </w:r>
      <w:proofErr w:type="spellEnd"/>
      <w:r>
        <w:t>,</w:t>
      </w:r>
      <w:r>
        <w:br/>
        <w:t xml:space="preserve">So wäre ich ewiglich </w:t>
      </w:r>
      <w:proofErr w:type="spellStart"/>
      <w:r>
        <w:t>verlorn</w:t>
      </w:r>
      <w:proofErr w:type="spellEnd"/>
      <w:r>
        <w:t>.</w:t>
      </w:r>
      <w:r>
        <w:br/>
        <w:t>Durch dein Gerechtigkeit bin ich</w:t>
      </w:r>
      <w:r>
        <w:br/>
        <w:t xml:space="preserve">Für Gott gerecht, </w:t>
      </w:r>
      <w:proofErr w:type="spellStart"/>
      <w:r>
        <w:t>deß</w:t>
      </w:r>
      <w:proofErr w:type="spellEnd"/>
      <w:r>
        <w:t xml:space="preserve"> freu ich mich.</w:t>
      </w:r>
      <w:r>
        <w:br/>
        <w:t>Ich bin durch dein Gerechtigkeit</w:t>
      </w:r>
      <w:r>
        <w:br/>
        <w:t>Gerecht gemacht in Ewigkeit.</w:t>
      </w:r>
      <w:r>
        <w:br/>
        <w:t>Dein heiliges Blut macht mich gerecht,</w:t>
      </w:r>
      <w:r>
        <w:br/>
        <w:t>Dein Blut macht Alles recht und schlecht.</w:t>
      </w:r>
      <w:r>
        <w:br/>
        <w:t>Durch deinen heiligen Tod leb ich,</w:t>
      </w:r>
      <w:r>
        <w:br/>
        <w:t xml:space="preserve">Und </w:t>
      </w:r>
      <w:proofErr w:type="spellStart"/>
      <w:r>
        <w:t>werd</w:t>
      </w:r>
      <w:proofErr w:type="spellEnd"/>
      <w:r>
        <w:t xml:space="preserve"> nicht sterben ewiglich.</w:t>
      </w:r>
      <w:r>
        <w:br/>
        <w:t xml:space="preserve">Denn ich von Herzen </w:t>
      </w:r>
      <w:proofErr w:type="spellStart"/>
      <w:r>
        <w:t>gleub</w:t>
      </w:r>
      <w:proofErr w:type="spellEnd"/>
      <w:r>
        <w:t xml:space="preserve"> an dich</w:t>
      </w:r>
      <w:r>
        <w:br/>
        <w:t>Drum wirst du nicht verlassen mich.</w:t>
      </w:r>
      <w:r>
        <w:br/>
        <w:t>So ist nu sterben mein Gewinn,</w:t>
      </w:r>
      <w:r>
        <w:br/>
        <w:t>Dieweil ich dein eigen bin.</w:t>
      </w:r>
      <w:r>
        <w:br/>
        <w:t xml:space="preserve">Ich </w:t>
      </w:r>
      <w:proofErr w:type="spellStart"/>
      <w:r>
        <w:t>werd</w:t>
      </w:r>
      <w:proofErr w:type="spellEnd"/>
      <w:r>
        <w:t xml:space="preserve"> nicht sterben, </w:t>
      </w:r>
      <w:proofErr w:type="spellStart"/>
      <w:r>
        <w:t>sonder</w:t>
      </w:r>
      <w:proofErr w:type="spellEnd"/>
      <w:r>
        <w:t xml:space="preserve"> leben;</w:t>
      </w:r>
      <w:r>
        <w:br/>
        <w:t>Denn ich hab mich dir ganz ergeben.</w:t>
      </w:r>
      <w:r>
        <w:br/>
        <w:t>Ich fahr dahin im Glauben schon</w:t>
      </w:r>
      <w:r>
        <w:br/>
        <w:t>Mit Fried und Freud, wie Simeon.</w:t>
      </w:r>
      <w:r>
        <w:br/>
        <w:t>O Wort, du bist mein einiger Trost,</w:t>
      </w:r>
      <w:r>
        <w:br/>
        <w:t xml:space="preserve">Dein Tod hat mich vom Tod </w:t>
      </w:r>
      <w:proofErr w:type="spellStart"/>
      <w:r>
        <w:t>erlost</w:t>
      </w:r>
      <w:proofErr w:type="spellEnd"/>
      <w:r>
        <w:t>.</w:t>
      </w:r>
      <w:r>
        <w:br/>
        <w:t>O Wort, durch deine große Macht</w:t>
      </w:r>
      <w:r>
        <w:br/>
        <w:t>Hat mich dein Tod zum Leben bracht.</w:t>
      </w:r>
      <w:r>
        <w:br/>
        <w:t xml:space="preserve">O Christ, du </w:t>
      </w:r>
      <w:proofErr w:type="spellStart"/>
      <w:r>
        <w:t>theuer</w:t>
      </w:r>
      <w:proofErr w:type="spellEnd"/>
      <w:r>
        <w:t xml:space="preserve"> </w:t>
      </w:r>
      <w:proofErr w:type="spellStart"/>
      <w:r>
        <w:t>werthes</w:t>
      </w:r>
      <w:proofErr w:type="spellEnd"/>
      <w:r>
        <w:t xml:space="preserve"> Wort,</w:t>
      </w:r>
      <w:r>
        <w:br/>
        <w:t xml:space="preserve">Der Satanas hat mich </w:t>
      </w:r>
      <w:proofErr w:type="spellStart"/>
      <w:r>
        <w:t>ermordt</w:t>
      </w:r>
      <w:proofErr w:type="spellEnd"/>
      <w:r>
        <w:t>,</w:t>
      </w:r>
      <w:r>
        <w:br/>
        <w:t>Durch deinen Tod vom Tod ward ich</w:t>
      </w:r>
      <w:r>
        <w:br/>
        <w:t>Erlöst und leb dir ewiglich.</w:t>
      </w:r>
      <w:r>
        <w:br/>
        <w:t>O Wort, du bist mein Stock und Stab,</w:t>
      </w:r>
      <w:r>
        <w:br/>
        <w:t>Laß mich nicht fallen vom Glauben ab.</w:t>
      </w:r>
      <w:r>
        <w:br/>
        <w:t>O Wort, nicht lasse, das bitt ich,</w:t>
      </w:r>
      <w:r>
        <w:br/>
        <w:t>Kein Unrecht herrschen über mich.</w:t>
      </w:r>
      <w:r>
        <w:br/>
      </w:r>
      <w:proofErr w:type="spellStart"/>
      <w:r>
        <w:t>Darzu</w:t>
      </w:r>
      <w:proofErr w:type="spellEnd"/>
      <w:r>
        <w:t xml:space="preserve"> </w:t>
      </w:r>
      <w:proofErr w:type="spellStart"/>
      <w:r>
        <w:t>gieb</w:t>
      </w:r>
      <w:proofErr w:type="spellEnd"/>
      <w:r>
        <w:t xml:space="preserve"> mir den </w:t>
      </w:r>
      <w:proofErr w:type="spellStart"/>
      <w:r>
        <w:t>heilign</w:t>
      </w:r>
      <w:proofErr w:type="spellEnd"/>
      <w:r>
        <w:t xml:space="preserve"> Geist,</w:t>
      </w:r>
      <w:r>
        <w:br/>
        <w:t>Den du mir, liebes Wort, verheißt.</w:t>
      </w:r>
      <w:r>
        <w:br/>
        <w:t>Ach Herr, gib mir ein neuen Sinn,</w:t>
      </w:r>
      <w:r>
        <w:br/>
        <w:t>Dieweil ich neu geboren bin.</w:t>
      </w:r>
      <w:r>
        <w:br/>
        <w:t>Herr, siehe mich an gnädiglich,</w:t>
      </w:r>
      <w:r>
        <w:br/>
        <w:t>Dieweil du durch dein Blut hast mich</w:t>
      </w:r>
      <w:r>
        <w:br/>
        <w:t>Von allen Sünden gereinigt.</w:t>
      </w:r>
      <w:r>
        <w:br/>
        <w:t>Darum erhör doch mein Gebet</w:t>
      </w:r>
      <w:r>
        <w:br/>
        <w:t>Amen, Amen, du liebes Wort,</w:t>
      </w:r>
      <w:r>
        <w:br/>
        <w:t>So bin ich selig hie und dort.</w:t>
      </w:r>
      <w:r>
        <w:br/>
        <w:t>Denn ob mich schon die böse Welt</w:t>
      </w:r>
      <w:r>
        <w:br/>
        <w:t xml:space="preserve">Für ein Fluch </w:t>
      </w:r>
      <w:proofErr w:type="spellStart"/>
      <w:r>
        <w:t>unde</w:t>
      </w:r>
      <w:proofErr w:type="spellEnd"/>
      <w:r>
        <w:t xml:space="preserve"> </w:t>
      </w:r>
      <w:proofErr w:type="spellStart"/>
      <w:r>
        <w:t>Greuel</w:t>
      </w:r>
      <w:proofErr w:type="spellEnd"/>
      <w:r>
        <w:t xml:space="preserve"> hält,</w:t>
      </w:r>
      <w:r>
        <w:br/>
        <w:t>So bin ich doch im Himmelreich</w:t>
      </w:r>
      <w:r>
        <w:br/>
        <w:t xml:space="preserve">Den </w:t>
      </w:r>
      <w:proofErr w:type="spellStart"/>
      <w:r>
        <w:t>heilign</w:t>
      </w:r>
      <w:proofErr w:type="spellEnd"/>
      <w:r>
        <w:t xml:space="preserve"> Engeln Gottes gleich.</w:t>
      </w:r>
      <w:r>
        <w:br/>
        <w:t xml:space="preserve">Ob sich die Welt </w:t>
      </w:r>
      <w:proofErr w:type="spellStart"/>
      <w:r>
        <w:t>wol</w:t>
      </w:r>
      <w:proofErr w:type="spellEnd"/>
      <w:r>
        <w:t xml:space="preserve"> sauer stellt,</w:t>
      </w:r>
      <w:r>
        <w:br/>
        <w:t>Thu ich doch nicht, was ihr gefällt.</w:t>
      </w:r>
      <w:r>
        <w:br/>
        <w:t>Hab ich schon zeitlich Güter nicht,</w:t>
      </w:r>
      <w:r>
        <w:br/>
        <w:t>So ist doch Gott mein Zuversicht.</w:t>
      </w:r>
      <w:r>
        <w:br/>
        <w:t>Ich hab bei mir das liebe Wort,</w:t>
      </w:r>
      <w:r>
        <w:br/>
      </w:r>
      <w:proofErr w:type="spellStart"/>
      <w:r>
        <w:t>Dasselb</w:t>
      </w:r>
      <w:proofErr w:type="spellEnd"/>
      <w:r>
        <w:t xml:space="preserve"> Wort ist mein treuer Hort.</w:t>
      </w:r>
      <w:r>
        <w:br/>
        <w:t>Ich hab bei mir den ewigen Gott,</w:t>
      </w:r>
      <w:r>
        <w:br/>
        <w:t>Der ist mein Trost in aller Noth.</w:t>
      </w:r>
      <w:r>
        <w:br/>
        <w:t xml:space="preserve">Der ganzen Welt </w:t>
      </w:r>
      <w:proofErr w:type="spellStart"/>
      <w:r>
        <w:t>entschlah</w:t>
      </w:r>
      <w:proofErr w:type="spellEnd"/>
      <w:r>
        <w:t xml:space="preserve"> ich mich,</w:t>
      </w:r>
      <w:r>
        <w:br/>
        <w:t>Wenn ich nur hab, Herr Christe, dich.</w:t>
      </w:r>
      <w:r>
        <w:br/>
        <w:t xml:space="preserve">Welt, wie du </w:t>
      </w:r>
      <w:proofErr w:type="spellStart"/>
      <w:r>
        <w:t>willt</w:t>
      </w:r>
      <w:proofErr w:type="spellEnd"/>
      <w:r>
        <w:t>, hie steh ich frei,</w:t>
      </w:r>
      <w:r>
        <w:br/>
        <w:t xml:space="preserve">Und achte nicht dein </w:t>
      </w:r>
      <w:proofErr w:type="spellStart"/>
      <w:r>
        <w:t>Wütherei</w:t>
      </w:r>
      <w:proofErr w:type="spellEnd"/>
      <w:r>
        <w:t>.</w:t>
      </w:r>
      <w:r>
        <w:br/>
        <w:t>Ich hab das liebe Wort bei mir,</w:t>
      </w:r>
      <w:r>
        <w:br/>
      </w:r>
      <w:proofErr w:type="spellStart"/>
      <w:r>
        <w:t>Derhalben</w:t>
      </w:r>
      <w:proofErr w:type="spellEnd"/>
      <w:r>
        <w:t xml:space="preserve"> frag ich nicht nach dir.</w:t>
      </w:r>
      <w:r>
        <w:br/>
        <w:t>Ade, Ade, du falsche Welt,</w:t>
      </w:r>
      <w:r>
        <w:br/>
        <w:t xml:space="preserve">Das Wort, </w:t>
      </w:r>
      <w:proofErr w:type="spellStart"/>
      <w:r>
        <w:t>welchs</w:t>
      </w:r>
      <w:proofErr w:type="spellEnd"/>
      <w:r>
        <w:t xml:space="preserve"> mir allein gefällt,</w:t>
      </w:r>
      <w:r>
        <w:br/>
        <w:t xml:space="preserve">Für allem </w:t>
      </w:r>
      <w:proofErr w:type="spellStart"/>
      <w:r>
        <w:t>UEbel</w:t>
      </w:r>
      <w:proofErr w:type="spellEnd"/>
      <w:r>
        <w:t xml:space="preserve"> mich erhält.</w:t>
      </w:r>
      <w:r>
        <w:br/>
        <w:t>Das Wort hat sich zu mir gesellt,</w:t>
      </w:r>
      <w:r>
        <w:br/>
        <w:t>Das Wort hab ich, da bleib ich bei,</w:t>
      </w:r>
      <w:r>
        <w:br/>
        <w:t>Das Wort macht mich von Sünden frei.</w:t>
      </w:r>
      <w:r>
        <w:br/>
      </w:r>
      <w:proofErr w:type="spellStart"/>
      <w:r>
        <w:t>Daß</w:t>
      </w:r>
      <w:proofErr w:type="spellEnd"/>
      <w:r>
        <w:t xml:space="preserve"> Wort Gotts ewig bei uns sei,</w:t>
      </w:r>
      <w:r>
        <w:br/>
        <w:t xml:space="preserve">Dazu uns Christ sein Gnad </w:t>
      </w:r>
      <w:proofErr w:type="spellStart"/>
      <w:r>
        <w:t>verleih</w:t>
      </w:r>
      <w:proofErr w:type="spellEnd"/>
      <w:r>
        <w:t>.</w:t>
      </w:r>
    </w:p>
    <w:p w14:paraId="08160FF6" w14:textId="77777777" w:rsidR="008B4322" w:rsidRDefault="008B4322" w:rsidP="008B4322">
      <w:pPr>
        <w:pStyle w:val="StandardWeb"/>
      </w:pPr>
      <w:r>
        <w:t>Amen.</w:t>
      </w:r>
    </w:p>
    <w:p w14:paraId="516F020B" w14:textId="77777777" w:rsidR="008B4322" w:rsidRDefault="008B4322" w:rsidP="008B4322">
      <w:pPr>
        <w:pStyle w:val="berschrift2"/>
        <w:rPr>
          <w:sz w:val="36"/>
          <w:szCs w:val="36"/>
          <w:lang w:eastAsia="de-DE"/>
        </w:rPr>
      </w:pPr>
      <w:r w:rsidRPr="001962DE">
        <w:t xml:space="preserve">Ein geistlich Liede vom Englischen </w:t>
      </w:r>
      <w:proofErr w:type="spellStart"/>
      <w:r w:rsidRPr="001962DE">
        <w:t>gruoß</w:t>
      </w:r>
      <w:proofErr w:type="spellEnd"/>
      <w:r w:rsidRPr="001962DE">
        <w:t xml:space="preserve"> und der </w:t>
      </w:r>
      <w:proofErr w:type="spellStart"/>
      <w:r w:rsidRPr="001962DE">
        <w:t>Empfengnus</w:t>
      </w:r>
      <w:proofErr w:type="spellEnd"/>
      <w:r w:rsidRPr="001962DE">
        <w:t xml:space="preserve"> Christi.</w:t>
      </w:r>
      <w:r>
        <w:t xml:space="preserve"> </w:t>
      </w:r>
    </w:p>
    <w:p w14:paraId="2AAE4A3F" w14:textId="77777777" w:rsidR="008B4322" w:rsidRDefault="008B4322" w:rsidP="008B4322">
      <w:pPr>
        <w:pStyle w:val="StandardWeb"/>
      </w:pPr>
      <w:proofErr w:type="spellStart"/>
      <w:r>
        <w:t>EIn</w:t>
      </w:r>
      <w:proofErr w:type="spellEnd"/>
      <w:r>
        <w:t xml:space="preserve"> Engel schon </w:t>
      </w:r>
      <w:proofErr w:type="spellStart"/>
      <w:r>
        <w:t>auß</w:t>
      </w:r>
      <w:proofErr w:type="spellEnd"/>
      <w:r>
        <w:t xml:space="preserve"> Gottes thron</w:t>
      </w:r>
      <w:r>
        <w:br/>
        <w:t xml:space="preserve">zu einer </w:t>
      </w:r>
      <w:proofErr w:type="spellStart"/>
      <w:r>
        <w:t>Jungckfraw</w:t>
      </w:r>
      <w:proofErr w:type="spellEnd"/>
      <w:r>
        <w:t xml:space="preserve"> reine</w:t>
      </w:r>
      <w:r>
        <w:br/>
        <w:t>Mariam zart gesendet ward,</w:t>
      </w:r>
      <w:r>
        <w:br/>
        <w:t xml:space="preserve">zu </w:t>
      </w:r>
      <w:proofErr w:type="spellStart"/>
      <w:r>
        <w:t>ir</w:t>
      </w:r>
      <w:proofErr w:type="spellEnd"/>
      <w:r>
        <w:t xml:space="preserve"> kam er alleine.</w:t>
      </w:r>
      <w:r>
        <w:br/>
        <w:t xml:space="preserve">Der </w:t>
      </w:r>
      <w:proofErr w:type="spellStart"/>
      <w:r>
        <w:t>selb</w:t>
      </w:r>
      <w:proofErr w:type="spellEnd"/>
      <w:r>
        <w:t xml:space="preserve"> Engel heißt Gabriel,</w:t>
      </w:r>
      <w:r>
        <w:br/>
        <w:t xml:space="preserve">das ist </w:t>
      </w:r>
      <w:proofErr w:type="spellStart"/>
      <w:r>
        <w:t>vertolmetscht</w:t>
      </w:r>
      <w:proofErr w:type="spellEnd"/>
      <w:r>
        <w:t xml:space="preserve"> Gottes </w:t>
      </w:r>
      <w:proofErr w:type="spellStart"/>
      <w:r>
        <w:t>krafft</w:t>
      </w:r>
      <w:proofErr w:type="spellEnd"/>
      <w:r>
        <w:t>;</w:t>
      </w:r>
      <w:r>
        <w:br/>
        <w:t xml:space="preserve">er bracht </w:t>
      </w:r>
      <w:proofErr w:type="spellStart"/>
      <w:r>
        <w:t>eyn</w:t>
      </w:r>
      <w:proofErr w:type="spellEnd"/>
      <w:r>
        <w:t xml:space="preserve"> </w:t>
      </w:r>
      <w:proofErr w:type="spellStart"/>
      <w:r>
        <w:t>frölich</w:t>
      </w:r>
      <w:proofErr w:type="spellEnd"/>
      <w:r>
        <w:t xml:space="preserve"> </w:t>
      </w:r>
      <w:proofErr w:type="spellStart"/>
      <w:r>
        <w:t>bottschafft</w:t>
      </w:r>
      <w:proofErr w:type="spellEnd"/>
      <w:r>
        <w:t>:</w:t>
      </w:r>
      <w:r>
        <w:br/>
        <w:t xml:space="preserve">wie Gott </w:t>
      </w:r>
      <w:proofErr w:type="spellStart"/>
      <w:r>
        <w:t>gedächt</w:t>
      </w:r>
      <w:proofErr w:type="spellEnd"/>
      <w:r>
        <w:t xml:space="preserve">, menschlich </w:t>
      </w:r>
      <w:proofErr w:type="spellStart"/>
      <w:r>
        <w:t>geschlächt</w:t>
      </w:r>
      <w:proofErr w:type="spellEnd"/>
      <w:r>
        <w:br/>
      </w:r>
      <w:proofErr w:type="spellStart"/>
      <w:r>
        <w:t>auß</w:t>
      </w:r>
      <w:proofErr w:type="spellEnd"/>
      <w:r>
        <w:t xml:space="preserve"> aller not und ewig </w:t>
      </w:r>
      <w:proofErr w:type="spellStart"/>
      <w:r>
        <w:t>tod</w:t>
      </w:r>
      <w:proofErr w:type="spellEnd"/>
      <w:r>
        <w:br/>
        <w:t xml:space="preserve">durch seinen Son </w:t>
      </w:r>
      <w:proofErr w:type="spellStart"/>
      <w:r>
        <w:t>zurlösen</w:t>
      </w:r>
      <w:proofErr w:type="spellEnd"/>
      <w:r>
        <w:t>,</w:t>
      </w:r>
      <w:r>
        <w:br/>
      </w:r>
      <w:proofErr w:type="spellStart"/>
      <w:r>
        <w:t>sunst</w:t>
      </w:r>
      <w:proofErr w:type="spellEnd"/>
      <w:r>
        <w:t xml:space="preserve"> bleib im </w:t>
      </w:r>
      <w:proofErr w:type="spellStart"/>
      <w:r>
        <w:t>zorn</w:t>
      </w:r>
      <w:proofErr w:type="spellEnd"/>
      <w:r>
        <w:t xml:space="preserve"> die </w:t>
      </w:r>
      <w:proofErr w:type="spellStart"/>
      <w:r>
        <w:t>welt</w:t>
      </w:r>
      <w:proofErr w:type="spellEnd"/>
      <w:r>
        <w:t xml:space="preserve"> </w:t>
      </w:r>
      <w:proofErr w:type="spellStart"/>
      <w:r>
        <w:t>verlorn</w:t>
      </w:r>
      <w:proofErr w:type="spellEnd"/>
      <w:r>
        <w:br/>
      </w:r>
      <w:proofErr w:type="spellStart"/>
      <w:r>
        <w:t>bey</w:t>
      </w:r>
      <w:proofErr w:type="spellEnd"/>
      <w:r>
        <w:t xml:space="preserve"> </w:t>
      </w:r>
      <w:proofErr w:type="spellStart"/>
      <w:r>
        <w:t>Satana</w:t>
      </w:r>
      <w:proofErr w:type="spellEnd"/>
      <w:r>
        <w:t xml:space="preserve"> dem bösen.</w:t>
      </w:r>
    </w:p>
    <w:p w14:paraId="7B631C17" w14:textId="77777777" w:rsidR="008B4322" w:rsidRDefault="008B4322" w:rsidP="008B4322">
      <w:pPr>
        <w:pStyle w:val="StandardWeb"/>
      </w:pPr>
      <w:r>
        <w:t xml:space="preserve">Der Engel fein </w:t>
      </w:r>
      <w:proofErr w:type="spellStart"/>
      <w:r>
        <w:t>tratt</w:t>
      </w:r>
      <w:proofErr w:type="spellEnd"/>
      <w:r>
        <w:t xml:space="preserve"> zu ihr </w:t>
      </w:r>
      <w:proofErr w:type="spellStart"/>
      <w:r>
        <w:t>hnein</w:t>
      </w:r>
      <w:proofErr w:type="spellEnd"/>
      <w:r>
        <w:br/>
      </w:r>
      <w:proofErr w:type="spellStart"/>
      <w:r>
        <w:t>unnd</w:t>
      </w:r>
      <w:proofErr w:type="spellEnd"/>
      <w:r>
        <w:t xml:space="preserve"> </w:t>
      </w:r>
      <w:proofErr w:type="spellStart"/>
      <w:r>
        <w:t>redt</w:t>
      </w:r>
      <w:proofErr w:type="spellEnd"/>
      <w:r>
        <w:t xml:space="preserve"> </w:t>
      </w:r>
      <w:proofErr w:type="spellStart"/>
      <w:r>
        <w:t>auß</w:t>
      </w:r>
      <w:proofErr w:type="spellEnd"/>
      <w:r>
        <w:t xml:space="preserve"> Gottes munde:</w:t>
      </w:r>
      <w:r>
        <w:br/>
        <w:t xml:space="preserve">Gott grüß dich, zart </w:t>
      </w:r>
      <w:proofErr w:type="spellStart"/>
      <w:r>
        <w:t>holdselger</w:t>
      </w:r>
      <w:proofErr w:type="spellEnd"/>
      <w:r>
        <w:t xml:space="preserve"> </w:t>
      </w:r>
      <w:proofErr w:type="spellStart"/>
      <w:r>
        <w:t>art</w:t>
      </w:r>
      <w:proofErr w:type="spellEnd"/>
      <w:r>
        <w:t>!</w:t>
      </w:r>
      <w:r>
        <w:br/>
        <w:t>mit dir ist Gott der Herre.</w:t>
      </w:r>
      <w:r>
        <w:br/>
        <w:t xml:space="preserve">Gott hat dich weit </w:t>
      </w:r>
      <w:proofErr w:type="spellStart"/>
      <w:r>
        <w:t>gebenedeyt</w:t>
      </w:r>
      <w:proofErr w:type="spellEnd"/>
      <w:r>
        <w:br/>
      </w:r>
      <w:proofErr w:type="spellStart"/>
      <w:r>
        <w:t>ubr</w:t>
      </w:r>
      <w:proofErr w:type="spellEnd"/>
      <w:r>
        <w:t xml:space="preserve"> all </w:t>
      </w:r>
      <w:proofErr w:type="spellStart"/>
      <w:r>
        <w:t>weib</w:t>
      </w:r>
      <w:proofErr w:type="spellEnd"/>
      <w:r>
        <w:t xml:space="preserve"> </w:t>
      </w:r>
      <w:proofErr w:type="spellStart"/>
      <w:r>
        <w:t>auff</w:t>
      </w:r>
      <w:proofErr w:type="spellEnd"/>
      <w:r>
        <w:t xml:space="preserve"> erden!</w:t>
      </w:r>
      <w:r>
        <w:br/>
      </w:r>
      <w:proofErr w:type="spellStart"/>
      <w:r>
        <w:t>Sy</w:t>
      </w:r>
      <w:proofErr w:type="spellEnd"/>
      <w:r>
        <w:t xml:space="preserve"> dacht: was </w:t>
      </w:r>
      <w:proofErr w:type="spellStart"/>
      <w:r>
        <w:t>wil</w:t>
      </w:r>
      <w:proofErr w:type="spellEnd"/>
      <w:r>
        <w:t xml:space="preserve"> </w:t>
      </w:r>
      <w:proofErr w:type="spellStart"/>
      <w:r>
        <w:t>drauß</w:t>
      </w:r>
      <w:proofErr w:type="spellEnd"/>
      <w:r>
        <w:t xml:space="preserve"> werden?</w:t>
      </w:r>
      <w:r>
        <w:br/>
        <w:t xml:space="preserve">die </w:t>
      </w:r>
      <w:proofErr w:type="spellStart"/>
      <w:r>
        <w:t>Jungckfrauw</w:t>
      </w:r>
      <w:proofErr w:type="spellEnd"/>
      <w:r>
        <w:t xml:space="preserve"> zart betrübet ward;</w:t>
      </w:r>
      <w:r>
        <w:br/>
        <w:t xml:space="preserve">der Engel spricht: du </w:t>
      </w:r>
      <w:proofErr w:type="spellStart"/>
      <w:r>
        <w:t>solt</w:t>
      </w:r>
      <w:proofErr w:type="spellEnd"/>
      <w:r>
        <w:t xml:space="preserve"> dich nicht</w:t>
      </w:r>
      <w:r>
        <w:br/>
        <w:t xml:space="preserve">vor meiner </w:t>
      </w:r>
      <w:proofErr w:type="spellStart"/>
      <w:r>
        <w:t>red</w:t>
      </w:r>
      <w:proofErr w:type="spellEnd"/>
      <w:r>
        <w:t xml:space="preserve"> entsetzen,</w:t>
      </w:r>
      <w:r>
        <w:br/>
        <w:t xml:space="preserve">ich </w:t>
      </w:r>
      <w:proofErr w:type="spellStart"/>
      <w:r>
        <w:t>kumm</w:t>
      </w:r>
      <w:proofErr w:type="spellEnd"/>
      <w:r>
        <w:t xml:space="preserve"> von Gott, ein frommer </w:t>
      </w:r>
      <w:proofErr w:type="spellStart"/>
      <w:r>
        <w:t>bott</w:t>
      </w:r>
      <w:proofErr w:type="spellEnd"/>
      <w:r>
        <w:t>,</w:t>
      </w:r>
      <w:r>
        <w:br/>
      </w:r>
      <w:proofErr w:type="spellStart"/>
      <w:r>
        <w:t>laß</w:t>
      </w:r>
      <w:proofErr w:type="spellEnd"/>
      <w:r>
        <w:t xml:space="preserve"> dich mein </w:t>
      </w:r>
      <w:proofErr w:type="spellStart"/>
      <w:r>
        <w:t>wort</w:t>
      </w:r>
      <w:proofErr w:type="spellEnd"/>
      <w:r>
        <w:t xml:space="preserve"> ergetzen.</w:t>
      </w:r>
    </w:p>
    <w:p w14:paraId="243989F4" w14:textId="77777777" w:rsidR="008B4322" w:rsidRDefault="008B4322" w:rsidP="008B4322">
      <w:pPr>
        <w:pStyle w:val="StandardWeb"/>
      </w:pPr>
      <w:r>
        <w:t xml:space="preserve">So hör von mir, was ich </w:t>
      </w:r>
      <w:proofErr w:type="spellStart"/>
      <w:r>
        <w:t>sol</w:t>
      </w:r>
      <w:proofErr w:type="spellEnd"/>
      <w:r>
        <w:t xml:space="preserve"> dir</w:t>
      </w:r>
      <w:r>
        <w:br/>
        <w:t>von Gottes wegen sagen:</w:t>
      </w:r>
      <w:r>
        <w:br/>
        <w:t xml:space="preserve">In deinem leib, du reines </w:t>
      </w:r>
      <w:proofErr w:type="spellStart"/>
      <w:r>
        <w:t>weib</w:t>
      </w:r>
      <w:proofErr w:type="spellEnd"/>
      <w:r>
        <w:t>,</w:t>
      </w:r>
      <w:r>
        <w:br/>
        <w:t xml:space="preserve">ein </w:t>
      </w:r>
      <w:proofErr w:type="spellStart"/>
      <w:r>
        <w:t>kindlin</w:t>
      </w:r>
      <w:proofErr w:type="spellEnd"/>
      <w:r>
        <w:t xml:space="preserve"> wirst du tragen;</w:t>
      </w:r>
      <w:r>
        <w:br/>
        <w:t xml:space="preserve">Der </w:t>
      </w:r>
      <w:proofErr w:type="spellStart"/>
      <w:r>
        <w:t>selb</w:t>
      </w:r>
      <w:proofErr w:type="spellEnd"/>
      <w:r>
        <w:t xml:space="preserve"> dein Son, </w:t>
      </w:r>
      <w:proofErr w:type="spellStart"/>
      <w:r>
        <w:t>Jungfreuwle</w:t>
      </w:r>
      <w:proofErr w:type="spellEnd"/>
      <w:r>
        <w:t xml:space="preserve"> schon,</w:t>
      </w:r>
      <w:r>
        <w:br/>
      </w:r>
      <w:proofErr w:type="spellStart"/>
      <w:r>
        <w:t>Jhesus</w:t>
      </w:r>
      <w:proofErr w:type="spellEnd"/>
      <w:r>
        <w:t xml:space="preserve"> </w:t>
      </w:r>
      <w:proofErr w:type="spellStart"/>
      <w:r>
        <w:t>genennt</w:t>
      </w:r>
      <w:proofErr w:type="spellEnd"/>
      <w:r>
        <w:t xml:space="preserve"> </w:t>
      </w:r>
      <w:proofErr w:type="spellStart"/>
      <w:r>
        <w:t>sol</w:t>
      </w:r>
      <w:proofErr w:type="spellEnd"/>
      <w:r>
        <w:t xml:space="preserve"> werden,</w:t>
      </w:r>
      <w:r>
        <w:br/>
        <w:t xml:space="preserve">er wird groß sein </w:t>
      </w:r>
      <w:proofErr w:type="spellStart"/>
      <w:r>
        <w:t>auff</w:t>
      </w:r>
      <w:proofErr w:type="spellEnd"/>
      <w:r>
        <w:t xml:space="preserve"> erden,</w:t>
      </w:r>
      <w:r>
        <w:br/>
        <w:t>ja Gottes Son im höchsten thron</w:t>
      </w:r>
      <w:r>
        <w:br/>
      </w:r>
      <w:proofErr w:type="spellStart"/>
      <w:r>
        <w:t>genennt</w:t>
      </w:r>
      <w:proofErr w:type="spellEnd"/>
      <w:r>
        <w:t xml:space="preserve"> </w:t>
      </w:r>
      <w:proofErr w:type="spellStart"/>
      <w:r>
        <w:t>wirdt</w:t>
      </w:r>
      <w:proofErr w:type="spellEnd"/>
      <w:r>
        <w:t xml:space="preserve"> sein und haben </w:t>
      </w:r>
      <w:proofErr w:type="spellStart"/>
      <w:r>
        <w:t>inn</w:t>
      </w:r>
      <w:proofErr w:type="spellEnd"/>
      <w:r>
        <w:br/>
        <w:t xml:space="preserve">seins Vatters </w:t>
      </w:r>
      <w:proofErr w:type="spellStart"/>
      <w:r>
        <w:t>Dauids</w:t>
      </w:r>
      <w:proofErr w:type="spellEnd"/>
      <w:r>
        <w:t xml:space="preserve"> </w:t>
      </w:r>
      <w:proofErr w:type="spellStart"/>
      <w:r>
        <w:t>stule</w:t>
      </w:r>
      <w:proofErr w:type="spellEnd"/>
      <w:r>
        <w:t>;</w:t>
      </w:r>
      <w:r>
        <w:br/>
        <w:t xml:space="preserve">dem selben </w:t>
      </w:r>
      <w:proofErr w:type="spellStart"/>
      <w:r>
        <w:t>reych</w:t>
      </w:r>
      <w:proofErr w:type="spellEnd"/>
      <w:r>
        <w:t xml:space="preserve"> ward nie keins gleich,</w:t>
      </w:r>
      <w:r>
        <w:br/>
        <w:t xml:space="preserve">er wird </w:t>
      </w:r>
      <w:proofErr w:type="spellStart"/>
      <w:r>
        <w:t>regniern</w:t>
      </w:r>
      <w:proofErr w:type="spellEnd"/>
      <w:r>
        <w:t xml:space="preserve"> on ende.</w:t>
      </w:r>
    </w:p>
    <w:p w14:paraId="4E6E292F" w14:textId="77777777" w:rsidR="008B4322" w:rsidRDefault="008B4322" w:rsidP="008B4322">
      <w:pPr>
        <w:pStyle w:val="StandardWeb"/>
      </w:pPr>
      <w:r>
        <w:t>Die reine Magd zum Engel sagt:</w:t>
      </w:r>
      <w:r>
        <w:br/>
        <w:t xml:space="preserve">wer hat </w:t>
      </w:r>
      <w:proofErr w:type="spellStart"/>
      <w:r>
        <w:t>sölchs</w:t>
      </w:r>
      <w:proofErr w:type="spellEnd"/>
      <w:r>
        <w:t xml:space="preserve"> </w:t>
      </w:r>
      <w:proofErr w:type="spellStart"/>
      <w:r>
        <w:t>ye</w:t>
      </w:r>
      <w:proofErr w:type="spellEnd"/>
      <w:r>
        <w:t xml:space="preserve"> gesehen?</w:t>
      </w:r>
      <w:r>
        <w:br/>
        <w:t xml:space="preserve">So ich kein </w:t>
      </w:r>
      <w:proofErr w:type="spellStart"/>
      <w:r>
        <w:t>mann</w:t>
      </w:r>
      <w:proofErr w:type="spellEnd"/>
      <w:r>
        <w:t xml:space="preserve"> erkennet </w:t>
      </w:r>
      <w:proofErr w:type="spellStart"/>
      <w:r>
        <w:t>han</w:t>
      </w:r>
      <w:proofErr w:type="spellEnd"/>
      <w:r>
        <w:t>,</w:t>
      </w:r>
      <w:r>
        <w:br/>
        <w:t xml:space="preserve">wie </w:t>
      </w:r>
      <w:proofErr w:type="spellStart"/>
      <w:r>
        <w:t>kan</w:t>
      </w:r>
      <w:proofErr w:type="spellEnd"/>
      <w:r>
        <w:t xml:space="preserve"> dann </w:t>
      </w:r>
      <w:proofErr w:type="spellStart"/>
      <w:r>
        <w:t>diß</w:t>
      </w:r>
      <w:proofErr w:type="spellEnd"/>
      <w:r>
        <w:t xml:space="preserve"> geschehen?</w:t>
      </w:r>
      <w:r>
        <w:br/>
        <w:t xml:space="preserve">Er sprach: Hör mich! </w:t>
      </w:r>
      <w:proofErr w:type="spellStart"/>
      <w:r>
        <w:t>dz</w:t>
      </w:r>
      <w:proofErr w:type="spellEnd"/>
      <w:r>
        <w:t xml:space="preserve"> </w:t>
      </w:r>
      <w:proofErr w:type="spellStart"/>
      <w:r>
        <w:t>uber</w:t>
      </w:r>
      <w:proofErr w:type="spellEnd"/>
      <w:r>
        <w:t xml:space="preserve"> dich</w:t>
      </w:r>
      <w:r>
        <w:br/>
        <w:t>der heilig geist wird kommen,</w:t>
      </w:r>
      <w:r>
        <w:br/>
        <w:t>von Gott hab ichs vernommen,</w:t>
      </w:r>
      <w:r>
        <w:br/>
        <w:t xml:space="preserve">durch welches </w:t>
      </w:r>
      <w:proofErr w:type="spellStart"/>
      <w:r>
        <w:t>krafft</w:t>
      </w:r>
      <w:proofErr w:type="spellEnd"/>
      <w:r>
        <w:t xml:space="preserve"> </w:t>
      </w:r>
      <w:proofErr w:type="spellStart"/>
      <w:r>
        <w:t>sölchs</w:t>
      </w:r>
      <w:proofErr w:type="spellEnd"/>
      <w:r>
        <w:t xml:space="preserve"> wird verschafft,</w:t>
      </w:r>
      <w:r>
        <w:br/>
        <w:t xml:space="preserve">kein </w:t>
      </w:r>
      <w:proofErr w:type="spellStart"/>
      <w:r>
        <w:t>mensch</w:t>
      </w:r>
      <w:proofErr w:type="spellEnd"/>
      <w:r>
        <w:t xml:space="preserve"> versteht, wie das zugeht:</w:t>
      </w:r>
      <w:r>
        <w:br/>
        <w:t xml:space="preserve">noch </w:t>
      </w:r>
      <w:proofErr w:type="spellStart"/>
      <w:r>
        <w:t>wirts</w:t>
      </w:r>
      <w:proofErr w:type="spellEnd"/>
      <w:r>
        <w:t xml:space="preserve"> </w:t>
      </w:r>
      <w:proofErr w:type="spellStart"/>
      <w:r>
        <w:t>gschehen</w:t>
      </w:r>
      <w:proofErr w:type="spellEnd"/>
      <w:r>
        <w:t xml:space="preserve"> </w:t>
      </w:r>
      <w:proofErr w:type="spellStart"/>
      <w:r>
        <w:t>auff</w:t>
      </w:r>
      <w:proofErr w:type="spellEnd"/>
      <w:r>
        <w:t xml:space="preserve"> Erden!</w:t>
      </w:r>
      <w:r>
        <w:br/>
      </w:r>
      <w:proofErr w:type="spellStart"/>
      <w:r>
        <w:t>darumb</w:t>
      </w:r>
      <w:proofErr w:type="spellEnd"/>
      <w:r>
        <w:t xml:space="preserve"> der Son, den du </w:t>
      </w:r>
      <w:proofErr w:type="spellStart"/>
      <w:r>
        <w:t>solt</w:t>
      </w:r>
      <w:proofErr w:type="spellEnd"/>
      <w:r>
        <w:t xml:space="preserve"> </w:t>
      </w:r>
      <w:proofErr w:type="spellStart"/>
      <w:r>
        <w:t>han</w:t>
      </w:r>
      <w:proofErr w:type="spellEnd"/>
      <w:r>
        <w:t>,</w:t>
      </w:r>
      <w:r>
        <w:br/>
        <w:t xml:space="preserve">Gotts </w:t>
      </w:r>
      <w:proofErr w:type="spellStart"/>
      <w:r>
        <w:t>son</w:t>
      </w:r>
      <w:proofErr w:type="spellEnd"/>
      <w:r>
        <w:t xml:space="preserve"> </w:t>
      </w:r>
      <w:proofErr w:type="spellStart"/>
      <w:r>
        <w:t>genennt</w:t>
      </w:r>
      <w:proofErr w:type="spellEnd"/>
      <w:r>
        <w:t xml:space="preserve"> </w:t>
      </w:r>
      <w:proofErr w:type="spellStart"/>
      <w:r>
        <w:t>solt</w:t>
      </w:r>
      <w:proofErr w:type="spellEnd"/>
      <w:r>
        <w:t xml:space="preserve"> werden.</w:t>
      </w:r>
    </w:p>
    <w:p w14:paraId="732EDE37" w14:textId="77777777" w:rsidR="008B4322" w:rsidRDefault="008B4322" w:rsidP="008B4322">
      <w:pPr>
        <w:pStyle w:val="StandardWeb"/>
      </w:pPr>
      <w:r>
        <w:t xml:space="preserve">Noch weiter </w:t>
      </w:r>
      <w:proofErr w:type="spellStart"/>
      <w:r>
        <w:t>merck</w:t>
      </w:r>
      <w:proofErr w:type="spellEnd"/>
      <w:r>
        <w:t xml:space="preserve"> ein Göttlich </w:t>
      </w:r>
      <w:proofErr w:type="spellStart"/>
      <w:r>
        <w:t>werck</w:t>
      </w:r>
      <w:proofErr w:type="spellEnd"/>
      <w:r>
        <w:t>,</w:t>
      </w:r>
      <w:r>
        <w:br/>
        <w:t xml:space="preserve">daran </w:t>
      </w:r>
      <w:proofErr w:type="spellStart"/>
      <w:r>
        <w:t>solt</w:t>
      </w:r>
      <w:proofErr w:type="spellEnd"/>
      <w:r>
        <w:t xml:space="preserve"> du dich halten:</w:t>
      </w:r>
      <w:r>
        <w:br/>
        <w:t xml:space="preserve">Dir ist bekannt </w:t>
      </w:r>
      <w:proofErr w:type="spellStart"/>
      <w:r>
        <w:t>darzu</w:t>
      </w:r>
      <w:proofErr w:type="spellEnd"/>
      <w:r>
        <w:t xml:space="preserve"> verwandt</w:t>
      </w:r>
      <w:r>
        <w:br/>
        <w:t>Elizabeth die alte</w:t>
      </w:r>
      <w:r>
        <w:br/>
        <w:t xml:space="preserve">Durch Gottes </w:t>
      </w:r>
      <w:proofErr w:type="spellStart"/>
      <w:r>
        <w:t>gnad</w:t>
      </w:r>
      <w:proofErr w:type="spellEnd"/>
      <w:r>
        <w:t xml:space="preserve"> ein </w:t>
      </w:r>
      <w:proofErr w:type="spellStart"/>
      <w:r>
        <w:t>kindlin</w:t>
      </w:r>
      <w:proofErr w:type="spellEnd"/>
      <w:r>
        <w:t xml:space="preserve"> hat</w:t>
      </w:r>
      <w:r>
        <w:br/>
        <w:t xml:space="preserve">von </w:t>
      </w:r>
      <w:proofErr w:type="spellStart"/>
      <w:r>
        <w:t>jrem</w:t>
      </w:r>
      <w:proofErr w:type="spellEnd"/>
      <w:r>
        <w:t xml:space="preserve"> </w:t>
      </w:r>
      <w:proofErr w:type="spellStart"/>
      <w:r>
        <w:t>mann</w:t>
      </w:r>
      <w:proofErr w:type="spellEnd"/>
      <w:r>
        <w:t xml:space="preserve"> empfangen,</w:t>
      </w:r>
      <w:r>
        <w:br/>
        <w:t xml:space="preserve">sechs </w:t>
      </w:r>
      <w:proofErr w:type="spellStart"/>
      <w:r>
        <w:t>mont</w:t>
      </w:r>
      <w:proofErr w:type="spellEnd"/>
      <w:r>
        <w:t xml:space="preserve"> sind schier vergangen,</w:t>
      </w:r>
      <w:r>
        <w:br/>
        <w:t xml:space="preserve">die unfruchtbar </w:t>
      </w:r>
      <w:proofErr w:type="spellStart"/>
      <w:r>
        <w:t>gezellet</w:t>
      </w:r>
      <w:proofErr w:type="spellEnd"/>
      <w:r>
        <w:t xml:space="preserve"> war:</w:t>
      </w:r>
      <w:r>
        <w:br/>
        <w:t xml:space="preserve">dann alle ding Gott </w:t>
      </w:r>
      <w:proofErr w:type="spellStart"/>
      <w:r>
        <w:t>müglich</w:t>
      </w:r>
      <w:proofErr w:type="spellEnd"/>
      <w:r>
        <w:t xml:space="preserve"> </w:t>
      </w:r>
      <w:proofErr w:type="spellStart"/>
      <w:r>
        <w:t>seind</w:t>
      </w:r>
      <w:proofErr w:type="spellEnd"/>
      <w:r>
        <w:t>.</w:t>
      </w:r>
      <w:r>
        <w:br/>
        <w:t xml:space="preserve">Maria sprach zum </w:t>
      </w:r>
      <w:proofErr w:type="spellStart"/>
      <w:r>
        <w:t>engel</w:t>
      </w:r>
      <w:proofErr w:type="spellEnd"/>
      <w:r>
        <w:t>:</w:t>
      </w:r>
      <w:r>
        <w:br/>
        <w:t xml:space="preserve">Sich, ich bin gern die </w:t>
      </w:r>
      <w:proofErr w:type="spellStart"/>
      <w:r>
        <w:t>magdt</w:t>
      </w:r>
      <w:proofErr w:type="spellEnd"/>
      <w:r>
        <w:t xml:space="preserve"> des Herrn,</w:t>
      </w:r>
      <w:r>
        <w:br/>
        <w:t xml:space="preserve">mir </w:t>
      </w:r>
      <w:proofErr w:type="spellStart"/>
      <w:r>
        <w:t>gschech</w:t>
      </w:r>
      <w:proofErr w:type="spellEnd"/>
      <w:r>
        <w:t xml:space="preserve"> nach deinen worten!</w:t>
      </w:r>
    </w:p>
    <w:p w14:paraId="680FE4A1" w14:textId="77777777" w:rsidR="008B4322" w:rsidRDefault="008B4322" w:rsidP="008B4322">
      <w:pPr>
        <w:pStyle w:val="berschrift2"/>
      </w:pPr>
      <w:r>
        <w:rPr>
          <w:rStyle w:val="screen-reader-text"/>
        </w:rPr>
        <w:t xml:space="preserve">Ein </w:t>
      </w:r>
      <w:proofErr w:type="spellStart"/>
      <w:r>
        <w:rPr>
          <w:rStyle w:val="screen-reader-text"/>
        </w:rPr>
        <w:t>preißlied</w:t>
      </w:r>
      <w:proofErr w:type="spellEnd"/>
      <w:r>
        <w:rPr>
          <w:rStyle w:val="screen-reader-text"/>
        </w:rPr>
        <w:t xml:space="preserve"> </w:t>
      </w:r>
      <w:proofErr w:type="spellStart"/>
      <w:r>
        <w:rPr>
          <w:rStyle w:val="screen-reader-text"/>
        </w:rPr>
        <w:t>göttlichs</w:t>
      </w:r>
      <w:proofErr w:type="spellEnd"/>
      <w:r>
        <w:rPr>
          <w:rStyle w:val="screen-reader-text"/>
        </w:rPr>
        <w:t xml:space="preserve"> </w:t>
      </w:r>
      <w:proofErr w:type="spellStart"/>
      <w:r>
        <w:rPr>
          <w:rStyle w:val="screen-reader-text"/>
        </w:rPr>
        <w:t>worts</w:t>
      </w:r>
      <w:proofErr w:type="spellEnd"/>
      <w:r>
        <w:rPr>
          <w:rStyle w:val="screen-reader-text"/>
        </w:rPr>
        <w:t xml:space="preserve">, durch Exempel der </w:t>
      </w:r>
      <w:proofErr w:type="spellStart"/>
      <w:r>
        <w:rPr>
          <w:rStyle w:val="screen-reader-text"/>
        </w:rPr>
        <w:t>schrifft</w:t>
      </w:r>
      <w:proofErr w:type="spellEnd"/>
      <w:r>
        <w:t xml:space="preserve"> </w:t>
      </w:r>
    </w:p>
    <w:p w14:paraId="44C2F00C" w14:textId="77777777" w:rsidR="008B4322" w:rsidRDefault="008B4322" w:rsidP="008B4322">
      <w:pPr>
        <w:pStyle w:val="StandardWeb"/>
      </w:pPr>
      <w:proofErr w:type="spellStart"/>
      <w:r>
        <w:t>FRewt</w:t>
      </w:r>
      <w:proofErr w:type="spellEnd"/>
      <w:r>
        <w:t xml:space="preserve"> euch, </w:t>
      </w:r>
      <w:proofErr w:type="spellStart"/>
      <w:r>
        <w:t>frewt</w:t>
      </w:r>
      <w:proofErr w:type="spellEnd"/>
      <w:r>
        <w:t xml:space="preserve"> euch in </w:t>
      </w:r>
      <w:proofErr w:type="spellStart"/>
      <w:r>
        <w:t>diser</w:t>
      </w:r>
      <w:proofErr w:type="spellEnd"/>
      <w:r>
        <w:t xml:space="preserve"> </w:t>
      </w:r>
      <w:proofErr w:type="spellStart"/>
      <w:r>
        <w:t>zeyt</w:t>
      </w:r>
      <w:proofErr w:type="spellEnd"/>
      <w:r>
        <w:t>,</w:t>
      </w:r>
      <w:r>
        <w:br/>
      </w:r>
      <w:proofErr w:type="spellStart"/>
      <w:r>
        <w:t>jr</w:t>
      </w:r>
      <w:proofErr w:type="spellEnd"/>
      <w:r>
        <w:t xml:space="preserve"> werden Christen alle!</w:t>
      </w:r>
      <w:r>
        <w:br/>
        <w:t xml:space="preserve">Wann </w:t>
      </w:r>
      <w:proofErr w:type="spellStart"/>
      <w:r>
        <w:t>yetz</w:t>
      </w:r>
      <w:proofErr w:type="spellEnd"/>
      <w:r>
        <w:t xml:space="preserve"> in allen landen </w:t>
      </w:r>
      <w:proofErr w:type="spellStart"/>
      <w:r>
        <w:t>weyt</w:t>
      </w:r>
      <w:proofErr w:type="spellEnd"/>
      <w:r>
        <w:br/>
      </w:r>
      <w:proofErr w:type="spellStart"/>
      <w:r>
        <w:t>Gots</w:t>
      </w:r>
      <w:proofErr w:type="spellEnd"/>
      <w:r>
        <w:t xml:space="preserve"> </w:t>
      </w:r>
      <w:proofErr w:type="spellStart"/>
      <w:r>
        <w:t>wort</w:t>
      </w:r>
      <w:proofErr w:type="spellEnd"/>
      <w:r>
        <w:t xml:space="preserve"> her dringt mit schalle.</w:t>
      </w:r>
      <w:r>
        <w:br/>
        <w:t xml:space="preserve">Es ist kein man, </w:t>
      </w:r>
      <w:proofErr w:type="spellStart"/>
      <w:r>
        <w:t>ders</w:t>
      </w:r>
      <w:proofErr w:type="spellEnd"/>
      <w:r>
        <w:t xml:space="preserve"> </w:t>
      </w:r>
      <w:proofErr w:type="spellStart"/>
      <w:r>
        <w:t>weren</w:t>
      </w:r>
      <w:proofErr w:type="spellEnd"/>
      <w:r>
        <w:t xml:space="preserve"> </w:t>
      </w:r>
      <w:proofErr w:type="spellStart"/>
      <w:r>
        <w:t>kan</w:t>
      </w:r>
      <w:proofErr w:type="spellEnd"/>
      <w:r>
        <w:t>,</w:t>
      </w:r>
      <w:r>
        <w:br/>
        <w:t xml:space="preserve">das habt </w:t>
      </w:r>
      <w:proofErr w:type="spellStart"/>
      <w:r>
        <w:t>jr</w:t>
      </w:r>
      <w:proofErr w:type="spellEnd"/>
      <w:r>
        <w:t xml:space="preserve"> </w:t>
      </w:r>
      <w:proofErr w:type="spellStart"/>
      <w:r>
        <w:t>wol</w:t>
      </w:r>
      <w:proofErr w:type="spellEnd"/>
      <w:r>
        <w:t xml:space="preserve"> </w:t>
      </w:r>
      <w:proofErr w:type="spellStart"/>
      <w:r>
        <w:t>vernummen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den bösen als den </w:t>
      </w:r>
      <w:proofErr w:type="spellStart"/>
      <w:r>
        <w:t>frummen</w:t>
      </w:r>
      <w:proofErr w:type="spellEnd"/>
      <w:r>
        <w:t>.</w:t>
      </w:r>
    </w:p>
    <w:p w14:paraId="057FC3FF" w14:textId="77777777" w:rsidR="008B4322" w:rsidRDefault="008B4322" w:rsidP="008B4322">
      <w:pPr>
        <w:pStyle w:val="StandardWeb"/>
      </w:pPr>
      <w:r>
        <w:t xml:space="preserve">Adam, Adam, du alter </w:t>
      </w:r>
      <w:proofErr w:type="spellStart"/>
      <w:r>
        <w:t>greyß</w:t>
      </w:r>
      <w:proofErr w:type="spellEnd"/>
      <w:r>
        <w:t>,</w:t>
      </w:r>
      <w:r>
        <w:br/>
        <w:t>wie hat es dir ergangen?</w:t>
      </w:r>
      <w:r>
        <w:br/>
        <w:t xml:space="preserve">Nach </w:t>
      </w:r>
      <w:proofErr w:type="spellStart"/>
      <w:r>
        <w:t>deynem</w:t>
      </w:r>
      <w:proofErr w:type="spellEnd"/>
      <w:r>
        <w:t xml:space="preserve"> fall im </w:t>
      </w:r>
      <w:proofErr w:type="spellStart"/>
      <w:r>
        <w:t>Paradeyß</w:t>
      </w:r>
      <w:proofErr w:type="spellEnd"/>
      <w:r>
        <w:br/>
        <w:t>hast du von Gott empfangen</w:t>
      </w:r>
      <w:r>
        <w:br/>
        <w:t xml:space="preserve">Sein </w:t>
      </w:r>
      <w:proofErr w:type="spellStart"/>
      <w:r>
        <w:t>Götlich</w:t>
      </w:r>
      <w:proofErr w:type="spellEnd"/>
      <w:r>
        <w:t xml:space="preserve"> </w:t>
      </w:r>
      <w:proofErr w:type="spellStart"/>
      <w:r>
        <w:t>wort</w:t>
      </w:r>
      <w:proofErr w:type="spellEnd"/>
      <w:r>
        <w:t xml:space="preserve"> </w:t>
      </w:r>
      <w:proofErr w:type="spellStart"/>
      <w:r>
        <w:t>genummen</w:t>
      </w:r>
      <w:proofErr w:type="spellEnd"/>
      <w:r>
        <w:t xml:space="preserve"> an,</w:t>
      </w:r>
      <w:r>
        <w:br/>
      </w:r>
      <w:proofErr w:type="spellStart"/>
      <w:r>
        <w:t>vnd</w:t>
      </w:r>
      <w:proofErr w:type="spellEnd"/>
      <w:r>
        <w:t xml:space="preserve"> bist </w:t>
      </w:r>
      <w:proofErr w:type="spellStart"/>
      <w:r>
        <w:t>dardurch</w:t>
      </w:r>
      <w:proofErr w:type="spellEnd"/>
      <w:r>
        <w:t xml:space="preserve"> erhalten,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den jungen als den alten.</w:t>
      </w:r>
    </w:p>
    <w:p w14:paraId="118EB3A1" w14:textId="77777777" w:rsidR="008B4322" w:rsidRDefault="008B4322" w:rsidP="008B4322">
      <w:pPr>
        <w:pStyle w:val="StandardWeb"/>
      </w:pPr>
      <w:r>
        <w:t>Noe, Noe, du Gottes man!</w:t>
      </w:r>
      <w:r>
        <w:br/>
      </w:r>
      <w:proofErr w:type="spellStart"/>
      <w:r>
        <w:t>Got</w:t>
      </w:r>
      <w:proofErr w:type="spellEnd"/>
      <w:r>
        <w:t xml:space="preserve"> hat dich außerkoren,</w:t>
      </w:r>
      <w:r>
        <w:br/>
        <w:t xml:space="preserve">Das du </w:t>
      </w:r>
      <w:proofErr w:type="spellStart"/>
      <w:r>
        <w:t>seyn</w:t>
      </w:r>
      <w:proofErr w:type="spellEnd"/>
      <w:r>
        <w:t xml:space="preserve"> </w:t>
      </w:r>
      <w:proofErr w:type="spellStart"/>
      <w:r>
        <w:t>wort</w:t>
      </w:r>
      <w:proofErr w:type="spellEnd"/>
      <w:r>
        <w:t xml:space="preserve"> hast </w:t>
      </w:r>
      <w:proofErr w:type="spellStart"/>
      <w:r>
        <w:t>genummen</w:t>
      </w:r>
      <w:proofErr w:type="spellEnd"/>
      <w:r>
        <w:t xml:space="preserve"> an,</w:t>
      </w:r>
      <w:r>
        <w:br/>
        <w:t>hat er zu dir geschworen:</w:t>
      </w:r>
      <w:r>
        <w:br/>
        <w:t xml:space="preserve">Mit </w:t>
      </w:r>
      <w:proofErr w:type="spellStart"/>
      <w:r>
        <w:t>wasser</w:t>
      </w:r>
      <w:proofErr w:type="spellEnd"/>
      <w:r>
        <w:t xml:space="preserve"> </w:t>
      </w:r>
      <w:proofErr w:type="spellStart"/>
      <w:r>
        <w:t>nit</w:t>
      </w:r>
      <w:proofErr w:type="spellEnd"/>
      <w:r>
        <w:t xml:space="preserve"> </w:t>
      </w:r>
      <w:proofErr w:type="spellStart"/>
      <w:r>
        <w:t>ertrincken</w:t>
      </w:r>
      <w:proofErr w:type="spellEnd"/>
      <w:r>
        <w:t xml:space="preserve"> </w:t>
      </w:r>
      <w:proofErr w:type="spellStart"/>
      <w:r>
        <w:t>lan</w:t>
      </w:r>
      <w:proofErr w:type="spellEnd"/>
      <w:r>
        <w:t>,</w:t>
      </w:r>
      <w:r>
        <w:br/>
      </w:r>
      <w:proofErr w:type="spellStart"/>
      <w:r>
        <w:t>wolt</w:t>
      </w:r>
      <w:proofErr w:type="spellEnd"/>
      <w:r>
        <w:t xml:space="preserve"> von </w:t>
      </w:r>
      <w:proofErr w:type="spellStart"/>
      <w:r>
        <w:t>seim</w:t>
      </w:r>
      <w:proofErr w:type="spellEnd"/>
      <w:r>
        <w:t xml:space="preserve"> </w:t>
      </w:r>
      <w:proofErr w:type="spellStart"/>
      <w:r>
        <w:t>zorn</w:t>
      </w:r>
      <w:proofErr w:type="spellEnd"/>
      <w:r>
        <w:t xml:space="preserve"> abweichen,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den armen als den reichen.</w:t>
      </w:r>
    </w:p>
    <w:p w14:paraId="2A8DDE7D" w14:textId="77777777" w:rsidR="008B4322" w:rsidRDefault="008B4322" w:rsidP="008B4322">
      <w:pPr>
        <w:pStyle w:val="StandardWeb"/>
      </w:pPr>
      <w:r>
        <w:t xml:space="preserve">Abraham, Abraham gab gut </w:t>
      </w:r>
      <w:proofErr w:type="spellStart"/>
      <w:r>
        <w:t>bescheyd</w:t>
      </w:r>
      <w:proofErr w:type="spellEnd"/>
      <w:r>
        <w:t>:</w:t>
      </w:r>
      <w:r>
        <w:br/>
        <w:t xml:space="preserve">er glaubet </w:t>
      </w:r>
      <w:proofErr w:type="spellStart"/>
      <w:r>
        <w:t>Got</w:t>
      </w:r>
      <w:proofErr w:type="spellEnd"/>
      <w:r>
        <w:t xml:space="preserve">, </w:t>
      </w:r>
      <w:proofErr w:type="spellStart"/>
      <w:r>
        <w:t>seim</w:t>
      </w:r>
      <w:proofErr w:type="spellEnd"/>
      <w:r>
        <w:t xml:space="preserve"> Herren,</w:t>
      </w:r>
      <w:r>
        <w:br/>
        <w:t xml:space="preserve">Das ward </w:t>
      </w:r>
      <w:proofErr w:type="spellStart"/>
      <w:r>
        <w:t>jm</w:t>
      </w:r>
      <w:proofErr w:type="spellEnd"/>
      <w:r>
        <w:t xml:space="preserve"> </w:t>
      </w:r>
      <w:proofErr w:type="spellStart"/>
      <w:r>
        <w:t>zelt</w:t>
      </w:r>
      <w:proofErr w:type="spellEnd"/>
      <w:r>
        <w:t xml:space="preserve"> zur </w:t>
      </w:r>
      <w:proofErr w:type="spellStart"/>
      <w:r>
        <w:t>gerechtigkeyt</w:t>
      </w:r>
      <w:proofErr w:type="spellEnd"/>
      <w:r>
        <w:t>,</w:t>
      </w:r>
      <w:r>
        <w:br/>
      </w:r>
      <w:proofErr w:type="spellStart"/>
      <w:r>
        <w:t>seyn</w:t>
      </w:r>
      <w:proofErr w:type="spellEnd"/>
      <w:r>
        <w:t xml:space="preserve"> samen </w:t>
      </w:r>
      <w:proofErr w:type="spellStart"/>
      <w:r>
        <w:t>wolt</w:t>
      </w:r>
      <w:proofErr w:type="spellEnd"/>
      <w:r>
        <w:t xml:space="preserve"> er </w:t>
      </w:r>
      <w:proofErr w:type="spellStart"/>
      <w:r>
        <w:t>meren</w:t>
      </w:r>
      <w:proofErr w:type="spellEnd"/>
      <w:r>
        <w:t>.</w:t>
      </w:r>
      <w:r>
        <w:br/>
        <w:t xml:space="preserve">Also hat Gott den allen </w:t>
      </w:r>
      <w:proofErr w:type="spellStart"/>
      <w:r>
        <w:t>than</w:t>
      </w:r>
      <w:proofErr w:type="spellEnd"/>
      <w:r>
        <w:t>,</w:t>
      </w:r>
      <w:r>
        <w:br/>
        <w:t xml:space="preserve">die seinem </w:t>
      </w:r>
      <w:proofErr w:type="spellStart"/>
      <w:r>
        <w:t>wort</w:t>
      </w:r>
      <w:proofErr w:type="spellEnd"/>
      <w:r>
        <w:t xml:space="preserve"> </w:t>
      </w:r>
      <w:proofErr w:type="spellStart"/>
      <w:r>
        <w:t>vertrawen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den, die </w:t>
      </w:r>
      <w:proofErr w:type="spellStart"/>
      <w:r>
        <w:t>darauff</w:t>
      </w:r>
      <w:proofErr w:type="spellEnd"/>
      <w:r>
        <w:t xml:space="preserve"> </w:t>
      </w:r>
      <w:proofErr w:type="spellStart"/>
      <w:r>
        <w:t>thund</w:t>
      </w:r>
      <w:proofErr w:type="spellEnd"/>
      <w:r>
        <w:t xml:space="preserve"> </w:t>
      </w:r>
      <w:proofErr w:type="spellStart"/>
      <w:r>
        <w:t>bawen</w:t>
      </w:r>
      <w:proofErr w:type="spellEnd"/>
      <w:r>
        <w:t>.</w:t>
      </w:r>
    </w:p>
    <w:p w14:paraId="1F9D2154" w14:textId="77777777" w:rsidR="008B4322" w:rsidRDefault="008B4322" w:rsidP="008B4322">
      <w:pPr>
        <w:pStyle w:val="StandardWeb"/>
      </w:pPr>
      <w:r>
        <w:t xml:space="preserve">Loth, Loth, ein </w:t>
      </w:r>
      <w:proofErr w:type="spellStart"/>
      <w:r>
        <w:t>frumm</w:t>
      </w:r>
      <w:proofErr w:type="spellEnd"/>
      <w:r>
        <w:t xml:space="preserve"> </w:t>
      </w:r>
      <w:proofErr w:type="spellStart"/>
      <w:r>
        <w:t>Gotförchtig</w:t>
      </w:r>
      <w:proofErr w:type="spellEnd"/>
      <w:r>
        <w:t xml:space="preserve"> man,</w:t>
      </w:r>
      <w:r>
        <w:br/>
      </w:r>
      <w:proofErr w:type="spellStart"/>
      <w:r>
        <w:t>Got</w:t>
      </w:r>
      <w:proofErr w:type="spellEnd"/>
      <w:r>
        <w:t xml:space="preserve"> </w:t>
      </w:r>
      <w:proofErr w:type="spellStart"/>
      <w:r>
        <w:t>thet</w:t>
      </w:r>
      <w:proofErr w:type="spellEnd"/>
      <w:r>
        <w:t xml:space="preserve"> </w:t>
      </w:r>
      <w:proofErr w:type="spellStart"/>
      <w:r>
        <w:t>jm</w:t>
      </w:r>
      <w:proofErr w:type="spellEnd"/>
      <w:r>
        <w:t xml:space="preserve"> </w:t>
      </w:r>
      <w:proofErr w:type="spellStart"/>
      <w:r>
        <w:t>zwen</w:t>
      </w:r>
      <w:proofErr w:type="spellEnd"/>
      <w:r>
        <w:t xml:space="preserve"> Engel senden,</w:t>
      </w:r>
      <w:r>
        <w:br/>
        <w:t xml:space="preserve">Hieß </w:t>
      </w:r>
      <w:proofErr w:type="spellStart"/>
      <w:r>
        <w:t>jn</w:t>
      </w:r>
      <w:proofErr w:type="spellEnd"/>
      <w:r>
        <w:t xml:space="preserve"> </w:t>
      </w:r>
      <w:proofErr w:type="spellStart"/>
      <w:r>
        <w:t>auß</w:t>
      </w:r>
      <w:proofErr w:type="spellEnd"/>
      <w:r>
        <w:t xml:space="preserve"> Sodom </w:t>
      </w:r>
      <w:proofErr w:type="spellStart"/>
      <w:r>
        <w:t>zihen</w:t>
      </w:r>
      <w:proofErr w:type="spellEnd"/>
      <w:r>
        <w:t xml:space="preserve"> </w:t>
      </w:r>
      <w:proofErr w:type="spellStart"/>
      <w:r>
        <w:t>than</w:t>
      </w:r>
      <w:proofErr w:type="spellEnd"/>
      <w:r>
        <w:br/>
      </w:r>
      <w:proofErr w:type="spellStart"/>
      <w:r>
        <w:t>vnd</w:t>
      </w:r>
      <w:proofErr w:type="spellEnd"/>
      <w:r>
        <w:t xml:space="preserve"> </w:t>
      </w:r>
      <w:proofErr w:type="spellStart"/>
      <w:r>
        <w:t>solt</w:t>
      </w:r>
      <w:proofErr w:type="spellEnd"/>
      <w:r>
        <w:t xml:space="preserve"> sich nicht </w:t>
      </w:r>
      <w:proofErr w:type="spellStart"/>
      <w:r>
        <w:t>vmbwenden</w:t>
      </w:r>
      <w:proofErr w:type="spellEnd"/>
      <w:r>
        <w:t>:</w:t>
      </w:r>
      <w:r>
        <w:br/>
        <w:t>Alsbald hub Gott zu regnen an</w:t>
      </w:r>
      <w:r>
        <w:br/>
        <w:t xml:space="preserve">mit </w:t>
      </w:r>
      <w:proofErr w:type="spellStart"/>
      <w:r>
        <w:t>schwefel</w:t>
      </w:r>
      <w:proofErr w:type="spellEnd"/>
      <w:r>
        <w:t xml:space="preserve"> </w:t>
      </w:r>
      <w:proofErr w:type="spellStart"/>
      <w:r>
        <w:t>vnd</w:t>
      </w:r>
      <w:proofErr w:type="spellEnd"/>
      <w:r>
        <w:t xml:space="preserve"> mit </w:t>
      </w:r>
      <w:proofErr w:type="spellStart"/>
      <w:r>
        <w:t>feüre</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r>
      <w:proofErr w:type="spellStart"/>
      <w:r>
        <w:t>kumbt</w:t>
      </w:r>
      <w:proofErr w:type="spellEnd"/>
      <w:r>
        <w:t xml:space="preserve"> </w:t>
      </w:r>
      <w:proofErr w:type="spellStart"/>
      <w:r>
        <w:t>vns</w:t>
      </w:r>
      <w:proofErr w:type="spellEnd"/>
      <w:r>
        <w:t xml:space="preserve"> allen zu </w:t>
      </w:r>
      <w:proofErr w:type="spellStart"/>
      <w:r>
        <w:t>steüre</w:t>
      </w:r>
      <w:proofErr w:type="spellEnd"/>
      <w:r>
        <w:t>.</w:t>
      </w:r>
    </w:p>
    <w:p w14:paraId="6A1444AB" w14:textId="77777777" w:rsidR="008B4322" w:rsidRDefault="008B4322" w:rsidP="008B4322">
      <w:pPr>
        <w:pStyle w:val="StandardWeb"/>
      </w:pPr>
      <w:proofErr w:type="spellStart"/>
      <w:r>
        <w:t>Dauid</w:t>
      </w:r>
      <w:proofErr w:type="spellEnd"/>
      <w:r>
        <w:t xml:space="preserve">, </w:t>
      </w:r>
      <w:proofErr w:type="spellStart"/>
      <w:r>
        <w:t>Dauid</w:t>
      </w:r>
      <w:proofErr w:type="spellEnd"/>
      <w:r>
        <w:t xml:space="preserve">, ein </w:t>
      </w:r>
      <w:proofErr w:type="spellStart"/>
      <w:r>
        <w:t>küng</w:t>
      </w:r>
      <w:proofErr w:type="spellEnd"/>
      <w:r>
        <w:t xml:space="preserve"> </w:t>
      </w:r>
      <w:proofErr w:type="spellStart"/>
      <w:r>
        <w:t>vnd</w:t>
      </w:r>
      <w:proofErr w:type="spellEnd"/>
      <w:r>
        <w:t xml:space="preserve"> </w:t>
      </w:r>
      <w:proofErr w:type="spellStart"/>
      <w:r>
        <w:t>herr</w:t>
      </w:r>
      <w:proofErr w:type="spellEnd"/>
      <w:r>
        <w:t>,</w:t>
      </w:r>
      <w:r>
        <w:br/>
        <w:t>ein man nach Gottes willen,</w:t>
      </w:r>
      <w:r>
        <w:br/>
        <w:t xml:space="preserve">Hat </w:t>
      </w:r>
      <w:proofErr w:type="spellStart"/>
      <w:r>
        <w:t>angenummen</w:t>
      </w:r>
      <w:proofErr w:type="spellEnd"/>
      <w:r>
        <w:t xml:space="preserve"> Gottes leer,</w:t>
      </w:r>
      <w:r>
        <w:br/>
      </w:r>
      <w:proofErr w:type="spellStart"/>
      <w:r>
        <w:t>darumb</w:t>
      </w:r>
      <w:proofErr w:type="spellEnd"/>
      <w:r>
        <w:t xml:space="preserve"> </w:t>
      </w:r>
      <w:proofErr w:type="spellStart"/>
      <w:r>
        <w:t>seyn</w:t>
      </w:r>
      <w:proofErr w:type="spellEnd"/>
      <w:r>
        <w:t xml:space="preserve"> </w:t>
      </w:r>
      <w:proofErr w:type="spellStart"/>
      <w:r>
        <w:t>wort</w:t>
      </w:r>
      <w:proofErr w:type="spellEnd"/>
      <w:r>
        <w:t xml:space="preserve"> erfüllet:</w:t>
      </w:r>
      <w:r>
        <w:br/>
      </w:r>
      <w:proofErr w:type="spellStart"/>
      <w:r>
        <w:t>Auß</w:t>
      </w:r>
      <w:proofErr w:type="spellEnd"/>
      <w:r>
        <w:t xml:space="preserve"> seinem stamm </w:t>
      </w:r>
      <w:proofErr w:type="spellStart"/>
      <w:r>
        <w:t>Got</w:t>
      </w:r>
      <w:proofErr w:type="spellEnd"/>
      <w:r>
        <w:t xml:space="preserve"> </w:t>
      </w:r>
      <w:proofErr w:type="spellStart"/>
      <w:r>
        <w:t>globet</w:t>
      </w:r>
      <w:proofErr w:type="spellEnd"/>
      <w:r>
        <w:t xml:space="preserve"> an,</w:t>
      </w:r>
      <w:r>
        <w:br/>
      </w:r>
      <w:proofErr w:type="spellStart"/>
      <w:r>
        <w:t>wolt</w:t>
      </w:r>
      <w:proofErr w:type="spellEnd"/>
      <w:r>
        <w:t xml:space="preserve"> er geboren werden,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w:t>
      </w:r>
    </w:p>
    <w:p w14:paraId="269B33F5" w14:textId="77777777" w:rsidR="008B4322" w:rsidRDefault="008B4322" w:rsidP="008B4322">
      <w:pPr>
        <w:pStyle w:val="StandardWeb"/>
      </w:pPr>
      <w:r>
        <w:t xml:space="preserve">Jesus Christus, Marie </w:t>
      </w:r>
      <w:proofErr w:type="spellStart"/>
      <w:r>
        <w:t>son</w:t>
      </w:r>
      <w:proofErr w:type="spellEnd"/>
      <w:r>
        <w:t>,</w:t>
      </w:r>
      <w:r>
        <w:br/>
        <w:t xml:space="preserve">vom </w:t>
      </w:r>
      <w:proofErr w:type="spellStart"/>
      <w:r>
        <w:t>heyligen</w:t>
      </w:r>
      <w:proofErr w:type="spellEnd"/>
      <w:r>
        <w:t xml:space="preserve"> </w:t>
      </w:r>
      <w:proofErr w:type="spellStart"/>
      <w:r>
        <w:t>geyst</w:t>
      </w:r>
      <w:proofErr w:type="spellEnd"/>
      <w:r>
        <w:t xml:space="preserve"> empfangen,</w:t>
      </w:r>
      <w:r>
        <w:br/>
        <w:t xml:space="preserve">Was all Propheten </w:t>
      </w:r>
      <w:proofErr w:type="spellStart"/>
      <w:r>
        <w:t>gsaget</w:t>
      </w:r>
      <w:proofErr w:type="spellEnd"/>
      <w:r>
        <w:t xml:space="preserve"> hon,</w:t>
      </w:r>
      <w:r>
        <w:br/>
        <w:t xml:space="preserve">ist als an </w:t>
      </w:r>
      <w:proofErr w:type="spellStart"/>
      <w:r>
        <w:t>jm</w:t>
      </w:r>
      <w:proofErr w:type="spellEnd"/>
      <w:r>
        <w:t xml:space="preserve"> ergangen:</w:t>
      </w:r>
      <w:r>
        <w:br/>
        <w:t xml:space="preserve">Das hat </w:t>
      </w:r>
      <w:proofErr w:type="spellStart"/>
      <w:r>
        <w:t>Got</w:t>
      </w:r>
      <w:proofErr w:type="spellEnd"/>
      <w:r>
        <w:t xml:space="preserve"> als durch </w:t>
      </w:r>
      <w:proofErr w:type="spellStart"/>
      <w:r>
        <w:t>jn</w:t>
      </w:r>
      <w:proofErr w:type="spellEnd"/>
      <w:r>
        <w:t xml:space="preserve"> </w:t>
      </w:r>
      <w:proofErr w:type="spellStart"/>
      <w:r>
        <w:t>gethan</w:t>
      </w:r>
      <w:proofErr w:type="spellEnd"/>
      <w:r>
        <w:t>,</w:t>
      </w:r>
      <w:r>
        <w:br/>
      </w:r>
      <w:proofErr w:type="spellStart"/>
      <w:r>
        <w:t>vnd</w:t>
      </w:r>
      <w:proofErr w:type="spellEnd"/>
      <w:r>
        <w:t xml:space="preserve"> spricht: den </w:t>
      </w:r>
      <w:proofErr w:type="spellStart"/>
      <w:r>
        <w:t>solt</w:t>
      </w:r>
      <w:proofErr w:type="spellEnd"/>
      <w:r>
        <w:t xml:space="preserve"> </w:t>
      </w:r>
      <w:proofErr w:type="spellStart"/>
      <w:r>
        <w:t>jr</w:t>
      </w:r>
      <w:proofErr w:type="spellEnd"/>
      <w:r>
        <w:t xml:space="preserve"> hören,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den </w:t>
      </w:r>
      <w:proofErr w:type="spellStart"/>
      <w:r>
        <w:t>sol</w:t>
      </w:r>
      <w:proofErr w:type="spellEnd"/>
      <w:r>
        <w:t xml:space="preserve"> wir loben </w:t>
      </w:r>
      <w:proofErr w:type="spellStart"/>
      <w:r>
        <w:t>vnd</w:t>
      </w:r>
      <w:proofErr w:type="spellEnd"/>
      <w:r>
        <w:t xml:space="preserve"> ehren.</w:t>
      </w:r>
    </w:p>
    <w:p w14:paraId="2B24FDB2" w14:textId="77777777" w:rsidR="008B4322" w:rsidRDefault="008B4322" w:rsidP="008B4322">
      <w:pPr>
        <w:pStyle w:val="StandardWeb"/>
      </w:pPr>
      <w:r>
        <w:t xml:space="preserve">Nun hört, nun hört </w:t>
      </w:r>
      <w:proofErr w:type="spellStart"/>
      <w:r>
        <w:t>vnd</w:t>
      </w:r>
      <w:proofErr w:type="spellEnd"/>
      <w:r>
        <w:t xml:space="preserve"> </w:t>
      </w:r>
      <w:proofErr w:type="spellStart"/>
      <w:r>
        <w:t>mercket</w:t>
      </w:r>
      <w:proofErr w:type="spellEnd"/>
      <w:r>
        <w:t xml:space="preserve"> mit </w:t>
      </w:r>
      <w:proofErr w:type="spellStart"/>
      <w:r>
        <w:t>fleyß</w:t>
      </w:r>
      <w:proofErr w:type="spellEnd"/>
      <w:r>
        <w:t>,</w:t>
      </w:r>
      <w:r>
        <w:br/>
        <w:t xml:space="preserve">was </w:t>
      </w:r>
      <w:proofErr w:type="spellStart"/>
      <w:r>
        <w:t>vns</w:t>
      </w:r>
      <w:proofErr w:type="spellEnd"/>
      <w:r>
        <w:t xml:space="preserve"> </w:t>
      </w:r>
      <w:proofErr w:type="spellStart"/>
      <w:r>
        <w:t>fürter</w:t>
      </w:r>
      <w:proofErr w:type="spellEnd"/>
      <w:r>
        <w:t xml:space="preserve"> </w:t>
      </w:r>
      <w:proofErr w:type="spellStart"/>
      <w:r>
        <w:t>beschriben</w:t>
      </w:r>
      <w:proofErr w:type="spellEnd"/>
      <w:r>
        <w:br/>
        <w:t xml:space="preserve">Im Testament </w:t>
      </w:r>
      <w:proofErr w:type="spellStart"/>
      <w:r>
        <w:t>auff</w:t>
      </w:r>
      <w:proofErr w:type="spellEnd"/>
      <w:r>
        <w:t xml:space="preserve"> </w:t>
      </w:r>
      <w:proofErr w:type="spellStart"/>
      <w:r>
        <w:t>newe</w:t>
      </w:r>
      <w:proofErr w:type="spellEnd"/>
      <w:r>
        <w:t xml:space="preserve"> weiß,</w:t>
      </w:r>
      <w:r>
        <w:br/>
      </w:r>
      <w:proofErr w:type="spellStart"/>
      <w:r>
        <w:t>darinn</w:t>
      </w:r>
      <w:proofErr w:type="spellEnd"/>
      <w:r>
        <w:t xml:space="preserve"> sie </w:t>
      </w:r>
      <w:proofErr w:type="spellStart"/>
      <w:r>
        <w:t>thun</w:t>
      </w:r>
      <w:proofErr w:type="spellEnd"/>
      <w:r>
        <w:t xml:space="preserve"> verleiben,</w:t>
      </w:r>
      <w:r>
        <w:br/>
        <w:t xml:space="preserve">Was vormals </w:t>
      </w:r>
      <w:proofErr w:type="spellStart"/>
      <w:r>
        <w:t>ye</w:t>
      </w:r>
      <w:proofErr w:type="spellEnd"/>
      <w:r>
        <w:t xml:space="preserve"> </w:t>
      </w:r>
      <w:proofErr w:type="spellStart"/>
      <w:r>
        <w:t>gesaget</w:t>
      </w:r>
      <w:proofErr w:type="spellEnd"/>
      <w:r>
        <w:t xml:space="preserve"> ward</w:t>
      </w:r>
      <w:r>
        <w:br/>
        <w:t xml:space="preserve">von Christo </w:t>
      </w:r>
      <w:proofErr w:type="spellStart"/>
      <w:r>
        <w:t>vnserm</w:t>
      </w:r>
      <w:proofErr w:type="spellEnd"/>
      <w:r>
        <w:t xml:space="preserve"> </w:t>
      </w:r>
      <w:proofErr w:type="spellStart"/>
      <w:r>
        <w:t>herren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r>
      <w:proofErr w:type="spellStart"/>
      <w:r>
        <w:t>vnd</w:t>
      </w:r>
      <w:proofErr w:type="spellEnd"/>
      <w:r>
        <w:t xml:space="preserve"> </w:t>
      </w:r>
      <w:proofErr w:type="spellStart"/>
      <w:r>
        <w:t>wirt</w:t>
      </w:r>
      <w:proofErr w:type="spellEnd"/>
      <w:r>
        <w:t xml:space="preserve"> sich </w:t>
      </w:r>
      <w:proofErr w:type="spellStart"/>
      <w:r>
        <w:t>allzeyt</w:t>
      </w:r>
      <w:proofErr w:type="spellEnd"/>
      <w:r>
        <w:t xml:space="preserve"> </w:t>
      </w:r>
      <w:proofErr w:type="spellStart"/>
      <w:r>
        <w:t>meren</w:t>
      </w:r>
      <w:proofErr w:type="spellEnd"/>
      <w:r>
        <w:t>.</w:t>
      </w:r>
    </w:p>
    <w:p w14:paraId="45255846" w14:textId="77777777" w:rsidR="008B4322" w:rsidRDefault="008B4322" w:rsidP="008B4322">
      <w:pPr>
        <w:pStyle w:val="StandardWeb"/>
      </w:pPr>
      <w:r>
        <w:t xml:space="preserve">Mattheus </w:t>
      </w:r>
      <w:proofErr w:type="spellStart"/>
      <w:r>
        <w:t>Leui</w:t>
      </w:r>
      <w:proofErr w:type="spellEnd"/>
      <w:r>
        <w:t xml:space="preserve"> </w:t>
      </w:r>
      <w:proofErr w:type="spellStart"/>
      <w:r>
        <w:t>Euangelist</w:t>
      </w:r>
      <w:proofErr w:type="spellEnd"/>
      <w:r>
        <w:t>,</w:t>
      </w:r>
      <w:r>
        <w:br/>
        <w:t xml:space="preserve">ein man von Zoll </w:t>
      </w:r>
      <w:proofErr w:type="spellStart"/>
      <w:r>
        <w:t>beruffen</w:t>
      </w:r>
      <w:proofErr w:type="spellEnd"/>
      <w:r>
        <w:t>.</w:t>
      </w:r>
      <w:r>
        <w:br/>
        <w:t xml:space="preserve">Der erste </w:t>
      </w:r>
      <w:proofErr w:type="spellStart"/>
      <w:r>
        <w:t>Cantzler</w:t>
      </w:r>
      <w:proofErr w:type="spellEnd"/>
      <w:r>
        <w:t xml:space="preserve"> worden ist,</w:t>
      </w:r>
      <w:r>
        <w:br/>
        <w:t>lernet allein zu suchen</w:t>
      </w:r>
      <w:r>
        <w:br/>
      </w:r>
      <w:proofErr w:type="spellStart"/>
      <w:r>
        <w:t>Disen</w:t>
      </w:r>
      <w:proofErr w:type="spellEnd"/>
      <w:r>
        <w:t xml:space="preserve"> </w:t>
      </w:r>
      <w:proofErr w:type="spellStart"/>
      <w:r>
        <w:t>Heilandt</w:t>
      </w:r>
      <w:proofErr w:type="spellEnd"/>
      <w:r>
        <w:t>, der selber spricht:</w:t>
      </w:r>
      <w:r>
        <w:br/>
      </w:r>
      <w:proofErr w:type="spellStart"/>
      <w:r>
        <w:t>kumpt</w:t>
      </w:r>
      <w:proofErr w:type="spellEnd"/>
      <w:r>
        <w:t xml:space="preserve">, </w:t>
      </w:r>
      <w:proofErr w:type="spellStart"/>
      <w:r>
        <w:t>jr</w:t>
      </w:r>
      <w:proofErr w:type="spellEnd"/>
      <w:r>
        <w:t xml:space="preserve"> betrübten alle!</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mit </w:t>
      </w:r>
      <w:proofErr w:type="spellStart"/>
      <w:r>
        <w:t>pracht</w:t>
      </w:r>
      <w:proofErr w:type="spellEnd"/>
      <w:r>
        <w:t xml:space="preserve"> </w:t>
      </w:r>
      <w:proofErr w:type="spellStart"/>
      <w:r>
        <w:t>vnd</w:t>
      </w:r>
      <w:proofErr w:type="spellEnd"/>
      <w:r>
        <w:t xml:space="preserve"> </w:t>
      </w:r>
      <w:proofErr w:type="spellStart"/>
      <w:r>
        <w:t>grossem</w:t>
      </w:r>
      <w:proofErr w:type="spellEnd"/>
      <w:r>
        <w:t xml:space="preserve"> schalle.</w:t>
      </w:r>
    </w:p>
    <w:p w14:paraId="44B861A0" w14:textId="77777777" w:rsidR="008B4322" w:rsidRDefault="008B4322" w:rsidP="008B4322">
      <w:pPr>
        <w:pStyle w:val="StandardWeb"/>
      </w:pPr>
      <w:r>
        <w:t xml:space="preserve">Marcus, Marcus der </w:t>
      </w:r>
      <w:proofErr w:type="spellStart"/>
      <w:r>
        <w:t>ander</w:t>
      </w:r>
      <w:proofErr w:type="spellEnd"/>
      <w:r>
        <w:t xml:space="preserve"> ist,</w:t>
      </w:r>
      <w:r>
        <w:br/>
        <w:t xml:space="preserve">der auch reichlich </w:t>
      </w:r>
      <w:proofErr w:type="spellStart"/>
      <w:r>
        <w:t>außpreytet</w:t>
      </w:r>
      <w:proofErr w:type="spellEnd"/>
      <w:r>
        <w:br/>
      </w:r>
      <w:proofErr w:type="spellStart"/>
      <w:r>
        <w:t>Mirackel</w:t>
      </w:r>
      <w:proofErr w:type="spellEnd"/>
      <w:r>
        <w:t xml:space="preserve"> groß von </w:t>
      </w:r>
      <w:proofErr w:type="spellStart"/>
      <w:r>
        <w:t>disem</w:t>
      </w:r>
      <w:proofErr w:type="spellEnd"/>
      <w:r>
        <w:t xml:space="preserve"> Christ,</w:t>
      </w:r>
      <w:r>
        <w:br/>
        <w:t xml:space="preserve">damit er hat </w:t>
      </w:r>
      <w:proofErr w:type="spellStart"/>
      <w:r>
        <w:t>geleytet</w:t>
      </w:r>
      <w:proofErr w:type="spellEnd"/>
      <w:r>
        <w:br/>
        <w:t>Zum glauben bracht, das der allein</w:t>
      </w:r>
      <w:r>
        <w:br/>
        <w:t xml:space="preserve">gerecht </w:t>
      </w:r>
      <w:proofErr w:type="spellStart"/>
      <w:r>
        <w:t>vnd</w:t>
      </w:r>
      <w:proofErr w:type="spellEnd"/>
      <w:r>
        <w:t xml:space="preserve"> </w:t>
      </w:r>
      <w:proofErr w:type="spellStart"/>
      <w:r>
        <w:t>frumm</w:t>
      </w:r>
      <w:proofErr w:type="spellEnd"/>
      <w:r>
        <w:t xml:space="preserve"> </w:t>
      </w:r>
      <w:proofErr w:type="spellStart"/>
      <w:r>
        <w:t>thut</w:t>
      </w:r>
      <w:proofErr w:type="spellEnd"/>
      <w:r>
        <w:t xml:space="preserve"> machen,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sie </w:t>
      </w:r>
      <w:proofErr w:type="spellStart"/>
      <w:r>
        <w:t>waynen</w:t>
      </w:r>
      <w:proofErr w:type="spellEnd"/>
      <w:r>
        <w:t xml:space="preserve"> oder lachen.</w:t>
      </w:r>
    </w:p>
    <w:p w14:paraId="70861C0D" w14:textId="77777777" w:rsidR="008B4322" w:rsidRDefault="008B4322" w:rsidP="008B4322">
      <w:pPr>
        <w:pStyle w:val="StandardWeb"/>
      </w:pPr>
      <w:r>
        <w:t xml:space="preserve">Lucas auch in die </w:t>
      </w:r>
      <w:proofErr w:type="spellStart"/>
      <w:r>
        <w:t>ordnung</w:t>
      </w:r>
      <w:proofErr w:type="spellEnd"/>
      <w:r>
        <w:t xml:space="preserve"> tritt,</w:t>
      </w:r>
      <w:r>
        <w:br/>
        <w:t xml:space="preserve">groß </w:t>
      </w:r>
      <w:proofErr w:type="spellStart"/>
      <w:r>
        <w:t>wunderthatt</w:t>
      </w:r>
      <w:proofErr w:type="spellEnd"/>
      <w:r>
        <w:t xml:space="preserve"> </w:t>
      </w:r>
      <w:proofErr w:type="spellStart"/>
      <w:r>
        <w:t>vns</w:t>
      </w:r>
      <w:proofErr w:type="spellEnd"/>
      <w:r>
        <w:t xml:space="preserve"> </w:t>
      </w:r>
      <w:proofErr w:type="spellStart"/>
      <w:r>
        <w:t>zeyget</w:t>
      </w:r>
      <w:proofErr w:type="spellEnd"/>
      <w:r>
        <w:t>,</w:t>
      </w:r>
      <w:r>
        <w:br/>
        <w:t xml:space="preserve">Zu schreiben </w:t>
      </w:r>
      <w:proofErr w:type="spellStart"/>
      <w:r>
        <w:t>auß</w:t>
      </w:r>
      <w:proofErr w:type="spellEnd"/>
      <w:r>
        <w:t xml:space="preserve"> ist er der </w:t>
      </w:r>
      <w:proofErr w:type="spellStart"/>
      <w:r>
        <w:t>drit</w:t>
      </w:r>
      <w:proofErr w:type="spellEnd"/>
      <w:r>
        <w:t>,</w:t>
      </w:r>
      <w:r>
        <w:br/>
        <w:t xml:space="preserve">wie hoch </w:t>
      </w:r>
      <w:proofErr w:type="spellStart"/>
      <w:r>
        <w:t>vns</w:t>
      </w:r>
      <w:proofErr w:type="spellEnd"/>
      <w:r>
        <w:t xml:space="preserve"> Gott </w:t>
      </w:r>
      <w:proofErr w:type="spellStart"/>
      <w:r>
        <w:t>sey</w:t>
      </w:r>
      <w:proofErr w:type="spellEnd"/>
      <w:r>
        <w:t xml:space="preserve"> </w:t>
      </w:r>
      <w:proofErr w:type="spellStart"/>
      <w:r>
        <w:t>geneyget</w:t>
      </w:r>
      <w:proofErr w:type="spellEnd"/>
      <w:r>
        <w:t>,</w:t>
      </w:r>
      <w:r>
        <w:br/>
        <w:t xml:space="preserve">Das er </w:t>
      </w:r>
      <w:proofErr w:type="spellStart"/>
      <w:r>
        <w:t>vns</w:t>
      </w:r>
      <w:proofErr w:type="spellEnd"/>
      <w:r>
        <w:t xml:space="preserve"> schickt vom </w:t>
      </w:r>
      <w:proofErr w:type="spellStart"/>
      <w:r>
        <w:t>hymel</w:t>
      </w:r>
      <w:proofErr w:type="spellEnd"/>
      <w:r>
        <w:t xml:space="preserve"> herab,</w:t>
      </w:r>
      <w:r>
        <w:br/>
      </w:r>
      <w:proofErr w:type="spellStart"/>
      <w:r>
        <w:t>seyn</w:t>
      </w:r>
      <w:proofErr w:type="spellEnd"/>
      <w:r>
        <w:t xml:space="preserve"> Son </w:t>
      </w:r>
      <w:proofErr w:type="spellStart"/>
      <w:r>
        <w:t>freundtlich</w:t>
      </w:r>
      <w:proofErr w:type="spellEnd"/>
      <w:r>
        <w:t xml:space="preserve"> lest locken,</w:t>
      </w:r>
      <w:r>
        <w:br/>
        <w:t xml:space="preserve">Dann Gottes </w:t>
      </w:r>
      <w:proofErr w:type="spellStart"/>
      <w:r>
        <w:t>wort</w:t>
      </w:r>
      <w:proofErr w:type="spellEnd"/>
      <w:r>
        <w:t xml:space="preserve"> bleibt ewig </w:t>
      </w:r>
      <w:proofErr w:type="spellStart"/>
      <w:r>
        <w:t>stan</w:t>
      </w:r>
      <w:proofErr w:type="spellEnd"/>
      <w:r>
        <w:t>,</w:t>
      </w:r>
      <w:r>
        <w:br/>
        <w:t xml:space="preserve">wer das nicht glaubt, </w:t>
      </w:r>
      <w:proofErr w:type="spellStart"/>
      <w:r>
        <w:t>muß</w:t>
      </w:r>
      <w:proofErr w:type="spellEnd"/>
      <w:r>
        <w:t xml:space="preserve"> </w:t>
      </w:r>
      <w:proofErr w:type="spellStart"/>
      <w:r>
        <w:t>pocken</w:t>
      </w:r>
      <w:proofErr w:type="spellEnd"/>
      <w:r>
        <w:t>.</w:t>
      </w:r>
    </w:p>
    <w:p w14:paraId="63EF1243" w14:textId="77777777" w:rsidR="008B4322" w:rsidRDefault="008B4322" w:rsidP="008B4322">
      <w:pPr>
        <w:pStyle w:val="StandardWeb"/>
      </w:pPr>
      <w:r>
        <w:t>Johannes, Johannes, der Jüngling schon,</w:t>
      </w:r>
      <w:r>
        <w:br/>
        <w:t xml:space="preserve">ist auch der </w:t>
      </w:r>
      <w:proofErr w:type="spellStart"/>
      <w:r>
        <w:t>vierdte</w:t>
      </w:r>
      <w:proofErr w:type="spellEnd"/>
      <w:r>
        <w:t xml:space="preserve"> worden,</w:t>
      </w:r>
      <w:r>
        <w:br/>
        <w:t xml:space="preserve">Das Wort er </w:t>
      </w:r>
      <w:proofErr w:type="spellStart"/>
      <w:r>
        <w:t>fürt</w:t>
      </w:r>
      <w:proofErr w:type="spellEnd"/>
      <w:r>
        <w:t xml:space="preserve"> in gleichem </w:t>
      </w:r>
      <w:proofErr w:type="spellStart"/>
      <w:r>
        <w:t>thon</w:t>
      </w:r>
      <w:proofErr w:type="spellEnd"/>
      <w:r>
        <w:t>,</w:t>
      </w:r>
      <w:r>
        <w:br/>
      </w:r>
      <w:proofErr w:type="spellStart"/>
      <w:r>
        <w:t>lert</w:t>
      </w:r>
      <w:proofErr w:type="spellEnd"/>
      <w:r>
        <w:t xml:space="preserve"> </w:t>
      </w:r>
      <w:proofErr w:type="spellStart"/>
      <w:r>
        <w:t>vns</w:t>
      </w:r>
      <w:proofErr w:type="spellEnd"/>
      <w:r>
        <w:t xml:space="preserve"> den Christen </w:t>
      </w:r>
      <w:proofErr w:type="spellStart"/>
      <w:r>
        <w:t>orden</w:t>
      </w:r>
      <w:proofErr w:type="spellEnd"/>
      <w:r>
        <w:br/>
        <w:t xml:space="preserve">Mit glaub </w:t>
      </w:r>
      <w:proofErr w:type="spellStart"/>
      <w:r>
        <w:t>vnd</w:t>
      </w:r>
      <w:proofErr w:type="spellEnd"/>
      <w:r>
        <w:t xml:space="preserve"> lieb </w:t>
      </w:r>
      <w:proofErr w:type="spellStart"/>
      <w:r>
        <w:t>beweysen</w:t>
      </w:r>
      <w:proofErr w:type="spellEnd"/>
      <w:r>
        <w:t xml:space="preserve"> recht</w:t>
      </w:r>
      <w:r>
        <w:br/>
      </w:r>
      <w:proofErr w:type="spellStart"/>
      <w:r>
        <w:t>vnd</w:t>
      </w:r>
      <w:proofErr w:type="spellEnd"/>
      <w:r>
        <w:t xml:space="preserve"> </w:t>
      </w:r>
      <w:proofErr w:type="spellStart"/>
      <w:r>
        <w:t>sunst</w:t>
      </w:r>
      <w:proofErr w:type="spellEnd"/>
      <w:r>
        <w:t xml:space="preserve"> anders nicht suchen,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es </w:t>
      </w:r>
      <w:proofErr w:type="spellStart"/>
      <w:r>
        <w:t>hilfft</w:t>
      </w:r>
      <w:proofErr w:type="spellEnd"/>
      <w:r>
        <w:t xml:space="preserve"> kein </w:t>
      </w:r>
      <w:proofErr w:type="spellStart"/>
      <w:r>
        <w:t>scharrn</w:t>
      </w:r>
      <w:proofErr w:type="spellEnd"/>
      <w:r>
        <w:t xml:space="preserve"> noch </w:t>
      </w:r>
      <w:proofErr w:type="spellStart"/>
      <w:r>
        <w:t>puchen</w:t>
      </w:r>
      <w:proofErr w:type="spellEnd"/>
      <w:r>
        <w:t>.</w:t>
      </w:r>
    </w:p>
    <w:p w14:paraId="659C71C6" w14:textId="77777777" w:rsidR="008B4322" w:rsidRDefault="008B4322" w:rsidP="008B4322">
      <w:pPr>
        <w:pStyle w:val="StandardWeb"/>
      </w:pPr>
      <w:r>
        <w:t xml:space="preserve">Saulus, Paulus, </w:t>
      </w:r>
      <w:proofErr w:type="spellStart"/>
      <w:r>
        <w:t>erweltes</w:t>
      </w:r>
      <w:proofErr w:type="spellEnd"/>
      <w:r>
        <w:t xml:space="preserve"> </w:t>
      </w:r>
      <w:proofErr w:type="spellStart"/>
      <w:r>
        <w:t>faß</w:t>
      </w:r>
      <w:proofErr w:type="spellEnd"/>
      <w:r>
        <w:t>,</w:t>
      </w:r>
      <w:r>
        <w:br/>
        <w:t xml:space="preserve">ist erst der rechte </w:t>
      </w:r>
      <w:proofErr w:type="spellStart"/>
      <w:r>
        <w:t>keren</w:t>
      </w:r>
      <w:proofErr w:type="spellEnd"/>
      <w:r>
        <w:t>,</w:t>
      </w:r>
      <w:r>
        <w:br/>
        <w:t xml:space="preserve">Der uns erregt den </w:t>
      </w:r>
      <w:proofErr w:type="spellStart"/>
      <w:r>
        <w:t>neid</w:t>
      </w:r>
      <w:proofErr w:type="spellEnd"/>
      <w:r>
        <w:t xml:space="preserve"> </w:t>
      </w:r>
      <w:proofErr w:type="spellStart"/>
      <w:r>
        <w:t>vnd</w:t>
      </w:r>
      <w:proofErr w:type="spellEnd"/>
      <w:r>
        <w:t xml:space="preserve"> </w:t>
      </w:r>
      <w:proofErr w:type="spellStart"/>
      <w:r>
        <w:t>haß</w:t>
      </w:r>
      <w:proofErr w:type="spellEnd"/>
      <w:r>
        <w:t>,</w:t>
      </w:r>
      <w:r>
        <w:br/>
      </w:r>
      <w:proofErr w:type="spellStart"/>
      <w:r>
        <w:t>daruon</w:t>
      </w:r>
      <w:proofErr w:type="spellEnd"/>
      <w:r>
        <w:t xml:space="preserve"> so zornig werden</w:t>
      </w:r>
      <w:r>
        <w:br/>
        <w:t xml:space="preserve">Die </w:t>
      </w:r>
      <w:proofErr w:type="spellStart"/>
      <w:r>
        <w:t>welt</w:t>
      </w:r>
      <w:proofErr w:type="spellEnd"/>
      <w:r>
        <w:t xml:space="preserve"> </w:t>
      </w:r>
      <w:proofErr w:type="spellStart"/>
      <w:r>
        <w:t>vnd</w:t>
      </w:r>
      <w:proofErr w:type="spellEnd"/>
      <w:r>
        <w:t xml:space="preserve"> </w:t>
      </w:r>
      <w:proofErr w:type="spellStart"/>
      <w:r>
        <w:t>jr</w:t>
      </w:r>
      <w:proofErr w:type="spellEnd"/>
      <w:r>
        <w:t xml:space="preserve"> groß </w:t>
      </w:r>
      <w:proofErr w:type="spellStart"/>
      <w:r>
        <w:t>hoffgesind</w:t>
      </w:r>
      <w:proofErr w:type="spellEnd"/>
      <w:r>
        <w:t>,</w:t>
      </w:r>
      <w:r>
        <w:br/>
        <w:t>die also toben und wüten: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vor den wird ers behüten.</w:t>
      </w:r>
    </w:p>
    <w:p w14:paraId="3DC5A62D" w14:textId="77777777" w:rsidR="008B4322" w:rsidRDefault="008B4322" w:rsidP="008B4322">
      <w:pPr>
        <w:pStyle w:val="StandardWeb"/>
      </w:pPr>
      <w:r>
        <w:t xml:space="preserve">O Paul, O Paul, was </w:t>
      </w:r>
      <w:proofErr w:type="spellStart"/>
      <w:r>
        <w:t>richstu</w:t>
      </w:r>
      <w:proofErr w:type="spellEnd"/>
      <w:r>
        <w:t xml:space="preserve"> an</w:t>
      </w:r>
      <w:r>
        <w:br/>
        <w:t xml:space="preserve">mit deinem </w:t>
      </w:r>
      <w:proofErr w:type="spellStart"/>
      <w:r>
        <w:t>theüren</w:t>
      </w:r>
      <w:proofErr w:type="spellEnd"/>
      <w:r>
        <w:t xml:space="preserve"> schreiben?</w:t>
      </w:r>
      <w:r>
        <w:br/>
        <w:t xml:space="preserve">Menschlich </w:t>
      </w:r>
      <w:proofErr w:type="spellStart"/>
      <w:r>
        <w:t>vernunfft</w:t>
      </w:r>
      <w:proofErr w:type="spellEnd"/>
      <w:r>
        <w:t xml:space="preserve"> hoch </w:t>
      </w:r>
      <w:proofErr w:type="spellStart"/>
      <w:r>
        <w:t>fichtest</w:t>
      </w:r>
      <w:proofErr w:type="spellEnd"/>
      <w:r>
        <w:t xml:space="preserve"> an,</w:t>
      </w:r>
      <w:r>
        <w:br/>
        <w:t xml:space="preserve">wilt </w:t>
      </w:r>
      <w:proofErr w:type="spellStart"/>
      <w:r>
        <w:t>jre</w:t>
      </w:r>
      <w:proofErr w:type="spellEnd"/>
      <w:r>
        <w:t xml:space="preserve"> </w:t>
      </w:r>
      <w:proofErr w:type="spellStart"/>
      <w:r>
        <w:t>werck</w:t>
      </w:r>
      <w:proofErr w:type="spellEnd"/>
      <w:r>
        <w:t xml:space="preserve"> vertreiben,</w:t>
      </w:r>
      <w:r>
        <w:br/>
        <w:t xml:space="preserve">Allein den glauben richten </w:t>
      </w:r>
      <w:proofErr w:type="spellStart"/>
      <w:r>
        <w:t>auff</w:t>
      </w:r>
      <w:proofErr w:type="spellEnd"/>
      <w:r>
        <w:t>,</w:t>
      </w:r>
      <w:r>
        <w:br/>
        <w:t xml:space="preserve">der </w:t>
      </w:r>
      <w:proofErr w:type="spellStart"/>
      <w:r>
        <w:t>sols</w:t>
      </w:r>
      <w:proofErr w:type="spellEnd"/>
      <w:r>
        <w:t xml:space="preserve"> alles </w:t>
      </w:r>
      <w:proofErr w:type="spellStart"/>
      <w:r>
        <w:t>außrichten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wie </w:t>
      </w:r>
      <w:proofErr w:type="spellStart"/>
      <w:r>
        <w:t>wol</w:t>
      </w:r>
      <w:proofErr w:type="spellEnd"/>
      <w:r>
        <w:t xml:space="preserve"> sie es vernichten.</w:t>
      </w:r>
    </w:p>
    <w:p w14:paraId="6284DFBE" w14:textId="77777777" w:rsidR="008B4322" w:rsidRDefault="008B4322" w:rsidP="008B4322">
      <w:pPr>
        <w:pStyle w:val="StandardWeb"/>
      </w:pPr>
      <w:r>
        <w:t xml:space="preserve">Petrus, Judas </w:t>
      </w:r>
      <w:proofErr w:type="spellStart"/>
      <w:r>
        <w:t>vnd</w:t>
      </w:r>
      <w:proofErr w:type="spellEnd"/>
      <w:r>
        <w:t xml:space="preserve"> Jacobus</w:t>
      </w:r>
      <w:r>
        <w:br/>
        <w:t xml:space="preserve">folgen auch </w:t>
      </w:r>
      <w:proofErr w:type="spellStart"/>
      <w:r>
        <w:t>diser</w:t>
      </w:r>
      <w:proofErr w:type="spellEnd"/>
      <w:r>
        <w:t xml:space="preserve"> </w:t>
      </w:r>
      <w:proofErr w:type="spellStart"/>
      <w:r>
        <w:t>lere</w:t>
      </w:r>
      <w:proofErr w:type="spellEnd"/>
      <w:r>
        <w:t>,</w:t>
      </w:r>
      <w:r>
        <w:br/>
        <w:t xml:space="preserve">Das sie </w:t>
      </w:r>
      <w:proofErr w:type="spellStart"/>
      <w:r>
        <w:t>vns</w:t>
      </w:r>
      <w:proofErr w:type="spellEnd"/>
      <w:r>
        <w:t xml:space="preserve"> lernen </w:t>
      </w:r>
      <w:proofErr w:type="spellStart"/>
      <w:r>
        <w:t>rew</w:t>
      </w:r>
      <w:proofErr w:type="spellEnd"/>
      <w:r>
        <w:t xml:space="preserve"> </w:t>
      </w:r>
      <w:proofErr w:type="spellStart"/>
      <w:r>
        <w:t>vnd</w:t>
      </w:r>
      <w:proofErr w:type="spellEnd"/>
      <w:r>
        <w:t xml:space="preserve"> </w:t>
      </w:r>
      <w:proofErr w:type="spellStart"/>
      <w:r>
        <w:t>buß</w:t>
      </w:r>
      <w:proofErr w:type="spellEnd"/>
      <w:r>
        <w:br/>
        <w:t xml:space="preserve">durch Christum, </w:t>
      </w:r>
      <w:proofErr w:type="spellStart"/>
      <w:r>
        <w:t>vnsern</w:t>
      </w:r>
      <w:proofErr w:type="spellEnd"/>
      <w:r>
        <w:t xml:space="preserve"> Herren,</w:t>
      </w:r>
      <w:r>
        <w:br/>
      </w:r>
      <w:proofErr w:type="spellStart"/>
      <w:r>
        <w:t>Auff</w:t>
      </w:r>
      <w:proofErr w:type="spellEnd"/>
      <w:r>
        <w:t xml:space="preserve"> den sie all </w:t>
      </w:r>
      <w:proofErr w:type="spellStart"/>
      <w:r>
        <w:t>vns</w:t>
      </w:r>
      <w:proofErr w:type="spellEnd"/>
      <w:r>
        <w:t xml:space="preserve"> </w:t>
      </w:r>
      <w:proofErr w:type="spellStart"/>
      <w:r>
        <w:t>weysen</w:t>
      </w:r>
      <w:proofErr w:type="spellEnd"/>
      <w:r>
        <w:t xml:space="preserve"> </w:t>
      </w:r>
      <w:proofErr w:type="spellStart"/>
      <w:r>
        <w:t>thon</w:t>
      </w:r>
      <w:proofErr w:type="spellEnd"/>
      <w:r>
        <w:t>:</w:t>
      </w:r>
      <w:r>
        <w:br/>
        <w:t xml:space="preserve">on </w:t>
      </w:r>
      <w:proofErr w:type="spellStart"/>
      <w:r>
        <w:t>jn</w:t>
      </w:r>
      <w:proofErr w:type="spellEnd"/>
      <w:r>
        <w:t xml:space="preserve"> </w:t>
      </w:r>
      <w:proofErr w:type="spellStart"/>
      <w:r>
        <w:t>wirt</w:t>
      </w:r>
      <w:proofErr w:type="spellEnd"/>
      <w:r>
        <w:t xml:space="preserve"> </w:t>
      </w:r>
      <w:proofErr w:type="spellStart"/>
      <w:r>
        <w:t>nit</w:t>
      </w:r>
      <w:proofErr w:type="spellEnd"/>
      <w:r>
        <w:t xml:space="preserve"> </w:t>
      </w:r>
      <w:proofErr w:type="spellStart"/>
      <w:r>
        <w:t>geholffen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vor Löwen, </w:t>
      </w:r>
      <w:proofErr w:type="spellStart"/>
      <w:r>
        <w:t>Beren</w:t>
      </w:r>
      <w:proofErr w:type="spellEnd"/>
      <w:r>
        <w:t xml:space="preserve"> </w:t>
      </w:r>
      <w:proofErr w:type="spellStart"/>
      <w:r>
        <w:t>vnd</w:t>
      </w:r>
      <w:proofErr w:type="spellEnd"/>
      <w:r>
        <w:t xml:space="preserve"> </w:t>
      </w:r>
      <w:proofErr w:type="spellStart"/>
      <w:r>
        <w:t>Wolffen</w:t>
      </w:r>
      <w:proofErr w:type="spellEnd"/>
      <w:r>
        <w:t>.</w:t>
      </w:r>
    </w:p>
    <w:p w14:paraId="1E885C3C" w14:textId="77777777" w:rsidR="008B4322" w:rsidRDefault="008B4322" w:rsidP="008B4322">
      <w:pPr>
        <w:pStyle w:val="StandardWeb"/>
      </w:pPr>
      <w:r>
        <w:t xml:space="preserve">Ach </w:t>
      </w:r>
      <w:proofErr w:type="spellStart"/>
      <w:r>
        <w:t>mensch</w:t>
      </w:r>
      <w:proofErr w:type="spellEnd"/>
      <w:r>
        <w:t xml:space="preserve">, ach </w:t>
      </w:r>
      <w:proofErr w:type="spellStart"/>
      <w:r>
        <w:t>mensch</w:t>
      </w:r>
      <w:proofErr w:type="spellEnd"/>
      <w:r>
        <w:t>, nu schick dich drein,</w:t>
      </w:r>
      <w:r>
        <w:br/>
      </w:r>
      <w:proofErr w:type="spellStart"/>
      <w:r>
        <w:t>laß</w:t>
      </w:r>
      <w:proofErr w:type="spellEnd"/>
      <w:r>
        <w:t xml:space="preserve"> deinen </w:t>
      </w:r>
      <w:proofErr w:type="spellStart"/>
      <w:r>
        <w:t>dunckel</w:t>
      </w:r>
      <w:proofErr w:type="spellEnd"/>
      <w:r>
        <w:t xml:space="preserve"> </w:t>
      </w:r>
      <w:proofErr w:type="spellStart"/>
      <w:r>
        <w:t>faren</w:t>
      </w:r>
      <w:proofErr w:type="spellEnd"/>
      <w:r>
        <w:br/>
      </w:r>
      <w:proofErr w:type="spellStart"/>
      <w:r>
        <w:t>Vnd</w:t>
      </w:r>
      <w:proofErr w:type="spellEnd"/>
      <w:r>
        <w:t xml:space="preserve"> glaub der </w:t>
      </w:r>
      <w:proofErr w:type="spellStart"/>
      <w:r>
        <w:t>schrifft</w:t>
      </w:r>
      <w:proofErr w:type="spellEnd"/>
      <w:r>
        <w:t xml:space="preserve"> </w:t>
      </w:r>
      <w:proofErr w:type="spellStart"/>
      <w:r>
        <w:t>vnd</w:t>
      </w:r>
      <w:proofErr w:type="spellEnd"/>
      <w:r>
        <w:t xml:space="preserve"> worten fein,</w:t>
      </w:r>
      <w:r>
        <w:br/>
        <w:t xml:space="preserve">damit du </w:t>
      </w:r>
      <w:proofErr w:type="spellStart"/>
      <w:r>
        <w:t>mögst</w:t>
      </w:r>
      <w:proofErr w:type="spellEnd"/>
      <w:r>
        <w:t xml:space="preserve"> </w:t>
      </w:r>
      <w:proofErr w:type="spellStart"/>
      <w:r>
        <w:t>bewaren</w:t>
      </w:r>
      <w:proofErr w:type="spellEnd"/>
      <w:r>
        <w:br/>
        <w:t xml:space="preserve">Dein </w:t>
      </w:r>
      <w:proofErr w:type="spellStart"/>
      <w:r>
        <w:t>gwissen</w:t>
      </w:r>
      <w:proofErr w:type="spellEnd"/>
      <w:r>
        <w:t xml:space="preserve"> </w:t>
      </w:r>
      <w:proofErr w:type="spellStart"/>
      <w:r>
        <w:t>vnd</w:t>
      </w:r>
      <w:proofErr w:type="spellEnd"/>
      <w:r>
        <w:t xml:space="preserve"> auch all dein </w:t>
      </w:r>
      <w:proofErr w:type="spellStart"/>
      <w:r>
        <w:t>thon</w:t>
      </w:r>
      <w:proofErr w:type="spellEnd"/>
      <w:r>
        <w:br/>
      </w:r>
      <w:proofErr w:type="spellStart"/>
      <w:r>
        <w:t>trewlich</w:t>
      </w:r>
      <w:proofErr w:type="spellEnd"/>
      <w:r>
        <w:t xml:space="preserve"> </w:t>
      </w:r>
      <w:proofErr w:type="spellStart"/>
      <w:r>
        <w:t>darauff</w:t>
      </w:r>
      <w:proofErr w:type="spellEnd"/>
      <w:r>
        <w:t xml:space="preserve"> verlassen:</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r>
      <w:proofErr w:type="spellStart"/>
      <w:r>
        <w:t>zeygt</w:t>
      </w:r>
      <w:proofErr w:type="spellEnd"/>
      <w:r>
        <w:t xml:space="preserve"> </w:t>
      </w:r>
      <w:proofErr w:type="spellStart"/>
      <w:r>
        <w:t>vns</w:t>
      </w:r>
      <w:proofErr w:type="spellEnd"/>
      <w:r>
        <w:t xml:space="preserve"> den weg </w:t>
      </w:r>
      <w:proofErr w:type="spellStart"/>
      <w:r>
        <w:t>vnd</w:t>
      </w:r>
      <w:proofErr w:type="spellEnd"/>
      <w:r>
        <w:t xml:space="preserve"> </w:t>
      </w:r>
      <w:proofErr w:type="spellStart"/>
      <w:r>
        <w:t>strassen</w:t>
      </w:r>
      <w:proofErr w:type="spellEnd"/>
      <w:r>
        <w:t>.</w:t>
      </w:r>
    </w:p>
    <w:p w14:paraId="704725F6" w14:textId="77777777" w:rsidR="008B4322" w:rsidRDefault="008B4322" w:rsidP="008B4322">
      <w:pPr>
        <w:pStyle w:val="StandardWeb"/>
      </w:pPr>
      <w:r>
        <w:t xml:space="preserve">O </w:t>
      </w:r>
      <w:proofErr w:type="spellStart"/>
      <w:r>
        <w:t>Jhesu</w:t>
      </w:r>
      <w:proofErr w:type="spellEnd"/>
      <w:r>
        <w:t xml:space="preserve"> Christ, du Gottes </w:t>
      </w:r>
      <w:proofErr w:type="spellStart"/>
      <w:r>
        <w:t>son</w:t>
      </w:r>
      <w:proofErr w:type="spellEnd"/>
      <w:r>
        <w:t>,</w:t>
      </w:r>
      <w:r>
        <w:br/>
      </w:r>
      <w:proofErr w:type="spellStart"/>
      <w:r>
        <w:t>laß</w:t>
      </w:r>
      <w:proofErr w:type="spellEnd"/>
      <w:r>
        <w:t xml:space="preserve"> </w:t>
      </w:r>
      <w:proofErr w:type="spellStart"/>
      <w:r>
        <w:t>vns</w:t>
      </w:r>
      <w:proofErr w:type="spellEnd"/>
      <w:r>
        <w:t xml:space="preserve"> </w:t>
      </w:r>
      <w:proofErr w:type="spellStart"/>
      <w:r>
        <w:t>nit</w:t>
      </w:r>
      <w:proofErr w:type="spellEnd"/>
      <w:r>
        <w:t xml:space="preserve"> von dir </w:t>
      </w:r>
      <w:proofErr w:type="spellStart"/>
      <w:r>
        <w:t>weychen</w:t>
      </w:r>
      <w:proofErr w:type="spellEnd"/>
      <w:r>
        <w:t>!</w:t>
      </w:r>
      <w:r>
        <w:br/>
        <w:t xml:space="preserve">Das </w:t>
      </w:r>
      <w:proofErr w:type="spellStart"/>
      <w:r>
        <w:t>vns</w:t>
      </w:r>
      <w:proofErr w:type="spellEnd"/>
      <w:r>
        <w:t xml:space="preserve"> </w:t>
      </w:r>
      <w:proofErr w:type="spellStart"/>
      <w:r>
        <w:t>nit</w:t>
      </w:r>
      <w:proofErr w:type="spellEnd"/>
      <w:r>
        <w:t xml:space="preserve"> </w:t>
      </w:r>
      <w:proofErr w:type="spellStart"/>
      <w:r>
        <w:t>werd</w:t>
      </w:r>
      <w:proofErr w:type="spellEnd"/>
      <w:r>
        <w:t xml:space="preserve"> ein böser </w:t>
      </w:r>
      <w:proofErr w:type="spellStart"/>
      <w:r>
        <w:t>lon</w:t>
      </w:r>
      <w:proofErr w:type="spellEnd"/>
      <w:r>
        <w:t>,</w:t>
      </w:r>
      <w:r>
        <w:br/>
        <w:t xml:space="preserve">so </w:t>
      </w:r>
      <w:proofErr w:type="spellStart"/>
      <w:r>
        <w:t>menschen</w:t>
      </w:r>
      <w:proofErr w:type="spellEnd"/>
      <w:r>
        <w:t xml:space="preserve"> leer her </w:t>
      </w:r>
      <w:proofErr w:type="spellStart"/>
      <w:r>
        <w:t>streychen</w:t>
      </w:r>
      <w:proofErr w:type="spellEnd"/>
      <w:r>
        <w:br/>
        <w:t xml:space="preserve">Mit schöner </w:t>
      </w:r>
      <w:proofErr w:type="spellStart"/>
      <w:r>
        <w:t>gstalt</w:t>
      </w:r>
      <w:proofErr w:type="spellEnd"/>
      <w:r>
        <w:t xml:space="preserve"> </w:t>
      </w:r>
      <w:proofErr w:type="spellStart"/>
      <w:r>
        <w:t>vnd</w:t>
      </w:r>
      <w:proofErr w:type="spellEnd"/>
      <w:r>
        <w:t xml:space="preserve"> </w:t>
      </w:r>
      <w:proofErr w:type="spellStart"/>
      <w:r>
        <w:t>wüterichs</w:t>
      </w:r>
      <w:proofErr w:type="spellEnd"/>
      <w:r>
        <w:t xml:space="preserve"> </w:t>
      </w:r>
      <w:proofErr w:type="spellStart"/>
      <w:r>
        <w:t>gwalt</w:t>
      </w:r>
      <w:proofErr w:type="spellEnd"/>
      <w:r>
        <w:t>,</w:t>
      </w:r>
      <w:r>
        <w:br/>
        <w:t xml:space="preserve">zu tilgen </w:t>
      </w:r>
      <w:proofErr w:type="spellStart"/>
      <w:r>
        <w:t>deynen</w:t>
      </w:r>
      <w:proofErr w:type="spellEnd"/>
      <w:r>
        <w:t xml:space="preserve"> </w:t>
      </w:r>
      <w:proofErr w:type="spellStart"/>
      <w:r>
        <w:t>namen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br/>
        <w:t xml:space="preserve">von nun </w:t>
      </w:r>
      <w:proofErr w:type="spellStart"/>
      <w:r>
        <w:t>vnd</w:t>
      </w:r>
      <w:proofErr w:type="spellEnd"/>
      <w:r>
        <w:t xml:space="preserve"> ewig, Amen.</w:t>
      </w:r>
    </w:p>
    <w:p w14:paraId="74884919" w14:textId="77777777" w:rsidR="008B4322" w:rsidRDefault="008B4322" w:rsidP="008B4322">
      <w:pPr>
        <w:pStyle w:val="StandardWeb"/>
      </w:pPr>
      <w:r>
        <w:t xml:space="preserve">Lobt Gott, lobt </w:t>
      </w:r>
      <w:proofErr w:type="spellStart"/>
      <w:r>
        <w:t>Got</w:t>
      </w:r>
      <w:proofErr w:type="spellEnd"/>
      <w:r>
        <w:t xml:space="preserve"> in </w:t>
      </w:r>
      <w:proofErr w:type="spellStart"/>
      <w:r>
        <w:t>eynigkeyt</w:t>
      </w:r>
      <w:proofErr w:type="spellEnd"/>
      <w:r>
        <w:t>,</w:t>
      </w:r>
      <w:r>
        <w:br/>
      </w:r>
      <w:proofErr w:type="spellStart"/>
      <w:r>
        <w:t>jr</w:t>
      </w:r>
      <w:proofErr w:type="spellEnd"/>
      <w:r>
        <w:t xml:space="preserve"> Christen all </w:t>
      </w:r>
      <w:proofErr w:type="spellStart"/>
      <w:r>
        <w:t>gemeyne</w:t>
      </w:r>
      <w:proofErr w:type="spellEnd"/>
      <w:r>
        <w:t>;</w:t>
      </w:r>
      <w:r>
        <w:br/>
        <w:t xml:space="preserve">Das er </w:t>
      </w:r>
      <w:proofErr w:type="spellStart"/>
      <w:r>
        <w:t>seyn</w:t>
      </w:r>
      <w:proofErr w:type="spellEnd"/>
      <w:r>
        <w:t xml:space="preserve"> </w:t>
      </w:r>
      <w:proofErr w:type="spellStart"/>
      <w:r>
        <w:t>wort</w:t>
      </w:r>
      <w:proofErr w:type="spellEnd"/>
      <w:r>
        <w:t xml:space="preserve"> </w:t>
      </w:r>
      <w:proofErr w:type="spellStart"/>
      <w:r>
        <w:t>hatt</w:t>
      </w:r>
      <w:proofErr w:type="spellEnd"/>
      <w:r>
        <w:t xml:space="preserve"> </w:t>
      </w:r>
      <w:proofErr w:type="spellStart"/>
      <w:r>
        <w:t>außgepreyt</w:t>
      </w:r>
      <w:proofErr w:type="spellEnd"/>
      <w:r>
        <w:t>,</w:t>
      </w:r>
      <w:r>
        <w:br/>
        <w:t xml:space="preserve">das ist </w:t>
      </w:r>
      <w:proofErr w:type="spellStart"/>
      <w:r>
        <w:t>seyn</w:t>
      </w:r>
      <w:proofErr w:type="spellEnd"/>
      <w:r>
        <w:t xml:space="preserve"> </w:t>
      </w:r>
      <w:proofErr w:type="spellStart"/>
      <w:r>
        <w:t>werck</w:t>
      </w:r>
      <w:proofErr w:type="spellEnd"/>
      <w:r>
        <w:t xml:space="preserve"> </w:t>
      </w:r>
      <w:proofErr w:type="spellStart"/>
      <w:r>
        <w:t>alleyne</w:t>
      </w:r>
      <w:proofErr w:type="spellEnd"/>
      <w:r>
        <w:t>.</w:t>
      </w:r>
      <w:r>
        <w:br/>
        <w:t xml:space="preserve">Keins </w:t>
      </w:r>
      <w:proofErr w:type="spellStart"/>
      <w:r>
        <w:t>menschen</w:t>
      </w:r>
      <w:proofErr w:type="spellEnd"/>
      <w:r>
        <w:t xml:space="preserve"> </w:t>
      </w:r>
      <w:proofErr w:type="spellStart"/>
      <w:r>
        <w:t>wan</w:t>
      </w:r>
      <w:proofErr w:type="spellEnd"/>
      <w:r>
        <w:t xml:space="preserve"> nicht </w:t>
      </w:r>
      <w:proofErr w:type="spellStart"/>
      <w:r>
        <w:t>helffen</w:t>
      </w:r>
      <w:proofErr w:type="spellEnd"/>
      <w:r>
        <w:t xml:space="preserve"> </w:t>
      </w:r>
      <w:proofErr w:type="spellStart"/>
      <w:r>
        <w:t>kan</w:t>
      </w:r>
      <w:proofErr w:type="spellEnd"/>
      <w:r>
        <w:t>,</w:t>
      </w:r>
      <w:r>
        <w:br/>
        <w:t xml:space="preserve">wie hoch er </w:t>
      </w:r>
      <w:proofErr w:type="spellStart"/>
      <w:r>
        <w:t>sey</w:t>
      </w:r>
      <w:proofErr w:type="spellEnd"/>
      <w:r>
        <w:t xml:space="preserve"> mit </w:t>
      </w:r>
      <w:proofErr w:type="spellStart"/>
      <w:r>
        <w:t>namen</w:t>
      </w:r>
      <w:proofErr w:type="spellEnd"/>
      <w:r>
        <w:t>,</w:t>
      </w:r>
      <w:r>
        <w:br/>
        <w:t xml:space="preserve">Dann Gottes </w:t>
      </w:r>
      <w:proofErr w:type="spellStart"/>
      <w:r>
        <w:t>wort</w:t>
      </w:r>
      <w:proofErr w:type="spellEnd"/>
      <w:r>
        <w:t xml:space="preserve"> </w:t>
      </w:r>
      <w:proofErr w:type="spellStart"/>
      <w:r>
        <w:t>bleybt</w:t>
      </w:r>
      <w:proofErr w:type="spellEnd"/>
      <w:r>
        <w:t xml:space="preserve"> ewig </w:t>
      </w:r>
      <w:proofErr w:type="spellStart"/>
      <w:r>
        <w:t>stan</w:t>
      </w:r>
      <w:proofErr w:type="spellEnd"/>
      <w:r>
        <w:t>.</w:t>
      </w:r>
      <w:r>
        <w:br/>
        <w:t xml:space="preserve">Nun singen wir </w:t>
      </w:r>
      <w:proofErr w:type="spellStart"/>
      <w:r>
        <w:t>frölich</w:t>
      </w:r>
      <w:proofErr w:type="spellEnd"/>
      <w:r>
        <w:t xml:space="preserve"> Amen!</w:t>
      </w:r>
    </w:p>
    <w:p w14:paraId="2B69324E" w14:textId="77777777" w:rsidR="008B4322" w:rsidRDefault="008B4322" w:rsidP="008B4322">
      <w:pPr>
        <w:pStyle w:val="berschrift2"/>
      </w:pPr>
      <w:r>
        <w:rPr>
          <w:rStyle w:val="screen-reader-text"/>
        </w:rPr>
        <w:t>Der Engel sprach.</w:t>
      </w:r>
      <w:r>
        <w:t xml:space="preserve"> </w:t>
      </w:r>
    </w:p>
    <w:p w14:paraId="7DBB954D" w14:textId="77777777" w:rsidR="008B4322" w:rsidRDefault="008B4322" w:rsidP="008B4322">
      <w:pPr>
        <w:pStyle w:val="StandardWeb"/>
      </w:pPr>
      <w:r>
        <w:rPr>
          <w:rStyle w:val="Fett"/>
        </w:rPr>
        <w:t xml:space="preserve">(Angelus ad </w:t>
      </w:r>
      <w:proofErr w:type="spellStart"/>
      <w:r>
        <w:rPr>
          <w:rStyle w:val="Fett"/>
        </w:rPr>
        <w:t>pastores</w:t>
      </w:r>
      <w:proofErr w:type="spellEnd"/>
      <w:r>
        <w:rPr>
          <w:rStyle w:val="Fett"/>
        </w:rPr>
        <w:t>.)</w:t>
      </w:r>
    </w:p>
    <w:p w14:paraId="205BA94E" w14:textId="77777777" w:rsidR="008B4322" w:rsidRDefault="008B4322" w:rsidP="008B4322">
      <w:pPr>
        <w:pStyle w:val="StandardWeb"/>
      </w:pPr>
      <w:r>
        <w:t>Der Engel sprach zu den Hirten:</w:t>
      </w:r>
      <w:r>
        <w:br/>
      </w:r>
      <w:proofErr w:type="spellStart"/>
      <w:r>
        <w:t>Fürcht’t</w:t>
      </w:r>
      <w:proofErr w:type="spellEnd"/>
      <w:r>
        <w:t xml:space="preserve"> euch nicht!</w:t>
      </w:r>
      <w:r>
        <w:br/>
        <w:t>Sehet ich verkündige euch große Freud,</w:t>
      </w:r>
      <w:r>
        <w:br/>
        <w:t>Die allem Volk widerfahren wird;</w:t>
      </w:r>
      <w:r>
        <w:br/>
        <w:t xml:space="preserve">Dann euch ist heut der Heiland </w:t>
      </w:r>
      <w:proofErr w:type="spellStart"/>
      <w:r>
        <w:t>geborn</w:t>
      </w:r>
      <w:proofErr w:type="spellEnd"/>
      <w:r>
        <w:t>,</w:t>
      </w:r>
      <w:r>
        <w:br/>
        <w:t>Welcher ist Christus der Herr</w:t>
      </w:r>
      <w:r>
        <w:br/>
        <w:t>In der Stadt David. Halleluja!</w:t>
      </w:r>
    </w:p>
    <w:p w14:paraId="777AD266" w14:textId="77777777" w:rsidR="008B4322" w:rsidRDefault="008B4322" w:rsidP="008B4322">
      <w:pPr>
        <w:pStyle w:val="berschrift2"/>
      </w:pPr>
      <w:r>
        <w:rPr>
          <w:rStyle w:val="screen-reader-text"/>
        </w:rPr>
        <w:t xml:space="preserve">Gott der Vater wohn uns </w:t>
      </w:r>
      <w:proofErr w:type="spellStart"/>
      <w:r>
        <w:rPr>
          <w:rStyle w:val="screen-reader-text"/>
        </w:rPr>
        <w:t>bey</w:t>
      </w:r>
      <w:proofErr w:type="spellEnd"/>
      <w:r>
        <w:rPr>
          <w:rStyle w:val="screen-reader-text"/>
        </w:rPr>
        <w:t>.</w:t>
      </w:r>
      <w:r>
        <w:t xml:space="preserve"> </w:t>
      </w:r>
    </w:p>
    <w:p w14:paraId="3DE694AE" w14:textId="77777777" w:rsidR="008B4322" w:rsidRDefault="008B4322" w:rsidP="008B4322">
      <w:pPr>
        <w:pStyle w:val="StandardWeb"/>
      </w:pPr>
      <w:r>
        <w:rPr>
          <w:rStyle w:val="Fett"/>
        </w:rPr>
        <w:t xml:space="preserve">„mit </w:t>
      </w:r>
      <w:proofErr w:type="spellStart"/>
      <w:r>
        <w:rPr>
          <w:rStyle w:val="Fett"/>
        </w:rPr>
        <w:t>zweyen</w:t>
      </w:r>
      <w:proofErr w:type="spellEnd"/>
      <w:r>
        <w:rPr>
          <w:rStyle w:val="Fett"/>
        </w:rPr>
        <w:t xml:space="preserve"> Gesetzen gebessert“</w:t>
      </w:r>
    </w:p>
    <w:p w14:paraId="51E2BA57" w14:textId="77777777" w:rsidR="008B4322" w:rsidRDefault="008B4322" w:rsidP="008B4322">
      <w:pPr>
        <w:pStyle w:val="StandardWeb"/>
      </w:pPr>
      <w:r>
        <w:t xml:space="preserve">GOtt der Vatter wohn uns </w:t>
      </w:r>
      <w:proofErr w:type="spellStart"/>
      <w:r>
        <w:t>bey</w:t>
      </w:r>
      <w:proofErr w:type="spellEnd"/>
      <w:r>
        <w:br/>
        <w:t xml:space="preserve">und </w:t>
      </w:r>
      <w:proofErr w:type="spellStart"/>
      <w:r>
        <w:t>laß</w:t>
      </w:r>
      <w:proofErr w:type="spellEnd"/>
      <w:r>
        <w:t xml:space="preserve"> uns nicht verderben,</w:t>
      </w:r>
      <w:r>
        <w:br/>
        <w:t xml:space="preserve">Mach uns aller </w:t>
      </w:r>
      <w:proofErr w:type="spellStart"/>
      <w:r>
        <w:t>sünden</w:t>
      </w:r>
      <w:proofErr w:type="spellEnd"/>
      <w:r>
        <w:t xml:space="preserve"> </w:t>
      </w:r>
      <w:proofErr w:type="spellStart"/>
      <w:r>
        <w:t>frey</w:t>
      </w:r>
      <w:proofErr w:type="spellEnd"/>
      <w:r>
        <w:br/>
        <w:t xml:space="preserve">und </w:t>
      </w:r>
      <w:proofErr w:type="spellStart"/>
      <w:r>
        <w:t>hilff</w:t>
      </w:r>
      <w:proofErr w:type="spellEnd"/>
      <w:r>
        <w:t xml:space="preserve"> uns selig sterben.</w:t>
      </w:r>
      <w:r>
        <w:br/>
        <w:t xml:space="preserve">Vor dem </w:t>
      </w:r>
      <w:proofErr w:type="spellStart"/>
      <w:r>
        <w:t>Teüffel</w:t>
      </w:r>
      <w:proofErr w:type="spellEnd"/>
      <w:r>
        <w:t xml:space="preserve"> uns </w:t>
      </w:r>
      <w:proofErr w:type="spellStart"/>
      <w:r>
        <w:t>bewar</w:t>
      </w:r>
      <w:proofErr w:type="spellEnd"/>
      <w:r>
        <w:t>,</w:t>
      </w:r>
      <w:r>
        <w:br/>
        <w:t xml:space="preserve">halt uns </w:t>
      </w:r>
      <w:proofErr w:type="spellStart"/>
      <w:r>
        <w:t>bey</w:t>
      </w:r>
      <w:proofErr w:type="spellEnd"/>
      <w:r>
        <w:t xml:space="preserve"> festem glauben</w:t>
      </w:r>
      <w:r>
        <w:br/>
        <w:t xml:space="preserve">und </w:t>
      </w:r>
      <w:proofErr w:type="spellStart"/>
      <w:r>
        <w:t>auff</w:t>
      </w:r>
      <w:proofErr w:type="spellEnd"/>
      <w:r>
        <w:t xml:space="preserve"> dich </w:t>
      </w:r>
      <w:proofErr w:type="spellStart"/>
      <w:r>
        <w:t>laß</w:t>
      </w:r>
      <w:proofErr w:type="spellEnd"/>
      <w:r>
        <w:t xml:space="preserve"> uns </w:t>
      </w:r>
      <w:proofErr w:type="spellStart"/>
      <w:r>
        <w:t>bawen</w:t>
      </w:r>
      <w:proofErr w:type="spellEnd"/>
      <w:r>
        <w:t>,</w:t>
      </w:r>
      <w:r>
        <w:br/>
      </w:r>
      <w:proofErr w:type="spellStart"/>
      <w:r>
        <w:t>auß</w:t>
      </w:r>
      <w:proofErr w:type="spellEnd"/>
      <w:r>
        <w:t xml:space="preserve"> </w:t>
      </w:r>
      <w:proofErr w:type="spellStart"/>
      <w:r>
        <w:t>hertzen</w:t>
      </w:r>
      <w:proofErr w:type="spellEnd"/>
      <w:r>
        <w:t xml:space="preserve"> </w:t>
      </w:r>
      <w:proofErr w:type="spellStart"/>
      <w:r>
        <w:t>grund</w:t>
      </w:r>
      <w:proofErr w:type="spellEnd"/>
      <w:r>
        <w:t xml:space="preserve"> </w:t>
      </w:r>
      <w:proofErr w:type="spellStart"/>
      <w:r>
        <w:t>vertrawen</w:t>
      </w:r>
      <w:proofErr w:type="spellEnd"/>
      <w:r>
        <w:t>,</w:t>
      </w:r>
      <w:r>
        <w:br/>
        <w:t xml:space="preserve">dir uns lassen </w:t>
      </w:r>
      <w:proofErr w:type="spellStart"/>
      <w:r>
        <w:t>gantz</w:t>
      </w:r>
      <w:proofErr w:type="spellEnd"/>
      <w:r>
        <w:t xml:space="preserve"> und gar,</w:t>
      </w:r>
      <w:r>
        <w:br/>
        <w:t>mit allen rechten Christen</w:t>
      </w:r>
      <w:r>
        <w:br/>
        <w:t xml:space="preserve">entfliehen </w:t>
      </w:r>
      <w:proofErr w:type="spellStart"/>
      <w:r>
        <w:t>teüffels</w:t>
      </w:r>
      <w:proofErr w:type="spellEnd"/>
      <w:r>
        <w:t xml:space="preserve"> listen,</w:t>
      </w:r>
      <w:r>
        <w:br/>
        <w:t xml:space="preserve">mit </w:t>
      </w:r>
      <w:proofErr w:type="spellStart"/>
      <w:r>
        <w:t>waffen</w:t>
      </w:r>
      <w:proofErr w:type="spellEnd"/>
      <w:r>
        <w:t xml:space="preserve"> Gotts uns fristen.</w:t>
      </w:r>
      <w:r>
        <w:br/>
        <w:t xml:space="preserve">Amen, Amen, das </w:t>
      </w:r>
      <w:proofErr w:type="spellStart"/>
      <w:r>
        <w:t>sey</w:t>
      </w:r>
      <w:proofErr w:type="spellEnd"/>
      <w:r>
        <w:t xml:space="preserve"> war,</w:t>
      </w:r>
      <w:r>
        <w:br/>
        <w:t xml:space="preserve">so singen wir </w:t>
      </w:r>
      <w:proofErr w:type="spellStart"/>
      <w:r>
        <w:t>Halleluia</w:t>
      </w:r>
      <w:proofErr w:type="spellEnd"/>
      <w:r>
        <w:t>!</w:t>
      </w:r>
    </w:p>
    <w:p w14:paraId="0213815D" w14:textId="77777777" w:rsidR="008B4322" w:rsidRDefault="008B4322" w:rsidP="008B4322">
      <w:pPr>
        <w:pStyle w:val="StandardWeb"/>
      </w:pPr>
      <w:r>
        <w:t xml:space="preserve">Jesu Christ, du </w:t>
      </w:r>
      <w:proofErr w:type="spellStart"/>
      <w:r>
        <w:t>trewer</w:t>
      </w:r>
      <w:proofErr w:type="spellEnd"/>
      <w:r>
        <w:t xml:space="preserve"> </w:t>
      </w:r>
      <w:proofErr w:type="spellStart"/>
      <w:r>
        <w:t>hort</w:t>
      </w:r>
      <w:proofErr w:type="spellEnd"/>
      <w:r>
        <w:t>,</w:t>
      </w:r>
      <w:r>
        <w:br/>
        <w:t xml:space="preserve">für uns </w:t>
      </w:r>
      <w:proofErr w:type="spellStart"/>
      <w:r>
        <w:t>auff</w:t>
      </w:r>
      <w:proofErr w:type="spellEnd"/>
      <w:r>
        <w:t xml:space="preserve"> rechter </w:t>
      </w:r>
      <w:proofErr w:type="spellStart"/>
      <w:r>
        <w:t>strassen</w:t>
      </w:r>
      <w:proofErr w:type="spellEnd"/>
      <w:r>
        <w:t>,</w:t>
      </w:r>
      <w:r>
        <w:br/>
        <w:t xml:space="preserve">Der du bist des Vatters </w:t>
      </w:r>
      <w:proofErr w:type="spellStart"/>
      <w:r>
        <w:t>wort</w:t>
      </w:r>
      <w:proofErr w:type="spellEnd"/>
      <w:r>
        <w:t>,</w:t>
      </w:r>
      <w:r>
        <w:br/>
      </w:r>
      <w:proofErr w:type="spellStart"/>
      <w:r>
        <w:t>darauff</w:t>
      </w:r>
      <w:proofErr w:type="spellEnd"/>
      <w:r>
        <w:t xml:space="preserve"> wir uns verlassen.</w:t>
      </w:r>
      <w:r>
        <w:br/>
        <w:t xml:space="preserve">Du hast uns durch deinen </w:t>
      </w:r>
      <w:proofErr w:type="spellStart"/>
      <w:r>
        <w:t>tod</w:t>
      </w:r>
      <w:proofErr w:type="spellEnd"/>
      <w:r>
        <w:br/>
        <w:t>das ewig reich erworben,</w:t>
      </w:r>
      <w:r>
        <w:br/>
        <w:t>du bist das licht und leben</w:t>
      </w:r>
      <w:r>
        <w:br/>
        <w:t>vom Vatter uns gegeben;</w:t>
      </w:r>
      <w:r>
        <w:br/>
        <w:t>du bist unser Himmelbrot,</w:t>
      </w:r>
      <w:r>
        <w:br/>
        <w:t xml:space="preserve">du bist das </w:t>
      </w:r>
      <w:proofErr w:type="spellStart"/>
      <w:r>
        <w:t>haupt</w:t>
      </w:r>
      <w:proofErr w:type="spellEnd"/>
      <w:r>
        <w:t xml:space="preserve"> der Christenheit,</w:t>
      </w:r>
      <w:r>
        <w:br/>
        <w:t xml:space="preserve">der </w:t>
      </w:r>
      <w:proofErr w:type="spellStart"/>
      <w:r>
        <w:t>frid</w:t>
      </w:r>
      <w:proofErr w:type="spellEnd"/>
      <w:r>
        <w:t xml:space="preserve">, der weg, die </w:t>
      </w:r>
      <w:proofErr w:type="spellStart"/>
      <w:r>
        <w:t>warheit</w:t>
      </w:r>
      <w:proofErr w:type="spellEnd"/>
      <w:r>
        <w:t>,</w:t>
      </w:r>
      <w:r>
        <w:br/>
        <w:t>der du von Maria geboren bist,</w:t>
      </w:r>
      <w:r>
        <w:br/>
        <w:t xml:space="preserve">gelobet </w:t>
      </w:r>
      <w:proofErr w:type="spellStart"/>
      <w:r>
        <w:t>seystu</w:t>
      </w:r>
      <w:proofErr w:type="spellEnd"/>
      <w:r>
        <w:t>, Jesu Christ!</w:t>
      </w:r>
    </w:p>
    <w:p w14:paraId="41567386" w14:textId="77777777" w:rsidR="008B4322" w:rsidRDefault="008B4322" w:rsidP="008B4322">
      <w:pPr>
        <w:pStyle w:val="StandardWeb"/>
      </w:pPr>
      <w:r>
        <w:t xml:space="preserve">Heiliger Geist, die dritt </w:t>
      </w:r>
      <w:proofErr w:type="spellStart"/>
      <w:r>
        <w:t>person</w:t>
      </w:r>
      <w:proofErr w:type="spellEnd"/>
      <w:r>
        <w:br/>
        <w:t>der Gottheit, gleicher ehren</w:t>
      </w:r>
      <w:r>
        <w:br/>
        <w:t xml:space="preserve">Mit dem Vatter </w:t>
      </w:r>
      <w:proofErr w:type="spellStart"/>
      <w:r>
        <w:t>unnd</w:t>
      </w:r>
      <w:proofErr w:type="spellEnd"/>
      <w:r>
        <w:t xml:space="preserve"> dem Son,</w:t>
      </w:r>
      <w:r>
        <w:br/>
      </w:r>
      <w:proofErr w:type="spellStart"/>
      <w:r>
        <w:t>wölst</w:t>
      </w:r>
      <w:proofErr w:type="spellEnd"/>
      <w:r>
        <w:t xml:space="preserve"> uns den glauben mehren.</w:t>
      </w:r>
      <w:r>
        <w:br/>
        <w:t xml:space="preserve">Dich uns Christ </w:t>
      </w:r>
      <w:proofErr w:type="spellStart"/>
      <w:r>
        <w:t>beym</w:t>
      </w:r>
      <w:proofErr w:type="spellEnd"/>
      <w:r>
        <w:t xml:space="preserve"> Vatter hat</w:t>
      </w:r>
      <w:r>
        <w:br/>
        <w:t xml:space="preserve">durch seinen </w:t>
      </w:r>
      <w:proofErr w:type="spellStart"/>
      <w:r>
        <w:t>tod</w:t>
      </w:r>
      <w:proofErr w:type="spellEnd"/>
      <w:r>
        <w:t xml:space="preserve"> erworben:</w:t>
      </w:r>
      <w:r>
        <w:br/>
        <w:t xml:space="preserve">erschein uns mit </w:t>
      </w:r>
      <w:proofErr w:type="spellStart"/>
      <w:r>
        <w:t>genaden</w:t>
      </w:r>
      <w:proofErr w:type="spellEnd"/>
      <w:r>
        <w:t>,</w:t>
      </w:r>
      <w:r>
        <w:br/>
        <w:t xml:space="preserve">so </w:t>
      </w:r>
      <w:proofErr w:type="spellStart"/>
      <w:r>
        <w:t>wirt</w:t>
      </w:r>
      <w:proofErr w:type="spellEnd"/>
      <w:r>
        <w:t xml:space="preserve"> das </w:t>
      </w:r>
      <w:proofErr w:type="spellStart"/>
      <w:r>
        <w:t>wort</w:t>
      </w:r>
      <w:proofErr w:type="spellEnd"/>
      <w:r>
        <w:t xml:space="preserve"> </w:t>
      </w:r>
      <w:proofErr w:type="spellStart"/>
      <w:r>
        <w:t>gerathen</w:t>
      </w:r>
      <w:proofErr w:type="spellEnd"/>
      <w:r>
        <w:t>;</w:t>
      </w:r>
      <w:r>
        <w:br/>
      </w:r>
      <w:proofErr w:type="spellStart"/>
      <w:r>
        <w:t>hilff</w:t>
      </w:r>
      <w:proofErr w:type="spellEnd"/>
      <w:r>
        <w:t>, das sich zu Christ dem Herrn</w:t>
      </w:r>
      <w:r>
        <w:br/>
        <w:t xml:space="preserve">die armen </w:t>
      </w:r>
      <w:proofErr w:type="spellStart"/>
      <w:r>
        <w:t>leüt</w:t>
      </w:r>
      <w:proofErr w:type="spellEnd"/>
      <w:r>
        <w:t xml:space="preserve"> </w:t>
      </w:r>
      <w:proofErr w:type="spellStart"/>
      <w:r>
        <w:t>bekeren</w:t>
      </w:r>
      <w:proofErr w:type="spellEnd"/>
      <w:r>
        <w:t>:</w:t>
      </w:r>
      <w:r>
        <w:br/>
        <w:t xml:space="preserve">du </w:t>
      </w:r>
      <w:proofErr w:type="spellStart"/>
      <w:r>
        <w:t>kanst</w:t>
      </w:r>
      <w:proofErr w:type="spellEnd"/>
      <w:r>
        <w:t xml:space="preserve"> von Christ recht lehren,</w:t>
      </w:r>
      <w:r>
        <w:br/>
        <w:t>dem bösen Satan wehren.</w:t>
      </w:r>
      <w:r>
        <w:br/>
      </w:r>
      <w:proofErr w:type="spellStart"/>
      <w:r>
        <w:t>Halleluia</w:t>
      </w:r>
      <w:proofErr w:type="spellEnd"/>
      <w:r>
        <w:t xml:space="preserve"> singen wir,</w:t>
      </w:r>
      <w:r>
        <w:br/>
        <w:t xml:space="preserve">nun </w:t>
      </w:r>
      <w:proofErr w:type="spellStart"/>
      <w:r>
        <w:t>hilff</w:t>
      </w:r>
      <w:proofErr w:type="spellEnd"/>
      <w:r>
        <w:t xml:space="preserve"> uns, heiliger Geist, zu dir!</w:t>
      </w:r>
    </w:p>
    <w:p w14:paraId="2C9AB200" w14:textId="77777777" w:rsidR="008B4322" w:rsidRDefault="008B4322" w:rsidP="008B4322">
      <w:pPr>
        <w:pStyle w:val="berschrift2"/>
      </w:pPr>
      <w:r>
        <w:rPr>
          <w:rStyle w:val="screen-reader-text"/>
        </w:rPr>
        <w:t>Gott hat uns ein Mittler.</w:t>
      </w:r>
      <w:r>
        <w:t xml:space="preserve"> </w:t>
      </w:r>
    </w:p>
    <w:p w14:paraId="45AB7E12" w14:textId="77777777" w:rsidR="008B4322" w:rsidRDefault="008B4322" w:rsidP="008B4322">
      <w:pPr>
        <w:pStyle w:val="StandardWeb"/>
      </w:pPr>
      <w:r>
        <w:rPr>
          <w:rStyle w:val="Fett"/>
        </w:rPr>
        <w:t xml:space="preserve">(In </w:t>
      </w:r>
      <w:proofErr w:type="spellStart"/>
      <w:r>
        <w:rPr>
          <w:rStyle w:val="Fett"/>
        </w:rPr>
        <w:t>festo</w:t>
      </w:r>
      <w:proofErr w:type="spellEnd"/>
      <w:r>
        <w:rPr>
          <w:rStyle w:val="Fett"/>
        </w:rPr>
        <w:t xml:space="preserve"> </w:t>
      </w:r>
      <w:proofErr w:type="spellStart"/>
      <w:r>
        <w:rPr>
          <w:rStyle w:val="Fett"/>
        </w:rPr>
        <w:t>Paschali</w:t>
      </w:r>
      <w:proofErr w:type="spellEnd"/>
      <w:r>
        <w:rPr>
          <w:rStyle w:val="Fett"/>
        </w:rPr>
        <w:t>.)</w:t>
      </w:r>
    </w:p>
    <w:p w14:paraId="5F104ABC" w14:textId="77777777" w:rsidR="008B4322" w:rsidRDefault="008B4322" w:rsidP="008B4322">
      <w:pPr>
        <w:pStyle w:val="StandardWeb"/>
      </w:pPr>
      <w:r>
        <w:t xml:space="preserve">Gott hat uns ein Mittler </w:t>
      </w:r>
      <w:proofErr w:type="spellStart"/>
      <w:r>
        <w:t>fürgestellt</w:t>
      </w:r>
      <w:proofErr w:type="spellEnd"/>
      <w:r>
        <w:t>,</w:t>
      </w:r>
      <w:r>
        <w:br/>
        <w:t>Das ist der rechte Heiland, Jesus Christ, Marien Sohn,</w:t>
      </w:r>
      <w:r>
        <w:br/>
        <w:t xml:space="preserve">Durch die Marter, die er </w:t>
      </w:r>
      <w:proofErr w:type="spellStart"/>
      <w:r>
        <w:t>leid’t</w:t>
      </w:r>
      <w:proofErr w:type="spellEnd"/>
      <w:r>
        <w:br/>
        <w:t>An dem fronen Kreuze,</w:t>
      </w:r>
      <w:r>
        <w:br/>
        <w:t>Da erlöst er die Christenheit. Kyrie eleison!</w:t>
      </w:r>
    </w:p>
    <w:p w14:paraId="0F0FF21B" w14:textId="77777777" w:rsidR="008B4322" w:rsidRDefault="008B4322" w:rsidP="008B4322">
      <w:pPr>
        <w:pStyle w:val="berschrift2"/>
      </w:pPr>
      <w:r>
        <w:rPr>
          <w:rStyle w:val="screen-reader-text"/>
        </w:rPr>
        <w:t xml:space="preserve">Hymnus. Ad </w:t>
      </w:r>
      <w:proofErr w:type="spellStart"/>
      <w:r>
        <w:rPr>
          <w:rStyle w:val="screen-reader-text"/>
        </w:rPr>
        <w:t>coenam</w:t>
      </w:r>
      <w:proofErr w:type="spellEnd"/>
      <w:r>
        <w:rPr>
          <w:rStyle w:val="screen-reader-text"/>
        </w:rPr>
        <w:t xml:space="preserve"> Agni Teutsch</w:t>
      </w:r>
      <w:r>
        <w:t xml:space="preserve"> </w:t>
      </w:r>
    </w:p>
    <w:p w14:paraId="71C7A72F" w14:textId="77777777" w:rsidR="008B4322" w:rsidRDefault="008B4322" w:rsidP="008B4322">
      <w:pPr>
        <w:pStyle w:val="StandardWeb"/>
      </w:pPr>
      <w:r>
        <w:t>Nun last uns Christum loben fein</w:t>
      </w:r>
      <w:r>
        <w:br/>
        <w:t xml:space="preserve">und mit einander </w:t>
      </w:r>
      <w:proofErr w:type="spellStart"/>
      <w:r>
        <w:t>frölich</w:t>
      </w:r>
      <w:proofErr w:type="spellEnd"/>
      <w:r>
        <w:t xml:space="preserve"> </w:t>
      </w:r>
      <w:proofErr w:type="spellStart"/>
      <w:r>
        <w:t>seyn</w:t>
      </w:r>
      <w:proofErr w:type="spellEnd"/>
      <w:r>
        <w:t>:</w:t>
      </w:r>
      <w:r>
        <w:br/>
        <w:t>Der Tyrann ist mit seinem Heer</w:t>
      </w:r>
      <w:r>
        <w:br/>
        <w:t>ersoffen in dem Roten Meer.</w:t>
      </w:r>
    </w:p>
    <w:p w14:paraId="1365AAD1" w14:textId="77777777" w:rsidR="008B4322" w:rsidRDefault="008B4322" w:rsidP="008B4322">
      <w:pPr>
        <w:pStyle w:val="StandardWeb"/>
      </w:pPr>
      <w:r>
        <w:t xml:space="preserve">Wir stunden all in </w:t>
      </w:r>
      <w:proofErr w:type="spellStart"/>
      <w:r>
        <w:t>grosser</w:t>
      </w:r>
      <w:proofErr w:type="spellEnd"/>
      <w:r>
        <w:t xml:space="preserve"> </w:t>
      </w:r>
      <w:proofErr w:type="spellStart"/>
      <w:r>
        <w:t>Gfahr</w:t>
      </w:r>
      <w:proofErr w:type="spellEnd"/>
      <w:r>
        <w:t>,</w:t>
      </w:r>
      <w:r>
        <w:br/>
        <w:t xml:space="preserve">da er </w:t>
      </w:r>
      <w:proofErr w:type="spellStart"/>
      <w:r>
        <w:t>unns</w:t>
      </w:r>
      <w:proofErr w:type="spellEnd"/>
      <w:r>
        <w:t xml:space="preserve"> wollt vertilgen gar,</w:t>
      </w:r>
      <w:r>
        <w:br/>
        <w:t xml:space="preserve">Da </w:t>
      </w:r>
      <w:proofErr w:type="spellStart"/>
      <w:r>
        <w:t>halff</w:t>
      </w:r>
      <w:proofErr w:type="spellEnd"/>
      <w:r>
        <w:t xml:space="preserve"> Christ unser lieber HErr</w:t>
      </w:r>
      <w:r>
        <w:br/>
      </w:r>
      <w:proofErr w:type="spellStart"/>
      <w:r>
        <w:t>unnd</w:t>
      </w:r>
      <w:proofErr w:type="spellEnd"/>
      <w:r>
        <w:t xml:space="preserve"> führt uns durch das rote Meer.</w:t>
      </w:r>
    </w:p>
    <w:p w14:paraId="3E56C767" w14:textId="77777777" w:rsidR="008B4322" w:rsidRDefault="008B4322" w:rsidP="008B4322">
      <w:pPr>
        <w:pStyle w:val="StandardWeb"/>
      </w:pPr>
      <w:r>
        <w:t>Das Lamb mit seinem Blut und Todt</w:t>
      </w:r>
      <w:r>
        <w:br/>
      </w:r>
      <w:proofErr w:type="spellStart"/>
      <w:r>
        <w:t>halff</w:t>
      </w:r>
      <w:proofErr w:type="spellEnd"/>
      <w:r>
        <w:t xml:space="preserve"> uns bald </w:t>
      </w:r>
      <w:proofErr w:type="spellStart"/>
      <w:r>
        <w:t>auß</w:t>
      </w:r>
      <w:proofErr w:type="spellEnd"/>
      <w:r>
        <w:t xml:space="preserve"> der </w:t>
      </w:r>
      <w:proofErr w:type="spellStart"/>
      <w:r>
        <w:t>grossen</w:t>
      </w:r>
      <w:proofErr w:type="spellEnd"/>
      <w:r>
        <w:t xml:space="preserve"> </w:t>
      </w:r>
      <w:proofErr w:type="spellStart"/>
      <w:r>
        <w:t>Noht</w:t>
      </w:r>
      <w:proofErr w:type="spellEnd"/>
      <w:r>
        <w:t>;</w:t>
      </w:r>
      <w:r>
        <w:br/>
        <w:t xml:space="preserve">Da für uns streit der </w:t>
      </w:r>
      <w:proofErr w:type="spellStart"/>
      <w:r>
        <w:t>HErre</w:t>
      </w:r>
      <w:proofErr w:type="spellEnd"/>
      <w:r>
        <w:t xml:space="preserve"> Christ,</w:t>
      </w:r>
      <w:r>
        <w:br/>
        <w:t>der böse Feind ersoffen ist.</w:t>
      </w:r>
    </w:p>
    <w:p w14:paraId="222C8C18" w14:textId="77777777" w:rsidR="008B4322" w:rsidRDefault="008B4322" w:rsidP="008B4322">
      <w:pPr>
        <w:pStyle w:val="StandardWeb"/>
      </w:pPr>
      <w:proofErr w:type="spellStart"/>
      <w:r>
        <w:t>Diß</w:t>
      </w:r>
      <w:proofErr w:type="spellEnd"/>
      <w:r>
        <w:t xml:space="preserve"> ist das rechte </w:t>
      </w:r>
      <w:proofErr w:type="spellStart"/>
      <w:r>
        <w:t>Osterlamb</w:t>
      </w:r>
      <w:proofErr w:type="spellEnd"/>
      <w:r>
        <w:t>,</w:t>
      </w:r>
      <w:r>
        <w:br/>
        <w:t xml:space="preserve">gebraten an </w:t>
      </w:r>
      <w:proofErr w:type="spellStart"/>
      <w:r>
        <w:t>deß</w:t>
      </w:r>
      <w:proofErr w:type="spellEnd"/>
      <w:r>
        <w:t xml:space="preserve"> </w:t>
      </w:r>
      <w:proofErr w:type="spellStart"/>
      <w:r>
        <w:t>Creutzes</w:t>
      </w:r>
      <w:proofErr w:type="spellEnd"/>
      <w:r>
        <w:t xml:space="preserve"> Stamm,</w:t>
      </w:r>
      <w:r>
        <w:br/>
        <w:t>Davon niedlich zu essen ist,</w:t>
      </w:r>
      <w:r>
        <w:br/>
        <w:t>das ist der Liebe HErr Jesu Christ.</w:t>
      </w:r>
    </w:p>
    <w:p w14:paraId="220727BF" w14:textId="77777777" w:rsidR="008B4322" w:rsidRDefault="008B4322" w:rsidP="008B4322">
      <w:pPr>
        <w:pStyle w:val="StandardWeb"/>
      </w:pPr>
      <w:proofErr w:type="spellStart"/>
      <w:r>
        <w:t>Diß</w:t>
      </w:r>
      <w:proofErr w:type="spellEnd"/>
      <w:r>
        <w:t xml:space="preserve"> ist das rechte </w:t>
      </w:r>
      <w:proofErr w:type="spellStart"/>
      <w:r>
        <w:t>süsse</w:t>
      </w:r>
      <w:proofErr w:type="spellEnd"/>
      <w:r>
        <w:t xml:space="preserve"> Brodt,</w:t>
      </w:r>
      <w:r>
        <w:br/>
      </w:r>
      <w:proofErr w:type="spellStart"/>
      <w:r>
        <w:t>welchs</w:t>
      </w:r>
      <w:proofErr w:type="spellEnd"/>
      <w:r>
        <w:t xml:space="preserve"> von uns treibt den ewigen Todt,</w:t>
      </w:r>
      <w:r>
        <w:br/>
      </w:r>
      <w:proofErr w:type="spellStart"/>
      <w:r>
        <w:t>Deß</w:t>
      </w:r>
      <w:proofErr w:type="spellEnd"/>
      <w:r>
        <w:t xml:space="preserve"> Lambs Blut </w:t>
      </w:r>
      <w:proofErr w:type="spellStart"/>
      <w:r>
        <w:t>trincken</w:t>
      </w:r>
      <w:proofErr w:type="spellEnd"/>
      <w:r>
        <w:t xml:space="preserve"> wir </w:t>
      </w:r>
      <w:proofErr w:type="spellStart"/>
      <w:r>
        <w:t>dabey</w:t>
      </w:r>
      <w:proofErr w:type="spellEnd"/>
      <w:r>
        <w:t>,</w:t>
      </w:r>
      <w:r>
        <w:br/>
        <w:t xml:space="preserve">so sind wir </w:t>
      </w:r>
      <w:proofErr w:type="spellStart"/>
      <w:r>
        <w:t>fürm</w:t>
      </w:r>
      <w:proofErr w:type="spellEnd"/>
      <w:r>
        <w:t xml:space="preserve"> Tyrannen </w:t>
      </w:r>
      <w:proofErr w:type="spellStart"/>
      <w:r>
        <w:t>frey</w:t>
      </w:r>
      <w:proofErr w:type="spellEnd"/>
      <w:r>
        <w:t>.</w:t>
      </w:r>
    </w:p>
    <w:p w14:paraId="078C989E" w14:textId="77777777" w:rsidR="008B4322" w:rsidRDefault="008B4322" w:rsidP="008B4322">
      <w:pPr>
        <w:pStyle w:val="StandardWeb"/>
      </w:pPr>
      <w:r>
        <w:t>Ach lieber Gott, wie können wir</w:t>
      </w:r>
      <w:r>
        <w:br/>
        <w:t xml:space="preserve">für solch </w:t>
      </w:r>
      <w:proofErr w:type="spellStart"/>
      <w:r>
        <w:t>Opffer</w:t>
      </w:r>
      <w:proofErr w:type="spellEnd"/>
      <w:r>
        <w:t xml:space="preserve"> </w:t>
      </w:r>
      <w:proofErr w:type="spellStart"/>
      <w:r>
        <w:t>gnug</w:t>
      </w:r>
      <w:proofErr w:type="spellEnd"/>
      <w:r>
        <w:t xml:space="preserve"> </w:t>
      </w:r>
      <w:proofErr w:type="spellStart"/>
      <w:r>
        <w:t>dancken</w:t>
      </w:r>
      <w:proofErr w:type="spellEnd"/>
      <w:r>
        <w:t xml:space="preserve"> dir,</w:t>
      </w:r>
      <w:r>
        <w:br/>
        <w:t xml:space="preserve">Dadurch wir von dem </w:t>
      </w:r>
      <w:proofErr w:type="spellStart"/>
      <w:r>
        <w:t>wüterich</w:t>
      </w:r>
      <w:proofErr w:type="spellEnd"/>
      <w:r>
        <w:br/>
        <w:t xml:space="preserve">erlöset sind </w:t>
      </w:r>
      <w:proofErr w:type="spellStart"/>
      <w:r>
        <w:t>gewaltiglich</w:t>
      </w:r>
      <w:proofErr w:type="spellEnd"/>
      <w:r>
        <w:t>.</w:t>
      </w:r>
    </w:p>
    <w:p w14:paraId="37C78ACA" w14:textId="77777777" w:rsidR="008B4322" w:rsidRDefault="008B4322" w:rsidP="008B4322">
      <w:pPr>
        <w:pStyle w:val="StandardWeb"/>
      </w:pPr>
      <w:r>
        <w:t>Du Lamb bist aller Ehren wert,</w:t>
      </w:r>
      <w:r>
        <w:br/>
      </w:r>
      <w:proofErr w:type="spellStart"/>
      <w:r>
        <w:t>drumb</w:t>
      </w:r>
      <w:proofErr w:type="spellEnd"/>
      <w:r>
        <w:t xml:space="preserve"> man dich </w:t>
      </w:r>
      <w:proofErr w:type="spellStart"/>
      <w:r>
        <w:t>billich</w:t>
      </w:r>
      <w:proofErr w:type="spellEnd"/>
      <w:r>
        <w:t xml:space="preserve"> </w:t>
      </w:r>
      <w:proofErr w:type="spellStart"/>
      <w:r>
        <w:t>rumbt</w:t>
      </w:r>
      <w:proofErr w:type="spellEnd"/>
      <w:r>
        <w:t xml:space="preserve"> </w:t>
      </w:r>
      <w:proofErr w:type="spellStart"/>
      <w:r>
        <w:t>unnd</w:t>
      </w:r>
      <w:proofErr w:type="spellEnd"/>
      <w:r>
        <w:t xml:space="preserve"> ehrt.</w:t>
      </w:r>
      <w:r>
        <w:br/>
        <w:t>Es sag dir deine Christenheit</w:t>
      </w:r>
      <w:r>
        <w:br/>
        <w:t xml:space="preserve">Lob, Ehr und </w:t>
      </w:r>
      <w:proofErr w:type="spellStart"/>
      <w:r>
        <w:t>Danck</w:t>
      </w:r>
      <w:proofErr w:type="spellEnd"/>
      <w:r>
        <w:t xml:space="preserve"> in Ewigkeit.</w:t>
      </w:r>
    </w:p>
    <w:p w14:paraId="7D24335B" w14:textId="77777777" w:rsidR="008B4322" w:rsidRDefault="008B4322" w:rsidP="008B4322">
      <w:pPr>
        <w:pStyle w:val="berschrift2"/>
      </w:pPr>
      <w:r>
        <w:rPr>
          <w:rStyle w:val="screen-reader-text"/>
        </w:rPr>
        <w:t>Ihr lieben Christen, freut euch nun</w:t>
      </w:r>
      <w:r>
        <w:t xml:space="preserve"> </w:t>
      </w:r>
    </w:p>
    <w:p w14:paraId="70D3314D" w14:textId="77777777" w:rsidR="008B4322" w:rsidRDefault="008B4322" w:rsidP="008B4322">
      <w:pPr>
        <w:pStyle w:val="StandardWeb"/>
      </w:pPr>
      <w:r>
        <w:t>1. Ihr lieben Christen, freut euch nun,</w:t>
      </w:r>
      <w:r>
        <w:br/>
        <w:t>bald wird erscheinen Gottes Sohn,</w:t>
      </w:r>
      <w:r>
        <w:br/>
        <w:t>der unser Bruder worden ist,</w:t>
      </w:r>
      <w:r>
        <w:br/>
        <w:t>das ist der lieb Herr Jesus Christ.</w:t>
      </w:r>
    </w:p>
    <w:p w14:paraId="711751ED" w14:textId="77777777" w:rsidR="008B4322" w:rsidRDefault="008B4322" w:rsidP="008B4322">
      <w:pPr>
        <w:pStyle w:val="StandardWeb"/>
      </w:pPr>
      <w:r>
        <w:t>2. Der Jüngste Tag ist nun nicht fern.</w:t>
      </w:r>
      <w:r>
        <w:br/>
        <w:t>Komm, Jesu Christe, lieber Herr!</w:t>
      </w:r>
      <w:r>
        <w:br/>
        <w:t>Kein Tag vergeht, wir warten dein</w:t>
      </w:r>
      <w:r>
        <w:br/>
        <w:t>und wollten gern bald bei dir sein.</w:t>
      </w:r>
    </w:p>
    <w:p w14:paraId="26AEF426" w14:textId="77777777" w:rsidR="008B4322" w:rsidRDefault="008B4322" w:rsidP="008B4322">
      <w:pPr>
        <w:pStyle w:val="StandardWeb"/>
      </w:pPr>
      <w:r>
        <w:t>3. Du treuer Heiland Jesu Christ,</w:t>
      </w:r>
      <w:r>
        <w:br/>
        <w:t>dieweil die Zeit erfüllet ist,</w:t>
      </w:r>
      <w:r>
        <w:br/>
        <w:t>die uns verkündet Daniel,</w:t>
      </w:r>
      <w:r>
        <w:br/>
        <w:t>so komm, lieber Immanuel.</w:t>
      </w:r>
    </w:p>
    <w:p w14:paraId="20D923CF" w14:textId="77777777" w:rsidR="008B4322" w:rsidRDefault="008B4322" w:rsidP="008B4322">
      <w:pPr>
        <w:pStyle w:val="StandardWeb"/>
      </w:pPr>
      <w:r>
        <w:t>4. Der Teufel brächt uns gern zu Fall</w:t>
      </w:r>
      <w:r>
        <w:br/>
        <w:t>und wollt uns gern verschlingen all;</w:t>
      </w:r>
      <w:r>
        <w:br/>
        <w:t xml:space="preserve">er </w:t>
      </w:r>
      <w:proofErr w:type="spellStart"/>
      <w:r>
        <w:t>tracht</w:t>
      </w:r>
      <w:proofErr w:type="spellEnd"/>
      <w:r>
        <w:t>‘ nach Leib, Seel, Gut und Ehr.</w:t>
      </w:r>
      <w:r>
        <w:br/>
        <w:t>Herr Christ, dem alten Drachen wehr.</w:t>
      </w:r>
    </w:p>
    <w:p w14:paraId="453F730C" w14:textId="77777777" w:rsidR="008B4322" w:rsidRDefault="008B4322" w:rsidP="008B4322">
      <w:pPr>
        <w:pStyle w:val="StandardWeb"/>
      </w:pPr>
      <w:r>
        <w:t>5. Ach lieber Herr, eil zum Gericht!</w:t>
      </w:r>
      <w:r>
        <w:br/>
        <w:t>Laß sehn dein herrlich Angesicht,</w:t>
      </w:r>
      <w:r>
        <w:br/>
        <w:t>das Wesen der Dreifaltigkeit.</w:t>
      </w:r>
      <w:r>
        <w:br/>
        <w:t xml:space="preserve">Das </w:t>
      </w:r>
      <w:proofErr w:type="spellStart"/>
      <w:r>
        <w:t>helf</w:t>
      </w:r>
      <w:proofErr w:type="spellEnd"/>
      <w:r>
        <w:t xml:space="preserve"> uns Gott in Ewigkeit.</w:t>
      </w:r>
    </w:p>
    <w:p w14:paraId="2E2D6BB4" w14:textId="77777777" w:rsidR="008B4322" w:rsidRDefault="008B4322" w:rsidP="008B4322">
      <w:pPr>
        <w:pStyle w:val="berschrift2"/>
      </w:pPr>
      <w:r>
        <w:rPr>
          <w:rStyle w:val="screen-reader-text"/>
        </w:rPr>
        <w:t>Jesus Christus, unser Heiland.</w:t>
      </w:r>
      <w:r>
        <w:t xml:space="preserve"> </w:t>
      </w:r>
    </w:p>
    <w:p w14:paraId="1F8991CA" w14:textId="77777777" w:rsidR="008B4322" w:rsidRDefault="008B4322" w:rsidP="008B4322">
      <w:pPr>
        <w:pStyle w:val="StandardWeb"/>
      </w:pPr>
      <w:r>
        <w:t xml:space="preserve">(Regina </w:t>
      </w:r>
      <w:proofErr w:type="spellStart"/>
      <w:r>
        <w:t>coeli</w:t>
      </w:r>
      <w:proofErr w:type="spellEnd"/>
      <w:r>
        <w:t xml:space="preserve"> erneuert.)</w:t>
      </w:r>
    </w:p>
    <w:p w14:paraId="7BAAAB1A" w14:textId="77777777" w:rsidR="008B4322" w:rsidRDefault="008B4322" w:rsidP="008B4322">
      <w:pPr>
        <w:pStyle w:val="StandardWeb"/>
      </w:pPr>
      <w:r>
        <w:rPr>
          <w:rStyle w:val="Fett"/>
        </w:rPr>
        <w:t xml:space="preserve">O </w:t>
      </w:r>
      <w:proofErr w:type="spellStart"/>
      <w:r>
        <w:rPr>
          <w:rStyle w:val="Fett"/>
        </w:rPr>
        <w:t>Sponsa</w:t>
      </w:r>
      <w:proofErr w:type="spellEnd"/>
      <w:r>
        <w:rPr>
          <w:rStyle w:val="Fett"/>
        </w:rPr>
        <w:t xml:space="preserve"> Christi </w:t>
      </w:r>
      <w:proofErr w:type="spellStart"/>
      <w:r>
        <w:rPr>
          <w:rStyle w:val="Fett"/>
        </w:rPr>
        <w:t>laetare</w:t>
      </w:r>
      <w:proofErr w:type="spellEnd"/>
      <w:r>
        <w:rPr>
          <w:rStyle w:val="Fett"/>
        </w:rPr>
        <w:t xml:space="preserve">. </w:t>
      </w:r>
      <w:proofErr w:type="spellStart"/>
      <w:r>
        <w:rPr>
          <w:rStyle w:val="Fett"/>
        </w:rPr>
        <w:t>Halleluia</w:t>
      </w:r>
      <w:proofErr w:type="spellEnd"/>
      <w:r>
        <w:rPr>
          <w:rStyle w:val="Fett"/>
        </w:rPr>
        <w:t>.</w:t>
      </w:r>
    </w:p>
    <w:p w14:paraId="5D72F18A" w14:textId="77777777" w:rsidR="008B4322" w:rsidRDefault="008B4322" w:rsidP="008B4322">
      <w:pPr>
        <w:pStyle w:val="StandardWeb"/>
      </w:pPr>
      <w:r>
        <w:t>Jesus Christus, unser Heiland,</w:t>
      </w:r>
      <w:r>
        <w:br/>
        <w:t>Der den Tod überwand,</w:t>
      </w:r>
      <w:r>
        <w:br/>
        <w:t>Ist auferstanden;</w:t>
      </w:r>
      <w:r>
        <w:br/>
        <w:t>Die Sünd und den Tod hat er gefangen,</w:t>
      </w:r>
      <w:r>
        <w:br/>
        <w:t>Halleluja, Halleluja!</w:t>
      </w:r>
    </w:p>
    <w:p w14:paraId="1DA926F5" w14:textId="77777777" w:rsidR="008B4322" w:rsidRDefault="008B4322" w:rsidP="008B4322">
      <w:pPr>
        <w:pStyle w:val="StandardWeb"/>
      </w:pPr>
      <w:proofErr w:type="spellStart"/>
      <w:r>
        <w:rPr>
          <w:rStyle w:val="Fett"/>
        </w:rPr>
        <w:t>Quia</w:t>
      </w:r>
      <w:proofErr w:type="spellEnd"/>
      <w:r>
        <w:rPr>
          <w:rStyle w:val="Fett"/>
        </w:rPr>
        <w:t xml:space="preserve"> </w:t>
      </w:r>
      <w:proofErr w:type="spellStart"/>
      <w:r>
        <w:rPr>
          <w:rStyle w:val="Fett"/>
        </w:rPr>
        <w:t>qui</w:t>
      </w:r>
      <w:proofErr w:type="spellEnd"/>
      <w:r>
        <w:rPr>
          <w:rStyle w:val="Fett"/>
        </w:rPr>
        <w:t xml:space="preserve"> </w:t>
      </w:r>
      <w:proofErr w:type="spellStart"/>
      <w:r>
        <w:rPr>
          <w:rStyle w:val="Fett"/>
        </w:rPr>
        <w:t>crucem</w:t>
      </w:r>
      <w:proofErr w:type="spellEnd"/>
      <w:r>
        <w:rPr>
          <w:rStyle w:val="Fett"/>
        </w:rPr>
        <w:t xml:space="preserve"> pro </w:t>
      </w:r>
      <w:proofErr w:type="spellStart"/>
      <w:r>
        <w:rPr>
          <w:rStyle w:val="Fett"/>
        </w:rPr>
        <w:t>te</w:t>
      </w:r>
      <w:proofErr w:type="spellEnd"/>
      <w:r>
        <w:rPr>
          <w:rStyle w:val="Fett"/>
        </w:rPr>
        <w:t xml:space="preserve"> </w:t>
      </w:r>
      <w:proofErr w:type="spellStart"/>
      <w:r>
        <w:rPr>
          <w:rStyle w:val="Fett"/>
        </w:rPr>
        <w:t>portavit</w:t>
      </w:r>
      <w:proofErr w:type="spellEnd"/>
      <w:r>
        <w:rPr>
          <w:rStyle w:val="Fett"/>
        </w:rPr>
        <w:t xml:space="preserve">, </w:t>
      </w:r>
      <w:proofErr w:type="spellStart"/>
      <w:r>
        <w:rPr>
          <w:rStyle w:val="Fett"/>
        </w:rPr>
        <w:t>Halleluia</w:t>
      </w:r>
      <w:proofErr w:type="spellEnd"/>
      <w:r>
        <w:rPr>
          <w:rStyle w:val="Fett"/>
        </w:rPr>
        <w:t>.</w:t>
      </w:r>
    </w:p>
    <w:p w14:paraId="7D484716" w14:textId="77777777" w:rsidR="008B4322" w:rsidRDefault="008B4322" w:rsidP="008B4322">
      <w:pPr>
        <w:pStyle w:val="StandardWeb"/>
      </w:pPr>
      <w:r>
        <w:t xml:space="preserve">Der </w:t>
      </w:r>
      <w:proofErr w:type="spellStart"/>
      <w:r>
        <w:t>ohn</w:t>
      </w:r>
      <w:proofErr w:type="spellEnd"/>
      <w:r>
        <w:t xml:space="preserve"> Sünde war </w:t>
      </w:r>
      <w:proofErr w:type="spellStart"/>
      <w:r>
        <w:t>geborn</w:t>
      </w:r>
      <w:proofErr w:type="spellEnd"/>
      <w:r>
        <w:br/>
        <w:t>Trug für uns Gottes Zorn,</w:t>
      </w:r>
      <w:r>
        <w:br/>
        <w:t>Hat uns versöhnet,</w:t>
      </w:r>
      <w:r>
        <w:br/>
      </w:r>
      <w:proofErr w:type="spellStart"/>
      <w:r>
        <w:t>Daß</w:t>
      </w:r>
      <w:proofErr w:type="spellEnd"/>
      <w:r>
        <w:t xml:space="preserve"> uns Gott der Herr sein Hulde gönnet,</w:t>
      </w:r>
      <w:r>
        <w:br/>
        <w:t>Halleluja, Halleluja.</w:t>
      </w:r>
    </w:p>
    <w:p w14:paraId="58DC1F23" w14:textId="77777777" w:rsidR="008B4322" w:rsidRDefault="008B4322" w:rsidP="008B4322">
      <w:pPr>
        <w:pStyle w:val="StandardWeb"/>
      </w:pPr>
      <w:proofErr w:type="spellStart"/>
      <w:r>
        <w:rPr>
          <w:rStyle w:val="Fett"/>
        </w:rPr>
        <w:t>Resurrexit</w:t>
      </w:r>
      <w:proofErr w:type="spellEnd"/>
      <w:r>
        <w:rPr>
          <w:rStyle w:val="Fett"/>
        </w:rPr>
        <w:t xml:space="preserve">, sicut </w:t>
      </w:r>
      <w:proofErr w:type="spellStart"/>
      <w:r>
        <w:rPr>
          <w:rStyle w:val="Fett"/>
        </w:rPr>
        <w:t>dixit</w:t>
      </w:r>
      <w:proofErr w:type="spellEnd"/>
      <w:r>
        <w:rPr>
          <w:rStyle w:val="Fett"/>
        </w:rPr>
        <w:t xml:space="preserve">. </w:t>
      </w:r>
      <w:proofErr w:type="spellStart"/>
      <w:r>
        <w:rPr>
          <w:rStyle w:val="Fett"/>
        </w:rPr>
        <w:t>Halleluia</w:t>
      </w:r>
      <w:proofErr w:type="spellEnd"/>
      <w:r>
        <w:rPr>
          <w:rStyle w:val="Fett"/>
        </w:rPr>
        <w:t>.</w:t>
      </w:r>
    </w:p>
    <w:p w14:paraId="0FA35D35" w14:textId="77777777" w:rsidR="008B4322" w:rsidRDefault="008B4322" w:rsidP="008B4322">
      <w:pPr>
        <w:pStyle w:val="StandardWeb"/>
      </w:pPr>
      <w:r>
        <w:t>Tod, Sünd, Teufel, Leben und Gnad,</w:t>
      </w:r>
      <w:r>
        <w:br/>
      </w:r>
      <w:proofErr w:type="spellStart"/>
      <w:r>
        <w:t>All’s</w:t>
      </w:r>
      <w:proofErr w:type="spellEnd"/>
      <w:r>
        <w:t xml:space="preserve"> in </w:t>
      </w:r>
      <w:proofErr w:type="spellStart"/>
      <w:r>
        <w:t>Händern</w:t>
      </w:r>
      <w:proofErr w:type="spellEnd"/>
      <w:r>
        <w:t xml:space="preserve"> er hat;</w:t>
      </w:r>
      <w:r>
        <w:br/>
        <w:t>Er kann erretten</w:t>
      </w:r>
      <w:r>
        <w:br/>
        <w:t>Alle, die im Glauben zu ihm treten.</w:t>
      </w:r>
      <w:r>
        <w:br/>
        <w:t>Halleluja, Halleluja.</w:t>
      </w:r>
    </w:p>
    <w:p w14:paraId="093B656B" w14:textId="77777777" w:rsidR="008B4322" w:rsidRDefault="008B4322" w:rsidP="008B4322">
      <w:pPr>
        <w:pStyle w:val="StandardWeb"/>
      </w:pPr>
      <w:r>
        <w:rPr>
          <w:rStyle w:val="Fett"/>
        </w:rPr>
        <w:t xml:space="preserve">Oremus omnes </w:t>
      </w:r>
      <w:proofErr w:type="spellStart"/>
      <w:r>
        <w:rPr>
          <w:rStyle w:val="Fett"/>
        </w:rPr>
        <w:t>Deum</w:t>
      </w:r>
      <w:proofErr w:type="spellEnd"/>
      <w:r>
        <w:rPr>
          <w:rStyle w:val="Fett"/>
        </w:rPr>
        <w:t>.</w:t>
      </w:r>
    </w:p>
    <w:p w14:paraId="46AE5EF6" w14:textId="77777777" w:rsidR="008B4322" w:rsidRDefault="008B4322" w:rsidP="008B4322">
      <w:pPr>
        <w:pStyle w:val="StandardWeb"/>
      </w:pPr>
      <w:r>
        <w:t>Freu dich, du heilige Christenheit,</w:t>
      </w:r>
      <w:r>
        <w:br/>
        <w:t xml:space="preserve">Christ hat dir die </w:t>
      </w:r>
      <w:proofErr w:type="spellStart"/>
      <w:r>
        <w:t>Stätt</w:t>
      </w:r>
      <w:proofErr w:type="spellEnd"/>
      <w:r>
        <w:t xml:space="preserve"> bereit,</w:t>
      </w:r>
      <w:r>
        <w:br/>
      </w:r>
      <w:proofErr w:type="spellStart"/>
      <w:r>
        <w:t>Daß</w:t>
      </w:r>
      <w:proofErr w:type="spellEnd"/>
      <w:r>
        <w:t xml:space="preserve"> du seist, wo er ist.</w:t>
      </w:r>
      <w:r>
        <w:br/>
        <w:t xml:space="preserve">Drum sei dir Lob </w:t>
      </w:r>
      <w:proofErr w:type="spellStart"/>
      <w:r>
        <w:t>gesaget</w:t>
      </w:r>
      <w:proofErr w:type="spellEnd"/>
      <w:r>
        <w:t>, Herr JEsu Christ.</w:t>
      </w:r>
      <w:r>
        <w:br/>
        <w:t>Halleluja, Halleluja.</w:t>
      </w:r>
    </w:p>
    <w:p w14:paraId="2A7DD9D6" w14:textId="77777777" w:rsidR="008B4322" w:rsidRDefault="008B4322" w:rsidP="008B4322">
      <w:pPr>
        <w:pStyle w:val="StandardWeb"/>
      </w:pPr>
      <w:r>
        <w:rPr>
          <w:rStyle w:val="Fett"/>
        </w:rPr>
        <w:t xml:space="preserve">Ergo </w:t>
      </w:r>
      <w:proofErr w:type="spellStart"/>
      <w:r>
        <w:rPr>
          <w:rStyle w:val="Fett"/>
        </w:rPr>
        <w:t>domine</w:t>
      </w:r>
      <w:proofErr w:type="spellEnd"/>
      <w:r>
        <w:rPr>
          <w:rStyle w:val="Fett"/>
        </w:rPr>
        <w:t xml:space="preserve">, </w:t>
      </w:r>
      <w:proofErr w:type="spellStart"/>
      <w:r>
        <w:rPr>
          <w:rStyle w:val="Fett"/>
        </w:rPr>
        <w:t>rex</w:t>
      </w:r>
      <w:proofErr w:type="spellEnd"/>
      <w:r>
        <w:rPr>
          <w:rStyle w:val="Fett"/>
        </w:rPr>
        <w:t xml:space="preserve"> </w:t>
      </w:r>
      <w:proofErr w:type="spellStart"/>
      <w:r>
        <w:rPr>
          <w:rStyle w:val="Fett"/>
        </w:rPr>
        <w:t>coelestis</w:t>
      </w:r>
      <w:proofErr w:type="spellEnd"/>
      <w:r>
        <w:rPr>
          <w:rStyle w:val="Fett"/>
        </w:rPr>
        <w:t xml:space="preserve">, Deus alme, </w:t>
      </w:r>
      <w:proofErr w:type="spellStart"/>
      <w:r>
        <w:rPr>
          <w:rStyle w:val="Fett"/>
        </w:rPr>
        <w:t>sit</w:t>
      </w:r>
      <w:proofErr w:type="spellEnd"/>
      <w:r>
        <w:rPr>
          <w:rStyle w:val="Fett"/>
        </w:rPr>
        <w:t xml:space="preserve"> </w:t>
      </w:r>
      <w:proofErr w:type="spellStart"/>
      <w:r>
        <w:rPr>
          <w:rStyle w:val="Fett"/>
        </w:rPr>
        <w:t>sempiterna</w:t>
      </w:r>
      <w:proofErr w:type="spellEnd"/>
      <w:r>
        <w:rPr>
          <w:rStyle w:val="Fett"/>
        </w:rPr>
        <w:t xml:space="preserve"> </w:t>
      </w:r>
      <w:proofErr w:type="spellStart"/>
      <w:r>
        <w:rPr>
          <w:rStyle w:val="Fett"/>
        </w:rPr>
        <w:t>gloria</w:t>
      </w:r>
      <w:proofErr w:type="spellEnd"/>
      <w:r>
        <w:rPr>
          <w:rStyle w:val="Fett"/>
        </w:rPr>
        <w:t xml:space="preserve"> </w:t>
      </w:r>
      <w:proofErr w:type="spellStart"/>
      <w:r>
        <w:rPr>
          <w:rStyle w:val="Fett"/>
        </w:rPr>
        <w:t>tibi</w:t>
      </w:r>
      <w:proofErr w:type="spellEnd"/>
      <w:r>
        <w:rPr>
          <w:rStyle w:val="Fett"/>
        </w:rPr>
        <w:t>.</w:t>
      </w:r>
    </w:p>
    <w:p w14:paraId="391AB1BF" w14:textId="77777777" w:rsidR="008B4322" w:rsidRDefault="008B4322" w:rsidP="008B4322">
      <w:pPr>
        <w:pStyle w:val="StandardWeb"/>
      </w:pPr>
      <w:r>
        <w:t>Christ durch seinen heiligen Tod</w:t>
      </w:r>
      <w:r>
        <w:br/>
        <w:t>Uns erlöset hat,</w:t>
      </w:r>
      <w:r>
        <w:br/>
        <w:t xml:space="preserve">Durch seinen Tod er </w:t>
      </w:r>
      <w:proofErr w:type="spellStart"/>
      <w:r>
        <w:t>getödt</w:t>
      </w:r>
      <w:proofErr w:type="spellEnd"/>
      <w:r>
        <w:t xml:space="preserve"> hat den ewigen Tod</w:t>
      </w:r>
      <w:r>
        <w:br/>
        <w:t>Und uns erlöst aus aller Noth.</w:t>
      </w:r>
      <w:r>
        <w:br/>
        <w:t>Halleluja.</w:t>
      </w:r>
    </w:p>
    <w:p w14:paraId="5021BF68" w14:textId="77777777" w:rsidR="008B4322" w:rsidRDefault="008B4322" w:rsidP="008B4322">
      <w:pPr>
        <w:pStyle w:val="StandardWeb"/>
      </w:pPr>
      <w:proofErr w:type="spellStart"/>
      <w:r>
        <w:rPr>
          <w:rStyle w:val="Fett"/>
        </w:rPr>
        <w:t>Quoniam</w:t>
      </w:r>
      <w:proofErr w:type="spellEnd"/>
      <w:r>
        <w:rPr>
          <w:rStyle w:val="Fett"/>
        </w:rPr>
        <w:t xml:space="preserve"> </w:t>
      </w:r>
      <w:proofErr w:type="spellStart"/>
      <w:r>
        <w:rPr>
          <w:rStyle w:val="Fett"/>
        </w:rPr>
        <w:t>te</w:t>
      </w:r>
      <w:proofErr w:type="spellEnd"/>
      <w:r>
        <w:rPr>
          <w:rStyle w:val="Fett"/>
        </w:rPr>
        <w:t xml:space="preserve"> </w:t>
      </w:r>
      <w:proofErr w:type="spellStart"/>
      <w:r>
        <w:rPr>
          <w:rStyle w:val="Fett"/>
        </w:rPr>
        <w:t>decet</w:t>
      </w:r>
      <w:proofErr w:type="spellEnd"/>
      <w:r>
        <w:rPr>
          <w:rStyle w:val="Fett"/>
        </w:rPr>
        <w:t xml:space="preserve"> </w:t>
      </w:r>
      <w:proofErr w:type="spellStart"/>
      <w:r>
        <w:rPr>
          <w:rStyle w:val="Fett"/>
        </w:rPr>
        <w:t>laeus</w:t>
      </w:r>
      <w:proofErr w:type="spellEnd"/>
      <w:r>
        <w:rPr>
          <w:rStyle w:val="Fett"/>
        </w:rPr>
        <w:t xml:space="preserve"> et </w:t>
      </w:r>
      <w:proofErr w:type="spellStart"/>
      <w:r>
        <w:rPr>
          <w:rStyle w:val="Fett"/>
        </w:rPr>
        <w:t>honor</w:t>
      </w:r>
      <w:proofErr w:type="spellEnd"/>
      <w:r>
        <w:rPr>
          <w:rStyle w:val="Fett"/>
        </w:rPr>
        <w:t xml:space="preserve">, o </w:t>
      </w:r>
      <w:proofErr w:type="spellStart"/>
      <w:r>
        <w:rPr>
          <w:rStyle w:val="Fett"/>
        </w:rPr>
        <w:t>domine</w:t>
      </w:r>
      <w:proofErr w:type="spellEnd"/>
      <w:r>
        <w:rPr>
          <w:rStyle w:val="Fett"/>
        </w:rPr>
        <w:t xml:space="preserve">, </w:t>
      </w:r>
      <w:proofErr w:type="spellStart"/>
      <w:r>
        <w:rPr>
          <w:rStyle w:val="Fett"/>
        </w:rPr>
        <w:t>qui</w:t>
      </w:r>
      <w:proofErr w:type="spellEnd"/>
      <w:r>
        <w:rPr>
          <w:rStyle w:val="Fett"/>
        </w:rPr>
        <w:t xml:space="preserve"> mortem </w:t>
      </w:r>
      <w:proofErr w:type="spellStart"/>
      <w:r>
        <w:rPr>
          <w:rStyle w:val="Fett"/>
        </w:rPr>
        <w:t>moriendo</w:t>
      </w:r>
      <w:proofErr w:type="spellEnd"/>
      <w:r>
        <w:rPr>
          <w:rStyle w:val="Fett"/>
        </w:rPr>
        <w:t xml:space="preserve"> </w:t>
      </w:r>
      <w:proofErr w:type="spellStart"/>
      <w:r>
        <w:rPr>
          <w:rStyle w:val="Fett"/>
        </w:rPr>
        <w:t>vicisti</w:t>
      </w:r>
      <w:proofErr w:type="spellEnd"/>
      <w:r>
        <w:br/>
        <w:t xml:space="preserve">Du </w:t>
      </w:r>
      <w:proofErr w:type="spellStart"/>
      <w:r>
        <w:t>werthe</w:t>
      </w:r>
      <w:proofErr w:type="spellEnd"/>
      <w:r>
        <w:t xml:space="preserve"> Mutter Christi,</w:t>
      </w:r>
      <w:r>
        <w:br/>
        <w:t>Freu dich Maria,</w:t>
      </w:r>
      <w:r>
        <w:br/>
        <w:t>Den du hast empfangen,</w:t>
      </w:r>
      <w:r>
        <w:br/>
        <w:t xml:space="preserve">Der ist von den </w:t>
      </w:r>
      <w:proofErr w:type="spellStart"/>
      <w:r>
        <w:t>Todten</w:t>
      </w:r>
      <w:proofErr w:type="spellEnd"/>
      <w:r>
        <w:t xml:space="preserve"> auferstanden.</w:t>
      </w:r>
      <w:r>
        <w:br/>
        <w:t>Halleluja, Halleluja.</w:t>
      </w:r>
    </w:p>
    <w:p w14:paraId="39B8DC83" w14:textId="77777777" w:rsidR="008B4322" w:rsidRDefault="008B4322" w:rsidP="008B4322">
      <w:pPr>
        <w:pStyle w:val="StandardWeb"/>
      </w:pPr>
      <w:proofErr w:type="spellStart"/>
      <w:r>
        <w:rPr>
          <w:rStyle w:val="Fett"/>
        </w:rPr>
        <w:t>Fac</w:t>
      </w:r>
      <w:proofErr w:type="spellEnd"/>
      <w:r>
        <w:rPr>
          <w:rStyle w:val="Fett"/>
        </w:rPr>
        <w:t xml:space="preserve"> nos </w:t>
      </w:r>
      <w:proofErr w:type="spellStart"/>
      <w:r>
        <w:rPr>
          <w:rStyle w:val="Fett"/>
        </w:rPr>
        <w:t>tecum</w:t>
      </w:r>
      <w:proofErr w:type="spellEnd"/>
      <w:r>
        <w:rPr>
          <w:rStyle w:val="Fett"/>
        </w:rPr>
        <w:t xml:space="preserve"> </w:t>
      </w:r>
      <w:proofErr w:type="spellStart"/>
      <w:r>
        <w:rPr>
          <w:rStyle w:val="Fett"/>
        </w:rPr>
        <w:t>surgere</w:t>
      </w:r>
      <w:proofErr w:type="spellEnd"/>
      <w:r>
        <w:rPr>
          <w:rStyle w:val="Fett"/>
        </w:rPr>
        <w:t xml:space="preserve">. </w:t>
      </w:r>
      <w:proofErr w:type="spellStart"/>
      <w:r>
        <w:rPr>
          <w:rStyle w:val="Fett"/>
        </w:rPr>
        <w:t>Halleluia</w:t>
      </w:r>
      <w:proofErr w:type="spellEnd"/>
      <w:r>
        <w:rPr>
          <w:rStyle w:val="Fett"/>
        </w:rPr>
        <w:t>.</w:t>
      </w:r>
    </w:p>
    <w:p w14:paraId="03F05E5E" w14:textId="77777777" w:rsidR="008B4322" w:rsidRDefault="008B4322" w:rsidP="008B4322">
      <w:pPr>
        <w:pStyle w:val="StandardWeb"/>
      </w:pPr>
      <w:r>
        <w:t>Gott wöll uns geben,</w:t>
      </w:r>
      <w:r>
        <w:br/>
      </w:r>
      <w:proofErr w:type="spellStart"/>
      <w:r>
        <w:t>Daß</w:t>
      </w:r>
      <w:proofErr w:type="spellEnd"/>
      <w:r>
        <w:t xml:space="preserve"> wir wandeln in </w:t>
      </w:r>
      <w:proofErr w:type="spellStart"/>
      <w:r>
        <w:t>eim</w:t>
      </w:r>
      <w:proofErr w:type="spellEnd"/>
      <w:r>
        <w:t xml:space="preserve"> neuen Leben.</w:t>
      </w:r>
      <w:r>
        <w:br/>
        <w:t>Halleluja, Halleluja.</w:t>
      </w:r>
    </w:p>
    <w:p w14:paraId="3760E848" w14:textId="77777777" w:rsidR="008B4322" w:rsidRDefault="008B4322" w:rsidP="008B4322">
      <w:pPr>
        <w:pStyle w:val="berschrift2"/>
      </w:pPr>
      <w:proofErr w:type="spellStart"/>
      <w:r>
        <w:rPr>
          <w:rStyle w:val="screen-reader-text"/>
        </w:rPr>
        <w:t>Laßt</w:t>
      </w:r>
      <w:proofErr w:type="spellEnd"/>
      <w:r>
        <w:rPr>
          <w:rStyle w:val="screen-reader-text"/>
        </w:rPr>
        <w:t xml:space="preserve"> uns nun Alle.</w:t>
      </w:r>
      <w:r>
        <w:t xml:space="preserve"> </w:t>
      </w:r>
    </w:p>
    <w:p w14:paraId="1BBBEB79" w14:textId="77777777" w:rsidR="008B4322" w:rsidRDefault="008B4322" w:rsidP="008B4322">
      <w:pPr>
        <w:pStyle w:val="StandardWeb"/>
      </w:pPr>
      <w:r>
        <w:t xml:space="preserve">(Grates </w:t>
      </w:r>
      <w:proofErr w:type="spellStart"/>
      <w:r>
        <w:t>nunc</w:t>
      </w:r>
      <w:proofErr w:type="spellEnd"/>
      <w:r>
        <w:t xml:space="preserve"> omnes.)</w:t>
      </w:r>
    </w:p>
    <w:p w14:paraId="13454838" w14:textId="77777777" w:rsidR="008B4322" w:rsidRDefault="008B4322" w:rsidP="008B4322">
      <w:pPr>
        <w:pStyle w:val="StandardWeb"/>
      </w:pPr>
      <w:proofErr w:type="spellStart"/>
      <w:r>
        <w:t>Laßt</w:t>
      </w:r>
      <w:proofErr w:type="spellEnd"/>
      <w:r>
        <w:t xml:space="preserve"> uns nun Alle Dank sagen dem Herrn Christ,</w:t>
      </w:r>
      <w:r>
        <w:br/>
        <w:t>Der für uns Menschen Mensch geboren ist,</w:t>
      </w:r>
      <w:r>
        <w:br/>
        <w:t xml:space="preserve">Auf </w:t>
      </w:r>
      <w:proofErr w:type="spellStart"/>
      <w:r>
        <w:t>daß</w:t>
      </w:r>
      <w:proofErr w:type="spellEnd"/>
      <w:r>
        <w:t xml:space="preserve"> er uns erlöset von der </w:t>
      </w:r>
      <w:proofErr w:type="spellStart"/>
      <w:r>
        <w:t>teufelischen</w:t>
      </w:r>
      <w:proofErr w:type="spellEnd"/>
      <w:r>
        <w:t xml:space="preserve"> </w:t>
      </w:r>
      <w:proofErr w:type="spellStart"/>
      <w:r>
        <w:t>Gewalte</w:t>
      </w:r>
      <w:proofErr w:type="spellEnd"/>
      <w:r>
        <w:t>.</w:t>
      </w:r>
      <w:r>
        <w:br/>
      </w:r>
      <w:proofErr w:type="spellStart"/>
      <w:r>
        <w:t>Laßt</w:t>
      </w:r>
      <w:proofErr w:type="spellEnd"/>
      <w:r>
        <w:t xml:space="preserve"> uns mit den </w:t>
      </w:r>
      <w:proofErr w:type="spellStart"/>
      <w:r>
        <w:t>Engelns</w:t>
      </w:r>
      <w:proofErr w:type="spellEnd"/>
      <w:r>
        <w:t xml:space="preserve"> singen:</w:t>
      </w:r>
      <w:r>
        <w:br/>
        <w:t>Ehr sei Gott in der Höhe</w:t>
      </w:r>
      <w:r>
        <w:br/>
        <w:t>Und Fried auf Erden</w:t>
      </w:r>
      <w:r>
        <w:br/>
        <w:t>Und den Menschen ein Wohlgefallen.</w:t>
      </w:r>
    </w:p>
    <w:p w14:paraId="63F035DA" w14:textId="77777777" w:rsidR="008B4322" w:rsidRDefault="008B4322" w:rsidP="008B4322">
      <w:pPr>
        <w:pStyle w:val="berschrift2"/>
      </w:pPr>
      <w:r>
        <w:rPr>
          <w:rStyle w:val="screen-reader-text"/>
        </w:rPr>
        <w:t xml:space="preserve">Lobgesang </w:t>
      </w:r>
      <w:proofErr w:type="spellStart"/>
      <w:r>
        <w:rPr>
          <w:rStyle w:val="screen-reader-text"/>
        </w:rPr>
        <w:t>Zachariae</w:t>
      </w:r>
      <w:proofErr w:type="spellEnd"/>
      <w:r>
        <w:rPr>
          <w:rStyle w:val="screen-reader-text"/>
        </w:rPr>
        <w:t xml:space="preserve"> des Priesters.</w:t>
      </w:r>
      <w:r>
        <w:t xml:space="preserve"> </w:t>
      </w:r>
    </w:p>
    <w:p w14:paraId="114EDE2A" w14:textId="77777777" w:rsidR="008B4322" w:rsidRDefault="008B4322" w:rsidP="008B4322">
      <w:pPr>
        <w:pStyle w:val="StandardWeb"/>
      </w:pPr>
      <w:r>
        <w:rPr>
          <w:rStyle w:val="Fett"/>
        </w:rPr>
        <w:t>Luc. 1. (Benedictus.)</w:t>
      </w:r>
    </w:p>
    <w:p w14:paraId="19ADAF4D" w14:textId="77777777" w:rsidR="008B4322" w:rsidRDefault="008B4322" w:rsidP="008B4322">
      <w:pPr>
        <w:pStyle w:val="StandardWeb"/>
      </w:pPr>
      <w:r>
        <w:t>Gelobet sei der Herr, der Gott</w:t>
      </w:r>
      <w:r>
        <w:br/>
        <w:t>Israel, der in dieser Noth</w:t>
      </w:r>
      <w:r>
        <w:br/>
        <w:t>Sein Völklein, das da war verflucht,</w:t>
      </w:r>
      <w:r>
        <w:br/>
        <w:t>Mit Gnaden hat daheim gesucht,</w:t>
      </w:r>
      <w:r>
        <w:br/>
        <w:t>Und uns erlöst vom ewigen Zorn,</w:t>
      </w:r>
      <w:r>
        <w:br/>
        <w:t xml:space="preserve">Und </w:t>
      </w:r>
      <w:proofErr w:type="spellStart"/>
      <w:r>
        <w:t>aufgericht</w:t>
      </w:r>
      <w:proofErr w:type="spellEnd"/>
      <w:r>
        <w:t xml:space="preserve"> ein </w:t>
      </w:r>
      <w:proofErr w:type="spellStart"/>
      <w:r>
        <w:t>heilsams</w:t>
      </w:r>
      <w:proofErr w:type="spellEnd"/>
      <w:r>
        <w:t xml:space="preserve"> Horn</w:t>
      </w:r>
      <w:r>
        <w:br/>
        <w:t>In seines Dieners Davids Haus:</w:t>
      </w:r>
      <w:r>
        <w:br/>
        <w:t>Es war sonst ewig mit uns aus!</w:t>
      </w:r>
    </w:p>
    <w:p w14:paraId="372ADFBC" w14:textId="77777777" w:rsidR="008B4322" w:rsidRDefault="008B4322" w:rsidP="008B4322">
      <w:pPr>
        <w:pStyle w:val="StandardWeb"/>
      </w:pPr>
      <w:r>
        <w:t xml:space="preserve">Solch überschwänglich groß </w:t>
      </w:r>
      <w:proofErr w:type="spellStart"/>
      <w:r>
        <w:t>Genad</w:t>
      </w:r>
      <w:proofErr w:type="spellEnd"/>
      <w:r>
        <w:br/>
        <w:t>Kommt uns nicht her aus unserm Rath,</w:t>
      </w:r>
      <w:r>
        <w:br/>
        <w:t>Sie ist vor Zeiten worden kund</w:t>
      </w:r>
      <w:r>
        <w:br/>
        <w:t xml:space="preserve">Durch </w:t>
      </w:r>
      <w:proofErr w:type="spellStart"/>
      <w:r>
        <w:t>sein’r</w:t>
      </w:r>
      <w:proofErr w:type="spellEnd"/>
      <w:r>
        <w:t xml:space="preserve"> </w:t>
      </w:r>
      <w:proofErr w:type="spellStart"/>
      <w:r>
        <w:t>heilgen</w:t>
      </w:r>
      <w:proofErr w:type="spellEnd"/>
      <w:r>
        <w:t xml:space="preserve"> Propheten Mund,</w:t>
      </w:r>
      <w:r>
        <w:br/>
        <w:t>Durch welche Gott verheißen hat,</w:t>
      </w:r>
      <w:r>
        <w:br/>
        <w:t>Er wöll von Sünden, Höll und Tod</w:t>
      </w:r>
      <w:r>
        <w:br/>
        <w:t>Und allen Feinden gnädiglich</w:t>
      </w:r>
      <w:r>
        <w:br/>
        <w:t>Sein Volk erlösen ewiglich.</w:t>
      </w:r>
    </w:p>
    <w:p w14:paraId="02D60312" w14:textId="77777777" w:rsidR="008B4322" w:rsidRDefault="008B4322" w:rsidP="008B4322">
      <w:pPr>
        <w:pStyle w:val="StandardWeb"/>
      </w:pPr>
      <w:r>
        <w:t>Es ist eitel Barmherzigkeit,</w:t>
      </w:r>
      <w:r>
        <w:br/>
        <w:t xml:space="preserve">Die Gott in unserm </w:t>
      </w:r>
      <w:proofErr w:type="spellStart"/>
      <w:r>
        <w:t>Herzenleid</w:t>
      </w:r>
      <w:proofErr w:type="spellEnd"/>
      <w:r>
        <w:br/>
        <w:t>Erzeigt und denkt an seinen Bund,</w:t>
      </w:r>
      <w:r>
        <w:br/>
        <w:t xml:space="preserve">Wie er mit seinem </w:t>
      </w:r>
      <w:proofErr w:type="spellStart"/>
      <w:r>
        <w:t>heilgen</w:t>
      </w:r>
      <w:proofErr w:type="spellEnd"/>
      <w:r>
        <w:t xml:space="preserve"> Mund</w:t>
      </w:r>
      <w:r>
        <w:br/>
        <w:t xml:space="preserve">Ein Eid vor Zeiten hat </w:t>
      </w:r>
      <w:proofErr w:type="spellStart"/>
      <w:r>
        <w:t>geschworn</w:t>
      </w:r>
      <w:proofErr w:type="spellEnd"/>
      <w:r>
        <w:t>,</w:t>
      </w:r>
      <w:r>
        <w:br/>
        <w:t xml:space="preserve">Ein Mann, den er hat </w:t>
      </w:r>
      <w:proofErr w:type="spellStart"/>
      <w:r>
        <w:t>auserkorn</w:t>
      </w:r>
      <w:proofErr w:type="spellEnd"/>
      <w:r>
        <w:t>,</w:t>
      </w:r>
      <w:r>
        <w:br/>
        <w:t>Unserm Vater, dem Abraham;</w:t>
      </w:r>
      <w:r>
        <w:br/>
        <w:t>Das Heil kommt uns aus seinem Stamm.</w:t>
      </w:r>
    </w:p>
    <w:p w14:paraId="67407FDC" w14:textId="77777777" w:rsidR="008B4322" w:rsidRDefault="008B4322" w:rsidP="008B4322">
      <w:pPr>
        <w:pStyle w:val="StandardWeb"/>
      </w:pPr>
      <w:r>
        <w:t xml:space="preserve">Gott seines Herzen Grund </w:t>
      </w:r>
      <w:proofErr w:type="spellStart"/>
      <w:r>
        <w:t>aufschloß</w:t>
      </w:r>
      <w:proofErr w:type="spellEnd"/>
      <w:r>
        <w:t>,</w:t>
      </w:r>
      <w:r>
        <w:br/>
        <w:t>Da er ansah das Elend groß,</w:t>
      </w:r>
      <w:r>
        <w:br/>
        <w:t>Darin die Welt gefangen lag</w:t>
      </w:r>
      <w:r>
        <w:br/>
        <w:t>Und hat vom Teufel ewig Plag.</w:t>
      </w:r>
      <w:r>
        <w:br/>
        <w:t>Ach lieber Gott in Ewigkeit,</w:t>
      </w:r>
      <w:r>
        <w:br/>
        <w:t>Wie groß war dein Barmherzigkeit,</w:t>
      </w:r>
      <w:r>
        <w:br/>
        <w:t xml:space="preserve">Da du </w:t>
      </w:r>
      <w:proofErr w:type="spellStart"/>
      <w:r>
        <w:t>verhieß’t</w:t>
      </w:r>
      <w:proofErr w:type="spellEnd"/>
      <w:r>
        <w:t xml:space="preserve"> die ewig </w:t>
      </w:r>
      <w:proofErr w:type="spellStart"/>
      <w:r>
        <w:t>Kron</w:t>
      </w:r>
      <w:proofErr w:type="spellEnd"/>
      <w:r>
        <w:br/>
        <w:t>Durch deinen eingebornen Sohn!</w:t>
      </w:r>
    </w:p>
    <w:p w14:paraId="30760F37" w14:textId="77777777" w:rsidR="008B4322" w:rsidRDefault="008B4322" w:rsidP="008B4322">
      <w:pPr>
        <w:pStyle w:val="StandardWeb"/>
      </w:pPr>
      <w:r>
        <w:t>Dieweil wir nun erlöset sein</w:t>
      </w:r>
      <w:r>
        <w:br/>
        <w:t xml:space="preserve">Von Sünden, Tod und </w:t>
      </w:r>
      <w:proofErr w:type="spellStart"/>
      <w:r>
        <w:t>ewig’r</w:t>
      </w:r>
      <w:proofErr w:type="spellEnd"/>
      <w:r>
        <w:t xml:space="preserve"> Pein,</w:t>
      </w:r>
      <w:r>
        <w:br/>
        <w:t>So sollen wir uns fürchten nicht</w:t>
      </w:r>
      <w:r>
        <w:br/>
      </w:r>
      <w:proofErr w:type="spellStart"/>
      <w:r>
        <w:t>Fürm</w:t>
      </w:r>
      <w:proofErr w:type="spellEnd"/>
      <w:r>
        <w:t xml:space="preserve"> Teufel; er ist schon </w:t>
      </w:r>
      <w:proofErr w:type="spellStart"/>
      <w:r>
        <w:t>gericht</w:t>
      </w:r>
      <w:proofErr w:type="spellEnd"/>
      <w:r>
        <w:t>.</w:t>
      </w:r>
      <w:r>
        <w:br/>
        <w:t>Gott will nun unser Vater sein,</w:t>
      </w:r>
      <w:r>
        <w:br/>
        <w:t>Dem wöllen wir auch dienen allein,</w:t>
      </w:r>
      <w:r>
        <w:br/>
        <w:t>Weil wir leben in dieser Welt,</w:t>
      </w:r>
      <w:r>
        <w:br/>
        <w:t>Mit solchem Dienst, der ihm gefällt.</w:t>
      </w:r>
    </w:p>
    <w:p w14:paraId="3C3277DD" w14:textId="77777777" w:rsidR="008B4322" w:rsidRDefault="008B4322" w:rsidP="008B4322">
      <w:pPr>
        <w:pStyle w:val="StandardWeb"/>
      </w:pPr>
      <w:r>
        <w:t>Und du, mein liebes Kindelein,</w:t>
      </w:r>
      <w:r>
        <w:br/>
        <w:t>Wirst ein Prophet des Höchsten sein!</w:t>
      </w:r>
      <w:r>
        <w:br/>
        <w:t>Du wirst von unserm lieben Herrn</w:t>
      </w:r>
      <w:r>
        <w:br/>
        <w:t>Verkündigen von Herzen gern</w:t>
      </w:r>
      <w:r>
        <w:br/>
        <w:t>Und seinen Weg bereiten wohl,</w:t>
      </w:r>
      <w:r>
        <w:br/>
      </w:r>
      <w:proofErr w:type="spellStart"/>
      <w:r>
        <w:t>Daß</w:t>
      </w:r>
      <w:proofErr w:type="spellEnd"/>
      <w:r>
        <w:t xml:space="preserve"> jedermann sein warten soll,</w:t>
      </w:r>
      <w:r>
        <w:br/>
        <w:t xml:space="preserve">Du wirst das Volk erkennen </w:t>
      </w:r>
      <w:proofErr w:type="spellStart"/>
      <w:r>
        <w:t>lehrn</w:t>
      </w:r>
      <w:proofErr w:type="spellEnd"/>
      <w:r>
        <w:br/>
        <w:t>Das ewig Heil, Christ unsern Herrn.</w:t>
      </w:r>
    </w:p>
    <w:p w14:paraId="772D2CAD" w14:textId="77777777" w:rsidR="008B4322" w:rsidRDefault="008B4322" w:rsidP="008B4322">
      <w:pPr>
        <w:pStyle w:val="StandardWeb"/>
      </w:pPr>
      <w:r>
        <w:t xml:space="preserve">Das wird die Lehr sein, dass man </w:t>
      </w:r>
      <w:proofErr w:type="spellStart"/>
      <w:r>
        <w:t>künd</w:t>
      </w:r>
      <w:proofErr w:type="spellEnd"/>
      <w:r>
        <w:br/>
        <w:t>Vergebung haben aller Sünd</w:t>
      </w:r>
      <w:r>
        <w:br/>
        <w:t>Durch herzliche Barmherzigkeit</w:t>
      </w:r>
      <w:r>
        <w:br/>
        <w:t>Unsers Gottes in Ewigkeit.</w:t>
      </w:r>
      <w:r>
        <w:br/>
        <w:t>Das ist ein überschwänglich Gab,</w:t>
      </w:r>
      <w:r>
        <w:br/>
        <w:t xml:space="preserve">Die kommt uns aus der </w:t>
      </w:r>
      <w:proofErr w:type="spellStart"/>
      <w:r>
        <w:t>Höh</w:t>
      </w:r>
      <w:proofErr w:type="spellEnd"/>
      <w:r>
        <w:t xml:space="preserve"> herab;</w:t>
      </w:r>
      <w:r>
        <w:br/>
        <w:t xml:space="preserve">Die Gottheit Christi </w:t>
      </w:r>
      <w:proofErr w:type="spellStart"/>
      <w:r>
        <w:t>leucht’t</w:t>
      </w:r>
      <w:proofErr w:type="spellEnd"/>
      <w:r>
        <w:t xml:space="preserve"> herein,</w:t>
      </w:r>
      <w:r>
        <w:br/>
        <w:t>Gleichwie der Sonnen Aufgang fein.</w:t>
      </w:r>
    </w:p>
    <w:p w14:paraId="1B17EF6C" w14:textId="77777777" w:rsidR="008B4322" w:rsidRDefault="008B4322" w:rsidP="008B4322">
      <w:pPr>
        <w:pStyle w:val="StandardWeb"/>
      </w:pPr>
      <w:r>
        <w:t>Er ist allein des Vaters Glanz,</w:t>
      </w:r>
      <w:r>
        <w:br/>
        <w:t>Der unser Herz erleuchtet ganz;</w:t>
      </w:r>
      <w:r>
        <w:br/>
        <w:t>Er hat uns durch sein große Macht</w:t>
      </w:r>
      <w:r>
        <w:br/>
        <w:t>Errettet von der finster Nacht,</w:t>
      </w:r>
      <w:r>
        <w:br/>
        <w:t xml:space="preserve">Darin wir saßen </w:t>
      </w:r>
      <w:proofErr w:type="spellStart"/>
      <w:r>
        <w:t>allesammt</w:t>
      </w:r>
      <w:proofErr w:type="spellEnd"/>
      <w:r>
        <w:t>,</w:t>
      </w:r>
      <w:r>
        <w:br/>
        <w:t>Vom Satan ewiglich verdammt,</w:t>
      </w:r>
      <w:r>
        <w:br/>
      </w:r>
      <w:proofErr w:type="spellStart"/>
      <w:r>
        <w:t>Daß</w:t>
      </w:r>
      <w:proofErr w:type="spellEnd"/>
      <w:r>
        <w:t xml:space="preserve"> unser </w:t>
      </w:r>
      <w:proofErr w:type="spellStart"/>
      <w:r>
        <w:t>Füß</w:t>
      </w:r>
      <w:proofErr w:type="spellEnd"/>
      <w:r>
        <w:t xml:space="preserve"> aufrichtig </w:t>
      </w:r>
      <w:proofErr w:type="spellStart"/>
      <w:r>
        <w:t>stehn</w:t>
      </w:r>
      <w:proofErr w:type="spellEnd"/>
      <w:r>
        <w:br/>
        <w:t>Und auf dem Weg des Friedens gehn.</w:t>
      </w:r>
    </w:p>
    <w:p w14:paraId="0048BE68" w14:textId="77777777" w:rsidR="008B4322" w:rsidRDefault="008B4322" w:rsidP="008B4322">
      <w:pPr>
        <w:pStyle w:val="StandardWeb"/>
      </w:pPr>
      <w:r>
        <w:t>Du heilige Dreifaltigkeit,</w:t>
      </w:r>
      <w:r>
        <w:br/>
        <w:t>Dein auserwählte Christenheit</w:t>
      </w:r>
      <w:r>
        <w:br/>
        <w:t xml:space="preserve">Kann nicht genug </w:t>
      </w:r>
      <w:proofErr w:type="spellStart"/>
      <w:r>
        <w:t>volln</w:t>
      </w:r>
      <w:proofErr w:type="spellEnd"/>
      <w:r>
        <w:t xml:space="preserve"> loben dich,</w:t>
      </w:r>
      <w:r>
        <w:br/>
      </w:r>
      <w:proofErr w:type="spellStart"/>
      <w:r>
        <w:t>Daß</w:t>
      </w:r>
      <w:proofErr w:type="spellEnd"/>
      <w:r>
        <w:t xml:space="preserve"> du, ihr Vater, gnädiglich,</w:t>
      </w:r>
      <w:r>
        <w:br/>
        <w:t xml:space="preserve">Dein </w:t>
      </w:r>
      <w:proofErr w:type="spellStart"/>
      <w:r>
        <w:t>eingen</w:t>
      </w:r>
      <w:proofErr w:type="spellEnd"/>
      <w:r>
        <w:t xml:space="preserve"> Sohn gegeben hast,</w:t>
      </w:r>
      <w:r>
        <w:br/>
        <w:t>Der sie vom Teufel hat erlöst,</w:t>
      </w:r>
      <w:r>
        <w:br/>
        <w:t xml:space="preserve">Und auch dein </w:t>
      </w:r>
      <w:proofErr w:type="spellStart"/>
      <w:r>
        <w:t>heilgen</w:t>
      </w:r>
      <w:proofErr w:type="spellEnd"/>
      <w:r>
        <w:t xml:space="preserve"> Geist </w:t>
      </w:r>
      <w:proofErr w:type="spellStart"/>
      <w:r>
        <w:t>gesendt</w:t>
      </w:r>
      <w:proofErr w:type="spellEnd"/>
      <w:r>
        <w:t>,</w:t>
      </w:r>
      <w:r>
        <w:br/>
        <w:t>Dadurch sie deinen Sohn erkennt.</w:t>
      </w:r>
    </w:p>
    <w:p w14:paraId="01BD49CB" w14:textId="77777777" w:rsidR="008B4322" w:rsidRDefault="008B4322" w:rsidP="008B4322">
      <w:pPr>
        <w:pStyle w:val="berschrift2"/>
      </w:pPr>
      <w:r>
        <w:rPr>
          <w:rStyle w:val="screen-reader-text"/>
        </w:rPr>
        <w:t>O Jesu Christ, wir warten dein</w:t>
      </w:r>
      <w:r>
        <w:t xml:space="preserve"> </w:t>
      </w:r>
    </w:p>
    <w:p w14:paraId="55C49217" w14:textId="77777777" w:rsidR="008B4322" w:rsidRDefault="008B4322" w:rsidP="008B4322">
      <w:pPr>
        <w:pStyle w:val="StandardWeb"/>
      </w:pPr>
      <w:r>
        <w:t>1. O Jesu Christ, wir warten dein,</w:t>
      </w:r>
      <w:r>
        <w:br/>
        <w:t xml:space="preserve">dein </w:t>
      </w:r>
      <w:proofErr w:type="spellStart"/>
      <w:r>
        <w:t>heilges</w:t>
      </w:r>
      <w:proofErr w:type="spellEnd"/>
      <w:r>
        <w:t xml:space="preserve"> Wort </w:t>
      </w:r>
      <w:proofErr w:type="spellStart"/>
      <w:r>
        <w:t>leucht</w:t>
      </w:r>
      <w:proofErr w:type="spellEnd"/>
      <w:r>
        <w:t xml:space="preserve"> uns so fein.</w:t>
      </w:r>
      <w:r>
        <w:br/>
        <w:t>Am End der Welt bleib nicht lang aus</w:t>
      </w:r>
      <w:r>
        <w:br/>
        <w:t>und führ uns in deins Vaters Haus.</w:t>
      </w:r>
    </w:p>
    <w:p w14:paraId="71255E0C" w14:textId="77777777" w:rsidR="008B4322" w:rsidRDefault="008B4322" w:rsidP="008B4322">
      <w:pPr>
        <w:pStyle w:val="StandardWeb"/>
      </w:pPr>
      <w:r>
        <w:t>2. Du bist die liebe Sonne klar,</w:t>
      </w:r>
      <w:r>
        <w:br/>
        <w:t>wer an dich glaubt, der ist fürwahr</w:t>
      </w:r>
      <w:r>
        <w:br/>
        <w:t>ein Kind der ewigen Seligkeit,</w:t>
      </w:r>
      <w:r>
        <w:br/>
        <w:t>die deinen Christen ist bereit.</w:t>
      </w:r>
    </w:p>
    <w:p w14:paraId="4195ED3E" w14:textId="77777777" w:rsidR="008B4322" w:rsidRDefault="008B4322" w:rsidP="008B4322">
      <w:pPr>
        <w:pStyle w:val="StandardWeb"/>
      </w:pPr>
      <w:r>
        <w:t>3. Wir danken dir, wir loben dich</w:t>
      </w:r>
      <w:r>
        <w:br/>
        <w:t>hier zeitlich und dort ewiglich</w:t>
      </w:r>
      <w:r>
        <w:br/>
        <w:t>für deine Barmherzigkeit</w:t>
      </w:r>
      <w:r>
        <w:br/>
        <w:t>von nun an bis in Ewigkeit.</w:t>
      </w:r>
    </w:p>
    <w:p w14:paraId="2FBB392B" w14:textId="77777777" w:rsidR="008B4322" w:rsidRDefault="008B4322" w:rsidP="008B4322">
      <w:pPr>
        <w:pStyle w:val="berschrift2"/>
        <w:rPr>
          <w:sz w:val="36"/>
          <w:szCs w:val="36"/>
          <w:lang w:eastAsia="de-DE"/>
        </w:rPr>
      </w:pPr>
      <w:r w:rsidRPr="001962DE">
        <w:t>Steht auf, ihr lieben Kinderlein</w:t>
      </w:r>
      <w:r>
        <w:t xml:space="preserve"> </w:t>
      </w:r>
    </w:p>
    <w:p w14:paraId="3C8CF1B3" w14:textId="77777777" w:rsidR="008B4322" w:rsidRDefault="008B4322" w:rsidP="008B4322">
      <w:pPr>
        <w:pStyle w:val="StandardWeb"/>
      </w:pPr>
      <w:r>
        <w:t>1. Steht auf, ihr lieben Kinderlein!</w:t>
      </w:r>
      <w:r>
        <w:br/>
        <w:t>Der Morgenstern mit hellem Schein</w:t>
      </w:r>
      <w:r>
        <w:br/>
      </w:r>
      <w:proofErr w:type="spellStart"/>
      <w:r>
        <w:t>läßt</w:t>
      </w:r>
      <w:proofErr w:type="spellEnd"/>
      <w:r>
        <w:t xml:space="preserve"> sich frei sehen wie ein Held</w:t>
      </w:r>
      <w:r>
        <w:br/>
        <w:t>und leuchtet in die ganze Welt.</w:t>
      </w:r>
    </w:p>
    <w:p w14:paraId="06213A05" w14:textId="77777777" w:rsidR="008B4322" w:rsidRDefault="008B4322" w:rsidP="008B4322">
      <w:pPr>
        <w:pStyle w:val="StandardWeb"/>
      </w:pPr>
      <w:r>
        <w:t>2. Sei uns willkommen, schöner Stern,</w:t>
      </w:r>
      <w:r>
        <w:br/>
        <w:t>du bringst uns Christus, unsern Herrn,</w:t>
      </w:r>
      <w:r>
        <w:br/>
        <w:t>der unser lieber Heiland ist,</w:t>
      </w:r>
      <w:r>
        <w:br/>
        <w:t>darum du hoch zu loben bist.</w:t>
      </w:r>
    </w:p>
    <w:p w14:paraId="43BB8B10" w14:textId="77777777" w:rsidR="008B4322" w:rsidRDefault="008B4322" w:rsidP="008B4322">
      <w:pPr>
        <w:pStyle w:val="StandardWeb"/>
      </w:pPr>
      <w:r>
        <w:t>3. Ihr Kinder sollt bei diesem Stern</w:t>
      </w:r>
      <w:r>
        <w:br/>
        <w:t>erkennen Christus, unsern Herrn,</w:t>
      </w:r>
      <w:r>
        <w:br/>
        <w:t>Marien Sohn, den treuen Hort,</w:t>
      </w:r>
      <w:r>
        <w:br/>
        <w:t>der uns leuchtet mit seinem Wort.</w:t>
      </w:r>
    </w:p>
    <w:p w14:paraId="0CD2B5F7" w14:textId="77777777" w:rsidR="008B4322" w:rsidRDefault="008B4322" w:rsidP="008B4322">
      <w:pPr>
        <w:pStyle w:val="StandardWeb"/>
      </w:pPr>
      <w:r>
        <w:t>4. Gotts Wort, du bist der Morgenstern,</w:t>
      </w:r>
      <w:r>
        <w:br/>
        <w:t xml:space="preserve">wir können dein gar nicht </w:t>
      </w:r>
      <w:proofErr w:type="spellStart"/>
      <w:r>
        <w:t>entbehrn</w:t>
      </w:r>
      <w:proofErr w:type="spellEnd"/>
      <w:r>
        <w:t>,</w:t>
      </w:r>
      <w:r>
        <w:br/>
        <w:t xml:space="preserve">du </w:t>
      </w:r>
      <w:proofErr w:type="spellStart"/>
      <w:r>
        <w:t>mußt</w:t>
      </w:r>
      <w:proofErr w:type="spellEnd"/>
      <w:r>
        <w:t xml:space="preserve"> uns leuchten immerdar,</w:t>
      </w:r>
      <w:r>
        <w:br/>
        <w:t>sonst sitzen wir im Finstern gar.</w:t>
      </w:r>
    </w:p>
    <w:p w14:paraId="0A9B6D58" w14:textId="77777777" w:rsidR="008B4322" w:rsidRDefault="008B4322" w:rsidP="008B4322">
      <w:pPr>
        <w:pStyle w:val="StandardWeb"/>
      </w:pPr>
      <w:r>
        <w:t xml:space="preserve">5. </w:t>
      </w:r>
      <w:proofErr w:type="spellStart"/>
      <w:r>
        <w:t>Leucht</w:t>
      </w:r>
      <w:proofErr w:type="spellEnd"/>
      <w:r>
        <w:t xml:space="preserve"> uns mit deinem Glänzen klar</w:t>
      </w:r>
      <w:r>
        <w:br/>
        <w:t>und Jesus Christus offenbar‘,</w:t>
      </w:r>
      <w:r>
        <w:br/>
        <w:t>jag aus der Finsternis Gewalt,</w:t>
      </w:r>
      <w:r>
        <w:br/>
      </w:r>
      <w:proofErr w:type="spellStart"/>
      <w:r>
        <w:t>daß</w:t>
      </w:r>
      <w:proofErr w:type="spellEnd"/>
      <w:r>
        <w:t xml:space="preserve"> nicht die Lieb in uns </w:t>
      </w:r>
      <w:proofErr w:type="spellStart"/>
      <w:r>
        <w:t>erkalt</w:t>
      </w:r>
      <w:proofErr w:type="spellEnd"/>
      <w:r>
        <w:t>.</w:t>
      </w:r>
    </w:p>
    <w:p w14:paraId="07BE8DAF" w14:textId="77777777" w:rsidR="008B4322" w:rsidRDefault="008B4322" w:rsidP="008B4322">
      <w:pPr>
        <w:pStyle w:val="StandardWeb"/>
      </w:pPr>
      <w:r>
        <w:t>6. Sei uns willkommen, lieber Tag,</w:t>
      </w:r>
      <w:r>
        <w:br/>
        <w:t>vor dir die Nacht nicht bleiben mag.</w:t>
      </w:r>
      <w:r>
        <w:br/>
      </w:r>
      <w:proofErr w:type="spellStart"/>
      <w:r>
        <w:t>Leucht</w:t>
      </w:r>
      <w:proofErr w:type="spellEnd"/>
      <w:r>
        <w:t xml:space="preserve"> uns in unsre Herzen fein</w:t>
      </w:r>
      <w:r>
        <w:br/>
        <w:t xml:space="preserve">mit deinem </w:t>
      </w:r>
      <w:proofErr w:type="spellStart"/>
      <w:r>
        <w:t>himmelischen</w:t>
      </w:r>
      <w:proofErr w:type="spellEnd"/>
      <w:r>
        <w:t xml:space="preserve"> Schein.</w:t>
      </w:r>
    </w:p>
    <w:p w14:paraId="344E1558" w14:textId="77777777" w:rsidR="008B4322" w:rsidRDefault="008B4322" w:rsidP="008B4322">
      <w:pPr>
        <w:pStyle w:val="StandardWeb"/>
      </w:pPr>
      <w:r>
        <w:t>7. O Jesu Christ, wir warten dein,</w:t>
      </w:r>
      <w:r>
        <w:br/>
        <w:t xml:space="preserve">dein heilig Wort </w:t>
      </w:r>
      <w:proofErr w:type="spellStart"/>
      <w:r>
        <w:t>leucht</w:t>
      </w:r>
      <w:proofErr w:type="spellEnd"/>
      <w:r>
        <w:t xml:space="preserve"> uns so fein.</w:t>
      </w:r>
      <w:r>
        <w:br/>
        <w:t>Am End der Welt bleib nicht lang aus</w:t>
      </w:r>
      <w:r>
        <w:br/>
        <w:t>und führ uns in deins Vaters Haus.</w:t>
      </w:r>
    </w:p>
    <w:p w14:paraId="32958F3C" w14:textId="77777777" w:rsidR="008B4322" w:rsidRDefault="008B4322" w:rsidP="008B4322">
      <w:pPr>
        <w:pStyle w:val="StandardWeb"/>
      </w:pPr>
      <w:r>
        <w:t>8. Du bist die liebe Sonne klar,</w:t>
      </w:r>
      <w:r>
        <w:br/>
        <w:t>wer an dich glaubt, der ist fürwahr</w:t>
      </w:r>
      <w:r>
        <w:br/>
        <w:t xml:space="preserve">ein Kind der </w:t>
      </w:r>
      <w:proofErr w:type="spellStart"/>
      <w:r>
        <w:t>ewgen</w:t>
      </w:r>
      <w:proofErr w:type="spellEnd"/>
      <w:r>
        <w:t xml:space="preserve"> Seligkeit,</w:t>
      </w:r>
      <w:r>
        <w:br/>
        <w:t>die deinen Christen ist bereit‘.</w:t>
      </w:r>
    </w:p>
    <w:p w14:paraId="2EA4C877" w14:textId="77777777" w:rsidR="008B4322" w:rsidRDefault="008B4322" w:rsidP="008B4322">
      <w:pPr>
        <w:pStyle w:val="StandardWeb"/>
      </w:pPr>
      <w:r>
        <w:t>9. Wir danken dir, wir loben dich</w:t>
      </w:r>
      <w:r>
        <w:br/>
        <w:t>hier zeitlich und dort ewiglich</w:t>
      </w:r>
      <w:r>
        <w:br/>
        <w:t>für deine groß Barmherzigkeit</w:t>
      </w:r>
      <w:r>
        <w:br/>
        <w:t>von nun an bis in Ewigkeit.</w:t>
      </w:r>
    </w:p>
    <w:p w14:paraId="02AB44A4" w14:textId="77777777" w:rsidR="008B4322" w:rsidRDefault="008B4322" w:rsidP="008B4322">
      <w:pPr>
        <w:pStyle w:val="berschrift2"/>
      </w:pPr>
      <w:r>
        <w:rPr>
          <w:rStyle w:val="screen-reader-text"/>
        </w:rPr>
        <w:t xml:space="preserve">Vom Preis </w:t>
      </w:r>
      <w:proofErr w:type="spellStart"/>
      <w:r>
        <w:rPr>
          <w:rStyle w:val="screen-reader-text"/>
        </w:rPr>
        <w:t>göttlichs</w:t>
      </w:r>
      <w:proofErr w:type="spellEnd"/>
      <w:r>
        <w:rPr>
          <w:rStyle w:val="screen-reader-text"/>
        </w:rPr>
        <w:t xml:space="preserve"> Worts,</w:t>
      </w:r>
      <w:r>
        <w:t xml:space="preserve"> </w:t>
      </w:r>
    </w:p>
    <w:p w14:paraId="7F74FF06" w14:textId="77777777" w:rsidR="008B4322" w:rsidRDefault="008B4322" w:rsidP="008B4322">
      <w:pPr>
        <w:pStyle w:val="StandardWeb"/>
      </w:pPr>
      <w:r>
        <w:t>Freut euch, freut euch in dieser Zeit</w:t>
      </w:r>
      <w:r>
        <w:br/>
        <w:t xml:space="preserve">Ihr </w:t>
      </w:r>
      <w:proofErr w:type="spellStart"/>
      <w:r>
        <w:t>werthen</w:t>
      </w:r>
      <w:proofErr w:type="spellEnd"/>
      <w:r>
        <w:t xml:space="preserve"> Christen alle!</w:t>
      </w:r>
      <w:r>
        <w:br/>
        <w:t>Wann jetzt in allen Landen weit</w:t>
      </w:r>
      <w:r>
        <w:br/>
        <w:t>Gotts Wort herdringt mit Schalle.</w:t>
      </w:r>
      <w:r>
        <w:br/>
        <w:t xml:space="preserve">Es ist kein Mann, </w:t>
      </w:r>
      <w:proofErr w:type="spellStart"/>
      <w:r>
        <w:t>ders</w:t>
      </w:r>
      <w:proofErr w:type="spellEnd"/>
      <w:r>
        <w:t xml:space="preserve"> wehren kann,</w:t>
      </w:r>
      <w:r>
        <w:br/>
        <w:t>Das habt ihr wohl vernommen;</w:t>
      </w:r>
      <w:r>
        <w:br/>
        <w:t xml:space="preserve">Dann Gottes Wort bleibt ewig </w:t>
      </w:r>
      <w:proofErr w:type="spellStart"/>
      <w:r>
        <w:t>stan</w:t>
      </w:r>
      <w:proofErr w:type="spellEnd"/>
      <w:r>
        <w:br/>
        <w:t>Den Bösen, als den Frommen.</w:t>
      </w:r>
    </w:p>
    <w:p w14:paraId="466872E8" w14:textId="77777777" w:rsidR="008B4322" w:rsidRDefault="008B4322" w:rsidP="008B4322">
      <w:pPr>
        <w:pStyle w:val="StandardWeb"/>
      </w:pPr>
      <w:r>
        <w:t>Adam, Adam, du alter Greis,</w:t>
      </w:r>
      <w:r>
        <w:br/>
        <w:t>Wie hat es dir ergangen?</w:t>
      </w:r>
      <w:r>
        <w:br/>
        <w:t xml:space="preserve">Nach deinem Fall im </w:t>
      </w:r>
      <w:proofErr w:type="spellStart"/>
      <w:r>
        <w:t>Paradeis</w:t>
      </w:r>
      <w:proofErr w:type="spellEnd"/>
      <w:r>
        <w:br/>
        <w:t>Hast du von Gott empfangen</w:t>
      </w:r>
      <w:r>
        <w:br/>
        <w:t>Sein göttlich Wort, genommen an</w:t>
      </w:r>
      <w:r>
        <w:br/>
        <w:t>Und bist dadurch erhalten;</w:t>
      </w:r>
      <w:r>
        <w:br/>
        <w:t xml:space="preserve">Dann Gottes Wort bleibt ewig </w:t>
      </w:r>
      <w:proofErr w:type="spellStart"/>
      <w:r>
        <w:t>stan</w:t>
      </w:r>
      <w:proofErr w:type="spellEnd"/>
      <w:r>
        <w:br/>
        <w:t>Den Jungen, als den Alten.</w:t>
      </w:r>
    </w:p>
    <w:p w14:paraId="300D0413" w14:textId="77777777" w:rsidR="008B4322" w:rsidRDefault="008B4322" w:rsidP="008B4322">
      <w:pPr>
        <w:pStyle w:val="StandardWeb"/>
      </w:pPr>
      <w:proofErr w:type="spellStart"/>
      <w:r>
        <w:t>Noa</w:t>
      </w:r>
      <w:proofErr w:type="spellEnd"/>
      <w:r>
        <w:t xml:space="preserve">, </w:t>
      </w:r>
      <w:proofErr w:type="spellStart"/>
      <w:r>
        <w:t>Noa</w:t>
      </w:r>
      <w:proofErr w:type="spellEnd"/>
      <w:r>
        <w:t>, du Gottesmann,</w:t>
      </w:r>
      <w:r>
        <w:br/>
        <w:t>Gott hat dich auserkoren,</w:t>
      </w:r>
      <w:r>
        <w:br/>
      </w:r>
      <w:proofErr w:type="spellStart"/>
      <w:r>
        <w:t>Daß</w:t>
      </w:r>
      <w:proofErr w:type="spellEnd"/>
      <w:r>
        <w:t xml:space="preserve"> du sein Wort hast genommen an,</w:t>
      </w:r>
      <w:r>
        <w:br/>
        <w:t>Hat er zu dir geschworen:</w:t>
      </w:r>
      <w:r>
        <w:br/>
        <w:t xml:space="preserve">Mit Wasser nicht ertrinken </w:t>
      </w:r>
      <w:proofErr w:type="spellStart"/>
      <w:r>
        <w:t>lan</w:t>
      </w:r>
      <w:proofErr w:type="spellEnd"/>
      <w:r>
        <w:t>,</w:t>
      </w:r>
      <w:r>
        <w:br/>
        <w:t xml:space="preserve">Wollt von </w:t>
      </w:r>
      <w:proofErr w:type="spellStart"/>
      <w:r>
        <w:t>seim</w:t>
      </w:r>
      <w:proofErr w:type="spellEnd"/>
      <w:r>
        <w:t xml:space="preserve"> Zorn abweichen;</w:t>
      </w:r>
      <w:r>
        <w:br/>
        <w:t xml:space="preserve">Dann Gottes Wort bleibt ewig </w:t>
      </w:r>
      <w:proofErr w:type="spellStart"/>
      <w:r>
        <w:t>stan</w:t>
      </w:r>
      <w:proofErr w:type="spellEnd"/>
      <w:r>
        <w:br/>
        <w:t>Den Armen, als den Reichen.</w:t>
      </w:r>
    </w:p>
    <w:p w14:paraId="7E6225EA" w14:textId="77777777" w:rsidR="008B4322" w:rsidRDefault="008B4322" w:rsidP="008B4322">
      <w:pPr>
        <w:pStyle w:val="StandardWeb"/>
      </w:pPr>
      <w:r>
        <w:t>Abraham, Abraham gab gut Bescheid,</w:t>
      </w:r>
      <w:r>
        <w:br/>
        <w:t xml:space="preserve">Er glaubet Gott, </w:t>
      </w:r>
      <w:proofErr w:type="spellStart"/>
      <w:r>
        <w:t>seim</w:t>
      </w:r>
      <w:proofErr w:type="spellEnd"/>
      <w:r>
        <w:t xml:space="preserve"> Herren,</w:t>
      </w:r>
      <w:r>
        <w:br/>
        <w:t>Das ward ihm zählt zur Gerechtigkeit,</w:t>
      </w:r>
      <w:r>
        <w:br/>
        <w:t>Sein Samen wollt er mehren.</w:t>
      </w:r>
      <w:r>
        <w:br/>
        <w:t xml:space="preserve">Also hat Gott den‘ allen </w:t>
      </w:r>
      <w:proofErr w:type="spellStart"/>
      <w:r>
        <w:t>than</w:t>
      </w:r>
      <w:proofErr w:type="spellEnd"/>
      <w:r>
        <w:t>,</w:t>
      </w:r>
      <w:r>
        <w:br/>
        <w:t>Die seinem Wort vertrauen;</w:t>
      </w:r>
      <w:r>
        <w:br/>
        <w:t xml:space="preserve">Dann Gottes Wort bleibt ewig </w:t>
      </w:r>
      <w:proofErr w:type="spellStart"/>
      <w:r>
        <w:t>stan</w:t>
      </w:r>
      <w:proofErr w:type="spellEnd"/>
      <w:r>
        <w:br/>
        <w:t xml:space="preserve">Den‘, die darauf </w:t>
      </w:r>
      <w:proofErr w:type="spellStart"/>
      <w:r>
        <w:t>thun</w:t>
      </w:r>
      <w:proofErr w:type="spellEnd"/>
      <w:r>
        <w:t xml:space="preserve"> bauen.</w:t>
      </w:r>
    </w:p>
    <w:p w14:paraId="16557A1F" w14:textId="77777777" w:rsidR="008B4322" w:rsidRDefault="008B4322" w:rsidP="008B4322">
      <w:pPr>
        <w:pStyle w:val="StandardWeb"/>
      </w:pPr>
      <w:r>
        <w:t xml:space="preserve">Loth, Loth, ein fromm </w:t>
      </w:r>
      <w:proofErr w:type="spellStart"/>
      <w:r>
        <w:t>gottfürchtig</w:t>
      </w:r>
      <w:proofErr w:type="spellEnd"/>
      <w:r>
        <w:t xml:space="preserve"> Mann,</w:t>
      </w:r>
      <w:r>
        <w:br/>
        <w:t xml:space="preserve">Gott </w:t>
      </w:r>
      <w:proofErr w:type="spellStart"/>
      <w:r>
        <w:t>thät</w:t>
      </w:r>
      <w:proofErr w:type="spellEnd"/>
      <w:r>
        <w:t xml:space="preserve"> ihm zween Engel senden,</w:t>
      </w:r>
      <w:r>
        <w:br/>
        <w:t xml:space="preserve">Hieß ihn aus Sodom ziehen </w:t>
      </w:r>
      <w:proofErr w:type="spellStart"/>
      <w:r>
        <w:t>than</w:t>
      </w:r>
      <w:proofErr w:type="spellEnd"/>
      <w:r>
        <w:br/>
        <w:t>Und sollt sich nicht umwenden.</w:t>
      </w:r>
      <w:r>
        <w:br/>
        <w:t>Alsdann hub Gott zu regnen an</w:t>
      </w:r>
      <w:r>
        <w:br/>
        <w:t>Mit Schwefel und mit Feure;</w:t>
      </w:r>
      <w:r>
        <w:br/>
        <w:t xml:space="preserve">Dann Gottes Wort bleibt ewig </w:t>
      </w:r>
      <w:proofErr w:type="spellStart"/>
      <w:r>
        <w:t>stan</w:t>
      </w:r>
      <w:proofErr w:type="spellEnd"/>
      <w:r>
        <w:t>,</w:t>
      </w:r>
      <w:r>
        <w:br/>
        <w:t xml:space="preserve">Kommt uns allen zu </w:t>
      </w:r>
      <w:proofErr w:type="spellStart"/>
      <w:r>
        <w:t>Steure1</w:t>
      </w:r>
      <w:proofErr w:type="spellEnd"/>
      <w:r>
        <w:t>).</w:t>
      </w:r>
    </w:p>
    <w:p w14:paraId="683AB154" w14:textId="77777777" w:rsidR="008B4322" w:rsidRDefault="008B4322" w:rsidP="008B4322">
      <w:pPr>
        <w:pStyle w:val="StandardWeb"/>
      </w:pPr>
      <w:r>
        <w:t xml:space="preserve">David, David, ein </w:t>
      </w:r>
      <w:proofErr w:type="spellStart"/>
      <w:r>
        <w:t>Köng</w:t>
      </w:r>
      <w:proofErr w:type="spellEnd"/>
      <w:r>
        <w:t xml:space="preserve"> und Herr</w:t>
      </w:r>
      <w:r>
        <w:br/>
        <w:t>Ein Mann nach Gottes Willen</w:t>
      </w:r>
      <w:r>
        <w:br/>
        <w:t>Hat angenommen Gottes Lehr,</w:t>
      </w:r>
      <w:r>
        <w:br/>
        <w:t>Darum sein Wort erfüllet,</w:t>
      </w:r>
      <w:r>
        <w:br/>
        <w:t xml:space="preserve">Aus seinem Stamm Gott </w:t>
      </w:r>
      <w:proofErr w:type="spellStart"/>
      <w:r>
        <w:t>globet</w:t>
      </w:r>
      <w:proofErr w:type="spellEnd"/>
      <w:r>
        <w:t xml:space="preserve"> an,</w:t>
      </w:r>
      <w:r>
        <w:br/>
        <w:t>Wollt er geboren werden;</w:t>
      </w:r>
      <w:r>
        <w:br/>
        <w:t xml:space="preserve">Dann Gottes Wort bleibt ewig </w:t>
      </w:r>
      <w:proofErr w:type="spellStart"/>
      <w:r>
        <w:t>stan</w:t>
      </w:r>
      <w:proofErr w:type="spellEnd"/>
      <w:r>
        <w:br/>
        <w:t>Im Himmel, als auf Erden.</w:t>
      </w:r>
    </w:p>
    <w:p w14:paraId="2EB1DAF4" w14:textId="77777777" w:rsidR="008B4322" w:rsidRDefault="008B4322" w:rsidP="008B4322">
      <w:pPr>
        <w:pStyle w:val="StandardWeb"/>
      </w:pPr>
      <w:r>
        <w:t>Jesus Christus, Marien Sohn,</w:t>
      </w:r>
      <w:r>
        <w:br/>
        <w:t>Vom heiligen Geist empfangen,</w:t>
      </w:r>
      <w:r>
        <w:br/>
        <w:t xml:space="preserve">Was all Propheten </w:t>
      </w:r>
      <w:proofErr w:type="spellStart"/>
      <w:r>
        <w:t>gsaget</w:t>
      </w:r>
      <w:proofErr w:type="spellEnd"/>
      <w:r>
        <w:t xml:space="preserve"> hon,</w:t>
      </w:r>
      <w:r>
        <w:br/>
        <w:t>Ist Alls an ihm ergangen.</w:t>
      </w:r>
      <w:r>
        <w:br/>
        <w:t xml:space="preserve">Das hat Gott Alls durch ihn </w:t>
      </w:r>
      <w:proofErr w:type="spellStart"/>
      <w:r>
        <w:t>gethan</w:t>
      </w:r>
      <w:proofErr w:type="spellEnd"/>
      <w:r>
        <w:br/>
        <w:t>Und spricht, den sollt ihr hören;</w:t>
      </w:r>
      <w:r>
        <w:br/>
        <w:t xml:space="preserve">Dann Gottes Wort bleibt ewig </w:t>
      </w:r>
      <w:proofErr w:type="spellStart"/>
      <w:r>
        <w:t>stan</w:t>
      </w:r>
      <w:proofErr w:type="spellEnd"/>
      <w:r>
        <w:t>,</w:t>
      </w:r>
      <w:r>
        <w:br/>
        <w:t xml:space="preserve">Den </w:t>
      </w:r>
      <w:proofErr w:type="spellStart"/>
      <w:r>
        <w:t>solln</w:t>
      </w:r>
      <w:proofErr w:type="spellEnd"/>
      <w:r>
        <w:t xml:space="preserve"> wir loben und ehren.</w:t>
      </w:r>
    </w:p>
    <w:p w14:paraId="78298AA5" w14:textId="77777777" w:rsidR="008B4322" w:rsidRDefault="008B4322" w:rsidP="008B4322">
      <w:pPr>
        <w:pStyle w:val="StandardWeb"/>
      </w:pPr>
      <w:r>
        <w:t>Nun hört, nun hört und merkt mit Fleiß,</w:t>
      </w:r>
      <w:r>
        <w:br/>
        <w:t>Was uns fürder beschreiben</w:t>
      </w:r>
      <w:r>
        <w:br/>
        <w:t>Im Testament auf neue Weis,</w:t>
      </w:r>
      <w:r>
        <w:br/>
        <w:t xml:space="preserve">Darin sie </w:t>
      </w:r>
      <w:proofErr w:type="spellStart"/>
      <w:r>
        <w:t>thun</w:t>
      </w:r>
      <w:proofErr w:type="spellEnd"/>
      <w:r>
        <w:t xml:space="preserve"> verleiben,</w:t>
      </w:r>
      <w:r>
        <w:br/>
        <w:t xml:space="preserve">Was vormals je </w:t>
      </w:r>
      <w:proofErr w:type="spellStart"/>
      <w:r>
        <w:t>gesaget</w:t>
      </w:r>
      <w:proofErr w:type="spellEnd"/>
      <w:r>
        <w:t xml:space="preserve"> ward</w:t>
      </w:r>
      <w:r>
        <w:br/>
        <w:t>Von Christo unserm Herren;</w:t>
      </w:r>
      <w:r>
        <w:br/>
        <w:t xml:space="preserve">Dann Gottes Wort bleibt ewig </w:t>
      </w:r>
      <w:proofErr w:type="spellStart"/>
      <w:r>
        <w:t>stan</w:t>
      </w:r>
      <w:proofErr w:type="spellEnd"/>
      <w:r>
        <w:br/>
        <w:t>Und wird sich allzeit mehren.</w:t>
      </w:r>
    </w:p>
    <w:p w14:paraId="6CB8CB22" w14:textId="77777777" w:rsidR="008B4322" w:rsidRDefault="008B4322" w:rsidP="008B4322">
      <w:pPr>
        <w:pStyle w:val="StandardWeb"/>
      </w:pPr>
      <w:r>
        <w:t>Matthäus Levi, Evangelist,</w:t>
      </w:r>
      <w:r>
        <w:br/>
        <w:t>Ein Mann vom Zoll berufen,</w:t>
      </w:r>
      <w:r>
        <w:br/>
        <w:t xml:space="preserve">Der erste </w:t>
      </w:r>
      <w:proofErr w:type="spellStart"/>
      <w:r>
        <w:t>Kanzelr</w:t>
      </w:r>
      <w:proofErr w:type="spellEnd"/>
      <w:r>
        <w:t xml:space="preserve"> worden ist,</w:t>
      </w:r>
      <w:r>
        <w:br/>
        <w:t>Lernet allein zu suchen</w:t>
      </w:r>
      <w:r>
        <w:br/>
        <w:t>Diesen Heiland, der selber spricht:</w:t>
      </w:r>
      <w:r>
        <w:br/>
        <w:t>Kommt, ihr Betrübten alle!</w:t>
      </w:r>
      <w:r>
        <w:br/>
        <w:t xml:space="preserve">Dann Gottes Wort bleibt ewig </w:t>
      </w:r>
      <w:proofErr w:type="spellStart"/>
      <w:r>
        <w:t>stan</w:t>
      </w:r>
      <w:proofErr w:type="spellEnd"/>
      <w:r>
        <w:br/>
        <w:t>Mit Pracht und großem Schalle.</w:t>
      </w:r>
    </w:p>
    <w:p w14:paraId="0855C679" w14:textId="77777777" w:rsidR="008B4322" w:rsidRDefault="008B4322" w:rsidP="008B4322">
      <w:pPr>
        <w:pStyle w:val="StandardWeb"/>
      </w:pPr>
      <w:r>
        <w:t xml:space="preserve">Markus, Markus, der </w:t>
      </w:r>
      <w:proofErr w:type="spellStart"/>
      <w:r>
        <w:t>ander</w:t>
      </w:r>
      <w:proofErr w:type="spellEnd"/>
      <w:r>
        <w:t xml:space="preserve"> ist,</w:t>
      </w:r>
      <w:r>
        <w:br/>
        <w:t>Der auch reichlich ausbreitet</w:t>
      </w:r>
      <w:r>
        <w:br/>
        <w:t>Mirakel groß von diesem Christ,</w:t>
      </w:r>
      <w:r>
        <w:br/>
        <w:t>Damit er hat geleitet,</w:t>
      </w:r>
      <w:r>
        <w:br/>
        <w:t xml:space="preserve">Zum Glauben bracht, </w:t>
      </w:r>
      <w:proofErr w:type="spellStart"/>
      <w:r>
        <w:t>daß</w:t>
      </w:r>
      <w:proofErr w:type="spellEnd"/>
      <w:r>
        <w:t xml:space="preserve"> er allein</w:t>
      </w:r>
      <w:r>
        <w:br/>
        <w:t xml:space="preserve">Gerecht und fromm </w:t>
      </w:r>
      <w:proofErr w:type="spellStart"/>
      <w:r>
        <w:t>thut</w:t>
      </w:r>
      <w:proofErr w:type="spellEnd"/>
      <w:r>
        <w:t xml:space="preserve"> machen;</w:t>
      </w:r>
      <w:r>
        <w:br/>
        <w:t xml:space="preserve">Dann Gottes Wort bleibt ewig </w:t>
      </w:r>
      <w:proofErr w:type="spellStart"/>
      <w:r>
        <w:t>stan</w:t>
      </w:r>
      <w:proofErr w:type="spellEnd"/>
      <w:r>
        <w:t>,</w:t>
      </w:r>
      <w:r>
        <w:br/>
        <w:t>Sie weinen oder lachen.</w:t>
      </w:r>
    </w:p>
    <w:p w14:paraId="5DABD1D1" w14:textId="77777777" w:rsidR="008B4322" w:rsidRDefault="008B4322" w:rsidP="008B4322">
      <w:pPr>
        <w:pStyle w:val="StandardWeb"/>
      </w:pPr>
      <w:r>
        <w:t>Lukas, Lukas in die Ordnung tritt,</w:t>
      </w:r>
      <w:r>
        <w:br/>
        <w:t xml:space="preserve">Groß </w:t>
      </w:r>
      <w:proofErr w:type="spellStart"/>
      <w:r>
        <w:t>Wunderthat</w:t>
      </w:r>
      <w:proofErr w:type="spellEnd"/>
      <w:r>
        <w:t xml:space="preserve"> uns zeiget,</w:t>
      </w:r>
      <w:r>
        <w:br/>
        <w:t>Zu schreiben aus ist er der dritt,</w:t>
      </w:r>
      <w:r>
        <w:br/>
        <w:t xml:space="preserve">Wie hoch uns Gott sei </w:t>
      </w:r>
      <w:proofErr w:type="spellStart"/>
      <w:r>
        <w:t>geneiget</w:t>
      </w:r>
      <w:proofErr w:type="spellEnd"/>
      <w:r>
        <w:t>,</w:t>
      </w:r>
      <w:r>
        <w:br/>
      </w:r>
      <w:proofErr w:type="spellStart"/>
      <w:r>
        <w:t>Daß</w:t>
      </w:r>
      <w:proofErr w:type="spellEnd"/>
      <w:r>
        <w:t xml:space="preserve"> er uns schickt vom Himmel herab,</w:t>
      </w:r>
      <w:r>
        <w:br/>
        <w:t xml:space="preserve">Sein Sohn freundlich </w:t>
      </w:r>
      <w:proofErr w:type="spellStart"/>
      <w:r>
        <w:t>läßt</w:t>
      </w:r>
      <w:proofErr w:type="spellEnd"/>
      <w:r>
        <w:t xml:space="preserve"> locken;</w:t>
      </w:r>
      <w:r>
        <w:br/>
        <w:t xml:space="preserve">Dann Gottes Wort bleibt ewig </w:t>
      </w:r>
      <w:proofErr w:type="spellStart"/>
      <w:r>
        <w:t>stan</w:t>
      </w:r>
      <w:proofErr w:type="spellEnd"/>
      <w:r>
        <w:t>,</w:t>
      </w:r>
      <w:r>
        <w:br/>
        <w:t xml:space="preserve">Wer das nicht glaubt, </w:t>
      </w:r>
      <w:proofErr w:type="spellStart"/>
      <w:r>
        <w:t>muß</w:t>
      </w:r>
      <w:proofErr w:type="spellEnd"/>
      <w:r>
        <w:t xml:space="preserve"> </w:t>
      </w:r>
      <w:proofErr w:type="spellStart"/>
      <w:r>
        <w:t>bocken2</w:t>
      </w:r>
      <w:proofErr w:type="spellEnd"/>
      <w:r>
        <w:t>).</w:t>
      </w:r>
    </w:p>
    <w:p w14:paraId="239D322B" w14:textId="77777777" w:rsidR="008B4322" w:rsidRDefault="008B4322" w:rsidP="008B4322">
      <w:pPr>
        <w:pStyle w:val="StandardWeb"/>
      </w:pPr>
      <w:r>
        <w:t>Johannes, Johannes, der Jüngling schon,</w:t>
      </w:r>
      <w:r>
        <w:br/>
        <w:t>Ist auch der Vierte worden,</w:t>
      </w:r>
      <w:r>
        <w:br/>
        <w:t>Das Wort er führt in gleichem Ton,</w:t>
      </w:r>
      <w:r>
        <w:br/>
        <w:t>Lehrt uns den Christenorden</w:t>
      </w:r>
      <w:r>
        <w:br/>
        <w:t>Mit Glaub und Lieb beweisen recht</w:t>
      </w:r>
      <w:r>
        <w:br/>
        <w:t>Und sonst anders nicht suchen;</w:t>
      </w:r>
      <w:r>
        <w:br/>
        <w:t xml:space="preserve">Dann Gottes Wort bleibt ewig </w:t>
      </w:r>
      <w:proofErr w:type="spellStart"/>
      <w:r>
        <w:t>stan</w:t>
      </w:r>
      <w:proofErr w:type="spellEnd"/>
      <w:r>
        <w:t>,</w:t>
      </w:r>
      <w:r>
        <w:br/>
        <w:t xml:space="preserve">Hilft weder </w:t>
      </w:r>
      <w:proofErr w:type="spellStart"/>
      <w:r>
        <w:t>scharrn</w:t>
      </w:r>
      <w:proofErr w:type="spellEnd"/>
      <w:r>
        <w:t xml:space="preserve">, </w:t>
      </w:r>
      <w:proofErr w:type="spellStart"/>
      <w:r>
        <w:t>no9ch</w:t>
      </w:r>
      <w:proofErr w:type="spellEnd"/>
      <w:r>
        <w:t xml:space="preserve"> </w:t>
      </w:r>
      <w:proofErr w:type="spellStart"/>
      <w:r>
        <w:t>buchen3</w:t>
      </w:r>
      <w:proofErr w:type="spellEnd"/>
      <w:r>
        <w:t>).</w:t>
      </w:r>
    </w:p>
    <w:p w14:paraId="609A5D08" w14:textId="77777777" w:rsidR="008B4322" w:rsidRDefault="008B4322" w:rsidP="008B4322">
      <w:pPr>
        <w:pStyle w:val="StandardWeb"/>
      </w:pPr>
      <w:r>
        <w:t xml:space="preserve">Saulus, Saulus erwähltes </w:t>
      </w:r>
      <w:proofErr w:type="spellStart"/>
      <w:r>
        <w:t>Vas4</w:t>
      </w:r>
      <w:proofErr w:type="spellEnd"/>
      <w:r>
        <w:t>)</w:t>
      </w:r>
      <w:r>
        <w:br/>
        <w:t xml:space="preserve">Ist erst der rechte </w:t>
      </w:r>
      <w:proofErr w:type="spellStart"/>
      <w:r>
        <w:t>Keren5</w:t>
      </w:r>
      <w:proofErr w:type="spellEnd"/>
      <w:r>
        <w:t>),</w:t>
      </w:r>
      <w:r>
        <w:br/>
        <w:t xml:space="preserve">Der uns erreget den Neid und </w:t>
      </w:r>
      <w:proofErr w:type="spellStart"/>
      <w:r>
        <w:t>Haß</w:t>
      </w:r>
      <w:proofErr w:type="spellEnd"/>
      <w:r>
        <w:t>,</w:t>
      </w:r>
      <w:r>
        <w:br/>
      </w:r>
      <w:proofErr w:type="spellStart"/>
      <w:r>
        <w:t>Darvon</w:t>
      </w:r>
      <w:proofErr w:type="spellEnd"/>
      <w:r>
        <w:t xml:space="preserve"> so zornig werden,</w:t>
      </w:r>
      <w:r>
        <w:br/>
        <w:t xml:space="preserve">Die Welt und ihr groß </w:t>
      </w:r>
      <w:proofErr w:type="spellStart"/>
      <w:r>
        <w:t>Hofgesind</w:t>
      </w:r>
      <w:proofErr w:type="spellEnd"/>
      <w:r>
        <w:t>,</w:t>
      </w:r>
      <w:r>
        <w:br/>
        <w:t xml:space="preserve">Die also toben und </w:t>
      </w:r>
      <w:proofErr w:type="spellStart"/>
      <w:r>
        <w:t>wüthen</w:t>
      </w:r>
      <w:proofErr w:type="spellEnd"/>
      <w:r>
        <w:t>;</w:t>
      </w:r>
      <w:r>
        <w:br/>
        <w:t xml:space="preserve">Dann Gottes Wort bleibt ewig </w:t>
      </w:r>
      <w:proofErr w:type="spellStart"/>
      <w:r>
        <w:t>stan</w:t>
      </w:r>
      <w:proofErr w:type="spellEnd"/>
      <w:r>
        <w:t>,</w:t>
      </w:r>
      <w:r>
        <w:br/>
        <w:t>Vor den‘ wird ers behüten.</w:t>
      </w:r>
    </w:p>
    <w:p w14:paraId="1CEFEBB4" w14:textId="77777777" w:rsidR="008B4322" w:rsidRDefault="008B4322" w:rsidP="008B4322">
      <w:pPr>
        <w:pStyle w:val="StandardWeb"/>
      </w:pPr>
      <w:r>
        <w:t xml:space="preserve">O Paul, o Paul, was </w:t>
      </w:r>
      <w:proofErr w:type="spellStart"/>
      <w:r>
        <w:t>richtst</w:t>
      </w:r>
      <w:proofErr w:type="spellEnd"/>
      <w:r>
        <w:t xml:space="preserve"> du an</w:t>
      </w:r>
      <w:r>
        <w:br/>
        <w:t xml:space="preserve">Mit deinem </w:t>
      </w:r>
      <w:proofErr w:type="spellStart"/>
      <w:r>
        <w:t>theuren</w:t>
      </w:r>
      <w:proofErr w:type="spellEnd"/>
      <w:r>
        <w:t xml:space="preserve"> Schreiben!</w:t>
      </w:r>
      <w:r>
        <w:br/>
        <w:t xml:space="preserve">Menschlich Vernunft hoch </w:t>
      </w:r>
      <w:proofErr w:type="spellStart"/>
      <w:r>
        <w:t>fichtest</w:t>
      </w:r>
      <w:proofErr w:type="spellEnd"/>
      <w:r>
        <w:t xml:space="preserve"> an,</w:t>
      </w:r>
      <w:r>
        <w:br/>
      </w:r>
      <w:proofErr w:type="spellStart"/>
      <w:r>
        <w:t>Willt</w:t>
      </w:r>
      <w:proofErr w:type="spellEnd"/>
      <w:r>
        <w:t xml:space="preserve"> ihre Werk vertreiben,</w:t>
      </w:r>
      <w:r>
        <w:br/>
        <w:t>Allein den Glauben richten auf,</w:t>
      </w:r>
      <w:r>
        <w:br/>
        <w:t>Der solls Alles ausrichten;</w:t>
      </w:r>
      <w:r>
        <w:br/>
        <w:t xml:space="preserve">Dann Gottes Wort bleibt ewig </w:t>
      </w:r>
      <w:proofErr w:type="spellStart"/>
      <w:r>
        <w:t>stan</w:t>
      </w:r>
      <w:proofErr w:type="spellEnd"/>
      <w:r>
        <w:t>,</w:t>
      </w:r>
      <w:r>
        <w:br/>
        <w:t>Wiewohl sie es vernichten.</w:t>
      </w:r>
    </w:p>
    <w:p w14:paraId="3B320C2B" w14:textId="77777777" w:rsidR="008B4322" w:rsidRDefault="008B4322" w:rsidP="008B4322">
      <w:pPr>
        <w:pStyle w:val="StandardWeb"/>
      </w:pPr>
      <w:r>
        <w:t>Petrus, Judas und Jakobus</w:t>
      </w:r>
      <w:r>
        <w:br/>
        <w:t>Folgen auch dieser Lehre,</w:t>
      </w:r>
      <w:r>
        <w:br/>
      </w:r>
      <w:proofErr w:type="spellStart"/>
      <w:r>
        <w:t>Daß</w:t>
      </w:r>
      <w:proofErr w:type="spellEnd"/>
      <w:r>
        <w:t xml:space="preserve"> sie uns lernen </w:t>
      </w:r>
      <w:proofErr w:type="spellStart"/>
      <w:r>
        <w:t>Reu</w:t>
      </w:r>
      <w:proofErr w:type="spellEnd"/>
      <w:r>
        <w:t xml:space="preserve"> und Buß</w:t>
      </w:r>
      <w:r>
        <w:br/>
        <w:t>Durch Christum, unsern Herren.</w:t>
      </w:r>
      <w:r>
        <w:br/>
        <w:t xml:space="preserve">Auf den sie all uns weisen </w:t>
      </w:r>
      <w:proofErr w:type="spellStart"/>
      <w:r>
        <w:t>thun</w:t>
      </w:r>
      <w:proofErr w:type="spellEnd"/>
      <w:r>
        <w:t>,</w:t>
      </w:r>
      <w:r>
        <w:br/>
      </w:r>
      <w:proofErr w:type="spellStart"/>
      <w:r>
        <w:t>Ohn</w:t>
      </w:r>
      <w:proofErr w:type="spellEnd"/>
      <w:r>
        <w:t xml:space="preserve"> ihn wird nicht geholfen.</w:t>
      </w:r>
      <w:r>
        <w:br/>
        <w:t xml:space="preserve">Dann Gottes Wort bleibt ewig </w:t>
      </w:r>
      <w:proofErr w:type="spellStart"/>
      <w:r>
        <w:t>stan</w:t>
      </w:r>
      <w:proofErr w:type="spellEnd"/>
      <w:r>
        <w:br/>
        <w:t>Vor Löwen, Bären und Wolfen.</w:t>
      </w:r>
    </w:p>
    <w:p w14:paraId="0A0994CE" w14:textId="77777777" w:rsidR="008B4322" w:rsidRDefault="008B4322" w:rsidP="008B4322">
      <w:pPr>
        <w:pStyle w:val="StandardWeb"/>
      </w:pPr>
      <w:r>
        <w:t>Ach Mensch, ach Mensch, nu schick dich drein,</w:t>
      </w:r>
      <w:r>
        <w:br/>
        <w:t>Laß deinen Dünkel fahren</w:t>
      </w:r>
      <w:r>
        <w:br/>
        <w:t>Und glaub der Schrift und Worten sein,</w:t>
      </w:r>
      <w:r>
        <w:br/>
        <w:t xml:space="preserve">Damit du </w:t>
      </w:r>
      <w:proofErr w:type="spellStart"/>
      <w:r>
        <w:t>mögst</w:t>
      </w:r>
      <w:proofErr w:type="spellEnd"/>
      <w:r>
        <w:t xml:space="preserve"> bewahren</w:t>
      </w:r>
      <w:r>
        <w:br/>
        <w:t xml:space="preserve">Dein </w:t>
      </w:r>
      <w:proofErr w:type="spellStart"/>
      <w:r>
        <w:t>Gwissen</w:t>
      </w:r>
      <w:proofErr w:type="spellEnd"/>
      <w:r>
        <w:t xml:space="preserve"> und auch all dein Thun</w:t>
      </w:r>
      <w:r>
        <w:br/>
        <w:t>Treulich darauf verlassen;</w:t>
      </w:r>
      <w:r>
        <w:br/>
        <w:t xml:space="preserve">Dann Gottes Wort bleibt ewig </w:t>
      </w:r>
      <w:proofErr w:type="spellStart"/>
      <w:r>
        <w:t>stan</w:t>
      </w:r>
      <w:proofErr w:type="spellEnd"/>
      <w:r>
        <w:t>,</w:t>
      </w:r>
      <w:r>
        <w:br/>
        <w:t>Zeigt uns den Weg und Straßen.</w:t>
      </w:r>
    </w:p>
    <w:p w14:paraId="2C9E6BBE" w14:textId="77777777" w:rsidR="008B4322" w:rsidRDefault="008B4322" w:rsidP="008B4322">
      <w:pPr>
        <w:pStyle w:val="StandardWeb"/>
      </w:pPr>
      <w:r>
        <w:t>O Jesu Christ, du Gottes Sohn,</w:t>
      </w:r>
      <w:r>
        <w:br/>
      </w:r>
      <w:proofErr w:type="spellStart"/>
      <w:r>
        <w:t>Laß</w:t>
      </w:r>
      <w:proofErr w:type="spellEnd"/>
      <w:r>
        <w:t xml:space="preserve"> uns nicht von dir weichen,</w:t>
      </w:r>
      <w:r>
        <w:br/>
      </w:r>
      <w:proofErr w:type="spellStart"/>
      <w:r>
        <w:t>Daß</w:t>
      </w:r>
      <w:proofErr w:type="spellEnd"/>
      <w:r>
        <w:t xml:space="preserve"> uns nicht </w:t>
      </w:r>
      <w:proofErr w:type="spellStart"/>
      <w:r>
        <w:t>werd</w:t>
      </w:r>
      <w:proofErr w:type="spellEnd"/>
      <w:r>
        <w:t xml:space="preserve"> ein böser Lohn,</w:t>
      </w:r>
      <w:r>
        <w:br/>
        <w:t xml:space="preserve">So Menschenlehr </w:t>
      </w:r>
      <w:proofErr w:type="spellStart"/>
      <w:r>
        <w:t>herstreichen</w:t>
      </w:r>
      <w:proofErr w:type="spellEnd"/>
      <w:r>
        <w:br/>
        <w:t xml:space="preserve">Mit schöner Gestalt und </w:t>
      </w:r>
      <w:proofErr w:type="spellStart"/>
      <w:r>
        <w:t>Wüthrichsgwalt</w:t>
      </w:r>
      <w:proofErr w:type="spellEnd"/>
      <w:r>
        <w:br/>
        <w:t>Zu tilgen deinen Namen;</w:t>
      </w:r>
      <w:r>
        <w:br/>
        <w:t xml:space="preserve">Dann Gottes Wort bleibt ewig </w:t>
      </w:r>
      <w:proofErr w:type="spellStart"/>
      <w:r>
        <w:t>stan</w:t>
      </w:r>
      <w:proofErr w:type="spellEnd"/>
      <w:r>
        <w:br/>
        <w:t>Von nun und ewig, Amen!</w:t>
      </w:r>
    </w:p>
    <w:p w14:paraId="549827BF" w14:textId="77777777" w:rsidR="008B4322" w:rsidRDefault="008B4322" w:rsidP="008B4322">
      <w:pPr>
        <w:pStyle w:val="StandardWeb"/>
      </w:pPr>
      <w:r>
        <w:t>Lobt Gott, Lobt Gott in Einigkeit,</w:t>
      </w:r>
      <w:r>
        <w:br/>
        <w:t>Ihr Christen all gemeine;</w:t>
      </w:r>
      <w:r>
        <w:br/>
      </w:r>
      <w:proofErr w:type="spellStart"/>
      <w:r>
        <w:t>Daß</w:t>
      </w:r>
      <w:proofErr w:type="spellEnd"/>
      <w:r>
        <w:t xml:space="preserve"> er sein Wort hat ausgebreit,</w:t>
      </w:r>
      <w:r>
        <w:br/>
        <w:t>Das ist sein Werk alleine.</w:t>
      </w:r>
      <w:r>
        <w:br/>
        <w:t>Keins Menschen Wahn nicht helfen kann,</w:t>
      </w:r>
      <w:r>
        <w:br/>
        <w:t>Wie hoch er sei mit Namen;</w:t>
      </w:r>
      <w:r>
        <w:br/>
        <w:t xml:space="preserve">Dann Gottes Wort bleibt ewig </w:t>
      </w:r>
      <w:proofErr w:type="spellStart"/>
      <w:r>
        <w:t>stan</w:t>
      </w:r>
      <w:proofErr w:type="spellEnd"/>
      <w:r>
        <w:t>,</w:t>
      </w:r>
      <w:r>
        <w:br/>
        <w:t>Nun singen wir fröhlich: Amen!</w:t>
      </w:r>
    </w:p>
    <w:p w14:paraId="6C39AE6A" w14:textId="77777777" w:rsidR="008B4322" w:rsidRDefault="008B4322" w:rsidP="008B4322">
      <w:pPr>
        <w:pStyle w:val="berschrift2"/>
      </w:pPr>
      <w:r>
        <w:rPr>
          <w:rStyle w:val="screen-reader-text"/>
        </w:rPr>
        <w:t xml:space="preserve">Von Adams fall und </w:t>
      </w:r>
      <w:proofErr w:type="spellStart"/>
      <w:r>
        <w:rPr>
          <w:rStyle w:val="screen-reader-text"/>
        </w:rPr>
        <w:t>erlösung</w:t>
      </w:r>
      <w:proofErr w:type="spellEnd"/>
      <w:r>
        <w:rPr>
          <w:rStyle w:val="screen-reader-text"/>
        </w:rPr>
        <w:t xml:space="preserve"> durch Christum.</w:t>
      </w:r>
      <w:r>
        <w:t xml:space="preserve"> </w:t>
      </w:r>
    </w:p>
    <w:p w14:paraId="7BE50527" w14:textId="77777777" w:rsidR="008B4322" w:rsidRDefault="008B4322" w:rsidP="008B4322">
      <w:pPr>
        <w:pStyle w:val="StandardWeb"/>
      </w:pPr>
      <w:r>
        <w:t>GOtt sprach zu Adam:</w:t>
      </w:r>
      <w:r>
        <w:br/>
        <w:t xml:space="preserve">Von allen </w:t>
      </w:r>
      <w:proofErr w:type="spellStart"/>
      <w:r>
        <w:t>beumen</w:t>
      </w:r>
      <w:proofErr w:type="spellEnd"/>
      <w:r>
        <w:t xml:space="preserve"> zu essen </w:t>
      </w:r>
      <w:proofErr w:type="spellStart"/>
      <w:r>
        <w:t>erleub</w:t>
      </w:r>
      <w:proofErr w:type="spellEnd"/>
      <w:r>
        <w:t xml:space="preserve"> ich dir,</w:t>
      </w:r>
      <w:r>
        <w:br/>
        <w:t>nur einen mit ernst verbiet ich dir!</w:t>
      </w:r>
    </w:p>
    <w:p w14:paraId="1C0391B2" w14:textId="77777777" w:rsidR="008B4322" w:rsidRDefault="008B4322" w:rsidP="008B4322">
      <w:pPr>
        <w:pStyle w:val="StandardWeb"/>
      </w:pPr>
      <w:r>
        <w:t xml:space="preserve">Hab acht </w:t>
      </w:r>
      <w:proofErr w:type="spellStart"/>
      <w:r>
        <w:t>auff</w:t>
      </w:r>
      <w:proofErr w:type="spellEnd"/>
      <w:r>
        <w:t xml:space="preserve"> </w:t>
      </w:r>
      <w:proofErr w:type="spellStart"/>
      <w:r>
        <w:t>diß</w:t>
      </w:r>
      <w:proofErr w:type="spellEnd"/>
      <w:r>
        <w:t xml:space="preserve"> mein gebot,</w:t>
      </w:r>
      <w:r>
        <w:br/>
      </w:r>
      <w:proofErr w:type="spellStart"/>
      <w:r>
        <w:t>laß</w:t>
      </w:r>
      <w:proofErr w:type="spellEnd"/>
      <w:r>
        <w:t xml:space="preserve"> </w:t>
      </w:r>
      <w:proofErr w:type="spellStart"/>
      <w:r>
        <w:t>dirs</w:t>
      </w:r>
      <w:proofErr w:type="spellEnd"/>
      <w:r>
        <w:t xml:space="preserve"> </w:t>
      </w:r>
      <w:proofErr w:type="spellStart"/>
      <w:r>
        <w:t>nit</w:t>
      </w:r>
      <w:proofErr w:type="spellEnd"/>
      <w:r>
        <w:t xml:space="preserve"> sein ein </w:t>
      </w:r>
      <w:proofErr w:type="spellStart"/>
      <w:r>
        <w:t>spot</w:t>
      </w:r>
      <w:proofErr w:type="spellEnd"/>
      <w:r>
        <w:t>,</w:t>
      </w:r>
      <w:r>
        <w:br/>
        <w:t xml:space="preserve">denn es hats </w:t>
      </w:r>
      <w:proofErr w:type="spellStart"/>
      <w:r>
        <w:t>geredt</w:t>
      </w:r>
      <w:proofErr w:type="spellEnd"/>
      <w:r>
        <w:t xml:space="preserve"> dein Gott;</w:t>
      </w:r>
      <w:r>
        <w:br/>
        <w:t xml:space="preserve">sonst </w:t>
      </w:r>
      <w:proofErr w:type="spellStart"/>
      <w:r>
        <w:t>wirstu</w:t>
      </w:r>
      <w:proofErr w:type="spellEnd"/>
      <w:r>
        <w:t xml:space="preserve"> und all dein erben</w:t>
      </w:r>
      <w:r>
        <w:br/>
        <w:t>erschrecklich verderben,</w:t>
      </w:r>
      <w:r>
        <w:br/>
        <w:t xml:space="preserve">des </w:t>
      </w:r>
      <w:proofErr w:type="spellStart"/>
      <w:r>
        <w:t>tods</w:t>
      </w:r>
      <w:proofErr w:type="spellEnd"/>
      <w:r>
        <w:t xml:space="preserve"> </w:t>
      </w:r>
      <w:proofErr w:type="spellStart"/>
      <w:r>
        <w:t>wirstu</w:t>
      </w:r>
      <w:proofErr w:type="spellEnd"/>
      <w:r>
        <w:t xml:space="preserve"> sterben!</w:t>
      </w:r>
      <w:r>
        <w:br/>
        <w:t>Da macht sich auch dar die schlang,</w:t>
      </w:r>
      <w:r>
        <w:br/>
      </w:r>
      <w:proofErr w:type="spellStart"/>
      <w:r>
        <w:t>wolt</w:t>
      </w:r>
      <w:proofErr w:type="spellEnd"/>
      <w:r>
        <w:t xml:space="preserve"> sich </w:t>
      </w:r>
      <w:proofErr w:type="spellStart"/>
      <w:r>
        <w:t>nit</w:t>
      </w:r>
      <w:proofErr w:type="spellEnd"/>
      <w:r>
        <w:t xml:space="preserve"> </w:t>
      </w:r>
      <w:proofErr w:type="spellStart"/>
      <w:r>
        <w:t>seumen</w:t>
      </w:r>
      <w:proofErr w:type="spellEnd"/>
      <w:r>
        <w:t xml:space="preserve"> lang,</w:t>
      </w:r>
      <w:r>
        <w:br/>
      </w:r>
      <w:proofErr w:type="spellStart"/>
      <w:r>
        <w:t>thet</w:t>
      </w:r>
      <w:proofErr w:type="spellEnd"/>
      <w:r>
        <w:t xml:space="preserve"> dem armen </w:t>
      </w:r>
      <w:proofErr w:type="spellStart"/>
      <w:r>
        <w:t>weiblein</w:t>
      </w:r>
      <w:proofErr w:type="spellEnd"/>
      <w:r>
        <w:t xml:space="preserve"> bang:</w:t>
      </w:r>
      <w:r>
        <w:br/>
        <w:t xml:space="preserve">Ja wohl, </w:t>
      </w:r>
      <w:proofErr w:type="spellStart"/>
      <w:r>
        <w:t>solt</w:t>
      </w:r>
      <w:proofErr w:type="spellEnd"/>
      <w:r>
        <w:t xml:space="preserve"> euch verbieten Gott</w:t>
      </w:r>
      <w:r>
        <w:br/>
        <w:t xml:space="preserve">den baum? </w:t>
      </w:r>
      <w:proofErr w:type="spellStart"/>
      <w:r>
        <w:t>halts</w:t>
      </w:r>
      <w:proofErr w:type="spellEnd"/>
      <w:r>
        <w:t xml:space="preserve"> nur für ein </w:t>
      </w:r>
      <w:proofErr w:type="spellStart"/>
      <w:r>
        <w:t>spott</w:t>
      </w:r>
      <w:proofErr w:type="spellEnd"/>
      <w:r>
        <w:t>!</w:t>
      </w:r>
      <w:r>
        <w:br/>
        <w:t>ist weder nutz noch not!</w:t>
      </w:r>
      <w:r>
        <w:br/>
      </w:r>
      <w:proofErr w:type="spellStart"/>
      <w:r>
        <w:t>Eua</w:t>
      </w:r>
      <w:proofErr w:type="spellEnd"/>
      <w:r>
        <w:t xml:space="preserve"> hat sich nicht vorbedacht,</w:t>
      </w:r>
      <w:r>
        <w:br/>
        <w:t>sie sprach: Gott hat uns gegeben macht,</w:t>
      </w:r>
      <w:r>
        <w:br/>
        <w:t xml:space="preserve">dass wir essen </w:t>
      </w:r>
      <w:proofErr w:type="spellStart"/>
      <w:r>
        <w:t>sölln</w:t>
      </w:r>
      <w:proofErr w:type="spellEnd"/>
      <w:r>
        <w:t xml:space="preserve"> alle </w:t>
      </w:r>
      <w:proofErr w:type="spellStart"/>
      <w:r>
        <w:t>speiß</w:t>
      </w:r>
      <w:proofErr w:type="spellEnd"/>
      <w:r>
        <w:t>,</w:t>
      </w:r>
      <w:r>
        <w:br/>
        <w:t xml:space="preserve">den baum mitten im </w:t>
      </w:r>
      <w:proofErr w:type="spellStart"/>
      <w:r>
        <w:t>Paradeis</w:t>
      </w:r>
      <w:proofErr w:type="spellEnd"/>
      <w:r>
        <w:br/>
        <w:t xml:space="preserve">hat er uns verboten mit </w:t>
      </w:r>
      <w:proofErr w:type="spellStart"/>
      <w:r>
        <w:t>fleiß</w:t>
      </w:r>
      <w:proofErr w:type="spellEnd"/>
      <w:r>
        <w:t>:</w:t>
      </w:r>
      <w:r>
        <w:br/>
        <w:t xml:space="preserve">Wann wir denselben </w:t>
      </w:r>
      <w:proofErr w:type="spellStart"/>
      <w:r>
        <w:t>rürten</w:t>
      </w:r>
      <w:proofErr w:type="spellEnd"/>
      <w:r>
        <w:t xml:space="preserve"> ahn,</w:t>
      </w:r>
      <w:r>
        <w:br/>
        <w:t xml:space="preserve">den </w:t>
      </w:r>
      <w:proofErr w:type="spellStart"/>
      <w:r>
        <w:t>todt</w:t>
      </w:r>
      <w:proofErr w:type="spellEnd"/>
      <w:r>
        <w:t xml:space="preserve"> möchten wir </w:t>
      </w:r>
      <w:proofErr w:type="spellStart"/>
      <w:r>
        <w:t>vleicht</w:t>
      </w:r>
      <w:proofErr w:type="spellEnd"/>
      <w:r>
        <w:t xml:space="preserve"> essen dran!</w:t>
      </w:r>
      <w:r>
        <w:br/>
        <w:t>Die schlang sprach: Es ist da kein fahr!</w:t>
      </w:r>
      <w:r>
        <w:br/>
        <w:t xml:space="preserve">Gott weiß, </w:t>
      </w:r>
      <w:proofErr w:type="spellStart"/>
      <w:r>
        <w:t>wz</w:t>
      </w:r>
      <w:proofErr w:type="spellEnd"/>
      <w:r>
        <w:t xml:space="preserve"> ich </w:t>
      </w:r>
      <w:proofErr w:type="spellStart"/>
      <w:r>
        <w:t>red</w:t>
      </w:r>
      <w:proofErr w:type="spellEnd"/>
      <w:r>
        <w:t>, dass ist war,</w:t>
      </w:r>
      <w:r>
        <w:br/>
      </w:r>
      <w:proofErr w:type="spellStart"/>
      <w:r>
        <w:t>gantz</w:t>
      </w:r>
      <w:proofErr w:type="spellEnd"/>
      <w:r>
        <w:t xml:space="preserve"> lauter und offenbar!</w:t>
      </w:r>
    </w:p>
    <w:p w14:paraId="4FF91C20" w14:textId="77777777" w:rsidR="008B4322" w:rsidRDefault="008B4322" w:rsidP="008B4322">
      <w:pPr>
        <w:pStyle w:val="StandardWeb"/>
      </w:pPr>
      <w:r>
        <w:t xml:space="preserve">Da </w:t>
      </w:r>
      <w:proofErr w:type="spellStart"/>
      <w:r>
        <w:t>fieng</w:t>
      </w:r>
      <w:proofErr w:type="spellEnd"/>
      <w:r>
        <w:t xml:space="preserve"> das </w:t>
      </w:r>
      <w:proofErr w:type="spellStart"/>
      <w:r>
        <w:t>weib</w:t>
      </w:r>
      <w:proofErr w:type="spellEnd"/>
      <w:r>
        <w:t xml:space="preserve"> zu </w:t>
      </w:r>
      <w:proofErr w:type="spellStart"/>
      <w:r>
        <w:t>zweiffeln</w:t>
      </w:r>
      <w:proofErr w:type="spellEnd"/>
      <w:r>
        <w:t xml:space="preserve"> ahn;</w:t>
      </w:r>
      <w:r>
        <w:br/>
      </w:r>
      <w:proofErr w:type="spellStart"/>
      <w:r>
        <w:t>hett</w:t>
      </w:r>
      <w:proofErr w:type="spellEnd"/>
      <w:r>
        <w:t xml:space="preserve"> sie vor den man</w:t>
      </w:r>
      <w:r>
        <w:br/>
      </w:r>
      <w:proofErr w:type="spellStart"/>
      <w:r>
        <w:t>rath</w:t>
      </w:r>
      <w:proofErr w:type="spellEnd"/>
      <w:r>
        <w:t xml:space="preserve"> gefragt, der </w:t>
      </w:r>
      <w:proofErr w:type="spellStart"/>
      <w:r>
        <w:t>het</w:t>
      </w:r>
      <w:proofErr w:type="spellEnd"/>
      <w:r>
        <w:t xml:space="preserve"> </w:t>
      </w:r>
      <w:proofErr w:type="spellStart"/>
      <w:r>
        <w:t>fürm</w:t>
      </w:r>
      <w:proofErr w:type="spellEnd"/>
      <w:r>
        <w:t xml:space="preserve"> </w:t>
      </w:r>
      <w:proofErr w:type="spellStart"/>
      <w:r>
        <w:t>teuffel</w:t>
      </w:r>
      <w:proofErr w:type="spellEnd"/>
      <w:r>
        <w:t xml:space="preserve"> </w:t>
      </w:r>
      <w:proofErr w:type="spellStart"/>
      <w:r>
        <w:t>künnen</w:t>
      </w:r>
      <w:proofErr w:type="spellEnd"/>
      <w:r>
        <w:t xml:space="preserve"> </w:t>
      </w:r>
      <w:proofErr w:type="spellStart"/>
      <w:r>
        <w:t>stahn</w:t>
      </w:r>
      <w:proofErr w:type="spellEnd"/>
      <w:r>
        <w:t>:</w:t>
      </w:r>
      <w:r>
        <w:br/>
        <w:t>des war die schlang so betrogen,</w:t>
      </w:r>
      <w:r>
        <w:br/>
      </w:r>
      <w:proofErr w:type="spellStart"/>
      <w:r>
        <w:t>durffts</w:t>
      </w:r>
      <w:proofErr w:type="spellEnd"/>
      <w:r>
        <w:t xml:space="preserve"> </w:t>
      </w:r>
      <w:proofErr w:type="spellStart"/>
      <w:r>
        <w:t>nit</w:t>
      </w:r>
      <w:proofErr w:type="spellEnd"/>
      <w:r>
        <w:t xml:space="preserve"> mit dem man wagen.</w:t>
      </w:r>
      <w:r>
        <w:br/>
        <w:t>Der baum deucht sie sein also schon,</w:t>
      </w:r>
      <w:r>
        <w:br/>
      </w:r>
      <w:proofErr w:type="spellStart"/>
      <w:r>
        <w:t>dz</w:t>
      </w:r>
      <w:proofErr w:type="spellEnd"/>
      <w:r>
        <w:t xml:space="preserve"> sie aß </w:t>
      </w:r>
      <w:proofErr w:type="spellStart"/>
      <w:r>
        <w:t>dauon</w:t>
      </w:r>
      <w:proofErr w:type="spellEnd"/>
      <w:r>
        <w:t>!</w:t>
      </w:r>
      <w:r>
        <w:br/>
        <w:t xml:space="preserve">da verlor sie uns des </w:t>
      </w:r>
      <w:proofErr w:type="spellStart"/>
      <w:r>
        <w:t>ewgen</w:t>
      </w:r>
      <w:proofErr w:type="spellEnd"/>
      <w:r>
        <w:t xml:space="preserve"> </w:t>
      </w:r>
      <w:proofErr w:type="spellStart"/>
      <w:r>
        <w:t>lebens</w:t>
      </w:r>
      <w:proofErr w:type="spellEnd"/>
      <w:r>
        <w:t xml:space="preserve"> </w:t>
      </w:r>
      <w:proofErr w:type="spellStart"/>
      <w:r>
        <w:t>kron</w:t>
      </w:r>
      <w:proofErr w:type="spellEnd"/>
      <w:r>
        <w:t>;</w:t>
      </w:r>
      <w:r>
        <w:br/>
        <w:t>dem man gab sie auch zu essen,</w:t>
      </w:r>
      <w:r>
        <w:br/>
        <w:t xml:space="preserve">Gotts </w:t>
      </w:r>
      <w:proofErr w:type="spellStart"/>
      <w:r>
        <w:t>wort</w:t>
      </w:r>
      <w:proofErr w:type="spellEnd"/>
      <w:r>
        <w:t xml:space="preserve"> war da vergessen.</w:t>
      </w:r>
    </w:p>
    <w:p w14:paraId="22B8D5E3" w14:textId="77777777" w:rsidR="008B4322" w:rsidRDefault="008B4322" w:rsidP="008B4322">
      <w:pPr>
        <w:pStyle w:val="StandardWeb"/>
      </w:pPr>
      <w:r>
        <w:t xml:space="preserve">Da verborgen sie sich </w:t>
      </w:r>
      <w:proofErr w:type="spellStart"/>
      <w:r>
        <w:t>beyd</w:t>
      </w:r>
      <w:proofErr w:type="spellEnd"/>
      <w:r>
        <w:t xml:space="preserve"> vor dem Herrn.</w:t>
      </w:r>
      <w:r>
        <w:br/>
        <w:t xml:space="preserve">Gott </w:t>
      </w:r>
      <w:proofErr w:type="spellStart"/>
      <w:r>
        <w:t>rieff</w:t>
      </w:r>
      <w:proofErr w:type="spellEnd"/>
      <w:r>
        <w:t xml:space="preserve"> Adam, das höret er </w:t>
      </w:r>
      <w:proofErr w:type="spellStart"/>
      <w:r>
        <w:t>nit</w:t>
      </w:r>
      <w:proofErr w:type="spellEnd"/>
      <w:r>
        <w:t xml:space="preserve"> gern:</w:t>
      </w:r>
      <w:r>
        <w:br/>
        <w:t>Ich steh in angst und sorgen,</w:t>
      </w:r>
      <w:r>
        <w:br/>
        <w:t>darum hab ich mich vor dir verborgen,</w:t>
      </w:r>
      <w:r>
        <w:br/>
      </w:r>
      <w:proofErr w:type="spellStart"/>
      <w:r>
        <w:t>daß</w:t>
      </w:r>
      <w:proofErr w:type="spellEnd"/>
      <w:r>
        <w:t xml:space="preserve"> ich bin nackt.</w:t>
      </w:r>
      <w:r>
        <w:br/>
        <w:t>Gott sprach: Wer hat dir gesagt,</w:t>
      </w:r>
      <w:r>
        <w:br/>
        <w:t xml:space="preserve">dass du </w:t>
      </w:r>
      <w:proofErr w:type="spellStart"/>
      <w:r>
        <w:t>nacket</w:t>
      </w:r>
      <w:proofErr w:type="spellEnd"/>
      <w:r>
        <w:t xml:space="preserve"> bist?</w:t>
      </w:r>
      <w:r>
        <w:br/>
      </w:r>
      <w:proofErr w:type="spellStart"/>
      <w:r>
        <w:t>warumb</w:t>
      </w:r>
      <w:proofErr w:type="spellEnd"/>
      <w:r>
        <w:t xml:space="preserve"> hast du dann </w:t>
      </w:r>
      <w:proofErr w:type="spellStart"/>
      <w:r>
        <w:t>geuolgt</w:t>
      </w:r>
      <w:proofErr w:type="spellEnd"/>
      <w:r>
        <w:t xml:space="preserve"> des </w:t>
      </w:r>
      <w:proofErr w:type="spellStart"/>
      <w:r>
        <w:t>teuffels</w:t>
      </w:r>
      <w:proofErr w:type="spellEnd"/>
      <w:r>
        <w:t xml:space="preserve"> </w:t>
      </w:r>
      <w:proofErr w:type="spellStart"/>
      <w:r>
        <w:t>list</w:t>
      </w:r>
      <w:proofErr w:type="spellEnd"/>
      <w:r>
        <w:t>?</w:t>
      </w:r>
      <w:r>
        <w:br/>
        <w:t xml:space="preserve">Da sprach er zu Gott, Das </w:t>
      </w:r>
      <w:proofErr w:type="spellStart"/>
      <w:r>
        <w:t>weib</w:t>
      </w:r>
      <w:proofErr w:type="spellEnd"/>
      <w:r>
        <w:t xml:space="preserve">, </w:t>
      </w:r>
      <w:proofErr w:type="spellStart"/>
      <w:r>
        <w:t>dz</w:t>
      </w:r>
      <w:proofErr w:type="spellEnd"/>
      <w:r>
        <w:t xml:space="preserve"> du mir</w:t>
      </w:r>
      <w:r>
        <w:br/>
        <w:t>gegeben hast, gab mir, ich aß mit ihr.</w:t>
      </w:r>
      <w:r>
        <w:br/>
        <w:t xml:space="preserve">Gott sprach zu </w:t>
      </w:r>
      <w:proofErr w:type="spellStart"/>
      <w:r>
        <w:t>Eua</w:t>
      </w:r>
      <w:proofErr w:type="spellEnd"/>
      <w:r>
        <w:t xml:space="preserve">: </w:t>
      </w:r>
      <w:proofErr w:type="spellStart"/>
      <w:r>
        <w:t>warumb</w:t>
      </w:r>
      <w:proofErr w:type="spellEnd"/>
      <w:r>
        <w:br/>
      </w:r>
      <w:proofErr w:type="spellStart"/>
      <w:r>
        <w:t>hastu</w:t>
      </w:r>
      <w:proofErr w:type="spellEnd"/>
      <w:r>
        <w:t xml:space="preserve"> das </w:t>
      </w:r>
      <w:proofErr w:type="spellStart"/>
      <w:r>
        <w:t>gethan</w:t>
      </w:r>
      <w:proofErr w:type="spellEnd"/>
      <w:r>
        <w:t xml:space="preserve">? Sie </w:t>
      </w:r>
      <w:proofErr w:type="spellStart"/>
      <w:r>
        <w:t>antwort</w:t>
      </w:r>
      <w:proofErr w:type="spellEnd"/>
      <w:r>
        <w:t xml:space="preserve">: </w:t>
      </w:r>
      <w:proofErr w:type="spellStart"/>
      <w:r>
        <w:t>Darumb</w:t>
      </w:r>
      <w:proofErr w:type="spellEnd"/>
      <w:r>
        <w:t>,</w:t>
      </w:r>
      <w:r>
        <w:br/>
        <w:t xml:space="preserve">dass mich die schlang </w:t>
      </w:r>
      <w:proofErr w:type="spellStart"/>
      <w:r>
        <w:t>verfürt</w:t>
      </w:r>
      <w:proofErr w:type="spellEnd"/>
      <w:r>
        <w:t>.</w:t>
      </w:r>
      <w:r>
        <w:br/>
        <w:t>Zur schlangen sprach der Herr:</w:t>
      </w:r>
      <w:r>
        <w:br/>
        <w:t>Der fluch geh dich ahn</w:t>
      </w:r>
      <w:r>
        <w:br/>
        <w:t xml:space="preserve">vor andern </w:t>
      </w:r>
      <w:proofErr w:type="spellStart"/>
      <w:r>
        <w:t>thieren</w:t>
      </w:r>
      <w:proofErr w:type="spellEnd"/>
      <w:r>
        <w:t xml:space="preserve">, dass du das hast </w:t>
      </w:r>
      <w:proofErr w:type="spellStart"/>
      <w:r>
        <w:t>gethan</w:t>
      </w:r>
      <w:proofErr w:type="spellEnd"/>
      <w:r>
        <w:t>!</w:t>
      </w:r>
      <w:r>
        <w:br/>
        <w:t xml:space="preserve">Des </w:t>
      </w:r>
      <w:proofErr w:type="spellStart"/>
      <w:r>
        <w:t>weibs</w:t>
      </w:r>
      <w:proofErr w:type="spellEnd"/>
      <w:r>
        <w:t xml:space="preserve"> sam soll dir den </w:t>
      </w:r>
      <w:proofErr w:type="spellStart"/>
      <w:r>
        <w:t>kopf</w:t>
      </w:r>
      <w:proofErr w:type="spellEnd"/>
      <w:r>
        <w:t xml:space="preserve"> zu </w:t>
      </w:r>
      <w:proofErr w:type="spellStart"/>
      <w:r>
        <w:t>tretten</w:t>
      </w:r>
      <w:proofErr w:type="spellEnd"/>
      <w:r>
        <w:t>!</w:t>
      </w:r>
      <w:r>
        <w:br/>
        <w:t xml:space="preserve">Das ist </w:t>
      </w:r>
      <w:proofErr w:type="spellStart"/>
      <w:r>
        <w:t>Jhesus</w:t>
      </w:r>
      <w:proofErr w:type="spellEnd"/>
      <w:r>
        <w:t xml:space="preserve"> Christus,</w:t>
      </w:r>
      <w:r>
        <w:br/>
        <w:t xml:space="preserve">der uns arme </w:t>
      </w:r>
      <w:proofErr w:type="spellStart"/>
      <w:r>
        <w:t>menschen</w:t>
      </w:r>
      <w:proofErr w:type="spellEnd"/>
      <w:r>
        <w:t xml:space="preserve"> </w:t>
      </w:r>
      <w:proofErr w:type="spellStart"/>
      <w:r>
        <w:t>solt</w:t>
      </w:r>
      <w:proofErr w:type="spellEnd"/>
      <w:r>
        <w:t xml:space="preserve"> erretten.</w:t>
      </w:r>
      <w:r>
        <w:br/>
        <w:t>Dadurch Adam ward getrost,</w:t>
      </w:r>
      <w:r>
        <w:br/>
        <w:t xml:space="preserve">und wir sein erben sind mit ihm </w:t>
      </w:r>
      <w:proofErr w:type="spellStart"/>
      <w:r>
        <w:t>erlößt</w:t>
      </w:r>
      <w:proofErr w:type="spellEnd"/>
      <w:r>
        <w:br/>
      </w:r>
      <w:proofErr w:type="spellStart"/>
      <w:r>
        <w:t>auß</w:t>
      </w:r>
      <w:proofErr w:type="spellEnd"/>
      <w:r>
        <w:t xml:space="preserve"> aller </w:t>
      </w:r>
      <w:proofErr w:type="spellStart"/>
      <w:r>
        <w:t>noth</w:t>
      </w:r>
      <w:proofErr w:type="spellEnd"/>
      <w:r>
        <w:br/>
        <w:t xml:space="preserve">und von dem </w:t>
      </w:r>
      <w:proofErr w:type="spellStart"/>
      <w:r>
        <w:t>ewgen</w:t>
      </w:r>
      <w:proofErr w:type="spellEnd"/>
      <w:r>
        <w:t xml:space="preserve"> </w:t>
      </w:r>
      <w:proofErr w:type="spellStart"/>
      <w:r>
        <w:t>tod</w:t>
      </w:r>
      <w:proofErr w:type="spellEnd"/>
      <w:r>
        <w:t>!</w:t>
      </w:r>
      <w:r>
        <w:br/>
      </w:r>
      <w:proofErr w:type="spellStart"/>
      <w:r>
        <w:t>Deßgleichen</w:t>
      </w:r>
      <w:proofErr w:type="spellEnd"/>
      <w:r>
        <w:t xml:space="preserve"> hat Gott darnach den alten</w:t>
      </w:r>
      <w:r>
        <w:br/>
        <w:t xml:space="preserve">auch </w:t>
      </w:r>
      <w:proofErr w:type="spellStart"/>
      <w:r>
        <w:t>dasselb</w:t>
      </w:r>
      <w:proofErr w:type="spellEnd"/>
      <w:r>
        <w:t xml:space="preserve"> versprochen</w:t>
      </w:r>
      <w:r>
        <w:br/>
        <w:t xml:space="preserve">mit </w:t>
      </w:r>
      <w:proofErr w:type="spellStart"/>
      <w:r>
        <w:t>eim</w:t>
      </w:r>
      <w:proofErr w:type="spellEnd"/>
      <w:r>
        <w:t xml:space="preserve"> </w:t>
      </w:r>
      <w:proofErr w:type="spellStart"/>
      <w:r>
        <w:t>eyd</w:t>
      </w:r>
      <w:proofErr w:type="spellEnd"/>
      <w:r>
        <w:t xml:space="preserve">, er </w:t>
      </w:r>
      <w:proofErr w:type="spellStart"/>
      <w:r>
        <w:t>wolts</w:t>
      </w:r>
      <w:proofErr w:type="spellEnd"/>
      <w:r>
        <w:t xml:space="preserve"> ihn </w:t>
      </w:r>
      <w:proofErr w:type="spellStart"/>
      <w:r>
        <w:t>trewlich</w:t>
      </w:r>
      <w:proofErr w:type="spellEnd"/>
      <w:r>
        <w:t xml:space="preserve"> halten,</w:t>
      </w:r>
      <w:r>
        <w:br/>
        <w:t>dem Abraham sonderlich:</w:t>
      </w:r>
      <w:r>
        <w:br/>
        <w:t xml:space="preserve">Durch seinen samen </w:t>
      </w:r>
      <w:proofErr w:type="spellStart"/>
      <w:r>
        <w:t>sölln</w:t>
      </w:r>
      <w:proofErr w:type="spellEnd"/>
      <w:r>
        <w:t xml:space="preserve"> wir ewiglich</w:t>
      </w:r>
      <w:r>
        <w:br/>
        <w:t>gesegnet sein</w:t>
      </w:r>
      <w:r>
        <w:br/>
        <w:t xml:space="preserve">und </w:t>
      </w:r>
      <w:proofErr w:type="spellStart"/>
      <w:r>
        <w:t>loß</w:t>
      </w:r>
      <w:proofErr w:type="spellEnd"/>
      <w:r>
        <w:t xml:space="preserve"> von </w:t>
      </w:r>
      <w:proofErr w:type="spellStart"/>
      <w:r>
        <w:t>ewger</w:t>
      </w:r>
      <w:proofErr w:type="spellEnd"/>
      <w:r>
        <w:t xml:space="preserve"> </w:t>
      </w:r>
      <w:proofErr w:type="spellStart"/>
      <w:r>
        <w:t>pein</w:t>
      </w:r>
      <w:proofErr w:type="spellEnd"/>
      <w:r>
        <w:t>!</w:t>
      </w:r>
    </w:p>
    <w:p w14:paraId="27F22C46" w14:textId="77777777" w:rsidR="008B4322" w:rsidRDefault="008B4322" w:rsidP="008B4322">
      <w:pPr>
        <w:pStyle w:val="StandardWeb"/>
      </w:pPr>
      <w:r>
        <w:t>O Herr Christ,</w:t>
      </w:r>
      <w:r>
        <w:br/>
        <w:t xml:space="preserve">dir </w:t>
      </w:r>
      <w:proofErr w:type="spellStart"/>
      <w:r>
        <w:t>sey</w:t>
      </w:r>
      <w:proofErr w:type="spellEnd"/>
      <w:r>
        <w:t xml:space="preserve"> lob gesagt,</w:t>
      </w:r>
      <w:r>
        <w:br/>
      </w:r>
      <w:proofErr w:type="spellStart"/>
      <w:r>
        <w:t>dz</w:t>
      </w:r>
      <w:proofErr w:type="spellEnd"/>
      <w:r>
        <w:t xml:space="preserve"> du unser </w:t>
      </w:r>
      <w:proofErr w:type="spellStart"/>
      <w:r>
        <w:t>mitler</w:t>
      </w:r>
      <w:proofErr w:type="spellEnd"/>
      <w:r>
        <w:t xml:space="preserve"> bist!</w:t>
      </w:r>
      <w:r>
        <w:br/>
      </w:r>
      <w:proofErr w:type="spellStart"/>
      <w:r>
        <w:t>Hilff</w:t>
      </w:r>
      <w:proofErr w:type="spellEnd"/>
      <w:r>
        <w:t xml:space="preserve"> uns, Herr,</w:t>
      </w:r>
      <w:r>
        <w:br/>
        <w:t xml:space="preserve">durch dein </w:t>
      </w:r>
      <w:proofErr w:type="spellStart"/>
      <w:r>
        <w:t>heylges</w:t>
      </w:r>
      <w:proofErr w:type="spellEnd"/>
      <w:r>
        <w:t xml:space="preserve"> </w:t>
      </w:r>
      <w:proofErr w:type="spellStart"/>
      <w:r>
        <w:t>blut</w:t>
      </w:r>
      <w:proofErr w:type="spellEnd"/>
      <w:r>
        <w:br/>
        <w:t xml:space="preserve">und </w:t>
      </w:r>
      <w:proofErr w:type="spellStart"/>
      <w:r>
        <w:t>verlaß</w:t>
      </w:r>
      <w:proofErr w:type="spellEnd"/>
      <w:r>
        <w:t xml:space="preserve"> uns nimmermehr!</w:t>
      </w:r>
    </w:p>
    <w:p w14:paraId="109945DC" w14:textId="77777777" w:rsidR="008B4322" w:rsidRDefault="008B4322" w:rsidP="008B4322">
      <w:pPr>
        <w:pStyle w:val="StandardWeb"/>
      </w:pPr>
      <w:r>
        <w:t xml:space="preserve">Ach Gott Vatter in </w:t>
      </w:r>
      <w:proofErr w:type="spellStart"/>
      <w:r>
        <w:t>ewigkeit</w:t>
      </w:r>
      <w:proofErr w:type="spellEnd"/>
      <w:r>
        <w:t>,</w:t>
      </w:r>
      <w:r>
        <w:br/>
      </w:r>
      <w:proofErr w:type="spellStart"/>
      <w:r>
        <w:t>sey</w:t>
      </w:r>
      <w:proofErr w:type="spellEnd"/>
      <w:r>
        <w:t xml:space="preserve"> uns </w:t>
      </w:r>
      <w:proofErr w:type="spellStart"/>
      <w:r>
        <w:t>genädig</w:t>
      </w:r>
      <w:proofErr w:type="spellEnd"/>
      <w:r>
        <w:t xml:space="preserve"> und </w:t>
      </w:r>
      <w:proofErr w:type="spellStart"/>
      <w:r>
        <w:t>hilff</w:t>
      </w:r>
      <w:proofErr w:type="spellEnd"/>
      <w:r>
        <w:t xml:space="preserve"> uns</w:t>
      </w:r>
      <w:r>
        <w:br/>
      </w:r>
      <w:proofErr w:type="spellStart"/>
      <w:r>
        <w:t>auß</w:t>
      </w:r>
      <w:proofErr w:type="spellEnd"/>
      <w:r>
        <w:t xml:space="preserve"> allem </w:t>
      </w:r>
      <w:proofErr w:type="spellStart"/>
      <w:r>
        <w:t>hertzen</w:t>
      </w:r>
      <w:proofErr w:type="spellEnd"/>
      <w:r>
        <w:t xml:space="preserve"> leid!</w:t>
      </w:r>
      <w:r>
        <w:br/>
        <w:t xml:space="preserve">All unser </w:t>
      </w:r>
      <w:proofErr w:type="spellStart"/>
      <w:r>
        <w:t>hoffnung</w:t>
      </w:r>
      <w:proofErr w:type="spellEnd"/>
      <w:r>
        <w:t xml:space="preserve"> steht zu dir;</w:t>
      </w:r>
      <w:r>
        <w:br/>
        <w:t xml:space="preserve">verstoß uns </w:t>
      </w:r>
      <w:proofErr w:type="spellStart"/>
      <w:r>
        <w:t>nit</w:t>
      </w:r>
      <w:proofErr w:type="spellEnd"/>
      <w:r>
        <w:t xml:space="preserve"> </w:t>
      </w:r>
      <w:proofErr w:type="spellStart"/>
      <w:r>
        <w:t>auß</w:t>
      </w:r>
      <w:proofErr w:type="spellEnd"/>
      <w:r>
        <w:t xml:space="preserve"> deinem reich,</w:t>
      </w:r>
      <w:r>
        <w:br/>
        <w:t xml:space="preserve">ist unsers </w:t>
      </w:r>
      <w:proofErr w:type="spellStart"/>
      <w:r>
        <w:t>hertzen</w:t>
      </w:r>
      <w:proofErr w:type="spellEnd"/>
      <w:r>
        <w:t xml:space="preserve"> </w:t>
      </w:r>
      <w:proofErr w:type="spellStart"/>
      <w:r>
        <w:t>begir</w:t>
      </w:r>
      <w:proofErr w:type="spellEnd"/>
      <w:r>
        <w:t>.</w:t>
      </w:r>
    </w:p>
    <w:p w14:paraId="6319C6E3" w14:textId="77777777" w:rsidR="008B4322" w:rsidRDefault="008B4322" w:rsidP="008B4322">
      <w:pPr>
        <w:pStyle w:val="StandardWeb"/>
      </w:pPr>
      <w:r>
        <w:t xml:space="preserve">Wann du nicht </w:t>
      </w:r>
      <w:proofErr w:type="spellStart"/>
      <w:r>
        <w:t>bey</w:t>
      </w:r>
      <w:proofErr w:type="spellEnd"/>
      <w:r>
        <w:t xml:space="preserve"> uns armen </w:t>
      </w:r>
      <w:proofErr w:type="spellStart"/>
      <w:r>
        <w:t>leuthen</w:t>
      </w:r>
      <w:proofErr w:type="spellEnd"/>
      <w:r>
        <w:t xml:space="preserve"> immer bist,</w:t>
      </w:r>
      <w:r>
        <w:br/>
        <w:t xml:space="preserve">so ists </w:t>
      </w:r>
      <w:proofErr w:type="spellStart"/>
      <w:r>
        <w:t>auß</w:t>
      </w:r>
      <w:proofErr w:type="spellEnd"/>
      <w:r>
        <w:t xml:space="preserve"> mit uns. Ach </w:t>
      </w:r>
      <w:proofErr w:type="spellStart"/>
      <w:r>
        <w:t>helff</w:t>
      </w:r>
      <w:proofErr w:type="spellEnd"/>
      <w:r>
        <w:t xml:space="preserve">, </w:t>
      </w:r>
      <w:proofErr w:type="spellStart"/>
      <w:r>
        <w:t>Jhesu</w:t>
      </w:r>
      <w:proofErr w:type="spellEnd"/>
      <w:r>
        <w:t xml:space="preserve"> Christ!</w:t>
      </w:r>
      <w:r>
        <w:br/>
        <w:t xml:space="preserve">nicht laß an uns das </w:t>
      </w:r>
      <w:proofErr w:type="spellStart"/>
      <w:r>
        <w:t>tewer</w:t>
      </w:r>
      <w:proofErr w:type="spellEnd"/>
      <w:r>
        <w:t xml:space="preserve"> leiden dein,</w:t>
      </w:r>
      <w:r>
        <w:br/>
        <w:t xml:space="preserve">nicht </w:t>
      </w:r>
      <w:proofErr w:type="spellStart"/>
      <w:r>
        <w:t>laß</w:t>
      </w:r>
      <w:proofErr w:type="spellEnd"/>
      <w:r>
        <w:t xml:space="preserve"> dein </w:t>
      </w:r>
      <w:proofErr w:type="spellStart"/>
      <w:r>
        <w:t>heilges</w:t>
      </w:r>
      <w:proofErr w:type="spellEnd"/>
      <w:r>
        <w:t xml:space="preserve"> </w:t>
      </w:r>
      <w:proofErr w:type="spellStart"/>
      <w:r>
        <w:t>blut</w:t>
      </w:r>
      <w:proofErr w:type="spellEnd"/>
      <w:r>
        <w:t xml:space="preserve"> und sterben</w:t>
      </w:r>
      <w:r>
        <w:br/>
        <w:t xml:space="preserve">an uns immer </w:t>
      </w:r>
      <w:proofErr w:type="spellStart"/>
      <w:r>
        <w:t>verlohren</w:t>
      </w:r>
      <w:proofErr w:type="spellEnd"/>
      <w:r>
        <w:t xml:space="preserve"> sein.</w:t>
      </w:r>
      <w:r>
        <w:br/>
        <w:t>Amen.</w:t>
      </w:r>
    </w:p>
    <w:p w14:paraId="6EEFD49E" w14:textId="77777777" w:rsidR="008B4322" w:rsidRDefault="008B4322" w:rsidP="008B4322">
      <w:pPr>
        <w:pStyle w:val="berschrift2"/>
        <w:rPr>
          <w:sz w:val="36"/>
          <w:szCs w:val="36"/>
          <w:lang w:eastAsia="de-DE"/>
        </w:rPr>
      </w:pPr>
      <w:r w:rsidRPr="008914E8">
        <w:t xml:space="preserve">Von dem schwären </w:t>
      </w:r>
      <w:proofErr w:type="spellStart"/>
      <w:r w:rsidRPr="008914E8">
        <w:t>zorn</w:t>
      </w:r>
      <w:proofErr w:type="spellEnd"/>
      <w:r w:rsidRPr="008914E8">
        <w:t xml:space="preserve"> Gottes, jetzt </w:t>
      </w:r>
      <w:proofErr w:type="spellStart"/>
      <w:r w:rsidRPr="008914E8">
        <w:t>vber</w:t>
      </w:r>
      <w:proofErr w:type="spellEnd"/>
      <w:r w:rsidRPr="008914E8">
        <w:t xml:space="preserve"> </w:t>
      </w:r>
      <w:proofErr w:type="spellStart"/>
      <w:r w:rsidRPr="008914E8">
        <w:t>Teutschland</w:t>
      </w:r>
      <w:proofErr w:type="spellEnd"/>
      <w:r w:rsidRPr="008914E8">
        <w:t xml:space="preserve"> vorhanden und vor </w:t>
      </w:r>
      <w:proofErr w:type="spellStart"/>
      <w:r w:rsidRPr="008914E8">
        <w:t>augen</w:t>
      </w:r>
      <w:proofErr w:type="spellEnd"/>
      <w:r w:rsidRPr="008914E8">
        <w:t>.</w:t>
      </w:r>
      <w:r>
        <w:t xml:space="preserve"> </w:t>
      </w:r>
    </w:p>
    <w:p w14:paraId="01BCAFA8" w14:textId="77777777" w:rsidR="008B4322" w:rsidRDefault="008B4322" w:rsidP="008B4322">
      <w:pPr>
        <w:pStyle w:val="StandardWeb"/>
      </w:pPr>
      <w:r>
        <w:t xml:space="preserve">AH Gott, </w:t>
      </w:r>
      <w:proofErr w:type="spellStart"/>
      <w:r>
        <w:t>thu</w:t>
      </w:r>
      <w:proofErr w:type="spellEnd"/>
      <w:r>
        <w:t xml:space="preserve"> dich erbarmen</w:t>
      </w:r>
      <w:r>
        <w:br/>
        <w:t>durch Christum deinen Son</w:t>
      </w:r>
      <w:r>
        <w:br/>
      </w:r>
      <w:proofErr w:type="spellStart"/>
      <w:r>
        <w:t>Vbr</w:t>
      </w:r>
      <w:proofErr w:type="spellEnd"/>
      <w:r>
        <w:t xml:space="preserve"> reich </w:t>
      </w:r>
      <w:proofErr w:type="spellStart"/>
      <w:r>
        <w:t>vnd</w:t>
      </w:r>
      <w:proofErr w:type="spellEnd"/>
      <w:r>
        <w:t xml:space="preserve"> </w:t>
      </w:r>
      <w:proofErr w:type="spellStart"/>
      <w:r>
        <w:t>vbr</w:t>
      </w:r>
      <w:proofErr w:type="spellEnd"/>
      <w:r>
        <w:t xml:space="preserve"> armen!</w:t>
      </w:r>
      <w:r>
        <w:br/>
      </w:r>
      <w:proofErr w:type="spellStart"/>
      <w:r>
        <w:t>hilff</w:t>
      </w:r>
      <w:proofErr w:type="spellEnd"/>
      <w:r>
        <w:t xml:space="preserve"> das sie </w:t>
      </w:r>
      <w:proofErr w:type="spellStart"/>
      <w:r>
        <w:t>busse</w:t>
      </w:r>
      <w:proofErr w:type="spellEnd"/>
      <w:r>
        <w:t xml:space="preserve"> </w:t>
      </w:r>
      <w:proofErr w:type="spellStart"/>
      <w:r>
        <w:t>thun</w:t>
      </w:r>
      <w:proofErr w:type="spellEnd"/>
      <w:r>
        <w:br/>
      </w:r>
      <w:proofErr w:type="spellStart"/>
      <w:r>
        <w:t>Vnd</w:t>
      </w:r>
      <w:proofErr w:type="spellEnd"/>
      <w:r>
        <w:t xml:space="preserve"> sich ein </w:t>
      </w:r>
      <w:proofErr w:type="spellStart"/>
      <w:r>
        <w:t>jedr</w:t>
      </w:r>
      <w:proofErr w:type="spellEnd"/>
      <w:r>
        <w:t xml:space="preserve"> erkennen </w:t>
      </w:r>
      <w:proofErr w:type="spellStart"/>
      <w:r>
        <w:t>thut</w:t>
      </w:r>
      <w:proofErr w:type="spellEnd"/>
      <w:r>
        <w:t>!</w:t>
      </w:r>
      <w:r>
        <w:br/>
        <w:t xml:space="preserve">ich </w:t>
      </w:r>
      <w:proofErr w:type="spellStart"/>
      <w:r>
        <w:t>fürcht</w:t>
      </w:r>
      <w:proofErr w:type="spellEnd"/>
      <w:r>
        <w:t xml:space="preserve">, Gott hab </w:t>
      </w:r>
      <w:proofErr w:type="spellStart"/>
      <w:r>
        <w:t>gebundn</w:t>
      </w:r>
      <w:proofErr w:type="spellEnd"/>
      <w:r>
        <w:t xml:space="preserve"> ein </w:t>
      </w:r>
      <w:proofErr w:type="spellStart"/>
      <w:r>
        <w:t>rut</w:t>
      </w:r>
      <w:proofErr w:type="spellEnd"/>
      <w:r>
        <w:t>,</w:t>
      </w:r>
      <w:r>
        <w:br/>
        <w:t xml:space="preserve">er </w:t>
      </w:r>
      <w:proofErr w:type="spellStart"/>
      <w:r>
        <w:t>wil</w:t>
      </w:r>
      <w:proofErr w:type="spellEnd"/>
      <w:r>
        <w:t xml:space="preserve"> </w:t>
      </w:r>
      <w:proofErr w:type="spellStart"/>
      <w:r>
        <w:t>vns</w:t>
      </w:r>
      <w:proofErr w:type="spellEnd"/>
      <w:r>
        <w:t xml:space="preserve"> damit straffen,</w:t>
      </w:r>
      <w:r>
        <w:br/>
        <w:t xml:space="preserve">den hirten mit den </w:t>
      </w:r>
      <w:proofErr w:type="spellStart"/>
      <w:r>
        <w:t>schafen</w:t>
      </w:r>
      <w:proofErr w:type="spellEnd"/>
      <w:r>
        <w:t>,</w:t>
      </w:r>
      <w:r>
        <w:br/>
        <w:t xml:space="preserve">es wird </w:t>
      </w:r>
      <w:proofErr w:type="spellStart"/>
      <w:r>
        <w:t>jm</w:t>
      </w:r>
      <w:proofErr w:type="spellEnd"/>
      <w:r>
        <w:t xml:space="preserve"> </w:t>
      </w:r>
      <w:proofErr w:type="spellStart"/>
      <w:r>
        <w:t>keinr</w:t>
      </w:r>
      <w:proofErr w:type="spellEnd"/>
      <w:r>
        <w:t xml:space="preserve"> </w:t>
      </w:r>
      <w:proofErr w:type="spellStart"/>
      <w:r>
        <w:t>entlauffen</w:t>
      </w:r>
      <w:proofErr w:type="spellEnd"/>
      <w:r>
        <w:t>!</w:t>
      </w:r>
    </w:p>
    <w:p w14:paraId="3EAB760E" w14:textId="77777777" w:rsidR="008B4322" w:rsidRDefault="008B4322" w:rsidP="008B4322">
      <w:pPr>
        <w:pStyle w:val="StandardWeb"/>
      </w:pPr>
      <w:r>
        <w:t xml:space="preserve">Gott hat </w:t>
      </w:r>
      <w:proofErr w:type="spellStart"/>
      <w:r>
        <w:t>vns</w:t>
      </w:r>
      <w:proofErr w:type="spellEnd"/>
      <w:r>
        <w:t xml:space="preserve"> lang </w:t>
      </w:r>
      <w:proofErr w:type="spellStart"/>
      <w:r>
        <w:t>geruffen</w:t>
      </w:r>
      <w:proofErr w:type="spellEnd"/>
      <w:r>
        <w:br/>
        <w:t xml:space="preserve">durch seine </w:t>
      </w:r>
      <w:proofErr w:type="spellStart"/>
      <w:r>
        <w:t>trewe</w:t>
      </w:r>
      <w:proofErr w:type="spellEnd"/>
      <w:r>
        <w:t xml:space="preserve"> </w:t>
      </w:r>
      <w:proofErr w:type="spellStart"/>
      <w:r>
        <w:t>knecht</w:t>
      </w:r>
      <w:proofErr w:type="spellEnd"/>
      <w:r>
        <w:t>,</w:t>
      </w:r>
      <w:r>
        <w:br/>
      </w:r>
      <w:proofErr w:type="spellStart"/>
      <w:r>
        <w:t>Vnsr</w:t>
      </w:r>
      <w:proofErr w:type="spellEnd"/>
      <w:r>
        <w:t xml:space="preserve"> </w:t>
      </w:r>
      <w:proofErr w:type="spellStart"/>
      <w:r>
        <w:t>ohrn</w:t>
      </w:r>
      <w:proofErr w:type="spellEnd"/>
      <w:r>
        <w:t xml:space="preserve"> sind </w:t>
      </w:r>
      <w:proofErr w:type="spellStart"/>
      <w:r>
        <w:t>abr</w:t>
      </w:r>
      <w:proofErr w:type="spellEnd"/>
      <w:r>
        <w:t xml:space="preserve"> nicht offen,</w:t>
      </w:r>
      <w:r>
        <w:br/>
      </w:r>
      <w:proofErr w:type="spellStart"/>
      <w:r>
        <w:t>darumb</w:t>
      </w:r>
      <w:proofErr w:type="spellEnd"/>
      <w:r>
        <w:t xml:space="preserve"> </w:t>
      </w:r>
      <w:proofErr w:type="spellStart"/>
      <w:r>
        <w:t>geschicht</w:t>
      </w:r>
      <w:proofErr w:type="spellEnd"/>
      <w:r>
        <w:t xml:space="preserve"> </w:t>
      </w:r>
      <w:proofErr w:type="spellStart"/>
      <w:r>
        <w:t>vns</w:t>
      </w:r>
      <w:proofErr w:type="spellEnd"/>
      <w:r>
        <w:t xml:space="preserve"> recht!</w:t>
      </w:r>
      <w:r>
        <w:br/>
        <w:t xml:space="preserve">Sein straff </w:t>
      </w:r>
      <w:proofErr w:type="spellStart"/>
      <w:r>
        <w:t>han</w:t>
      </w:r>
      <w:proofErr w:type="spellEnd"/>
      <w:r>
        <w:t xml:space="preserve"> wir </w:t>
      </w:r>
      <w:proofErr w:type="spellStart"/>
      <w:r>
        <w:t>itzt</w:t>
      </w:r>
      <w:proofErr w:type="spellEnd"/>
      <w:r>
        <w:t xml:space="preserve"> in dem </w:t>
      </w:r>
      <w:proofErr w:type="spellStart"/>
      <w:r>
        <w:t>land</w:t>
      </w:r>
      <w:proofErr w:type="spellEnd"/>
      <w:r>
        <w:t>,</w:t>
      </w:r>
      <w:r>
        <w:br/>
        <w:t xml:space="preserve">ich </w:t>
      </w:r>
      <w:proofErr w:type="spellStart"/>
      <w:r>
        <w:t>fürcht</w:t>
      </w:r>
      <w:proofErr w:type="spellEnd"/>
      <w:r>
        <w:t xml:space="preserve">, </w:t>
      </w:r>
      <w:proofErr w:type="spellStart"/>
      <w:r>
        <w:t>jr</w:t>
      </w:r>
      <w:proofErr w:type="spellEnd"/>
      <w:r>
        <w:t xml:space="preserve"> sind mehr </w:t>
      </w:r>
      <w:proofErr w:type="spellStart"/>
      <w:r>
        <w:t>fur</w:t>
      </w:r>
      <w:proofErr w:type="spellEnd"/>
      <w:r>
        <w:t xml:space="preserve"> der </w:t>
      </w:r>
      <w:proofErr w:type="spellStart"/>
      <w:r>
        <w:t>hand</w:t>
      </w:r>
      <w:proofErr w:type="spellEnd"/>
      <w:r>
        <w:t>!</w:t>
      </w:r>
      <w:r>
        <w:br/>
        <w:t xml:space="preserve">Gott wöll sie von </w:t>
      </w:r>
      <w:proofErr w:type="spellStart"/>
      <w:r>
        <w:t>vns</w:t>
      </w:r>
      <w:proofErr w:type="spellEnd"/>
      <w:r>
        <w:t xml:space="preserve"> wenden</w:t>
      </w:r>
      <w:r>
        <w:br/>
      </w:r>
      <w:proofErr w:type="spellStart"/>
      <w:r>
        <w:t>vnd</w:t>
      </w:r>
      <w:proofErr w:type="spellEnd"/>
      <w:r>
        <w:t xml:space="preserve"> seine </w:t>
      </w:r>
      <w:proofErr w:type="spellStart"/>
      <w:r>
        <w:t>gnad</w:t>
      </w:r>
      <w:proofErr w:type="spellEnd"/>
      <w:r>
        <w:t xml:space="preserve"> </w:t>
      </w:r>
      <w:proofErr w:type="spellStart"/>
      <w:r>
        <w:t>vns</w:t>
      </w:r>
      <w:proofErr w:type="spellEnd"/>
      <w:r>
        <w:t xml:space="preserve"> senden,</w:t>
      </w:r>
      <w:r>
        <w:br/>
        <w:t xml:space="preserve">es steht in seinen </w:t>
      </w:r>
      <w:proofErr w:type="spellStart"/>
      <w:r>
        <w:t>henden</w:t>
      </w:r>
      <w:proofErr w:type="spellEnd"/>
      <w:r>
        <w:t>.</w:t>
      </w:r>
    </w:p>
    <w:p w14:paraId="52DCCF81" w14:textId="77777777" w:rsidR="008B4322" w:rsidRDefault="008B4322" w:rsidP="008B4322">
      <w:pPr>
        <w:pStyle w:val="StandardWeb"/>
      </w:pPr>
      <w:r>
        <w:t xml:space="preserve">Es </w:t>
      </w:r>
      <w:proofErr w:type="spellStart"/>
      <w:r>
        <w:t>gschehn</w:t>
      </w:r>
      <w:proofErr w:type="spellEnd"/>
      <w:r>
        <w:t xml:space="preserve"> gros </w:t>
      </w:r>
      <w:proofErr w:type="spellStart"/>
      <w:r>
        <w:t>wunderzeichen</w:t>
      </w:r>
      <w:proofErr w:type="spellEnd"/>
      <w:r>
        <w:t>,</w:t>
      </w:r>
      <w:r>
        <w:br/>
        <w:t xml:space="preserve">noch </w:t>
      </w:r>
      <w:proofErr w:type="spellStart"/>
      <w:r>
        <w:t>schlahn</w:t>
      </w:r>
      <w:proofErr w:type="spellEnd"/>
      <w:r>
        <w:t xml:space="preserve"> </w:t>
      </w:r>
      <w:proofErr w:type="spellStart"/>
      <w:r>
        <w:t>wirs</w:t>
      </w:r>
      <w:proofErr w:type="spellEnd"/>
      <w:r>
        <w:t xml:space="preserve"> als </w:t>
      </w:r>
      <w:proofErr w:type="spellStart"/>
      <w:r>
        <w:t>inn</w:t>
      </w:r>
      <w:proofErr w:type="spellEnd"/>
      <w:r>
        <w:t xml:space="preserve"> wind,</w:t>
      </w:r>
      <w:r>
        <w:br/>
        <w:t xml:space="preserve">Die </w:t>
      </w:r>
      <w:proofErr w:type="spellStart"/>
      <w:r>
        <w:t>vns</w:t>
      </w:r>
      <w:proofErr w:type="spellEnd"/>
      <w:r>
        <w:t xml:space="preserve"> </w:t>
      </w:r>
      <w:proofErr w:type="spellStart"/>
      <w:r>
        <w:t>solten</w:t>
      </w:r>
      <w:proofErr w:type="spellEnd"/>
      <w:r>
        <w:t xml:space="preserve"> erweichen!</w:t>
      </w:r>
      <w:r>
        <w:br/>
        <w:t xml:space="preserve">so gar sind wir </w:t>
      </w:r>
      <w:proofErr w:type="spellStart"/>
      <w:r>
        <w:t>verblind</w:t>
      </w:r>
      <w:proofErr w:type="spellEnd"/>
      <w:r>
        <w:t>,</w:t>
      </w:r>
      <w:r>
        <w:br/>
        <w:t xml:space="preserve">Das wir erkenn die </w:t>
      </w:r>
      <w:proofErr w:type="spellStart"/>
      <w:r>
        <w:t>warheit</w:t>
      </w:r>
      <w:proofErr w:type="spellEnd"/>
      <w:r>
        <w:t xml:space="preserve"> nicht,</w:t>
      </w:r>
      <w:r>
        <w:br/>
        <w:t xml:space="preserve">wie </w:t>
      </w:r>
      <w:proofErr w:type="spellStart"/>
      <w:r>
        <w:t>vns</w:t>
      </w:r>
      <w:proofErr w:type="spellEnd"/>
      <w:r>
        <w:t xml:space="preserve"> </w:t>
      </w:r>
      <w:proofErr w:type="spellStart"/>
      <w:r>
        <w:t>itzt</w:t>
      </w:r>
      <w:proofErr w:type="spellEnd"/>
      <w:r>
        <w:t xml:space="preserve"> Gottes </w:t>
      </w:r>
      <w:proofErr w:type="spellStart"/>
      <w:r>
        <w:t>wort</w:t>
      </w:r>
      <w:proofErr w:type="spellEnd"/>
      <w:r>
        <w:t xml:space="preserve"> </w:t>
      </w:r>
      <w:proofErr w:type="spellStart"/>
      <w:r>
        <w:t>bericht</w:t>
      </w:r>
      <w:proofErr w:type="spellEnd"/>
      <w:r>
        <w:t>,</w:t>
      </w:r>
      <w:r>
        <w:br/>
        <w:t xml:space="preserve">das wir </w:t>
      </w:r>
      <w:proofErr w:type="spellStart"/>
      <w:r>
        <w:t>vns</w:t>
      </w:r>
      <w:proofErr w:type="spellEnd"/>
      <w:r>
        <w:t xml:space="preserve"> daran </w:t>
      </w:r>
      <w:proofErr w:type="spellStart"/>
      <w:r>
        <w:t>kerten</w:t>
      </w:r>
      <w:proofErr w:type="spellEnd"/>
      <w:r>
        <w:br/>
      </w:r>
      <w:proofErr w:type="spellStart"/>
      <w:r>
        <w:t>vnd</w:t>
      </w:r>
      <w:proofErr w:type="spellEnd"/>
      <w:r>
        <w:t xml:space="preserve"> seiner </w:t>
      </w:r>
      <w:proofErr w:type="spellStart"/>
      <w:r>
        <w:t>gnad</w:t>
      </w:r>
      <w:proofErr w:type="spellEnd"/>
      <w:r>
        <w:t xml:space="preserve"> </w:t>
      </w:r>
      <w:proofErr w:type="spellStart"/>
      <w:r>
        <w:t>begerten</w:t>
      </w:r>
      <w:proofErr w:type="spellEnd"/>
      <w:r>
        <w:t>,</w:t>
      </w:r>
      <w:r>
        <w:br/>
        <w:t xml:space="preserve">nicht so </w:t>
      </w:r>
      <w:proofErr w:type="spellStart"/>
      <w:r>
        <w:t>darwider</w:t>
      </w:r>
      <w:proofErr w:type="spellEnd"/>
      <w:r>
        <w:t xml:space="preserve"> </w:t>
      </w:r>
      <w:proofErr w:type="spellStart"/>
      <w:r>
        <w:t>sperten</w:t>
      </w:r>
      <w:proofErr w:type="spellEnd"/>
      <w:r>
        <w:t>!</w:t>
      </w:r>
    </w:p>
    <w:p w14:paraId="7C115F3A" w14:textId="77777777" w:rsidR="008B4322" w:rsidRDefault="008B4322" w:rsidP="008B4322">
      <w:pPr>
        <w:pStyle w:val="StandardWeb"/>
      </w:pPr>
      <w:r>
        <w:t>Erger ists nie gewesen</w:t>
      </w:r>
      <w:r>
        <w:br/>
        <w:t xml:space="preserve">von </w:t>
      </w:r>
      <w:proofErr w:type="spellStart"/>
      <w:r>
        <w:t>anbeginn</w:t>
      </w:r>
      <w:proofErr w:type="spellEnd"/>
      <w:r>
        <w:t xml:space="preserve"> der </w:t>
      </w:r>
      <w:proofErr w:type="spellStart"/>
      <w:r>
        <w:t>welt</w:t>
      </w:r>
      <w:proofErr w:type="spellEnd"/>
      <w:r>
        <w:t>!</w:t>
      </w:r>
      <w:r>
        <w:br/>
        <w:t xml:space="preserve">Ein jeder mags </w:t>
      </w:r>
      <w:proofErr w:type="spellStart"/>
      <w:r>
        <w:t>wol</w:t>
      </w:r>
      <w:proofErr w:type="spellEnd"/>
      <w:r>
        <w:t xml:space="preserve"> lesen,</w:t>
      </w:r>
      <w:r>
        <w:br/>
        <w:t xml:space="preserve">was Christus hat </w:t>
      </w:r>
      <w:proofErr w:type="spellStart"/>
      <w:r>
        <w:t>gemelt</w:t>
      </w:r>
      <w:proofErr w:type="spellEnd"/>
      <w:r>
        <w:t>:</w:t>
      </w:r>
      <w:r>
        <w:br/>
        <w:t xml:space="preserve">Kein lieb noch glaub </w:t>
      </w:r>
      <w:proofErr w:type="spellStart"/>
      <w:r>
        <w:t>auff</w:t>
      </w:r>
      <w:proofErr w:type="spellEnd"/>
      <w:r>
        <w:t xml:space="preserve"> erden ist,</w:t>
      </w:r>
      <w:r>
        <w:br/>
        <w:t xml:space="preserve">ein jeder braucht sein </w:t>
      </w:r>
      <w:proofErr w:type="spellStart"/>
      <w:r>
        <w:t>tück</w:t>
      </w:r>
      <w:proofErr w:type="spellEnd"/>
      <w:r>
        <w:t xml:space="preserve"> </w:t>
      </w:r>
      <w:proofErr w:type="spellStart"/>
      <w:r>
        <w:t>vnd</w:t>
      </w:r>
      <w:proofErr w:type="spellEnd"/>
      <w:r>
        <w:t xml:space="preserve"> </w:t>
      </w:r>
      <w:proofErr w:type="spellStart"/>
      <w:r>
        <w:t>list</w:t>
      </w:r>
      <w:proofErr w:type="spellEnd"/>
      <w:r>
        <w:t>,</w:t>
      </w:r>
      <w:r>
        <w:br/>
        <w:t>der reich den armen zwinget</w:t>
      </w:r>
      <w:r>
        <w:br/>
      </w:r>
      <w:proofErr w:type="spellStart"/>
      <w:r>
        <w:t>vnd</w:t>
      </w:r>
      <w:proofErr w:type="spellEnd"/>
      <w:r>
        <w:t xml:space="preserve"> </w:t>
      </w:r>
      <w:proofErr w:type="spellStart"/>
      <w:r>
        <w:t>jm</w:t>
      </w:r>
      <w:proofErr w:type="spellEnd"/>
      <w:r>
        <w:t xml:space="preserve"> </w:t>
      </w:r>
      <w:proofErr w:type="spellStart"/>
      <w:r>
        <w:t>seinn</w:t>
      </w:r>
      <w:proofErr w:type="spellEnd"/>
      <w:r>
        <w:t xml:space="preserve"> </w:t>
      </w:r>
      <w:proofErr w:type="spellStart"/>
      <w:r>
        <w:t>schweis</w:t>
      </w:r>
      <w:proofErr w:type="spellEnd"/>
      <w:r>
        <w:t xml:space="preserve"> abdringet,</w:t>
      </w:r>
      <w:r>
        <w:br/>
        <w:t xml:space="preserve">das nur sein </w:t>
      </w:r>
      <w:proofErr w:type="spellStart"/>
      <w:r>
        <w:t>groschen</w:t>
      </w:r>
      <w:proofErr w:type="spellEnd"/>
      <w:r>
        <w:t xml:space="preserve"> klinget.</w:t>
      </w:r>
    </w:p>
    <w:p w14:paraId="417F2C55" w14:textId="77777777" w:rsidR="008B4322" w:rsidRDefault="008B4322" w:rsidP="008B4322">
      <w:pPr>
        <w:pStyle w:val="StandardWeb"/>
      </w:pPr>
      <w:r>
        <w:t xml:space="preserve">Wer </w:t>
      </w:r>
      <w:proofErr w:type="spellStart"/>
      <w:r>
        <w:t>kans</w:t>
      </w:r>
      <w:proofErr w:type="spellEnd"/>
      <w:r>
        <w:t xml:space="preserve"> alles ermessen,</w:t>
      </w:r>
      <w:r>
        <w:br/>
        <w:t xml:space="preserve">was treibt die </w:t>
      </w:r>
      <w:proofErr w:type="spellStart"/>
      <w:r>
        <w:t>welt</w:t>
      </w:r>
      <w:proofErr w:type="spellEnd"/>
      <w:r>
        <w:t xml:space="preserve"> mit macht,</w:t>
      </w:r>
      <w:r>
        <w:br/>
        <w:t xml:space="preserve">Mit </w:t>
      </w:r>
      <w:proofErr w:type="spellStart"/>
      <w:r>
        <w:t>jrem</w:t>
      </w:r>
      <w:proofErr w:type="spellEnd"/>
      <w:r>
        <w:t xml:space="preserve"> </w:t>
      </w:r>
      <w:proofErr w:type="spellStart"/>
      <w:r>
        <w:t>sauffn</w:t>
      </w:r>
      <w:proofErr w:type="spellEnd"/>
      <w:r>
        <w:t xml:space="preserve"> </w:t>
      </w:r>
      <w:proofErr w:type="spellStart"/>
      <w:r>
        <w:t>vnd</w:t>
      </w:r>
      <w:proofErr w:type="spellEnd"/>
      <w:r>
        <w:t xml:space="preserve"> fressen,</w:t>
      </w:r>
      <w:r>
        <w:br/>
      </w:r>
      <w:proofErr w:type="spellStart"/>
      <w:r>
        <w:t>hohmut</w:t>
      </w:r>
      <w:proofErr w:type="spellEnd"/>
      <w:r>
        <w:t xml:space="preserve"> </w:t>
      </w:r>
      <w:proofErr w:type="spellStart"/>
      <w:r>
        <w:t>vnd</w:t>
      </w:r>
      <w:proofErr w:type="spellEnd"/>
      <w:r>
        <w:t xml:space="preserve"> </w:t>
      </w:r>
      <w:proofErr w:type="spellStart"/>
      <w:r>
        <w:t>grossen</w:t>
      </w:r>
      <w:proofErr w:type="spellEnd"/>
      <w:r>
        <w:t xml:space="preserve"> </w:t>
      </w:r>
      <w:proofErr w:type="spellStart"/>
      <w:r>
        <w:t>pracht</w:t>
      </w:r>
      <w:proofErr w:type="spellEnd"/>
      <w:r>
        <w:t>!</w:t>
      </w:r>
      <w:r>
        <w:br/>
        <w:t xml:space="preserve">Gott wirds die </w:t>
      </w:r>
      <w:proofErr w:type="spellStart"/>
      <w:r>
        <w:t>lenge</w:t>
      </w:r>
      <w:proofErr w:type="spellEnd"/>
      <w:r>
        <w:t xml:space="preserve"> leiden nicht,</w:t>
      </w:r>
      <w:r>
        <w:br/>
      </w:r>
      <w:proofErr w:type="spellStart"/>
      <w:r>
        <w:t>schaw</w:t>
      </w:r>
      <w:proofErr w:type="spellEnd"/>
      <w:r>
        <w:t xml:space="preserve">, das dich nicht erhasch sein </w:t>
      </w:r>
      <w:proofErr w:type="spellStart"/>
      <w:r>
        <w:t>gricht</w:t>
      </w:r>
      <w:proofErr w:type="spellEnd"/>
      <w:r>
        <w:t>!</w:t>
      </w:r>
      <w:r>
        <w:br/>
        <w:t>so bist ewig verloren,</w:t>
      </w:r>
      <w:r>
        <w:br/>
        <w:t>dem Teufel auserkoren,</w:t>
      </w:r>
      <w:r>
        <w:br/>
        <w:t>wer besser nie geboren!</w:t>
      </w:r>
    </w:p>
    <w:p w14:paraId="46D480E3" w14:textId="77777777" w:rsidR="008B4322" w:rsidRDefault="008B4322" w:rsidP="008B4322">
      <w:pPr>
        <w:pStyle w:val="StandardWeb"/>
      </w:pPr>
      <w:r>
        <w:t xml:space="preserve">Gott eilt </w:t>
      </w:r>
      <w:proofErr w:type="spellStart"/>
      <w:r>
        <w:t>gewis</w:t>
      </w:r>
      <w:proofErr w:type="spellEnd"/>
      <w:r>
        <w:t xml:space="preserve"> zum ende,</w:t>
      </w:r>
      <w:r>
        <w:br/>
        <w:t xml:space="preserve">das zeugt all </w:t>
      </w:r>
      <w:proofErr w:type="spellStart"/>
      <w:r>
        <w:t>creatur</w:t>
      </w:r>
      <w:proofErr w:type="spellEnd"/>
      <w:r>
        <w:t>;</w:t>
      </w:r>
      <w:r>
        <w:br/>
        <w:t xml:space="preserve">Er wird </w:t>
      </w:r>
      <w:proofErr w:type="spellStart"/>
      <w:r>
        <w:t>komen</w:t>
      </w:r>
      <w:proofErr w:type="spellEnd"/>
      <w:r>
        <w:t xml:space="preserve"> </w:t>
      </w:r>
      <w:proofErr w:type="spellStart"/>
      <w:r>
        <w:t>behende</w:t>
      </w:r>
      <w:proofErr w:type="spellEnd"/>
      <w:r>
        <w:t>,</w:t>
      </w:r>
      <w:r>
        <w:br/>
        <w:t xml:space="preserve">das </w:t>
      </w:r>
      <w:proofErr w:type="spellStart"/>
      <w:r>
        <w:t>han</w:t>
      </w:r>
      <w:proofErr w:type="spellEnd"/>
      <w:r>
        <w:t xml:space="preserve"> wir schön </w:t>
      </w:r>
      <w:proofErr w:type="spellStart"/>
      <w:r>
        <w:t>figur</w:t>
      </w:r>
      <w:proofErr w:type="spellEnd"/>
      <w:r>
        <w:t>.</w:t>
      </w:r>
      <w:r>
        <w:br/>
        <w:t xml:space="preserve">Das </w:t>
      </w:r>
      <w:proofErr w:type="spellStart"/>
      <w:r>
        <w:t>gleubet</w:t>
      </w:r>
      <w:proofErr w:type="spellEnd"/>
      <w:r>
        <w:t xml:space="preserve"> der Gottlose nicht,</w:t>
      </w:r>
      <w:r>
        <w:br/>
        <w:t xml:space="preserve">der </w:t>
      </w:r>
      <w:proofErr w:type="spellStart"/>
      <w:r>
        <w:t>wol</w:t>
      </w:r>
      <w:proofErr w:type="spellEnd"/>
      <w:r>
        <w:t xml:space="preserve"> in seinem </w:t>
      </w:r>
      <w:proofErr w:type="spellStart"/>
      <w:r>
        <w:t>hertzen</w:t>
      </w:r>
      <w:proofErr w:type="spellEnd"/>
      <w:r>
        <w:t xml:space="preserve"> spricht:</w:t>
      </w:r>
      <w:r>
        <w:br/>
        <w:t xml:space="preserve">Es </w:t>
      </w:r>
      <w:proofErr w:type="spellStart"/>
      <w:r>
        <w:t>kan</w:t>
      </w:r>
      <w:proofErr w:type="spellEnd"/>
      <w:r>
        <w:t xml:space="preserve"> noch lang zeit </w:t>
      </w:r>
      <w:proofErr w:type="spellStart"/>
      <w:r>
        <w:t>weren</w:t>
      </w:r>
      <w:proofErr w:type="spellEnd"/>
      <w:r>
        <w:t>,</w:t>
      </w:r>
      <w:r>
        <w:br/>
        <w:t xml:space="preserve">wir wollen </w:t>
      </w:r>
      <w:proofErr w:type="spellStart"/>
      <w:r>
        <w:t>schlemn</w:t>
      </w:r>
      <w:proofErr w:type="spellEnd"/>
      <w:r>
        <w:t xml:space="preserve"> </w:t>
      </w:r>
      <w:proofErr w:type="spellStart"/>
      <w:r>
        <w:t>vnd</w:t>
      </w:r>
      <w:proofErr w:type="spellEnd"/>
      <w:r>
        <w:t xml:space="preserve"> </w:t>
      </w:r>
      <w:proofErr w:type="spellStart"/>
      <w:r>
        <w:t>zeren</w:t>
      </w:r>
      <w:proofErr w:type="spellEnd"/>
      <w:r>
        <w:t>!</w:t>
      </w:r>
      <w:r>
        <w:br/>
        <w:t xml:space="preserve">der Teufel </w:t>
      </w:r>
      <w:proofErr w:type="spellStart"/>
      <w:r>
        <w:t>thut</w:t>
      </w:r>
      <w:proofErr w:type="spellEnd"/>
      <w:r>
        <w:t xml:space="preserve"> </w:t>
      </w:r>
      <w:proofErr w:type="spellStart"/>
      <w:r>
        <w:t>sies</w:t>
      </w:r>
      <w:proofErr w:type="spellEnd"/>
      <w:r>
        <w:t xml:space="preserve"> </w:t>
      </w:r>
      <w:proofErr w:type="spellStart"/>
      <w:r>
        <w:t>leren</w:t>
      </w:r>
      <w:proofErr w:type="spellEnd"/>
      <w:r>
        <w:t>.</w:t>
      </w:r>
    </w:p>
    <w:p w14:paraId="61614D4B" w14:textId="77777777" w:rsidR="008B4322" w:rsidRDefault="008B4322" w:rsidP="008B4322">
      <w:pPr>
        <w:pStyle w:val="StandardWeb"/>
      </w:pPr>
      <w:r>
        <w:t xml:space="preserve">Die </w:t>
      </w:r>
      <w:proofErr w:type="spellStart"/>
      <w:r>
        <w:t>welt</w:t>
      </w:r>
      <w:proofErr w:type="spellEnd"/>
      <w:r>
        <w:t xml:space="preserve"> </w:t>
      </w:r>
      <w:proofErr w:type="spellStart"/>
      <w:r>
        <w:t>lesst</w:t>
      </w:r>
      <w:proofErr w:type="spellEnd"/>
      <w:r>
        <w:t xml:space="preserve"> nu nicht </w:t>
      </w:r>
      <w:proofErr w:type="spellStart"/>
      <w:r>
        <w:t>abe</w:t>
      </w:r>
      <w:proofErr w:type="spellEnd"/>
      <w:r>
        <w:t>,</w:t>
      </w:r>
      <w:r>
        <w:br/>
        <w:t xml:space="preserve">das wild </w:t>
      </w:r>
      <w:proofErr w:type="spellStart"/>
      <w:r>
        <w:t>vielköpffig</w:t>
      </w:r>
      <w:proofErr w:type="spellEnd"/>
      <w:r>
        <w:t xml:space="preserve"> </w:t>
      </w:r>
      <w:proofErr w:type="spellStart"/>
      <w:r>
        <w:t>thier</w:t>
      </w:r>
      <w:proofErr w:type="spellEnd"/>
      <w:r>
        <w:t>,</w:t>
      </w:r>
      <w:r>
        <w:br/>
        <w:t xml:space="preserve">Man </w:t>
      </w:r>
      <w:proofErr w:type="spellStart"/>
      <w:r>
        <w:t>werff</w:t>
      </w:r>
      <w:proofErr w:type="spellEnd"/>
      <w:r>
        <w:t xml:space="preserve"> sie denn ins grabe;</w:t>
      </w:r>
      <w:r>
        <w:br/>
        <w:t>es wird geschehen schier!</w:t>
      </w:r>
      <w:r>
        <w:br/>
        <w:t>Der Teufel hats dahin gebracht,</w:t>
      </w:r>
      <w:r>
        <w:br/>
        <w:t xml:space="preserve">das man Gott </w:t>
      </w:r>
      <w:proofErr w:type="spellStart"/>
      <w:r>
        <w:t>vnd</w:t>
      </w:r>
      <w:proofErr w:type="spellEnd"/>
      <w:r>
        <w:t xml:space="preserve"> sein </w:t>
      </w:r>
      <w:proofErr w:type="spellStart"/>
      <w:r>
        <w:t>wort</w:t>
      </w:r>
      <w:proofErr w:type="spellEnd"/>
      <w:r>
        <w:t xml:space="preserve"> </w:t>
      </w:r>
      <w:proofErr w:type="spellStart"/>
      <w:r>
        <w:t>veracht</w:t>
      </w:r>
      <w:proofErr w:type="spellEnd"/>
      <w:r>
        <w:t>,</w:t>
      </w:r>
      <w:r>
        <w:br/>
        <w:t xml:space="preserve">fragt nicht nach </w:t>
      </w:r>
      <w:proofErr w:type="spellStart"/>
      <w:r>
        <w:t>seim</w:t>
      </w:r>
      <w:proofErr w:type="spellEnd"/>
      <w:r>
        <w:t xml:space="preserve"> </w:t>
      </w:r>
      <w:proofErr w:type="spellStart"/>
      <w:r>
        <w:t>gebote</w:t>
      </w:r>
      <w:proofErr w:type="spellEnd"/>
      <w:r>
        <w:t>,</w:t>
      </w:r>
      <w:r>
        <w:br/>
        <w:t xml:space="preserve">treibet daraus den </w:t>
      </w:r>
      <w:proofErr w:type="spellStart"/>
      <w:r>
        <w:t>spote</w:t>
      </w:r>
      <w:proofErr w:type="spellEnd"/>
      <w:r>
        <w:t>,</w:t>
      </w:r>
      <w:r>
        <w:br/>
        <w:t xml:space="preserve">sagt </w:t>
      </w:r>
      <w:proofErr w:type="spellStart"/>
      <w:r>
        <w:t>wol</w:t>
      </w:r>
      <w:proofErr w:type="spellEnd"/>
      <w:r>
        <w:t xml:space="preserve">, es </w:t>
      </w:r>
      <w:proofErr w:type="spellStart"/>
      <w:r>
        <w:t>sey</w:t>
      </w:r>
      <w:proofErr w:type="spellEnd"/>
      <w:r>
        <w:t xml:space="preserve"> kein Gotte.</w:t>
      </w:r>
    </w:p>
    <w:p w14:paraId="6CDF255D" w14:textId="77777777" w:rsidR="008B4322" w:rsidRDefault="008B4322" w:rsidP="008B4322">
      <w:pPr>
        <w:pStyle w:val="StandardWeb"/>
      </w:pPr>
      <w:r>
        <w:t xml:space="preserve">Die </w:t>
      </w:r>
      <w:proofErr w:type="spellStart"/>
      <w:r>
        <w:t>axt</w:t>
      </w:r>
      <w:proofErr w:type="spellEnd"/>
      <w:r>
        <w:t xml:space="preserve"> ist schon </w:t>
      </w:r>
      <w:proofErr w:type="spellStart"/>
      <w:r>
        <w:t>geleget</w:t>
      </w:r>
      <w:proofErr w:type="spellEnd"/>
      <w:r>
        <w:br/>
        <w:t xml:space="preserve">dem baum an seine </w:t>
      </w:r>
      <w:proofErr w:type="spellStart"/>
      <w:r>
        <w:t>wurtz</w:t>
      </w:r>
      <w:proofErr w:type="spellEnd"/>
      <w:r>
        <w:t>,</w:t>
      </w:r>
      <w:r>
        <w:br/>
        <w:t xml:space="preserve">Als </w:t>
      </w:r>
      <w:proofErr w:type="spellStart"/>
      <w:r>
        <w:t>vns</w:t>
      </w:r>
      <w:proofErr w:type="spellEnd"/>
      <w:r>
        <w:t xml:space="preserve"> Johannes zeuget,</w:t>
      </w:r>
      <w:r>
        <w:br/>
        <w:t xml:space="preserve">ins </w:t>
      </w:r>
      <w:proofErr w:type="spellStart"/>
      <w:r>
        <w:t>fewer</w:t>
      </w:r>
      <w:proofErr w:type="spellEnd"/>
      <w:r>
        <w:t xml:space="preserve"> </w:t>
      </w:r>
      <w:proofErr w:type="spellStart"/>
      <w:r>
        <w:t>mus</w:t>
      </w:r>
      <w:proofErr w:type="spellEnd"/>
      <w:r>
        <w:t xml:space="preserve"> er </w:t>
      </w:r>
      <w:proofErr w:type="spellStart"/>
      <w:r>
        <w:t>kurtz</w:t>
      </w:r>
      <w:proofErr w:type="spellEnd"/>
      <w:r>
        <w:t>;</w:t>
      </w:r>
      <w:r>
        <w:br/>
      </w:r>
      <w:proofErr w:type="spellStart"/>
      <w:r>
        <w:t>Wol</w:t>
      </w:r>
      <w:proofErr w:type="spellEnd"/>
      <w:r>
        <w:t xml:space="preserve"> dem, der es zu </w:t>
      </w:r>
      <w:proofErr w:type="spellStart"/>
      <w:r>
        <w:t>hertzen</w:t>
      </w:r>
      <w:proofErr w:type="spellEnd"/>
      <w:r>
        <w:t xml:space="preserve"> </w:t>
      </w:r>
      <w:proofErr w:type="spellStart"/>
      <w:r>
        <w:t>nimt</w:t>
      </w:r>
      <w:proofErr w:type="spellEnd"/>
      <w:r>
        <w:br/>
      </w:r>
      <w:proofErr w:type="spellStart"/>
      <w:r>
        <w:t>vnd</w:t>
      </w:r>
      <w:proofErr w:type="spellEnd"/>
      <w:r>
        <w:t xml:space="preserve"> wacht, wenn sein Erlöser </w:t>
      </w:r>
      <w:proofErr w:type="spellStart"/>
      <w:r>
        <w:t>kumpt</w:t>
      </w:r>
      <w:proofErr w:type="spellEnd"/>
      <w:r>
        <w:t>,</w:t>
      </w:r>
      <w:r>
        <w:br/>
        <w:t>liebt alle zeit das gute!</w:t>
      </w:r>
      <w:r>
        <w:br/>
        <w:t xml:space="preserve">der wird sein </w:t>
      </w:r>
      <w:proofErr w:type="spellStart"/>
      <w:r>
        <w:t>wol</w:t>
      </w:r>
      <w:proofErr w:type="spellEnd"/>
      <w:r>
        <w:t xml:space="preserve"> </w:t>
      </w:r>
      <w:proofErr w:type="spellStart"/>
      <w:r>
        <w:t>behute</w:t>
      </w:r>
      <w:proofErr w:type="spellEnd"/>
      <w:r>
        <w:br/>
        <w:t xml:space="preserve">ja </w:t>
      </w:r>
      <w:proofErr w:type="spellStart"/>
      <w:r>
        <w:t>fur</w:t>
      </w:r>
      <w:proofErr w:type="spellEnd"/>
      <w:r>
        <w:t xml:space="preserve"> der hellen </w:t>
      </w:r>
      <w:proofErr w:type="spellStart"/>
      <w:r>
        <w:t>glute</w:t>
      </w:r>
      <w:proofErr w:type="spellEnd"/>
      <w:r>
        <w:t>.</w:t>
      </w:r>
    </w:p>
    <w:p w14:paraId="47A948EF" w14:textId="77777777" w:rsidR="008B4322" w:rsidRDefault="008B4322" w:rsidP="008B4322">
      <w:pPr>
        <w:pStyle w:val="StandardWeb"/>
      </w:pPr>
      <w:r>
        <w:t xml:space="preserve">Christus sein </w:t>
      </w:r>
      <w:proofErr w:type="spellStart"/>
      <w:r>
        <w:t>propheceye</w:t>
      </w:r>
      <w:proofErr w:type="spellEnd"/>
      <w:r>
        <w:br/>
        <w:t>ist nun erfüllet zwar,</w:t>
      </w:r>
      <w:r>
        <w:br/>
        <w:t xml:space="preserve">Ein jeder </w:t>
      </w:r>
      <w:proofErr w:type="spellStart"/>
      <w:r>
        <w:t>merck</w:t>
      </w:r>
      <w:proofErr w:type="spellEnd"/>
      <w:r>
        <w:t xml:space="preserve"> </w:t>
      </w:r>
      <w:proofErr w:type="spellStart"/>
      <w:r>
        <w:t>dabeye</w:t>
      </w:r>
      <w:proofErr w:type="spellEnd"/>
      <w:r>
        <w:br/>
      </w:r>
      <w:proofErr w:type="spellStart"/>
      <w:r>
        <w:t>vnd</w:t>
      </w:r>
      <w:proofErr w:type="spellEnd"/>
      <w:r>
        <w:t xml:space="preserve"> </w:t>
      </w:r>
      <w:proofErr w:type="spellStart"/>
      <w:r>
        <w:t>nem</w:t>
      </w:r>
      <w:proofErr w:type="spellEnd"/>
      <w:r>
        <w:t xml:space="preserve"> sein eben war,</w:t>
      </w:r>
      <w:r>
        <w:br/>
        <w:t>Das er sein leben anders schick</w:t>
      </w:r>
      <w:r>
        <w:br/>
      </w:r>
      <w:proofErr w:type="spellStart"/>
      <w:r>
        <w:t>vnd</w:t>
      </w:r>
      <w:proofErr w:type="spellEnd"/>
      <w:r>
        <w:t xml:space="preserve"> Christum in sein </w:t>
      </w:r>
      <w:proofErr w:type="spellStart"/>
      <w:r>
        <w:t>hertz</w:t>
      </w:r>
      <w:proofErr w:type="spellEnd"/>
      <w:r>
        <w:t xml:space="preserve"> verstrick;</w:t>
      </w:r>
      <w:r>
        <w:br/>
        <w:t>niemand weis, welche stunde,</w:t>
      </w:r>
      <w:r>
        <w:br/>
        <w:t>spricht Gott aus seinem munde,</w:t>
      </w:r>
      <w:r>
        <w:br/>
        <w:t xml:space="preserve">die </w:t>
      </w:r>
      <w:proofErr w:type="spellStart"/>
      <w:r>
        <w:t>welt</w:t>
      </w:r>
      <w:proofErr w:type="spellEnd"/>
      <w:r>
        <w:t xml:space="preserve"> wird gehn zu </w:t>
      </w:r>
      <w:proofErr w:type="spellStart"/>
      <w:r>
        <w:t>grunde</w:t>
      </w:r>
      <w:proofErr w:type="spellEnd"/>
      <w:r>
        <w:t>.</w:t>
      </w:r>
    </w:p>
    <w:p w14:paraId="445FE53F" w14:textId="77777777" w:rsidR="008B4322" w:rsidRDefault="008B4322" w:rsidP="008B4322">
      <w:pPr>
        <w:pStyle w:val="StandardWeb"/>
      </w:pPr>
      <w:proofErr w:type="spellStart"/>
      <w:r>
        <w:t>Solchs</w:t>
      </w:r>
      <w:proofErr w:type="spellEnd"/>
      <w:r>
        <w:t xml:space="preserve"> alles ist verborgen</w:t>
      </w:r>
      <w:r>
        <w:br/>
        <w:t>in der Gottlosen sinn,</w:t>
      </w:r>
      <w:r>
        <w:br/>
        <w:t xml:space="preserve">Das </w:t>
      </w:r>
      <w:proofErr w:type="spellStart"/>
      <w:r>
        <w:t>siht</w:t>
      </w:r>
      <w:proofErr w:type="spellEnd"/>
      <w:r>
        <w:t xml:space="preserve"> man alle morgen:</w:t>
      </w:r>
      <w:r>
        <w:br/>
        <w:t xml:space="preserve">wie </w:t>
      </w:r>
      <w:proofErr w:type="spellStart"/>
      <w:r>
        <w:t>laufft</w:t>
      </w:r>
      <w:proofErr w:type="spellEnd"/>
      <w:r>
        <w:t xml:space="preserve"> die </w:t>
      </w:r>
      <w:proofErr w:type="spellStart"/>
      <w:r>
        <w:t>welt</w:t>
      </w:r>
      <w:proofErr w:type="spellEnd"/>
      <w:r>
        <w:t xml:space="preserve"> dahin,</w:t>
      </w:r>
      <w:r>
        <w:br/>
        <w:t xml:space="preserve">Das sie nur </w:t>
      </w:r>
      <w:proofErr w:type="spellStart"/>
      <w:r>
        <w:t>krigt</w:t>
      </w:r>
      <w:proofErr w:type="spellEnd"/>
      <w:r>
        <w:t xml:space="preserve"> das zeitlich gut,</w:t>
      </w:r>
      <w:r>
        <w:br/>
        <w:t xml:space="preserve">das ewig sie vergessen </w:t>
      </w:r>
      <w:proofErr w:type="spellStart"/>
      <w:r>
        <w:t>thut</w:t>
      </w:r>
      <w:proofErr w:type="spellEnd"/>
      <w:r>
        <w:t>,</w:t>
      </w:r>
      <w:r>
        <w:br/>
        <w:t xml:space="preserve">daran </w:t>
      </w:r>
      <w:proofErr w:type="spellStart"/>
      <w:r>
        <w:t>wil</w:t>
      </w:r>
      <w:proofErr w:type="spellEnd"/>
      <w:r>
        <w:t xml:space="preserve"> niemand </w:t>
      </w:r>
      <w:proofErr w:type="spellStart"/>
      <w:r>
        <w:t>dencken</w:t>
      </w:r>
      <w:proofErr w:type="spellEnd"/>
      <w:r>
        <w:t>,</w:t>
      </w:r>
      <w:r>
        <w:br/>
      </w:r>
      <w:proofErr w:type="spellStart"/>
      <w:r>
        <w:t>thut</w:t>
      </w:r>
      <w:proofErr w:type="spellEnd"/>
      <w:r>
        <w:t xml:space="preserve"> leib </w:t>
      </w:r>
      <w:proofErr w:type="spellStart"/>
      <w:r>
        <w:t>vnd</w:t>
      </w:r>
      <w:proofErr w:type="spellEnd"/>
      <w:r>
        <w:t xml:space="preserve"> </w:t>
      </w:r>
      <w:proofErr w:type="spellStart"/>
      <w:r>
        <w:t>seel</w:t>
      </w:r>
      <w:proofErr w:type="spellEnd"/>
      <w:r>
        <w:t xml:space="preserve"> </w:t>
      </w:r>
      <w:proofErr w:type="spellStart"/>
      <w:r>
        <w:t>versencken</w:t>
      </w:r>
      <w:proofErr w:type="spellEnd"/>
      <w:r>
        <w:t>,</w:t>
      </w:r>
      <w:r>
        <w:br/>
        <w:t xml:space="preserve">manch Christen </w:t>
      </w:r>
      <w:proofErr w:type="spellStart"/>
      <w:r>
        <w:t>thut</w:t>
      </w:r>
      <w:proofErr w:type="spellEnd"/>
      <w:r>
        <w:t xml:space="preserve"> es </w:t>
      </w:r>
      <w:proofErr w:type="spellStart"/>
      <w:r>
        <w:t>krencken</w:t>
      </w:r>
      <w:proofErr w:type="spellEnd"/>
      <w:r>
        <w:t>.</w:t>
      </w:r>
    </w:p>
    <w:p w14:paraId="2DEA755C" w14:textId="77777777" w:rsidR="008B4322" w:rsidRDefault="008B4322" w:rsidP="008B4322">
      <w:pPr>
        <w:pStyle w:val="StandardWeb"/>
      </w:pPr>
      <w:r>
        <w:t xml:space="preserve">Gott hat in seiner </w:t>
      </w:r>
      <w:proofErr w:type="spellStart"/>
      <w:r>
        <w:t>hute</w:t>
      </w:r>
      <w:proofErr w:type="spellEnd"/>
      <w:r>
        <w:br/>
        <w:t>all, die er hat erweckt,</w:t>
      </w:r>
      <w:r>
        <w:br/>
      </w:r>
      <w:proofErr w:type="spellStart"/>
      <w:r>
        <w:t>Erkaufft</w:t>
      </w:r>
      <w:proofErr w:type="spellEnd"/>
      <w:r>
        <w:t xml:space="preserve"> durch Christi blute,</w:t>
      </w:r>
      <w:r>
        <w:br/>
        <w:t xml:space="preserve">am </w:t>
      </w:r>
      <w:proofErr w:type="spellStart"/>
      <w:r>
        <w:t>creutz</w:t>
      </w:r>
      <w:proofErr w:type="spellEnd"/>
      <w:r>
        <w:t xml:space="preserve"> hoch aus gestreckt,</w:t>
      </w:r>
      <w:r>
        <w:br/>
        <w:t xml:space="preserve">Da er </w:t>
      </w:r>
      <w:proofErr w:type="spellStart"/>
      <w:r>
        <w:t>vns</w:t>
      </w:r>
      <w:proofErr w:type="spellEnd"/>
      <w:r>
        <w:t xml:space="preserve"> all erlöset hat</w:t>
      </w:r>
      <w:r>
        <w:br/>
        <w:t xml:space="preserve">vom </w:t>
      </w:r>
      <w:proofErr w:type="spellStart"/>
      <w:r>
        <w:t>Teuffel</w:t>
      </w:r>
      <w:proofErr w:type="spellEnd"/>
      <w:r>
        <w:t xml:space="preserve">, </w:t>
      </w:r>
      <w:proofErr w:type="spellStart"/>
      <w:r>
        <w:t>sünd</w:t>
      </w:r>
      <w:proofErr w:type="spellEnd"/>
      <w:r>
        <w:t xml:space="preserve"> </w:t>
      </w:r>
      <w:proofErr w:type="spellStart"/>
      <w:r>
        <w:t>vnd</w:t>
      </w:r>
      <w:proofErr w:type="spellEnd"/>
      <w:r>
        <w:t xml:space="preserve"> </w:t>
      </w:r>
      <w:proofErr w:type="spellStart"/>
      <w:r>
        <w:t>ewign</w:t>
      </w:r>
      <w:proofErr w:type="spellEnd"/>
      <w:r>
        <w:t xml:space="preserve"> </w:t>
      </w:r>
      <w:proofErr w:type="spellStart"/>
      <w:r>
        <w:t>tod</w:t>
      </w:r>
      <w:proofErr w:type="spellEnd"/>
      <w:r>
        <w:t>,</w:t>
      </w:r>
      <w:r>
        <w:br/>
        <w:t xml:space="preserve">ist </w:t>
      </w:r>
      <w:proofErr w:type="spellStart"/>
      <w:r>
        <w:t>selbs</w:t>
      </w:r>
      <w:proofErr w:type="spellEnd"/>
      <w:r>
        <w:t xml:space="preserve"> </w:t>
      </w:r>
      <w:proofErr w:type="spellStart"/>
      <w:r>
        <w:t>fur</w:t>
      </w:r>
      <w:proofErr w:type="spellEnd"/>
      <w:r>
        <w:t xml:space="preserve"> </w:t>
      </w:r>
      <w:proofErr w:type="spellStart"/>
      <w:r>
        <w:t>vns</w:t>
      </w:r>
      <w:proofErr w:type="spellEnd"/>
      <w:r>
        <w:t xml:space="preserve"> gestorben,</w:t>
      </w:r>
      <w:r>
        <w:br/>
        <w:t xml:space="preserve">des </w:t>
      </w:r>
      <w:proofErr w:type="spellStart"/>
      <w:r>
        <w:t>Vatern</w:t>
      </w:r>
      <w:proofErr w:type="spellEnd"/>
      <w:r>
        <w:t xml:space="preserve"> </w:t>
      </w:r>
      <w:proofErr w:type="spellStart"/>
      <w:r>
        <w:t>huld</w:t>
      </w:r>
      <w:proofErr w:type="spellEnd"/>
      <w:r>
        <w:t xml:space="preserve"> erworben,</w:t>
      </w:r>
      <w:r>
        <w:br/>
        <w:t xml:space="preserve">sonst </w:t>
      </w:r>
      <w:proofErr w:type="spellStart"/>
      <w:r>
        <w:t>wern</w:t>
      </w:r>
      <w:proofErr w:type="spellEnd"/>
      <w:r>
        <w:t xml:space="preserve"> wir all verdorben.</w:t>
      </w:r>
    </w:p>
    <w:p w14:paraId="16A50B3D" w14:textId="77777777" w:rsidR="008B4322" w:rsidRDefault="008B4322" w:rsidP="008B4322">
      <w:pPr>
        <w:pStyle w:val="StandardWeb"/>
      </w:pPr>
      <w:r>
        <w:t xml:space="preserve">Das </w:t>
      </w:r>
      <w:proofErr w:type="spellStart"/>
      <w:r>
        <w:t>lied</w:t>
      </w:r>
      <w:proofErr w:type="spellEnd"/>
      <w:r>
        <w:t xml:space="preserve"> </w:t>
      </w:r>
      <w:proofErr w:type="spellStart"/>
      <w:r>
        <w:t>sey</w:t>
      </w:r>
      <w:proofErr w:type="spellEnd"/>
      <w:r>
        <w:t xml:space="preserve"> </w:t>
      </w:r>
      <w:proofErr w:type="spellStart"/>
      <w:r>
        <w:t>itzt</w:t>
      </w:r>
      <w:proofErr w:type="spellEnd"/>
      <w:r>
        <w:t xml:space="preserve"> gesungen</w:t>
      </w:r>
      <w:r>
        <w:br/>
        <w:t xml:space="preserve">zu </w:t>
      </w:r>
      <w:proofErr w:type="spellStart"/>
      <w:r>
        <w:t>trost</w:t>
      </w:r>
      <w:proofErr w:type="spellEnd"/>
      <w:r>
        <w:t xml:space="preserve"> der Christenheit,</w:t>
      </w:r>
      <w:r>
        <w:br/>
        <w:t xml:space="preserve">Den alten </w:t>
      </w:r>
      <w:proofErr w:type="spellStart"/>
      <w:r>
        <w:t>vnd</w:t>
      </w:r>
      <w:proofErr w:type="spellEnd"/>
      <w:r>
        <w:t xml:space="preserve"> den jungen,</w:t>
      </w:r>
      <w:r>
        <w:br/>
      </w:r>
      <w:proofErr w:type="spellStart"/>
      <w:r>
        <w:t>vnd</w:t>
      </w:r>
      <w:proofErr w:type="spellEnd"/>
      <w:r>
        <w:t xml:space="preserve"> dem sein </w:t>
      </w:r>
      <w:proofErr w:type="spellStart"/>
      <w:r>
        <w:t>sünd</w:t>
      </w:r>
      <w:proofErr w:type="spellEnd"/>
      <w:r>
        <w:t xml:space="preserve"> ist leid,</w:t>
      </w:r>
      <w:r>
        <w:br/>
        <w:t xml:space="preserve">Der bitt Gott allzeit </w:t>
      </w:r>
      <w:proofErr w:type="spellStart"/>
      <w:r>
        <w:t>vmb</w:t>
      </w:r>
      <w:proofErr w:type="spellEnd"/>
      <w:r>
        <w:t xml:space="preserve"> </w:t>
      </w:r>
      <w:proofErr w:type="spellStart"/>
      <w:r>
        <w:t>genad</w:t>
      </w:r>
      <w:proofErr w:type="spellEnd"/>
      <w:r>
        <w:t>,</w:t>
      </w:r>
      <w:r>
        <w:br/>
        <w:t xml:space="preserve">das er </w:t>
      </w:r>
      <w:proofErr w:type="spellStart"/>
      <w:r>
        <w:t>nimer</w:t>
      </w:r>
      <w:proofErr w:type="spellEnd"/>
      <w:r>
        <w:t xml:space="preserve"> in </w:t>
      </w:r>
      <w:proofErr w:type="spellStart"/>
      <w:r>
        <w:t>sünden</w:t>
      </w:r>
      <w:proofErr w:type="spellEnd"/>
      <w:r>
        <w:t xml:space="preserve"> </w:t>
      </w:r>
      <w:proofErr w:type="spellStart"/>
      <w:r>
        <w:t>bad</w:t>
      </w:r>
      <w:proofErr w:type="spellEnd"/>
      <w:r>
        <w:t>;</w:t>
      </w:r>
      <w:r>
        <w:br/>
        <w:t xml:space="preserve">das </w:t>
      </w:r>
      <w:proofErr w:type="spellStart"/>
      <w:r>
        <w:t>helff</w:t>
      </w:r>
      <w:proofErr w:type="spellEnd"/>
      <w:r>
        <w:t xml:space="preserve"> er </w:t>
      </w:r>
      <w:proofErr w:type="spellStart"/>
      <w:r>
        <w:t>vns</w:t>
      </w:r>
      <w:proofErr w:type="spellEnd"/>
      <w:r>
        <w:t xml:space="preserve"> </w:t>
      </w:r>
      <w:proofErr w:type="spellStart"/>
      <w:r>
        <w:t>allsamen</w:t>
      </w:r>
      <w:proofErr w:type="spellEnd"/>
      <w:r>
        <w:t>,</w:t>
      </w:r>
      <w:r>
        <w:br/>
        <w:t>zu lobe seinem Namen,</w:t>
      </w:r>
      <w:r>
        <w:br/>
        <w:t xml:space="preserve">durch </w:t>
      </w:r>
      <w:proofErr w:type="spellStart"/>
      <w:r>
        <w:t>Jhesum</w:t>
      </w:r>
      <w:proofErr w:type="spellEnd"/>
      <w:r>
        <w:t xml:space="preserve"> Christum, amen!</w:t>
      </w:r>
    </w:p>
    <w:p w14:paraId="54ACDB35" w14:textId="77777777" w:rsidR="008B4322" w:rsidRDefault="008B4322" w:rsidP="008B4322">
      <w:pPr>
        <w:pStyle w:val="berschrift2"/>
      </w:pPr>
      <w:r>
        <w:rPr>
          <w:rStyle w:val="screen-reader-text"/>
        </w:rPr>
        <w:t>Von der Frucht der Himmelfahrt unsers Herrn Christi und von den Gaben des heiligen Geistes</w:t>
      </w:r>
      <w:r>
        <w:t xml:space="preserve"> </w:t>
      </w:r>
    </w:p>
    <w:p w14:paraId="06625500" w14:textId="77777777" w:rsidR="008B4322" w:rsidRDefault="008B4322" w:rsidP="008B4322">
      <w:pPr>
        <w:pStyle w:val="StandardWeb"/>
      </w:pPr>
      <w:r>
        <w:rPr>
          <w:rStyle w:val="Hervorhebung"/>
        </w:rPr>
        <w:t>Mel. Erhalt uns, Herr, bei deinem Wort, oder: Ihr lieben Christen freut euch nun.</w:t>
      </w:r>
    </w:p>
    <w:p w14:paraId="0563A530" w14:textId="77777777" w:rsidR="008B4322" w:rsidRDefault="008B4322" w:rsidP="008B4322">
      <w:pPr>
        <w:pStyle w:val="StandardWeb"/>
      </w:pPr>
      <w:r>
        <w:t>Freut euch ihr Gottes-Kinder all!</w:t>
      </w:r>
      <w:r>
        <w:br/>
        <w:t>Der Herr führt euch mit großem Schall.</w:t>
      </w:r>
      <w:r>
        <w:br/>
        <w:t>Lobsinget ihm lobsinget ihm,</w:t>
      </w:r>
      <w:r>
        <w:br/>
        <w:t xml:space="preserve">Lobsinget ihm mit lauter </w:t>
      </w:r>
      <w:proofErr w:type="spellStart"/>
      <w:r>
        <w:t>Stimm</w:t>
      </w:r>
      <w:proofErr w:type="spellEnd"/>
      <w:r>
        <w:t>!</w:t>
      </w:r>
    </w:p>
    <w:p w14:paraId="5AC4E127" w14:textId="77777777" w:rsidR="008B4322" w:rsidRDefault="008B4322" w:rsidP="008B4322">
      <w:pPr>
        <w:pStyle w:val="StandardWeb"/>
      </w:pPr>
      <w:r>
        <w:t>Die Engel und all Himmelsheer</w:t>
      </w:r>
      <w:r>
        <w:br/>
      </w:r>
      <w:proofErr w:type="spellStart"/>
      <w:r>
        <w:t>Erzeign</w:t>
      </w:r>
      <w:proofErr w:type="spellEnd"/>
      <w:r>
        <w:t xml:space="preserve"> Christo göttlich Ehr</w:t>
      </w:r>
      <w:r>
        <w:br/>
        <w:t>Und jauchzen ihm mit fröhlichem Schall,</w:t>
      </w:r>
      <w:r>
        <w:br/>
        <w:t xml:space="preserve">Das </w:t>
      </w:r>
      <w:proofErr w:type="spellStart"/>
      <w:r>
        <w:t>thun</w:t>
      </w:r>
      <w:proofErr w:type="spellEnd"/>
      <w:r>
        <w:t xml:space="preserve"> die lieben Engel all.</w:t>
      </w:r>
    </w:p>
    <w:p w14:paraId="4DFE7048" w14:textId="77777777" w:rsidR="008B4322" w:rsidRDefault="008B4322" w:rsidP="008B4322">
      <w:pPr>
        <w:pStyle w:val="StandardWeb"/>
      </w:pPr>
      <w:proofErr w:type="spellStart"/>
      <w:r>
        <w:t>Daß</w:t>
      </w:r>
      <w:proofErr w:type="spellEnd"/>
      <w:r>
        <w:t xml:space="preserve"> unser Heiland Jesus Christ,</w:t>
      </w:r>
      <w:r>
        <w:br/>
        <w:t>Wahr Gottessohn, Mensch worden ist,</w:t>
      </w:r>
      <w:r>
        <w:br/>
      </w:r>
      <w:proofErr w:type="spellStart"/>
      <w:r>
        <w:t>Deß</w:t>
      </w:r>
      <w:proofErr w:type="spellEnd"/>
      <w:r>
        <w:t xml:space="preserve"> freuen sich die Engel sehr</w:t>
      </w:r>
      <w:r>
        <w:br/>
        <w:t>Und gönnen uns gern solche Ehr.</w:t>
      </w:r>
    </w:p>
    <w:p w14:paraId="35264F33" w14:textId="77777777" w:rsidR="008B4322" w:rsidRDefault="008B4322" w:rsidP="008B4322">
      <w:pPr>
        <w:pStyle w:val="StandardWeb"/>
      </w:pPr>
      <w:r>
        <w:t xml:space="preserve">Der Heer hat uns die </w:t>
      </w:r>
      <w:proofErr w:type="spellStart"/>
      <w:r>
        <w:t>Stätt</w:t>
      </w:r>
      <w:proofErr w:type="spellEnd"/>
      <w:r>
        <w:t xml:space="preserve"> bereit</w:t>
      </w:r>
      <w:r>
        <w:br/>
        <w:t xml:space="preserve">Da wir </w:t>
      </w:r>
      <w:proofErr w:type="spellStart"/>
      <w:r>
        <w:t>solln</w:t>
      </w:r>
      <w:proofErr w:type="spellEnd"/>
      <w:r>
        <w:t xml:space="preserve"> bleiben in Ewigkeit:</w:t>
      </w:r>
      <w:r>
        <w:br/>
        <w:t>Lobsinget ihm, lobsinget ihm,</w:t>
      </w:r>
      <w:r>
        <w:br/>
        <w:t xml:space="preserve">Lobsinget ihm mit lauter </w:t>
      </w:r>
      <w:proofErr w:type="spellStart"/>
      <w:r>
        <w:t>Stimm</w:t>
      </w:r>
      <w:proofErr w:type="spellEnd"/>
      <w:r>
        <w:t>!</w:t>
      </w:r>
    </w:p>
    <w:p w14:paraId="19B93797" w14:textId="77777777" w:rsidR="008B4322" w:rsidRDefault="008B4322" w:rsidP="008B4322">
      <w:pPr>
        <w:pStyle w:val="StandardWeb"/>
      </w:pPr>
      <w:r>
        <w:t>Wir sind Erben im Himmelreich,</w:t>
      </w:r>
      <w:r>
        <w:br/>
        <w:t>Wir sind den lieben Engeln gleich.</w:t>
      </w:r>
      <w:r>
        <w:br/>
        <w:t>Das sehn die lieben Engel gern</w:t>
      </w:r>
      <w:r>
        <w:br/>
        <w:t>Und danken mit uns Gott dem Herrn.</w:t>
      </w:r>
    </w:p>
    <w:p w14:paraId="71964A15" w14:textId="77777777" w:rsidR="008B4322" w:rsidRDefault="008B4322" w:rsidP="008B4322">
      <w:pPr>
        <w:pStyle w:val="StandardWeb"/>
      </w:pPr>
      <w:r>
        <w:t>Es hat mit uns nun nimmer Noth;</w:t>
      </w:r>
      <w:r>
        <w:br/>
        <w:t xml:space="preserve">Der Satan, Sünd und </w:t>
      </w:r>
      <w:proofErr w:type="spellStart"/>
      <w:r>
        <w:t>ewger</w:t>
      </w:r>
      <w:proofErr w:type="spellEnd"/>
      <w:r>
        <w:t xml:space="preserve"> Tod</w:t>
      </w:r>
      <w:r>
        <w:br/>
      </w:r>
      <w:proofErr w:type="spellStart"/>
      <w:r>
        <w:t>Allsammt</w:t>
      </w:r>
      <w:proofErr w:type="spellEnd"/>
      <w:r>
        <w:t xml:space="preserve"> zu Schanden worden sind</w:t>
      </w:r>
      <w:r>
        <w:br/>
        <w:t>Durch Gottes und Marien Kind.</w:t>
      </w:r>
    </w:p>
    <w:p w14:paraId="2DA50A9B" w14:textId="77777777" w:rsidR="008B4322" w:rsidRDefault="008B4322" w:rsidP="008B4322">
      <w:pPr>
        <w:pStyle w:val="StandardWeb"/>
      </w:pPr>
      <w:r>
        <w:t xml:space="preserve">Der Herr </w:t>
      </w:r>
      <w:proofErr w:type="spellStart"/>
      <w:r>
        <w:t>verläßt</w:t>
      </w:r>
      <w:proofErr w:type="spellEnd"/>
      <w:r>
        <w:t xml:space="preserve"> uns nimmermehr,</w:t>
      </w:r>
      <w:r>
        <w:br/>
        <w:t>Er gibt uns gute Prediger,</w:t>
      </w:r>
      <w:r>
        <w:br/>
        <w:t>Die unser pflegen in der Welt;</w:t>
      </w:r>
      <w:r>
        <w:br/>
        <w:t>Bei seinem Wort er uns erhält.</w:t>
      </w:r>
    </w:p>
    <w:p w14:paraId="2F94A344" w14:textId="77777777" w:rsidR="008B4322" w:rsidRDefault="008B4322" w:rsidP="008B4322">
      <w:pPr>
        <w:pStyle w:val="StandardWeb"/>
      </w:pPr>
      <w:r>
        <w:t>An sein Verheißung er gedenkt,</w:t>
      </w:r>
      <w:r>
        <w:br/>
        <w:t>Drum hat er uns solch Gab geschenkt</w:t>
      </w:r>
      <w:r>
        <w:br/>
        <w:t xml:space="preserve">Und </w:t>
      </w:r>
      <w:proofErr w:type="spellStart"/>
      <w:r>
        <w:t>sendt</w:t>
      </w:r>
      <w:proofErr w:type="spellEnd"/>
      <w:r>
        <w:t xml:space="preserve"> Prediger in ferne Land,</w:t>
      </w:r>
      <w:r>
        <w:br/>
      </w:r>
      <w:proofErr w:type="spellStart"/>
      <w:r>
        <w:t>Daß</w:t>
      </w:r>
      <w:proofErr w:type="spellEnd"/>
      <w:r>
        <w:t xml:space="preserve"> er durch ihr Wort </w:t>
      </w:r>
      <w:proofErr w:type="spellStart"/>
      <w:r>
        <w:t>werd</w:t>
      </w:r>
      <w:proofErr w:type="spellEnd"/>
      <w:r>
        <w:t xml:space="preserve"> bekannt.</w:t>
      </w:r>
    </w:p>
    <w:p w14:paraId="74484210" w14:textId="77777777" w:rsidR="008B4322" w:rsidRDefault="008B4322" w:rsidP="008B4322">
      <w:pPr>
        <w:pStyle w:val="StandardWeb"/>
      </w:pPr>
      <w:r>
        <w:t xml:space="preserve">Den </w:t>
      </w:r>
      <w:proofErr w:type="spellStart"/>
      <w:r>
        <w:t>heilgen</w:t>
      </w:r>
      <w:proofErr w:type="spellEnd"/>
      <w:r>
        <w:t xml:space="preserve"> Geist </w:t>
      </w:r>
      <w:proofErr w:type="spellStart"/>
      <w:r>
        <w:t>sendt</w:t>
      </w:r>
      <w:proofErr w:type="spellEnd"/>
      <w:r>
        <w:t xml:space="preserve"> er herab,</w:t>
      </w:r>
      <w:r>
        <w:br/>
        <w:t xml:space="preserve">Auf </w:t>
      </w:r>
      <w:proofErr w:type="spellStart"/>
      <w:r>
        <w:t>daß</w:t>
      </w:r>
      <w:proofErr w:type="spellEnd"/>
      <w:r>
        <w:t xml:space="preserve"> er unser Herz erlab</w:t>
      </w:r>
      <w:r>
        <w:br/>
        <w:t xml:space="preserve">Und </w:t>
      </w:r>
      <w:proofErr w:type="spellStart"/>
      <w:r>
        <w:t>tröst</w:t>
      </w:r>
      <w:proofErr w:type="spellEnd"/>
      <w:r>
        <w:t xml:space="preserve"> uns durch das göttlich Wort</w:t>
      </w:r>
      <w:r>
        <w:br/>
        <w:t xml:space="preserve">Und uns </w:t>
      </w:r>
      <w:proofErr w:type="spellStart"/>
      <w:r>
        <w:t>behüt</w:t>
      </w:r>
      <w:proofErr w:type="spellEnd"/>
      <w:r>
        <w:t xml:space="preserve"> fürs Teufels Mord.</w:t>
      </w:r>
    </w:p>
    <w:p w14:paraId="131B6244" w14:textId="77777777" w:rsidR="008B4322" w:rsidRDefault="008B4322" w:rsidP="008B4322">
      <w:pPr>
        <w:pStyle w:val="StandardWeb"/>
      </w:pPr>
      <w:r>
        <w:t>Also baut er die Christenheit</w:t>
      </w:r>
      <w:r>
        <w:br/>
        <w:t xml:space="preserve">Zur </w:t>
      </w:r>
      <w:proofErr w:type="spellStart"/>
      <w:r>
        <w:t>ewgen</w:t>
      </w:r>
      <w:proofErr w:type="spellEnd"/>
      <w:r>
        <w:t xml:space="preserve"> Freud und Seligkeit;</w:t>
      </w:r>
      <w:r>
        <w:br/>
        <w:t>Allein der Glaub an Jesum Christ</w:t>
      </w:r>
      <w:r>
        <w:br/>
        <w:t xml:space="preserve">Die recht </w:t>
      </w:r>
      <w:proofErr w:type="spellStart"/>
      <w:r>
        <w:t>Erkenntniß</w:t>
      </w:r>
      <w:proofErr w:type="spellEnd"/>
      <w:r>
        <w:t xml:space="preserve"> Gottes ist.</w:t>
      </w:r>
    </w:p>
    <w:p w14:paraId="1C958753" w14:textId="77777777" w:rsidR="008B4322" w:rsidRDefault="008B4322" w:rsidP="008B4322">
      <w:pPr>
        <w:pStyle w:val="StandardWeb"/>
      </w:pPr>
      <w:r>
        <w:t>Der heilig Geist den Glauben stärkt,</w:t>
      </w:r>
      <w:r>
        <w:br/>
        <w:t>Geduld und Hoffnung in uns wirkt,</w:t>
      </w:r>
      <w:r>
        <w:br/>
      </w:r>
      <w:proofErr w:type="spellStart"/>
      <w:r>
        <w:t>Erleucht</w:t>
      </w:r>
      <w:proofErr w:type="spellEnd"/>
      <w:r>
        <w:t xml:space="preserve"> und macht die Herzen fest</w:t>
      </w:r>
      <w:r>
        <w:br/>
        <w:t xml:space="preserve">Und uns in Trübsal nicht </w:t>
      </w:r>
      <w:proofErr w:type="spellStart"/>
      <w:r>
        <w:t>verläßt</w:t>
      </w:r>
      <w:proofErr w:type="spellEnd"/>
      <w:r>
        <w:t>.</w:t>
      </w:r>
    </w:p>
    <w:p w14:paraId="2F752C9B" w14:textId="77777777" w:rsidR="008B4322" w:rsidRDefault="008B4322" w:rsidP="008B4322">
      <w:pPr>
        <w:pStyle w:val="StandardWeb"/>
      </w:pPr>
      <w:r>
        <w:t>So nehmen wir im Glauben zu</w:t>
      </w:r>
      <w:r>
        <w:br/>
        <w:t>Und hat das arm Gewissen Ruh</w:t>
      </w:r>
      <w:r>
        <w:br/>
        <w:t xml:space="preserve">Durch Christum unsern </w:t>
      </w:r>
      <w:proofErr w:type="spellStart"/>
      <w:r>
        <w:t>Mitteler</w:t>
      </w:r>
      <w:proofErr w:type="spellEnd"/>
      <w:r>
        <w:br/>
        <w:t>Und hüten uns für falscher Lehr.</w:t>
      </w:r>
    </w:p>
    <w:p w14:paraId="3D3D0BA7" w14:textId="77777777" w:rsidR="008B4322" w:rsidRDefault="008B4322" w:rsidP="008B4322">
      <w:pPr>
        <w:pStyle w:val="StandardWeb"/>
      </w:pPr>
      <w:r>
        <w:t xml:space="preserve">Was uns die göttlich </w:t>
      </w:r>
      <w:proofErr w:type="spellStart"/>
      <w:r>
        <w:t>Majestat</w:t>
      </w:r>
      <w:proofErr w:type="spellEnd"/>
      <w:r>
        <w:br/>
        <w:t>Am heiligen Kreuz erworben hat,</w:t>
      </w:r>
      <w:r>
        <w:br/>
        <w:t xml:space="preserve">Das </w:t>
      </w:r>
      <w:proofErr w:type="spellStart"/>
      <w:r>
        <w:t>theilet</w:t>
      </w:r>
      <w:proofErr w:type="spellEnd"/>
      <w:r>
        <w:t xml:space="preserve"> aus der </w:t>
      </w:r>
      <w:proofErr w:type="spellStart"/>
      <w:r>
        <w:t>heilge</w:t>
      </w:r>
      <w:proofErr w:type="spellEnd"/>
      <w:r>
        <w:t xml:space="preserve"> Geist;</w:t>
      </w:r>
      <w:r>
        <w:br/>
        <w:t>Darum er unser Lehrer heißt.</w:t>
      </w:r>
    </w:p>
    <w:p w14:paraId="69F4DB3C" w14:textId="77777777" w:rsidR="008B4322" w:rsidRDefault="008B4322" w:rsidP="008B4322">
      <w:pPr>
        <w:pStyle w:val="StandardWeb"/>
      </w:pPr>
      <w:r>
        <w:t>Ein jeder, der da predigen soll,</w:t>
      </w:r>
      <w:r>
        <w:br/>
        <w:t xml:space="preserve">Der </w:t>
      </w:r>
      <w:proofErr w:type="spellStart"/>
      <w:r>
        <w:t>muß</w:t>
      </w:r>
      <w:proofErr w:type="spellEnd"/>
      <w:r>
        <w:t xml:space="preserve"> das eben wissen wohl,</w:t>
      </w:r>
      <w:r>
        <w:br/>
        <w:t>Wo nicht der Geist sein Herz bewegt,</w:t>
      </w:r>
      <w:r>
        <w:br/>
      </w:r>
      <w:proofErr w:type="spellStart"/>
      <w:r>
        <w:t>Daß</w:t>
      </w:r>
      <w:proofErr w:type="spellEnd"/>
      <w:r>
        <w:t xml:space="preserve"> er das Amt nicht recht </w:t>
      </w:r>
      <w:proofErr w:type="spellStart"/>
      <w:r>
        <w:t>verhegt</w:t>
      </w:r>
      <w:proofErr w:type="spellEnd"/>
      <w:r>
        <w:t>.</w:t>
      </w:r>
    </w:p>
    <w:p w14:paraId="718B7744" w14:textId="77777777" w:rsidR="008B4322" w:rsidRDefault="008B4322" w:rsidP="008B4322">
      <w:pPr>
        <w:pStyle w:val="StandardWeb"/>
      </w:pPr>
      <w:proofErr w:type="spellStart"/>
      <w:r>
        <w:t>Ohn</w:t>
      </w:r>
      <w:proofErr w:type="spellEnd"/>
      <w:r>
        <w:t xml:space="preserve"> Gottes Geist auch niemand kann</w:t>
      </w:r>
      <w:r>
        <w:br/>
        <w:t>Christum von Herzen nehmen an;</w:t>
      </w:r>
      <w:r>
        <w:br/>
        <w:t>Den trägen Herzen bringt er Saft,</w:t>
      </w:r>
      <w:r>
        <w:br/>
        <w:t>Den schwachen Herzen gibt er Kraft.</w:t>
      </w:r>
    </w:p>
    <w:p w14:paraId="0E6B702E" w14:textId="77777777" w:rsidR="008B4322" w:rsidRDefault="008B4322" w:rsidP="008B4322">
      <w:pPr>
        <w:pStyle w:val="StandardWeb"/>
      </w:pPr>
      <w:r>
        <w:t>Den Durstigen ist er ein Quell;</w:t>
      </w:r>
      <w:r>
        <w:br/>
        <w:t>Was dunkel ist, das macht er hell,</w:t>
      </w:r>
      <w:r>
        <w:br/>
        <w:t>Die krummen Herzen macht er schlecht,</w:t>
      </w:r>
      <w:r>
        <w:br/>
        <w:t>Die irrigen bringt er zurecht.</w:t>
      </w:r>
    </w:p>
    <w:p w14:paraId="4ABB4D95" w14:textId="77777777" w:rsidR="008B4322" w:rsidRDefault="008B4322" w:rsidP="008B4322">
      <w:pPr>
        <w:pStyle w:val="StandardWeb"/>
      </w:pPr>
      <w:r>
        <w:t xml:space="preserve">Die Herzen, die da sind </w:t>
      </w:r>
      <w:proofErr w:type="spellStart"/>
      <w:r>
        <w:t>verwundt</w:t>
      </w:r>
      <w:proofErr w:type="spellEnd"/>
      <w:r>
        <w:t>,</w:t>
      </w:r>
      <w:r>
        <w:br/>
        <w:t>Die macht der heilig Geist gesund,</w:t>
      </w:r>
      <w:r>
        <w:br/>
        <w:t xml:space="preserve">Erweichet die da sind </w:t>
      </w:r>
      <w:proofErr w:type="spellStart"/>
      <w:r>
        <w:t>verhart</w:t>
      </w:r>
      <w:proofErr w:type="spellEnd"/>
      <w:r>
        <w:t>;</w:t>
      </w:r>
      <w:r>
        <w:br/>
        <w:t xml:space="preserve">Das </w:t>
      </w:r>
      <w:proofErr w:type="spellStart"/>
      <w:r>
        <w:t>thut</w:t>
      </w:r>
      <w:proofErr w:type="spellEnd"/>
      <w:r>
        <w:t xml:space="preserve"> des Herren Himmelfahrt.</w:t>
      </w:r>
    </w:p>
    <w:p w14:paraId="0E9C21CD" w14:textId="77777777" w:rsidR="008B4322" w:rsidRDefault="008B4322" w:rsidP="008B4322">
      <w:pPr>
        <w:pStyle w:val="StandardWeb"/>
      </w:pPr>
      <w:r>
        <w:t>Der Vater hat den Sohn gesandt;</w:t>
      </w:r>
      <w:r>
        <w:br/>
        <w:t>Der Sohn wird anders nicht erkannt</w:t>
      </w:r>
      <w:r>
        <w:br/>
      </w:r>
      <w:proofErr w:type="spellStart"/>
      <w:r>
        <w:t>Ohn</w:t>
      </w:r>
      <w:proofErr w:type="spellEnd"/>
      <w:r>
        <w:t xml:space="preserve"> durch den heiligen Geist allein;</w:t>
      </w:r>
      <w:r>
        <w:br/>
        <w:t xml:space="preserve">Der </w:t>
      </w:r>
      <w:proofErr w:type="spellStart"/>
      <w:r>
        <w:t>muß</w:t>
      </w:r>
      <w:proofErr w:type="spellEnd"/>
      <w:r>
        <w:t xml:space="preserve"> die Herzen machen rein.</w:t>
      </w:r>
    </w:p>
    <w:p w14:paraId="16C972B1" w14:textId="77777777" w:rsidR="008B4322" w:rsidRDefault="008B4322" w:rsidP="008B4322">
      <w:pPr>
        <w:pStyle w:val="StandardWeb"/>
      </w:pPr>
      <w:r>
        <w:t>Die heilige Dreifaltigkeit</w:t>
      </w:r>
      <w:r>
        <w:br/>
        <w:t>Hält sich ganz zu der Christenheit</w:t>
      </w:r>
      <w:r>
        <w:br/>
        <w:t>Und nimmt sich ihr so herzlich an</w:t>
      </w:r>
      <w:r>
        <w:br/>
        <w:t>Und wollt gern helfen jedermann.</w:t>
      </w:r>
    </w:p>
    <w:p w14:paraId="4941B323" w14:textId="77777777" w:rsidR="008B4322" w:rsidRDefault="008B4322" w:rsidP="008B4322">
      <w:pPr>
        <w:pStyle w:val="StandardWeb"/>
      </w:pPr>
      <w:r>
        <w:t>So wachsen wir an Christo fein</w:t>
      </w:r>
      <w:r>
        <w:br/>
        <w:t>Und meiden allen falschen Schein,</w:t>
      </w:r>
      <w:r>
        <w:br/>
        <w:t>Und nehmen uns des Nächsten an,</w:t>
      </w:r>
      <w:r>
        <w:br/>
        <w:t xml:space="preserve">Gleichwie er hat an uns </w:t>
      </w:r>
      <w:proofErr w:type="spellStart"/>
      <w:r>
        <w:t>gethan</w:t>
      </w:r>
      <w:proofErr w:type="spellEnd"/>
      <w:r>
        <w:t>.</w:t>
      </w:r>
    </w:p>
    <w:p w14:paraId="78822073" w14:textId="77777777" w:rsidR="008B4322" w:rsidRDefault="008B4322" w:rsidP="008B4322">
      <w:pPr>
        <w:pStyle w:val="StandardWeb"/>
      </w:pPr>
      <w:r>
        <w:t>Wir wandeln wohl in dieser Welt</w:t>
      </w:r>
      <w:r>
        <w:br/>
        <w:t xml:space="preserve">Und </w:t>
      </w:r>
      <w:proofErr w:type="spellStart"/>
      <w:r>
        <w:t>thun</w:t>
      </w:r>
      <w:proofErr w:type="spellEnd"/>
      <w:r>
        <w:t xml:space="preserve"> doch nicht, was ihr gefällt,</w:t>
      </w:r>
      <w:r>
        <w:br/>
        <w:t>Sonder wir folgen Gottes Rath</w:t>
      </w:r>
      <w:r>
        <w:br/>
        <w:t xml:space="preserve">Und </w:t>
      </w:r>
      <w:proofErr w:type="spellStart"/>
      <w:r>
        <w:t>thun</w:t>
      </w:r>
      <w:proofErr w:type="spellEnd"/>
      <w:r>
        <w:t xml:space="preserve"> was er befohlen hat.</w:t>
      </w:r>
    </w:p>
    <w:p w14:paraId="3323DAB5" w14:textId="77777777" w:rsidR="008B4322" w:rsidRDefault="008B4322" w:rsidP="008B4322">
      <w:pPr>
        <w:pStyle w:val="StandardWeb"/>
      </w:pPr>
      <w:r>
        <w:t>Die blinde Welt weiß nichts von Gott,</w:t>
      </w:r>
      <w:r>
        <w:br/>
        <w:t>Und Gottes Wort ist ihr ein Spott;</w:t>
      </w:r>
      <w:r>
        <w:br/>
        <w:t>Sie treibt Unzucht, Geiz, List und Tück,</w:t>
      </w:r>
      <w:r>
        <w:br/>
        <w:t>Unrecht und andre böse Stück.</w:t>
      </w:r>
    </w:p>
    <w:p w14:paraId="018A2035" w14:textId="77777777" w:rsidR="008B4322" w:rsidRDefault="008B4322" w:rsidP="008B4322">
      <w:pPr>
        <w:pStyle w:val="StandardWeb"/>
      </w:pPr>
      <w:r>
        <w:t xml:space="preserve">Das </w:t>
      </w:r>
      <w:proofErr w:type="spellStart"/>
      <w:r>
        <w:t>thun</w:t>
      </w:r>
      <w:proofErr w:type="spellEnd"/>
      <w:r>
        <w:t xml:space="preserve"> die frommen Christen nicht,</w:t>
      </w:r>
      <w:r>
        <w:br/>
        <w:t xml:space="preserve">Ihr Herz nach Gotts Wort ist </w:t>
      </w:r>
      <w:proofErr w:type="spellStart"/>
      <w:r>
        <w:t>gericht</w:t>
      </w:r>
      <w:proofErr w:type="spellEnd"/>
      <w:r>
        <w:br/>
        <w:t>Und denken stets aus dieser Welt</w:t>
      </w:r>
      <w:r>
        <w:br/>
        <w:t xml:space="preserve">Und </w:t>
      </w:r>
      <w:proofErr w:type="spellStart"/>
      <w:r>
        <w:t>thun</w:t>
      </w:r>
      <w:proofErr w:type="spellEnd"/>
      <w:r>
        <w:t>, was Christo wohlgefällt.</w:t>
      </w:r>
    </w:p>
    <w:p w14:paraId="2B024B8D" w14:textId="77777777" w:rsidR="008B4322" w:rsidRDefault="008B4322" w:rsidP="008B4322">
      <w:pPr>
        <w:pStyle w:val="StandardWeb"/>
      </w:pPr>
      <w:r>
        <w:t>Das Wort sie üben immerdar,</w:t>
      </w:r>
      <w:r>
        <w:br/>
        <w:t>Das ist hell, lauter, rein und klar.</w:t>
      </w:r>
      <w:r>
        <w:br/>
        <w:t>Ihr Lust ist zu der heiligen Schrift;</w:t>
      </w:r>
      <w:r>
        <w:br/>
        <w:t>Denn Menschen Lehr ist eitel Gift.</w:t>
      </w:r>
    </w:p>
    <w:p w14:paraId="12191FD7" w14:textId="77777777" w:rsidR="008B4322" w:rsidRDefault="008B4322" w:rsidP="008B4322">
      <w:pPr>
        <w:pStyle w:val="StandardWeb"/>
      </w:pPr>
      <w:r>
        <w:t xml:space="preserve">So manche schöne </w:t>
      </w:r>
      <w:proofErr w:type="spellStart"/>
      <w:r>
        <w:t>Gottesgab</w:t>
      </w:r>
      <w:proofErr w:type="spellEnd"/>
      <w:r>
        <w:br/>
        <w:t>Bringt uns der heilig Geist herab</w:t>
      </w:r>
      <w:r>
        <w:br/>
        <w:t>Und uns vorm Satan wohl verwahrt;</w:t>
      </w:r>
      <w:r>
        <w:br/>
      </w:r>
      <w:proofErr w:type="spellStart"/>
      <w:r>
        <w:t>Solchs</w:t>
      </w:r>
      <w:proofErr w:type="spellEnd"/>
      <w:r>
        <w:t xml:space="preserve"> schafft des Herren Himmelfahrt.</w:t>
      </w:r>
    </w:p>
    <w:p w14:paraId="68E7423F" w14:textId="77777777" w:rsidR="008B4322" w:rsidRDefault="008B4322" w:rsidP="008B4322">
      <w:pPr>
        <w:pStyle w:val="StandardWeb"/>
      </w:pPr>
      <w:r>
        <w:t>So danket nun dem lieben Herrn</w:t>
      </w:r>
      <w:r>
        <w:br/>
        <w:t>Und lobet ihn von Herzen gern;</w:t>
      </w:r>
      <w:r>
        <w:br/>
      </w:r>
      <w:proofErr w:type="spellStart"/>
      <w:r>
        <w:t>Lobsindet</w:t>
      </w:r>
      <w:proofErr w:type="spellEnd"/>
      <w:r>
        <w:t xml:space="preserve"> mit der </w:t>
      </w:r>
      <w:proofErr w:type="spellStart"/>
      <w:r>
        <w:t>engel</w:t>
      </w:r>
      <w:proofErr w:type="spellEnd"/>
      <w:r>
        <w:t xml:space="preserve"> </w:t>
      </w:r>
      <w:proofErr w:type="spellStart"/>
      <w:r>
        <w:t>Chör</w:t>
      </w:r>
      <w:proofErr w:type="spellEnd"/>
      <w:r>
        <w:t>,</w:t>
      </w:r>
      <w:r>
        <w:br/>
      </w:r>
      <w:proofErr w:type="spellStart"/>
      <w:r>
        <w:t>Daß</w:t>
      </w:r>
      <w:proofErr w:type="spellEnd"/>
      <w:r>
        <w:t xml:space="preserve"> man es in dem Himmel hör:</w:t>
      </w:r>
    </w:p>
    <w:p w14:paraId="0AE569DB" w14:textId="77777777" w:rsidR="008B4322" w:rsidRDefault="008B4322" w:rsidP="008B4322">
      <w:pPr>
        <w:pStyle w:val="StandardWeb"/>
      </w:pPr>
      <w:r>
        <w:t>Gott Vater in der Ewigkeit,</w:t>
      </w:r>
      <w:r>
        <w:br/>
        <w:t>Es sagt dir deine Christenheit</w:t>
      </w:r>
      <w:r>
        <w:br/>
        <w:t>Groß Ehr und Dank mit höchstem Fleiß</w:t>
      </w:r>
      <w:r>
        <w:br/>
        <w:t>Zu allen Zeiten Lob und Preis.</w:t>
      </w:r>
    </w:p>
    <w:p w14:paraId="1E1AB533" w14:textId="77777777" w:rsidR="008B4322" w:rsidRDefault="008B4322" w:rsidP="008B4322">
      <w:pPr>
        <w:pStyle w:val="StandardWeb"/>
      </w:pPr>
      <w:r>
        <w:t>Herr Jesu Christe, Gottes Sohn,</w:t>
      </w:r>
      <w:r>
        <w:br/>
        <w:t>Gewaltig, herrlich, prächtig, schon,</w:t>
      </w:r>
      <w:r>
        <w:br/>
        <w:t>Es dankt dir dein Christenheit</w:t>
      </w:r>
      <w:r>
        <w:br/>
        <w:t>Von nun an bis in Ewigkeit.</w:t>
      </w:r>
    </w:p>
    <w:p w14:paraId="01A639AD" w14:textId="77777777" w:rsidR="008B4322" w:rsidRDefault="008B4322" w:rsidP="008B4322">
      <w:pPr>
        <w:pStyle w:val="StandardWeb"/>
      </w:pPr>
      <w:r>
        <w:t>Du heiliger Geist, du wahrer Gott,</w:t>
      </w:r>
      <w:r>
        <w:br/>
        <w:t xml:space="preserve">Der du uns </w:t>
      </w:r>
      <w:proofErr w:type="spellStart"/>
      <w:r>
        <w:t>tröst</w:t>
      </w:r>
      <w:proofErr w:type="spellEnd"/>
      <w:r>
        <w:t xml:space="preserve"> in aller Noth:</w:t>
      </w:r>
      <w:r>
        <w:br/>
        <w:t>Wir rühmen dich, wir loben dich</w:t>
      </w:r>
      <w:r>
        <w:br/>
        <w:t>Und sagen dir Dank ewiglich.</w:t>
      </w:r>
    </w:p>
    <w:p w14:paraId="60FF54A6" w14:textId="77777777" w:rsidR="008B4322" w:rsidRDefault="008B4322" w:rsidP="008B4322">
      <w:pPr>
        <w:pStyle w:val="StandardWeb"/>
      </w:pPr>
      <w:r>
        <w:t>Amen</w:t>
      </w:r>
    </w:p>
    <w:p w14:paraId="3E5F43FD" w14:textId="77777777" w:rsidR="008B4322" w:rsidRDefault="008B4322" w:rsidP="008B4322">
      <w:pPr>
        <w:pStyle w:val="berschrift2"/>
      </w:pPr>
      <w:r>
        <w:rPr>
          <w:rStyle w:val="screen-reader-text"/>
        </w:rPr>
        <w:t xml:space="preserve">Von der </w:t>
      </w:r>
      <w:proofErr w:type="spellStart"/>
      <w:r>
        <w:rPr>
          <w:rStyle w:val="screen-reader-text"/>
        </w:rPr>
        <w:t>Oberkeit</w:t>
      </w:r>
      <w:proofErr w:type="spellEnd"/>
      <w:r>
        <w:rPr>
          <w:rStyle w:val="screen-reader-text"/>
        </w:rPr>
        <w:t xml:space="preserve"> und dem Papste.</w:t>
      </w:r>
      <w:r>
        <w:t xml:space="preserve"> </w:t>
      </w:r>
    </w:p>
    <w:p w14:paraId="67C0247D" w14:textId="77777777" w:rsidR="008B4322" w:rsidRDefault="008B4322" w:rsidP="008B4322">
      <w:pPr>
        <w:pStyle w:val="StandardWeb"/>
      </w:pPr>
      <w:r>
        <w:t xml:space="preserve">Die </w:t>
      </w:r>
      <w:proofErr w:type="spellStart"/>
      <w:r>
        <w:t>Oberkeit</w:t>
      </w:r>
      <w:proofErr w:type="spellEnd"/>
      <w:r>
        <w:t xml:space="preserve"> ist von Gott geschaffen;</w:t>
      </w:r>
      <w:r>
        <w:br/>
        <w:t>Der Teufel hat gemacht die Pfaffen,</w:t>
      </w:r>
      <w:r>
        <w:br/>
        <w:t xml:space="preserve">Noch wollen sie die Welt </w:t>
      </w:r>
      <w:proofErr w:type="spellStart"/>
      <w:r>
        <w:t>regiern</w:t>
      </w:r>
      <w:proofErr w:type="spellEnd"/>
      <w:r>
        <w:t>,</w:t>
      </w:r>
      <w:r>
        <w:br/>
        <w:t xml:space="preserve">Dazu die Kirchen </w:t>
      </w:r>
      <w:proofErr w:type="spellStart"/>
      <w:r>
        <w:t>reformiern</w:t>
      </w:r>
      <w:proofErr w:type="spellEnd"/>
      <w:r>
        <w:t>.</w:t>
      </w:r>
      <w:r>
        <w:br/>
        <w:t>Der Papst der rechte Bärwolf ist,</w:t>
      </w:r>
      <w:r>
        <w:br/>
        <w:t>Den unser Heiland Jesu Christ</w:t>
      </w:r>
      <w:r>
        <w:br/>
        <w:t>Wird stoßen aus der Christenheit;</w:t>
      </w:r>
      <w:r>
        <w:br/>
        <w:t>Ein feuriger Pfuhl ist ihm bereit.</w:t>
      </w:r>
      <w:r>
        <w:br/>
        <w:t>Dem Herrn sei Lob in Ewigkeit.</w:t>
      </w:r>
    </w:p>
    <w:p w14:paraId="5144B89C" w14:textId="77777777" w:rsidR="008B4322" w:rsidRDefault="008B4322" w:rsidP="008B4322">
      <w:pPr>
        <w:pStyle w:val="berschrift2"/>
      </w:pPr>
      <w:r>
        <w:rPr>
          <w:rStyle w:val="screen-reader-text"/>
        </w:rPr>
        <w:t>Von der Welt Bosheit, so zur Buße vermahnet</w:t>
      </w:r>
      <w:r>
        <w:t xml:space="preserve"> </w:t>
      </w:r>
    </w:p>
    <w:p w14:paraId="546B1369" w14:textId="77777777" w:rsidR="008B4322" w:rsidRDefault="008B4322" w:rsidP="008B4322">
      <w:pPr>
        <w:pStyle w:val="StandardWeb"/>
      </w:pPr>
      <w:r>
        <w:t xml:space="preserve">Ach Gott, </w:t>
      </w:r>
      <w:proofErr w:type="spellStart"/>
      <w:r>
        <w:t>thu</w:t>
      </w:r>
      <w:proofErr w:type="spellEnd"/>
      <w:r>
        <w:t xml:space="preserve"> dich erbarmen</w:t>
      </w:r>
      <w:r>
        <w:br/>
        <w:t>durch Christum, deinen Sohn,</w:t>
      </w:r>
      <w:r>
        <w:br/>
      </w:r>
      <w:proofErr w:type="spellStart"/>
      <w:r>
        <w:t>Uebr</w:t>
      </w:r>
      <w:proofErr w:type="spellEnd"/>
      <w:r>
        <w:t xml:space="preserve"> Reich und über Armen,</w:t>
      </w:r>
      <w:r>
        <w:br/>
        <w:t xml:space="preserve">Hilf, </w:t>
      </w:r>
      <w:proofErr w:type="spellStart"/>
      <w:r>
        <w:t>daß</w:t>
      </w:r>
      <w:proofErr w:type="spellEnd"/>
      <w:r>
        <w:t xml:space="preserve"> sie Buße </w:t>
      </w:r>
      <w:proofErr w:type="spellStart"/>
      <w:r>
        <w:t>thun</w:t>
      </w:r>
      <w:proofErr w:type="spellEnd"/>
      <w:r>
        <w:t>,</w:t>
      </w:r>
      <w:r>
        <w:br/>
        <w:t xml:space="preserve">Und sich ein jeder erkennen </w:t>
      </w:r>
      <w:proofErr w:type="spellStart"/>
      <w:r>
        <w:t>thut</w:t>
      </w:r>
      <w:proofErr w:type="spellEnd"/>
      <w:r>
        <w:t>.</w:t>
      </w:r>
      <w:r>
        <w:br/>
        <w:t xml:space="preserve">Ich </w:t>
      </w:r>
      <w:proofErr w:type="spellStart"/>
      <w:r>
        <w:t>fürcht</w:t>
      </w:r>
      <w:proofErr w:type="spellEnd"/>
      <w:r>
        <w:t xml:space="preserve"> Gott hat gebunden ein Ruth,</w:t>
      </w:r>
      <w:r>
        <w:br/>
        <w:t>Er will uns damit strafen,</w:t>
      </w:r>
      <w:r>
        <w:br/>
        <w:t>Den Hirten mit den Schafen.</w:t>
      </w:r>
      <w:r>
        <w:br/>
        <w:t xml:space="preserve">Es wird ihm </w:t>
      </w:r>
      <w:proofErr w:type="spellStart"/>
      <w:r>
        <w:t>keinr</w:t>
      </w:r>
      <w:proofErr w:type="spellEnd"/>
      <w:r>
        <w:t xml:space="preserve"> entlaufen.</w:t>
      </w:r>
    </w:p>
    <w:p w14:paraId="2AD47BB6" w14:textId="77777777" w:rsidR="008B4322" w:rsidRDefault="008B4322" w:rsidP="008B4322">
      <w:pPr>
        <w:pStyle w:val="StandardWeb"/>
      </w:pPr>
      <w:r>
        <w:t>Gott hat uns lang gerufen</w:t>
      </w:r>
      <w:r>
        <w:br/>
        <w:t>Durch seine treue Knecht,</w:t>
      </w:r>
      <w:r>
        <w:br/>
      </w:r>
      <w:proofErr w:type="spellStart"/>
      <w:r>
        <w:t>Unsr</w:t>
      </w:r>
      <w:proofErr w:type="spellEnd"/>
      <w:r>
        <w:t xml:space="preserve"> Ohren sind aber nicht offen,</w:t>
      </w:r>
      <w:r>
        <w:br/>
        <w:t>Darum geschieht uns recht.</w:t>
      </w:r>
      <w:r>
        <w:br/>
        <w:t xml:space="preserve">Sein </w:t>
      </w:r>
      <w:proofErr w:type="spellStart"/>
      <w:r>
        <w:t>Straf</w:t>
      </w:r>
      <w:proofErr w:type="spellEnd"/>
      <w:r>
        <w:t xml:space="preserve"> </w:t>
      </w:r>
      <w:proofErr w:type="spellStart"/>
      <w:r>
        <w:t>han</w:t>
      </w:r>
      <w:proofErr w:type="spellEnd"/>
      <w:r>
        <w:t xml:space="preserve"> wir jetzt in dem Land.</w:t>
      </w:r>
      <w:r>
        <w:br/>
        <w:t xml:space="preserve">Ich </w:t>
      </w:r>
      <w:proofErr w:type="spellStart"/>
      <w:r>
        <w:t>fürcht</w:t>
      </w:r>
      <w:proofErr w:type="spellEnd"/>
      <w:r>
        <w:t>, ihr sind mehr vor der Hand;</w:t>
      </w:r>
      <w:r>
        <w:br/>
        <w:t>Gott wöll sie von uns wenden</w:t>
      </w:r>
      <w:r>
        <w:br/>
        <w:t>Und seine Gnad uns senden;</w:t>
      </w:r>
      <w:r>
        <w:br/>
        <w:t>Es steht in seinen Händen.</w:t>
      </w:r>
    </w:p>
    <w:p w14:paraId="349AC36B" w14:textId="77777777" w:rsidR="008B4322" w:rsidRDefault="008B4322" w:rsidP="008B4322">
      <w:pPr>
        <w:pStyle w:val="StandardWeb"/>
      </w:pPr>
      <w:r>
        <w:t xml:space="preserve">Es </w:t>
      </w:r>
      <w:proofErr w:type="spellStart"/>
      <w:r>
        <w:t>geschehn</w:t>
      </w:r>
      <w:proofErr w:type="spellEnd"/>
      <w:r>
        <w:t xml:space="preserve"> groß Wunderzeichen,</w:t>
      </w:r>
      <w:r>
        <w:br/>
        <w:t xml:space="preserve">Noch </w:t>
      </w:r>
      <w:proofErr w:type="spellStart"/>
      <w:r>
        <w:t>schlan</w:t>
      </w:r>
      <w:proofErr w:type="spellEnd"/>
      <w:r>
        <w:t xml:space="preserve"> wir Alls in Wind,</w:t>
      </w:r>
      <w:r>
        <w:br/>
        <w:t>Die uns sollten erweichen.</w:t>
      </w:r>
      <w:r>
        <w:br/>
        <w:t xml:space="preserve">So gar sind wir </w:t>
      </w:r>
      <w:proofErr w:type="spellStart"/>
      <w:r>
        <w:t>verblindt</w:t>
      </w:r>
      <w:proofErr w:type="spellEnd"/>
      <w:r>
        <w:t>.</w:t>
      </w:r>
      <w:r>
        <w:br/>
      </w:r>
      <w:proofErr w:type="spellStart"/>
      <w:r>
        <w:t>Daß</w:t>
      </w:r>
      <w:proofErr w:type="spellEnd"/>
      <w:r>
        <w:t xml:space="preserve"> wir erkennen die Wahrheit nicht,</w:t>
      </w:r>
      <w:r>
        <w:br/>
        <w:t xml:space="preserve">Wie uns jetzt Gottes Wort </w:t>
      </w:r>
      <w:proofErr w:type="spellStart"/>
      <w:r>
        <w:t>bericht</w:t>
      </w:r>
      <w:proofErr w:type="spellEnd"/>
      <w:r>
        <w:t>,</w:t>
      </w:r>
      <w:r>
        <w:br/>
      </w:r>
      <w:proofErr w:type="spellStart"/>
      <w:r>
        <w:t>Daß</w:t>
      </w:r>
      <w:proofErr w:type="spellEnd"/>
      <w:r>
        <w:t xml:space="preserve"> wir uns daran kehrten</w:t>
      </w:r>
      <w:r>
        <w:br/>
        <w:t>Und seiner Gnaden begehrten,</w:t>
      </w:r>
      <w:r>
        <w:br/>
        <w:t>Nicht so gar dawider sperrten.</w:t>
      </w:r>
    </w:p>
    <w:p w14:paraId="3047B298" w14:textId="77777777" w:rsidR="008B4322" w:rsidRDefault="008B4322" w:rsidP="008B4322">
      <w:pPr>
        <w:pStyle w:val="StandardWeb"/>
      </w:pPr>
      <w:proofErr w:type="spellStart"/>
      <w:r>
        <w:t>Aerger</w:t>
      </w:r>
      <w:proofErr w:type="spellEnd"/>
      <w:r>
        <w:t xml:space="preserve"> ists nie gewesen</w:t>
      </w:r>
      <w:r>
        <w:br/>
        <w:t>Von Anbeginn der Welt.</w:t>
      </w:r>
      <w:r>
        <w:br/>
        <w:t>Ein jeder mags wohl lesen,</w:t>
      </w:r>
      <w:r>
        <w:br/>
        <w:t xml:space="preserve">Was Christus hat </w:t>
      </w:r>
      <w:proofErr w:type="spellStart"/>
      <w:r>
        <w:t>gemeldt</w:t>
      </w:r>
      <w:proofErr w:type="spellEnd"/>
      <w:r>
        <w:t>.</w:t>
      </w:r>
      <w:r>
        <w:br/>
        <w:t>Kein Lieb noch Glaub auf Erden ist,</w:t>
      </w:r>
      <w:r>
        <w:br/>
        <w:t>Ein jeder braucht sein Tück und List.</w:t>
      </w:r>
      <w:r>
        <w:br/>
        <w:t>Der Reich den Armen zwinget</w:t>
      </w:r>
      <w:r>
        <w:br/>
        <w:t>Und ihm sein Schweiß abdringet,</w:t>
      </w:r>
      <w:r>
        <w:br/>
      </w:r>
      <w:proofErr w:type="spellStart"/>
      <w:r>
        <w:t>Daß</w:t>
      </w:r>
      <w:proofErr w:type="spellEnd"/>
      <w:r>
        <w:t xml:space="preserve"> nur sein Groschen klinget.</w:t>
      </w:r>
    </w:p>
    <w:p w14:paraId="499B3913" w14:textId="77777777" w:rsidR="008B4322" w:rsidRDefault="008B4322" w:rsidP="008B4322">
      <w:pPr>
        <w:pStyle w:val="StandardWeb"/>
      </w:pPr>
      <w:r>
        <w:t>Wer kann’s Alles ermessen,</w:t>
      </w:r>
      <w:r>
        <w:br/>
        <w:t xml:space="preserve">Was treibt die </w:t>
      </w:r>
      <w:proofErr w:type="spellStart"/>
      <w:r>
        <w:t>welt</w:t>
      </w:r>
      <w:proofErr w:type="spellEnd"/>
      <w:r>
        <w:t xml:space="preserve"> mit Macht,</w:t>
      </w:r>
      <w:r>
        <w:br/>
        <w:t>Mit ihrem Saufen und Fressen,</w:t>
      </w:r>
      <w:r>
        <w:br/>
        <w:t>Hochmuth und großen Pracht?</w:t>
      </w:r>
      <w:r>
        <w:br/>
        <w:t>Gott wirds die Länge leiden nicht,</w:t>
      </w:r>
      <w:r>
        <w:br/>
        <w:t xml:space="preserve">Schau, </w:t>
      </w:r>
      <w:proofErr w:type="spellStart"/>
      <w:r>
        <w:t>daß</w:t>
      </w:r>
      <w:proofErr w:type="spellEnd"/>
      <w:r>
        <w:t xml:space="preserve"> dich nicht erhasch sein </w:t>
      </w:r>
      <w:proofErr w:type="spellStart"/>
      <w:r>
        <w:t>Gricht</w:t>
      </w:r>
      <w:proofErr w:type="spellEnd"/>
      <w:r>
        <w:t>,</w:t>
      </w:r>
      <w:r>
        <w:br/>
        <w:t>So bist ewig verloren,</w:t>
      </w:r>
      <w:r>
        <w:br/>
        <w:t>Dem Teufel auserkoren,</w:t>
      </w:r>
      <w:r>
        <w:br/>
        <w:t>Wär besser nie geboren.</w:t>
      </w:r>
    </w:p>
    <w:p w14:paraId="62E96F28" w14:textId="77777777" w:rsidR="008B4322" w:rsidRDefault="008B4322" w:rsidP="008B4322">
      <w:pPr>
        <w:pStyle w:val="StandardWeb"/>
      </w:pPr>
      <w:r>
        <w:t xml:space="preserve">Gott eilt </w:t>
      </w:r>
      <w:proofErr w:type="spellStart"/>
      <w:r>
        <w:t>gewiß</w:t>
      </w:r>
      <w:proofErr w:type="spellEnd"/>
      <w:r>
        <w:t xml:space="preserve"> zum Ende,</w:t>
      </w:r>
      <w:r>
        <w:br/>
        <w:t xml:space="preserve">Das zeugt all </w:t>
      </w:r>
      <w:proofErr w:type="spellStart"/>
      <w:r>
        <w:t>Creatur</w:t>
      </w:r>
      <w:proofErr w:type="spellEnd"/>
      <w:r>
        <w:t>,</w:t>
      </w:r>
      <w:r>
        <w:br/>
        <w:t xml:space="preserve">Er wird kommen </w:t>
      </w:r>
      <w:proofErr w:type="spellStart"/>
      <w:r>
        <w:t>behende</w:t>
      </w:r>
      <w:proofErr w:type="spellEnd"/>
      <w:r>
        <w:t>,</w:t>
      </w:r>
      <w:r>
        <w:br/>
      </w:r>
      <w:proofErr w:type="spellStart"/>
      <w:r>
        <w:t>Deß</w:t>
      </w:r>
      <w:proofErr w:type="spellEnd"/>
      <w:r>
        <w:t xml:space="preserve"> </w:t>
      </w:r>
      <w:proofErr w:type="spellStart"/>
      <w:r>
        <w:t>han</w:t>
      </w:r>
      <w:proofErr w:type="spellEnd"/>
      <w:r>
        <w:t xml:space="preserve"> wir schön Figur.</w:t>
      </w:r>
      <w:r>
        <w:br/>
        <w:t>Das glaubet der Gottlose nicht,</w:t>
      </w:r>
      <w:r>
        <w:br/>
        <w:t>Der wohl in seinem Herzen spricht:</w:t>
      </w:r>
      <w:r>
        <w:br/>
        <w:t>Es kann noch lang Zeit währen,</w:t>
      </w:r>
      <w:r>
        <w:br/>
        <w:t>Wir wollen schlemmen und zehren.</w:t>
      </w:r>
      <w:r>
        <w:br/>
        <w:t xml:space="preserve">Der Teufel </w:t>
      </w:r>
      <w:proofErr w:type="spellStart"/>
      <w:r>
        <w:t>thut</w:t>
      </w:r>
      <w:proofErr w:type="spellEnd"/>
      <w:r>
        <w:t xml:space="preserve"> sie’s lehren.</w:t>
      </w:r>
    </w:p>
    <w:p w14:paraId="305A48E5" w14:textId="77777777" w:rsidR="008B4322" w:rsidRDefault="008B4322" w:rsidP="008B4322">
      <w:pPr>
        <w:pStyle w:val="StandardWeb"/>
      </w:pPr>
      <w:r>
        <w:t xml:space="preserve">Die Welt </w:t>
      </w:r>
      <w:proofErr w:type="spellStart"/>
      <w:r>
        <w:t>läßt</w:t>
      </w:r>
      <w:proofErr w:type="spellEnd"/>
      <w:r>
        <w:t xml:space="preserve"> nun nicht </w:t>
      </w:r>
      <w:proofErr w:type="spellStart"/>
      <w:r>
        <w:t>abe</w:t>
      </w:r>
      <w:proofErr w:type="spellEnd"/>
      <w:r>
        <w:t>,</w:t>
      </w:r>
      <w:r>
        <w:br/>
        <w:t>Das wild vielköpfig Thier,</w:t>
      </w:r>
      <w:r>
        <w:br/>
        <w:t xml:space="preserve">Man </w:t>
      </w:r>
      <w:proofErr w:type="spellStart"/>
      <w:r>
        <w:t>werf</w:t>
      </w:r>
      <w:proofErr w:type="spellEnd"/>
      <w:r>
        <w:t xml:space="preserve"> sie denn ins Grabe;</w:t>
      </w:r>
      <w:r>
        <w:br/>
        <w:t>Es wird geschehen schier.</w:t>
      </w:r>
      <w:r>
        <w:br/>
        <w:t>Der Teufel hats dahin gebracht,</w:t>
      </w:r>
      <w:r>
        <w:br/>
      </w:r>
      <w:proofErr w:type="spellStart"/>
      <w:r>
        <w:t>Daß</w:t>
      </w:r>
      <w:proofErr w:type="spellEnd"/>
      <w:r>
        <w:t xml:space="preserve"> man Gott und sein Wort </w:t>
      </w:r>
      <w:proofErr w:type="spellStart"/>
      <w:r>
        <w:t>veracht</w:t>
      </w:r>
      <w:proofErr w:type="spellEnd"/>
      <w:r>
        <w:t>,</w:t>
      </w:r>
      <w:r>
        <w:br/>
        <w:t xml:space="preserve">Fragt nicht nach </w:t>
      </w:r>
      <w:proofErr w:type="spellStart"/>
      <w:r>
        <w:t>seim</w:t>
      </w:r>
      <w:proofErr w:type="spellEnd"/>
      <w:r>
        <w:t xml:space="preserve"> Gebote,</w:t>
      </w:r>
      <w:r>
        <w:br/>
        <w:t>Treibet daraus den Spotte,</w:t>
      </w:r>
      <w:r>
        <w:br/>
        <w:t>Sagt wohl, es sein kein Gotte.</w:t>
      </w:r>
    </w:p>
    <w:p w14:paraId="12AB3A3B" w14:textId="77777777" w:rsidR="008B4322" w:rsidRDefault="008B4322" w:rsidP="008B4322">
      <w:pPr>
        <w:pStyle w:val="StandardWeb"/>
      </w:pPr>
      <w:r>
        <w:t xml:space="preserve">Die Axt ist schon </w:t>
      </w:r>
      <w:proofErr w:type="spellStart"/>
      <w:r>
        <w:t>geleget</w:t>
      </w:r>
      <w:proofErr w:type="spellEnd"/>
      <w:r>
        <w:br/>
        <w:t>Dem Baum an seine Wurz,</w:t>
      </w:r>
      <w:r>
        <w:br/>
        <w:t>Als uns Johannes zeiget,</w:t>
      </w:r>
      <w:r>
        <w:br/>
        <w:t xml:space="preserve">Ins Feuer </w:t>
      </w:r>
      <w:proofErr w:type="spellStart"/>
      <w:r>
        <w:t>muß</w:t>
      </w:r>
      <w:proofErr w:type="spellEnd"/>
      <w:r>
        <w:t xml:space="preserve"> er kurz.</w:t>
      </w:r>
      <w:r>
        <w:br/>
        <w:t>Wohl dem, der es zu Herzen nimmt,</w:t>
      </w:r>
      <w:r>
        <w:br/>
        <w:t xml:space="preserve">Und wacht, wann sein Erlöser </w:t>
      </w:r>
      <w:proofErr w:type="spellStart"/>
      <w:r>
        <w:t>kömmt</w:t>
      </w:r>
      <w:proofErr w:type="spellEnd"/>
      <w:r>
        <w:t>,</w:t>
      </w:r>
      <w:r>
        <w:br/>
        <w:t>Liebt alle Zeit das Gute,</w:t>
      </w:r>
      <w:r>
        <w:br/>
        <w:t xml:space="preserve">Der wird sein wohl </w:t>
      </w:r>
      <w:proofErr w:type="spellStart"/>
      <w:r>
        <w:t>behute</w:t>
      </w:r>
      <w:proofErr w:type="spellEnd"/>
      <w:r>
        <w:br/>
        <w:t xml:space="preserve">Ja für der Höllen </w:t>
      </w:r>
      <w:proofErr w:type="spellStart"/>
      <w:r>
        <w:t>Glute</w:t>
      </w:r>
      <w:proofErr w:type="spellEnd"/>
      <w:r>
        <w:t>.</w:t>
      </w:r>
    </w:p>
    <w:p w14:paraId="4DE5B662" w14:textId="77777777" w:rsidR="008B4322" w:rsidRDefault="008B4322" w:rsidP="008B4322">
      <w:pPr>
        <w:pStyle w:val="StandardWeb"/>
      </w:pPr>
      <w:r>
        <w:t xml:space="preserve">Christus sein </w:t>
      </w:r>
      <w:proofErr w:type="spellStart"/>
      <w:r>
        <w:t>Prophezeye</w:t>
      </w:r>
      <w:proofErr w:type="spellEnd"/>
      <w:r>
        <w:br/>
        <w:t>Ist nun erfüllet zwar,</w:t>
      </w:r>
      <w:r>
        <w:br/>
        <w:t xml:space="preserve">Ein jeder merk </w:t>
      </w:r>
      <w:proofErr w:type="spellStart"/>
      <w:r>
        <w:t>dabeie</w:t>
      </w:r>
      <w:proofErr w:type="spellEnd"/>
      <w:r>
        <w:br/>
        <w:t xml:space="preserve">Und </w:t>
      </w:r>
      <w:proofErr w:type="spellStart"/>
      <w:r>
        <w:t>nehm</w:t>
      </w:r>
      <w:proofErr w:type="spellEnd"/>
      <w:r>
        <w:t xml:space="preserve"> sein eben wahr,</w:t>
      </w:r>
      <w:r>
        <w:br/>
      </w:r>
      <w:proofErr w:type="spellStart"/>
      <w:r>
        <w:t>Daß</w:t>
      </w:r>
      <w:proofErr w:type="spellEnd"/>
      <w:r>
        <w:t xml:space="preserve"> er sein Leben anders schick</w:t>
      </w:r>
      <w:r>
        <w:br/>
        <w:t>Und Christum in sein Herz verstrick.</w:t>
      </w:r>
      <w:r>
        <w:br/>
        <w:t>Niemand weiß, welche Stunde,</w:t>
      </w:r>
      <w:r>
        <w:br/>
        <w:t>Spricht Gott aus seinem Munde,</w:t>
      </w:r>
      <w:r>
        <w:br/>
        <w:t>Die Welt wird gehn zu Grunde.</w:t>
      </w:r>
    </w:p>
    <w:p w14:paraId="0092BC5A" w14:textId="77777777" w:rsidR="008B4322" w:rsidRDefault="008B4322" w:rsidP="008B4322">
      <w:pPr>
        <w:pStyle w:val="StandardWeb"/>
      </w:pPr>
      <w:proofErr w:type="spellStart"/>
      <w:r>
        <w:t>Solchs</w:t>
      </w:r>
      <w:proofErr w:type="spellEnd"/>
      <w:r>
        <w:t xml:space="preserve"> Alles ist verborgen</w:t>
      </w:r>
      <w:r>
        <w:br/>
        <w:t>In der Gottlosen Sinn.</w:t>
      </w:r>
      <w:r>
        <w:br/>
        <w:t>Das sieht man alle Morgen,</w:t>
      </w:r>
      <w:r>
        <w:br/>
        <w:t>Wie lauft die Welt dahin,</w:t>
      </w:r>
      <w:r>
        <w:br/>
      </w:r>
      <w:proofErr w:type="spellStart"/>
      <w:r>
        <w:t>Daß</w:t>
      </w:r>
      <w:proofErr w:type="spellEnd"/>
      <w:r>
        <w:t xml:space="preserve"> sie nur kriegt das zeitlich Gut,</w:t>
      </w:r>
      <w:r>
        <w:br/>
        <w:t xml:space="preserve">Das ewig sie vergessen </w:t>
      </w:r>
      <w:proofErr w:type="spellStart"/>
      <w:r>
        <w:t>thut</w:t>
      </w:r>
      <w:proofErr w:type="spellEnd"/>
      <w:r>
        <w:t>;</w:t>
      </w:r>
      <w:r>
        <w:br/>
        <w:t>Daran will Niemand denken,</w:t>
      </w:r>
      <w:r>
        <w:br/>
      </w:r>
      <w:proofErr w:type="spellStart"/>
      <w:r>
        <w:t>Thut</w:t>
      </w:r>
      <w:proofErr w:type="spellEnd"/>
      <w:r>
        <w:t xml:space="preserve"> Leib und Seel versenken;</w:t>
      </w:r>
      <w:r>
        <w:br/>
        <w:t xml:space="preserve">Manch Christen </w:t>
      </w:r>
      <w:proofErr w:type="spellStart"/>
      <w:r>
        <w:t>thut</w:t>
      </w:r>
      <w:proofErr w:type="spellEnd"/>
      <w:r>
        <w:t xml:space="preserve"> es kränken.</w:t>
      </w:r>
    </w:p>
    <w:p w14:paraId="185067A5" w14:textId="77777777" w:rsidR="008B4322" w:rsidRDefault="008B4322" w:rsidP="008B4322">
      <w:pPr>
        <w:pStyle w:val="StandardWeb"/>
      </w:pPr>
      <w:r>
        <w:t>Gott hat in seiner Hute</w:t>
      </w:r>
      <w:r>
        <w:br/>
        <w:t>All, die er hat erweckt,</w:t>
      </w:r>
      <w:r>
        <w:br/>
        <w:t>Erkauf durch Christi Blute</w:t>
      </w:r>
      <w:r>
        <w:br/>
        <w:t>Am Kreuz hoch ausgestreckt,</w:t>
      </w:r>
      <w:r>
        <w:br/>
        <w:t>Da er uns all erlöset hat</w:t>
      </w:r>
      <w:r>
        <w:br/>
        <w:t xml:space="preserve">Vom Teufel, Sünd und </w:t>
      </w:r>
      <w:proofErr w:type="spellStart"/>
      <w:r>
        <w:t>ewigm</w:t>
      </w:r>
      <w:proofErr w:type="spellEnd"/>
      <w:r>
        <w:t xml:space="preserve"> Tod,</w:t>
      </w:r>
      <w:r>
        <w:br/>
        <w:t>Ist selbst für uns gestorben,</w:t>
      </w:r>
      <w:r>
        <w:br/>
        <w:t xml:space="preserve">Des </w:t>
      </w:r>
      <w:proofErr w:type="spellStart"/>
      <w:r>
        <w:t>Vatern</w:t>
      </w:r>
      <w:proofErr w:type="spellEnd"/>
      <w:r>
        <w:t xml:space="preserve"> Huld erworben,</w:t>
      </w:r>
      <w:r>
        <w:br/>
        <w:t>Sonst wären wir all verdorben.</w:t>
      </w:r>
    </w:p>
    <w:p w14:paraId="5FA4D917" w14:textId="77777777" w:rsidR="008B4322" w:rsidRDefault="008B4322" w:rsidP="008B4322">
      <w:pPr>
        <w:pStyle w:val="StandardWeb"/>
      </w:pPr>
      <w:r>
        <w:t>12. Das Lied sei jetzt gesungen</w:t>
      </w:r>
      <w:r>
        <w:br/>
        <w:t>Zu Trost der Christenheit,</w:t>
      </w:r>
      <w:r>
        <w:br/>
        <w:t>Den Alten und den Jungen;</w:t>
      </w:r>
      <w:r>
        <w:br/>
        <w:t>Und dem sein Sünd ist leid,</w:t>
      </w:r>
      <w:r>
        <w:br/>
        <w:t xml:space="preserve">Der bitt Gott allzeit um </w:t>
      </w:r>
      <w:proofErr w:type="spellStart"/>
      <w:r>
        <w:t>Genad</w:t>
      </w:r>
      <w:proofErr w:type="spellEnd"/>
      <w:r>
        <w:t>,</w:t>
      </w:r>
      <w:r>
        <w:br/>
      </w:r>
      <w:proofErr w:type="spellStart"/>
      <w:r>
        <w:t>Daß</w:t>
      </w:r>
      <w:proofErr w:type="spellEnd"/>
      <w:r>
        <w:t xml:space="preserve"> er nimmer in Sünden </w:t>
      </w:r>
      <w:proofErr w:type="spellStart"/>
      <w:r>
        <w:t>bad</w:t>
      </w:r>
      <w:proofErr w:type="spellEnd"/>
      <w:r>
        <w:t>.</w:t>
      </w:r>
      <w:r>
        <w:br/>
        <w:t xml:space="preserve">Das </w:t>
      </w:r>
      <w:proofErr w:type="spellStart"/>
      <w:r>
        <w:t>helf</w:t>
      </w:r>
      <w:proofErr w:type="spellEnd"/>
      <w:r>
        <w:t xml:space="preserve"> er uns </w:t>
      </w:r>
      <w:proofErr w:type="spellStart"/>
      <w:r>
        <w:t>allsammen</w:t>
      </w:r>
      <w:proofErr w:type="spellEnd"/>
      <w:r>
        <w:br/>
        <w:t>Zu Lobe seinem Namen</w:t>
      </w:r>
      <w:r>
        <w:br/>
        <w:t>Durch Jesum Christum, Amen.</w:t>
      </w:r>
    </w:p>
    <w:p w14:paraId="52293CE1" w14:textId="77777777" w:rsidR="008B4322" w:rsidRDefault="008B4322" w:rsidP="008B4322">
      <w:pPr>
        <w:pStyle w:val="berschrift2"/>
      </w:pPr>
      <w:r>
        <w:rPr>
          <w:rStyle w:val="screen-reader-text"/>
        </w:rPr>
        <w:t xml:space="preserve">Von Erlösung der </w:t>
      </w:r>
      <w:proofErr w:type="spellStart"/>
      <w:r>
        <w:rPr>
          <w:rStyle w:val="screen-reader-text"/>
        </w:rPr>
        <w:t>welt</w:t>
      </w:r>
      <w:proofErr w:type="spellEnd"/>
      <w:r>
        <w:rPr>
          <w:rStyle w:val="screen-reader-text"/>
        </w:rPr>
        <w:t>.</w:t>
      </w:r>
      <w:r>
        <w:t xml:space="preserve"> </w:t>
      </w:r>
    </w:p>
    <w:p w14:paraId="13116D17" w14:textId="77777777" w:rsidR="008B4322" w:rsidRDefault="008B4322" w:rsidP="008B4322">
      <w:pPr>
        <w:pStyle w:val="StandardWeb"/>
      </w:pPr>
      <w:proofErr w:type="spellStart"/>
      <w:r>
        <w:t>VOn</w:t>
      </w:r>
      <w:proofErr w:type="spellEnd"/>
      <w:r>
        <w:t xml:space="preserve"> Maria, der reinen </w:t>
      </w:r>
      <w:proofErr w:type="spellStart"/>
      <w:r>
        <w:t>magd</w:t>
      </w:r>
      <w:proofErr w:type="spellEnd"/>
      <w:r>
        <w:t>,</w:t>
      </w:r>
      <w:r>
        <w:br/>
        <w:t xml:space="preserve">wie </w:t>
      </w:r>
      <w:proofErr w:type="spellStart"/>
      <w:r>
        <w:t>JEsaia</w:t>
      </w:r>
      <w:proofErr w:type="spellEnd"/>
      <w:r>
        <w:t xml:space="preserve"> hat geweissagt,</w:t>
      </w:r>
      <w:r>
        <w:br/>
        <w:t xml:space="preserve">Ist uns </w:t>
      </w:r>
      <w:proofErr w:type="spellStart"/>
      <w:r>
        <w:t>geborn</w:t>
      </w:r>
      <w:proofErr w:type="spellEnd"/>
      <w:r>
        <w:t xml:space="preserve"> der </w:t>
      </w:r>
      <w:proofErr w:type="spellStart"/>
      <w:r>
        <w:t>süsse</w:t>
      </w:r>
      <w:proofErr w:type="spellEnd"/>
      <w:r>
        <w:t xml:space="preserve"> </w:t>
      </w:r>
      <w:proofErr w:type="spellStart"/>
      <w:r>
        <w:t>trost</w:t>
      </w:r>
      <w:proofErr w:type="spellEnd"/>
      <w:r>
        <w:t>,</w:t>
      </w:r>
      <w:r>
        <w:br/>
        <w:t xml:space="preserve">der uns mit seinem </w:t>
      </w:r>
      <w:proofErr w:type="spellStart"/>
      <w:r>
        <w:t>blut</w:t>
      </w:r>
      <w:proofErr w:type="spellEnd"/>
      <w:r>
        <w:t xml:space="preserve"> hat </w:t>
      </w:r>
      <w:proofErr w:type="spellStart"/>
      <w:r>
        <w:t>erlößt</w:t>
      </w:r>
      <w:proofErr w:type="spellEnd"/>
      <w:r>
        <w:t>.</w:t>
      </w:r>
      <w:r>
        <w:br/>
        <w:t xml:space="preserve">Sein </w:t>
      </w:r>
      <w:proofErr w:type="spellStart"/>
      <w:r>
        <w:t>nam</w:t>
      </w:r>
      <w:proofErr w:type="spellEnd"/>
      <w:r>
        <w:t xml:space="preserve"> </w:t>
      </w:r>
      <w:proofErr w:type="spellStart"/>
      <w:r>
        <w:t>heist</w:t>
      </w:r>
      <w:proofErr w:type="spellEnd"/>
      <w:r>
        <w:t xml:space="preserve"> </w:t>
      </w:r>
      <w:proofErr w:type="spellStart"/>
      <w:r>
        <w:t>Jhesu</w:t>
      </w:r>
      <w:proofErr w:type="spellEnd"/>
      <w:r>
        <w:t xml:space="preserve"> Christ,</w:t>
      </w:r>
      <w:r>
        <w:br/>
        <w:t xml:space="preserve">der ein </w:t>
      </w:r>
      <w:proofErr w:type="spellStart"/>
      <w:r>
        <w:t>warer</w:t>
      </w:r>
      <w:proofErr w:type="spellEnd"/>
      <w:r>
        <w:t xml:space="preserve"> </w:t>
      </w:r>
      <w:proofErr w:type="spellStart"/>
      <w:r>
        <w:t>mensch</w:t>
      </w:r>
      <w:proofErr w:type="spellEnd"/>
      <w:r>
        <w:t xml:space="preserve"> </w:t>
      </w:r>
      <w:proofErr w:type="spellStart"/>
      <w:r>
        <w:t>geborn</w:t>
      </w:r>
      <w:proofErr w:type="spellEnd"/>
      <w:r>
        <w:t xml:space="preserve"> ist;</w:t>
      </w:r>
      <w:r>
        <w:br/>
        <w:t xml:space="preserve">Wer er uns nicht </w:t>
      </w:r>
      <w:proofErr w:type="spellStart"/>
      <w:r>
        <w:t>geborn</w:t>
      </w:r>
      <w:proofErr w:type="spellEnd"/>
      <w:r>
        <w:t>,</w:t>
      </w:r>
      <w:r>
        <w:br/>
        <w:t xml:space="preserve">so </w:t>
      </w:r>
      <w:proofErr w:type="spellStart"/>
      <w:r>
        <w:t>wern</w:t>
      </w:r>
      <w:proofErr w:type="spellEnd"/>
      <w:r>
        <w:t xml:space="preserve"> wir all zu mal </w:t>
      </w:r>
      <w:proofErr w:type="spellStart"/>
      <w:r>
        <w:t>verlorn</w:t>
      </w:r>
      <w:proofErr w:type="spellEnd"/>
      <w:r>
        <w:t>.</w:t>
      </w:r>
    </w:p>
    <w:p w14:paraId="1E92CDAB" w14:textId="77777777" w:rsidR="008B4322" w:rsidRDefault="008B4322" w:rsidP="008B4322">
      <w:pPr>
        <w:pStyle w:val="StandardWeb"/>
      </w:pPr>
      <w:r>
        <w:t xml:space="preserve">Er ist wahrer Gottes </w:t>
      </w:r>
      <w:proofErr w:type="spellStart"/>
      <w:r>
        <w:t>sohn</w:t>
      </w:r>
      <w:proofErr w:type="spellEnd"/>
      <w:r>
        <w:t>,</w:t>
      </w:r>
      <w:r>
        <w:br/>
        <w:t xml:space="preserve">von </w:t>
      </w:r>
      <w:proofErr w:type="spellStart"/>
      <w:r>
        <w:t>ewigkeit</w:t>
      </w:r>
      <w:proofErr w:type="spellEnd"/>
      <w:r>
        <w:t xml:space="preserve"> </w:t>
      </w:r>
      <w:proofErr w:type="spellStart"/>
      <w:r>
        <w:t>geborn</w:t>
      </w:r>
      <w:proofErr w:type="spellEnd"/>
      <w:r>
        <w:t xml:space="preserve"> seiner </w:t>
      </w:r>
      <w:proofErr w:type="spellStart"/>
      <w:r>
        <w:t>gnaden</w:t>
      </w:r>
      <w:proofErr w:type="spellEnd"/>
      <w:r>
        <w:t xml:space="preserve"> thron,</w:t>
      </w:r>
      <w:r>
        <w:br/>
        <w:t>Gott hat uns so lieb gehabt,</w:t>
      </w:r>
      <w:r>
        <w:br/>
      </w:r>
      <w:proofErr w:type="spellStart"/>
      <w:r>
        <w:t>daß</w:t>
      </w:r>
      <w:proofErr w:type="spellEnd"/>
      <w:r>
        <w:t xml:space="preserve"> er uns mit </w:t>
      </w:r>
      <w:proofErr w:type="spellStart"/>
      <w:r>
        <w:t>seim</w:t>
      </w:r>
      <w:proofErr w:type="spellEnd"/>
      <w:r>
        <w:t xml:space="preserve"> lieben </w:t>
      </w:r>
      <w:proofErr w:type="spellStart"/>
      <w:r>
        <w:t>sohn</w:t>
      </w:r>
      <w:proofErr w:type="spellEnd"/>
      <w:r>
        <w:t xml:space="preserve"> hat begabt.</w:t>
      </w:r>
    </w:p>
    <w:p w14:paraId="00E8E973" w14:textId="77777777" w:rsidR="008B4322" w:rsidRDefault="008B4322" w:rsidP="008B4322">
      <w:pPr>
        <w:pStyle w:val="StandardWeb"/>
      </w:pPr>
      <w:r>
        <w:t xml:space="preserve">Und hat ihn hie </w:t>
      </w:r>
      <w:proofErr w:type="spellStart"/>
      <w:r>
        <w:t>auff</w:t>
      </w:r>
      <w:proofErr w:type="spellEnd"/>
      <w:r>
        <w:t xml:space="preserve"> erden</w:t>
      </w:r>
      <w:r>
        <w:br/>
        <w:t xml:space="preserve">lassen von der </w:t>
      </w:r>
      <w:proofErr w:type="spellStart"/>
      <w:r>
        <w:t>welt</w:t>
      </w:r>
      <w:proofErr w:type="spellEnd"/>
      <w:r>
        <w:t xml:space="preserve"> verspottet werden,</w:t>
      </w:r>
      <w:r>
        <w:br/>
        <w:t xml:space="preserve">Er </w:t>
      </w:r>
      <w:proofErr w:type="spellStart"/>
      <w:r>
        <w:t>must</w:t>
      </w:r>
      <w:proofErr w:type="spellEnd"/>
      <w:r>
        <w:t xml:space="preserve"> selbst sein </w:t>
      </w:r>
      <w:proofErr w:type="spellStart"/>
      <w:r>
        <w:t>creutz</w:t>
      </w:r>
      <w:proofErr w:type="spellEnd"/>
      <w:r>
        <w:t xml:space="preserve"> tragen,</w:t>
      </w:r>
      <w:r>
        <w:br/>
      </w:r>
      <w:proofErr w:type="spellStart"/>
      <w:r>
        <w:t>umb</w:t>
      </w:r>
      <w:proofErr w:type="spellEnd"/>
      <w:r>
        <w:t xml:space="preserve"> unser </w:t>
      </w:r>
      <w:proofErr w:type="spellStart"/>
      <w:r>
        <w:t>sünd</w:t>
      </w:r>
      <w:proofErr w:type="spellEnd"/>
      <w:r>
        <w:t xml:space="preserve"> </w:t>
      </w:r>
      <w:proofErr w:type="spellStart"/>
      <w:r>
        <w:t>willn</w:t>
      </w:r>
      <w:proofErr w:type="spellEnd"/>
      <w:r>
        <w:t xml:space="preserve"> ist er geschlagen.</w:t>
      </w:r>
    </w:p>
    <w:p w14:paraId="02508978" w14:textId="77777777" w:rsidR="008B4322" w:rsidRDefault="008B4322" w:rsidP="008B4322">
      <w:pPr>
        <w:pStyle w:val="StandardWeb"/>
      </w:pPr>
      <w:r>
        <w:t xml:space="preserve">Durch eines </w:t>
      </w:r>
      <w:proofErr w:type="spellStart"/>
      <w:r>
        <w:t>menschen</w:t>
      </w:r>
      <w:proofErr w:type="spellEnd"/>
      <w:r>
        <w:t xml:space="preserve"> </w:t>
      </w:r>
      <w:proofErr w:type="spellStart"/>
      <w:r>
        <w:t>sünd</w:t>
      </w:r>
      <w:proofErr w:type="spellEnd"/>
      <w:r>
        <w:t xml:space="preserve"> und fall</w:t>
      </w:r>
      <w:r>
        <w:br/>
        <w:t xml:space="preserve">warn </w:t>
      </w:r>
      <w:proofErr w:type="spellStart"/>
      <w:r>
        <w:t>verdampt</w:t>
      </w:r>
      <w:proofErr w:type="spellEnd"/>
      <w:r>
        <w:t xml:space="preserve"> die </w:t>
      </w:r>
      <w:proofErr w:type="spellStart"/>
      <w:r>
        <w:t>menschen</w:t>
      </w:r>
      <w:proofErr w:type="spellEnd"/>
      <w:r>
        <w:t xml:space="preserve"> all,</w:t>
      </w:r>
      <w:r>
        <w:br/>
        <w:t xml:space="preserve">durch eins </w:t>
      </w:r>
      <w:proofErr w:type="spellStart"/>
      <w:r>
        <w:t>menschen</w:t>
      </w:r>
      <w:proofErr w:type="spellEnd"/>
      <w:r>
        <w:t xml:space="preserve"> </w:t>
      </w:r>
      <w:proofErr w:type="spellStart"/>
      <w:r>
        <w:t>gerechtigkeyt</w:t>
      </w:r>
      <w:proofErr w:type="spellEnd"/>
      <w:r>
        <w:t>,</w:t>
      </w:r>
      <w:r>
        <w:br/>
      </w:r>
      <w:proofErr w:type="spellStart"/>
      <w:r>
        <w:t>nemlich</w:t>
      </w:r>
      <w:proofErr w:type="spellEnd"/>
      <w:r>
        <w:t xml:space="preserve"> durch </w:t>
      </w:r>
      <w:proofErr w:type="spellStart"/>
      <w:r>
        <w:t>Jhesum</w:t>
      </w:r>
      <w:proofErr w:type="spellEnd"/>
      <w:r>
        <w:t xml:space="preserve"> Christum,</w:t>
      </w:r>
      <w:r>
        <w:br/>
        <w:t xml:space="preserve">ist uns erworben die </w:t>
      </w:r>
      <w:proofErr w:type="spellStart"/>
      <w:r>
        <w:t>seligkeyt</w:t>
      </w:r>
      <w:proofErr w:type="spellEnd"/>
      <w:r>
        <w:t>.</w:t>
      </w:r>
      <w:r>
        <w:br/>
        <w:t xml:space="preserve">Er trug für war unser </w:t>
      </w:r>
      <w:proofErr w:type="spellStart"/>
      <w:r>
        <w:t>kranckheit</w:t>
      </w:r>
      <w:proofErr w:type="spellEnd"/>
      <w:r>
        <w:br/>
      </w:r>
      <w:proofErr w:type="spellStart"/>
      <w:r>
        <w:t>auß</w:t>
      </w:r>
      <w:proofErr w:type="spellEnd"/>
      <w:r>
        <w:t xml:space="preserve"> lauter </w:t>
      </w:r>
      <w:proofErr w:type="spellStart"/>
      <w:r>
        <w:t>barmhertzigkeit</w:t>
      </w:r>
      <w:proofErr w:type="spellEnd"/>
      <w:r>
        <w:t>,</w:t>
      </w:r>
      <w:r>
        <w:br/>
        <w:t xml:space="preserve">Er lud unser </w:t>
      </w:r>
      <w:proofErr w:type="spellStart"/>
      <w:r>
        <w:t>schmertzen</w:t>
      </w:r>
      <w:proofErr w:type="spellEnd"/>
      <w:r>
        <w:t xml:space="preserve"> </w:t>
      </w:r>
      <w:proofErr w:type="spellStart"/>
      <w:r>
        <w:t>auff</w:t>
      </w:r>
      <w:proofErr w:type="spellEnd"/>
      <w:r>
        <w:t xml:space="preserve"> sich,</w:t>
      </w:r>
      <w:r>
        <w:br/>
        <w:t xml:space="preserve">das </w:t>
      </w:r>
      <w:proofErr w:type="spellStart"/>
      <w:r>
        <w:t>lämblein</w:t>
      </w:r>
      <w:proofErr w:type="spellEnd"/>
      <w:r>
        <w:t xml:space="preserve"> Gottes für uns</w:t>
      </w:r>
      <w:r>
        <w:br/>
      </w:r>
      <w:proofErr w:type="spellStart"/>
      <w:r>
        <w:t>gieng</w:t>
      </w:r>
      <w:proofErr w:type="spellEnd"/>
      <w:r>
        <w:t xml:space="preserve"> in den </w:t>
      </w:r>
      <w:proofErr w:type="spellStart"/>
      <w:r>
        <w:t>bittern</w:t>
      </w:r>
      <w:proofErr w:type="spellEnd"/>
      <w:r>
        <w:t xml:space="preserve"> </w:t>
      </w:r>
      <w:proofErr w:type="spellStart"/>
      <w:r>
        <w:t>tod</w:t>
      </w:r>
      <w:proofErr w:type="spellEnd"/>
      <w:r>
        <w:t xml:space="preserve"> </w:t>
      </w:r>
      <w:proofErr w:type="spellStart"/>
      <w:r>
        <w:t>williglich</w:t>
      </w:r>
      <w:proofErr w:type="spellEnd"/>
      <w:r>
        <w:t>.</w:t>
      </w:r>
      <w:r>
        <w:br/>
        <w:t xml:space="preserve">Christ zum schuld </w:t>
      </w:r>
      <w:proofErr w:type="spellStart"/>
      <w:r>
        <w:t>opffer</w:t>
      </w:r>
      <w:proofErr w:type="spellEnd"/>
      <w:r>
        <w:t xml:space="preserve"> sein leben,</w:t>
      </w:r>
      <w:r>
        <w:br/>
        <w:t>wie Jesaia weissagt,</w:t>
      </w:r>
      <w:r>
        <w:br/>
        <w:t xml:space="preserve">hat in den </w:t>
      </w:r>
      <w:proofErr w:type="spellStart"/>
      <w:r>
        <w:t>tod</w:t>
      </w:r>
      <w:proofErr w:type="spellEnd"/>
      <w:r>
        <w:t xml:space="preserve"> gegeben;</w:t>
      </w:r>
      <w:r>
        <w:br/>
        <w:t>Gott Vatter kund niemand fin den</w:t>
      </w:r>
      <w:r>
        <w:br/>
        <w:t xml:space="preserve">der </w:t>
      </w:r>
      <w:proofErr w:type="spellStart"/>
      <w:r>
        <w:t>sünd</w:t>
      </w:r>
      <w:proofErr w:type="spellEnd"/>
      <w:r>
        <w:t xml:space="preserve">, </w:t>
      </w:r>
      <w:proofErr w:type="spellStart"/>
      <w:r>
        <w:t>tod</w:t>
      </w:r>
      <w:proofErr w:type="spellEnd"/>
      <w:r>
        <w:t xml:space="preserve">, </w:t>
      </w:r>
      <w:proofErr w:type="spellStart"/>
      <w:r>
        <w:t>teuffel</w:t>
      </w:r>
      <w:proofErr w:type="spellEnd"/>
      <w:r>
        <w:t xml:space="preserve"> und hell</w:t>
      </w:r>
      <w:r>
        <w:br/>
      </w:r>
      <w:proofErr w:type="spellStart"/>
      <w:r>
        <w:t>het</w:t>
      </w:r>
      <w:proofErr w:type="spellEnd"/>
      <w:r>
        <w:t xml:space="preserve"> mögen </w:t>
      </w:r>
      <w:proofErr w:type="spellStart"/>
      <w:r>
        <w:t>uberwinden</w:t>
      </w:r>
      <w:proofErr w:type="spellEnd"/>
      <w:r>
        <w:t>.</w:t>
      </w:r>
    </w:p>
    <w:p w14:paraId="66B665E8" w14:textId="77777777" w:rsidR="008B4322" w:rsidRDefault="008B4322" w:rsidP="008B4322">
      <w:pPr>
        <w:pStyle w:val="StandardWeb"/>
      </w:pPr>
      <w:r>
        <w:t xml:space="preserve">Sein eigen </w:t>
      </w:r>
      <w:proofErr w:type="spellStart"/>
      <w:r>
        <w:t>sohn</w:t>
      </w:r>
      <w:proofErr w:type="spellEnd"/>
      <w:r>
        <w:t xml:space="preserve">, </w:t>
      </w:r>
      <w:proofErr w:type="spellStart"/>
      <w:r>
        <w:t>Jhesus</w:t>
      </w:r>
      <w:proofErr w:type="spellEnd"/>
      <w:r>
        <w:t xml:space="preserve"> Christus, </w:t>
      </w:r>
      <w:proofErr w:type="spellStart"/>
      <w:r>
        <w:t>must</w:t>
      </w:r>
      <w:proofErr w:type="spellEnd"/>
      <w:r>
        <w:t xml:space="preserve"> sein leben</w:t>
      </w:r>
      <w:r>
        <w:br/>
        <w:t xml:space="preserve">für alle arme </w:t>
      </w:r>
      <w:proofErr w:type="spellStart"/>
      <w:r>
        <w:t>sünder</w:t>
      </w:r>
      <w:proofErr w:type="spellEnd"/>
      <w:r>
        <w:t xml:space="preserve"> geben,</w:t>
      </w:r>
      <w:r>
        <w:br/>
        <w:t xml:space="preserve">Er kund allein dem bösen </w:t>
      </w:r>
      <w:proofErr w:type="spellStart"/>
      <w:r>
        <w:t>Sathan</w:t>
      </w:r>
      <w:proofErr w:type="spellEnd"/>
      <w:r>
        <w:t xml:space="preserve"> wider streben;</w:t>
      </w:r>
      <w:r>
        <w:br/>
      </w:r>
      <w:proofErr w:type="spellStart"/>
      <w:r>
        <w:t>Drumb</w:t>
      </w:r>
      <w:proofErr w:type="spellEnd"/>
      <w:r>
        <w:t xml:space="preserve"> last uns ihn unsern </w:t>
      </w:r>
      <w:proofErr w:type="spellStart"/>
      <w:r>
        <w:t>eingen</w:t>
      </w:r>
      <w:proofErr w:type="spellEnd"/>
      <w:r>
        <w:t xml:space="preserve"> </w:t>
      </w:r>
      <w:proofErr w:type="spellStart"/>
      <w:r>
        <w:t>mitler</w:t>
      </w:r>
      <w:proofErr w:type="spellEnd"/>
      <w:r>
        <w:t xml:space="preserve"> nennen,</w:t>
      </w:r>
      <w:r>
        <w:br/>
        <w:t xml:space="preserve">kein andern </w:t>
      </w:r>
      <w:proofErr w:type="spellStart"/>
      <w:r>
        <w:t>mitler</w:t>
      </w:r>
      <w:proofErr w:type="spellEnd"/>
      <w:r>
        <w:t xml:space="preserve"> </w:t>
      </w:r>
      <w:proofErr w:type="spellStart"/>
      <w:r>
        <w:t>wölln</w:t>
      </w:r>
      <w:proofErr w:type="spellEnd"/>
      <w:r>
        <w:t xml:space="preserve"> wir kennen,</w:t>
      </w:r>
      <w:r>
        <w:br/>
        <w:t xml:space="preserve">von seiner lieb </w:t>
      </w:r>
      <w:proofErr w:type="spellStart"/>
      <w:r>
        <w:t>sol</w:t>
      </w:r>
      <w:proofErr w:type="spellEnd"/>
      <w:r>
        <w:t xml:space="preserve"> uns kein </w:t>
      </w:r>
      <w:proofErr w:type="spellStart"/>
      <w:r>
        <w:t>Creatur</w:t>
      </w:r>
      <w:proofErr w:type="spellEnd"/>
      <w:r>
        <w:t xml:space="preserve"> trennen.</w:t>
      </w:r>
    </w:p>
    <w:p w14:paraId="7E706C26" w14:textId="77777777" w:rsidR="008B4322" w:rsidRDefault="008B4322" w:rsidP="008B4322">
      <w:pPr>
        <w:pStyle w:val="StandardWeb"/>
      </w:pPr>
      <w:r>
        <w:t>O Herr Christ, der du von dem Vater selbst</w:t>
      </w:r>
      <w:r>
        <w:br/>
        <w:t xml:space="preserve">im </w:t>
      </w:r>
      <w:proofErr w:type="spellStart"/>
      <w:r>
        <w:t>himel</w:t>
      </w:r>
      <w:proofErr w:type="spellEnd"/>
      <w:r>
        <w:t xml:space="preserve"> zu unserm </w:t>
      </w:r>
      <w:proofErr w:type="spellStart"/>
      <w:r>
        <w:t>mitteler</w:t>
      </w:r>
      <w:proofErr w:type="spellEnd"/>
      <w:r>
        <w:t xml:space="preserve"> </w:t>
      </w:r>
      <w:proofErr w:type="spellStart"/>
      <w:r>
        <w:t>erwelt</w:t>
      </w:r>
      <w:proofErr w:type="spellEnd"/>
      <w:r>
        <w:t xml:space="preserve"> bist,</w:t>
      </w:r>
      <w:r>
        <w:br/>
      </w:r>
      <w:proofErr w:type="spellStart"/>
      <w:r>
        <w:t>Sey</w:t>
      </w:r>
      <w:proofErr w:type="spellEnd"/>
      <w:r>
        <w:t xml:space="preserve"> uns </w:t>
      </w:r>
      <w:proofErr w:type="spellStart"/>
      <w:r>
        <w:t>gnadig</w:t>
      </w:r>
      <w:proofErr w:type="spellEnd"/>
      <w:r>
        <w:t>, Christe, lieber Herr,</w:t>
      </w:r>
      <w:r>
        <w:br/>
        <w:t xml:space="preserve">dann wir halten dich für unsern </w:t>
      </w:r>
      <w:proofErr w:type="spellStart"/>
      <w:r>
        <w:t>eingen</w:t>
      </w:r>
      <w:proofErr w:type="spellEnd"/>
      <w:r>
        <w:t xml:space="preserve"> </w:t>
      </w:r>
      <w:proofErr w:type="spellStart"/>
      <w:r>
        <w:t>mitteler</w:t>
      </w:r>
      <w:proofErr w:type="spellEnd"/>
      <w:r>
        <w:t>.</w:t>
      </w:r>
    </w:p>
    <w:p w14:paraId="39F1F0DB" w14:textId="77777777" w:rsidR="008B4322" w:rsidRDefault="008B4322" w:rsidP="008B4322">
      <w:pPr>
        <w:pStyle w:val="StandardWeb"/>
      </w:pPr>
      <w:proofErr w:type="spellStart"/>
      <w:r>
        <w:t>Hillf</w:t>
      </w:r>
      <w:proofErr w:type="spellEnd"/>
      <w:r>
        <w:t xml:space="preserve">, dass wir unser </w:t>
      </w:r>
      <w:proofErr w:type="spellStart"/>
      <w:r>
        <w:t>trawen</w:t>
      </w:r>
      <w:proofErr w:type="spellEnd"/>
      <w:r>
        <w:br/>
      </w:r>
      <w:proofErr w:type="spellStart"/>
      <w:r>
        <w:t>auff</w:t>
      </w:r>
      <w:proofErr w:type="spellEnd"/>
      <w:r>
        <w:t xml:space="preserve"> niemand anders </w:t>
      </w:r>
      <w:proofErr w:type="spellStart"/>
      <w:r>
        <w:t>bawen</w:t>
      </w:r>
      <w:proofErr w:type="spellEnd"/>
      <w:r>
        <w:t>,</w:t>
      </w:r>
      <w:r>
        <w:br/>
        <w:t xml:space="preserve">sondern </w:t>
      </w:r>
      <w:proofErr w:type="spellStart"/>
      <w:r>
        <w:t>auff</w:t>
      </w:r>
      <w:proofErr w:type="spellEnd"/>
      <w:r>
        <w:t xml:space="preserve"> dein </w:t>
      </w:r>
      <w:proofErr w:type="spellStart"/>
      <w:r>
        <w:t>wort</w:t>
      </w:r>
      <w:proofErr w:type="spellEnd"/>
      <w:r>
        <w:t xml:space="preserve"> </w:t>
      </w:r>
      <w:proofErr w:type="spellStart"/>
      <w:r>
        <w:t>laß</w:t>
      </w:r>
      <w:proofErr w:type="spellEnd"/>
      <w:r>
        <w:t xml:space="preserve"> uns </w:t>
      </w:r>
      <w:proofErr w:type="spellStart"/>
      <w:r>
        <w:t>schawen</w:t>
      </w:r>
      <w:proofErr w:type="spellEnd"/>
      <w:r>
        <w:t>.</w:t>
      </w:r>
      <w:r>
        <w:br/>
        <w:t>Amen.</w:t>
      </w:r>
    </w:p>
    <w:p w14:paraId="11B1CF90" w14:textId="77777777" w:rsidR="008B4322" w:rsidRDefault="008B4322" w:rsidP="008B4322">
      <w:pPr>
        <w:pStyle w:val="berschrift2"/>
      </w:pPr>
      <w:r>
        <w:rPr>
          <w:rStyle w:val="screen-reader-text"/>
        </w:rPr>
        <w:t>Wir danken Gott für seine Gaben</w:t>
      </w:r>
      <w:r>
        <w:t xml:space="preserve"> </w:t>
      </w:r>
    </w:p>
    <w:p w14:paraId="6D747E28" w14:textId="77777777" w:rsidR="008B4322" w:rsidRDefault="008B4322" w:rsidP="008B4322">
      <w:pPr>
        <w:pStyle w:val="StandardWeb"/>
      </w:pPr>
      <w:r>
        <w:t>Wir danken Gott für seine Gaben,</w:t>
      </w:r>
      <w:r>
        <w:br/>
        <w:t>die wir von ihm empfangen haben,</w:t>
      </w:r>
      <w:r>
        <w:br/>
        <w:t>und bitten unsern lieben Herrn,</w:t>
      </w:r>
      <w:r>
        <w:br/>
        <w:t xml:space="preserve">er </w:t>
      </w:r>
      <w:proofErr w:type="spellStart"/>
      <w:r>
        <w:t>woll</w:t>
      </w:r>
      <w:proofErr w:type="spellEnd"/>
      <w:r>
        <w:t xml:space="preserve"> uns ferner auch </w:t>
      </w:r>
      <w:proofErr w:type="spellStart"/>
      <w:r>
        <w:t>beschern</w:t>
      </w:r>
      <w:proofErr w:type="spellEnd"/>
      <w:r>
        <w:br/>
        <w:t>und speisen uns mit seinem Wort,</w:t>
      </w:r>
      <w:r>
        <w:br/>
      </w:r>
      <w:proofErr w:type="spellStart"/>
      <w:r>
        <w:t>daß</w:t>
      </w:r>
      <w:proofErr w:type="spellEnd"/>
      <w:r>
        <w:t xml:space="preserve"> wir satt werden hier und dort.</w:t>
      </w:r>
      <w:r>
        <w:br/>
        <w:t xml:space="preserve">Ach lieber Herr, du </w:t>
      </w:r>
      <w:proofErr w:type="spellStart"/>
      <w:r>
        <w:t>wollst</w:t>
      </w:r>
      <w:proofErr w:type="spellEnd"/>
      <w:r>
        <w:t xml:space="preserve"> uns geben</w:t>
      </w:r>
      <w:r>
        <w:br/>
        <w:t>nach dieser Zeit das ewig Leben.</w:t>
      </w:r>
    </w:p>
    <w:p w14:paraId="2918C33D" w14:textId="77777777" w:rsidR="008B4322" w:rsidRDefault="008B4322" w:rsidP="008B4322">
      <w:pPr>
        <w:pStyle w:val="berschrift2"/>
      </w:pPr>
      <w:r>
        <w:rPr>
          <w:rStyle w:val="screen-reader-text"/>
        </w:rPr>
        <w:t>Zeichen der letzten Zeiten</w:t>
      </w:r>
      <w:r>
        <w:t xml:space="preserve"> </w:t>
      </w:r>
    </w:p>
    <w:p w14:paraId="3606B4A2" w14:textId="77777777" w:rsidR="008B4322" w:rsidRDefault="008B4322" w:rsidP="008B4322">
      <w:pPr>
        <w:pStyle w:val="StandardWeb"/>
      </w:pPr>
      <w:r>
        <w:t xml:space="preserve">Gott hat das </w:t>
      </w:r>
      <w:proofErr w:type="spellStart"/>
      <w:r>
        <w:t>evangelium</w:t>
      </w:r>
      <w:proofErr w:type="spellEnd"/>
      <w:r>
        <w:br/>
        <w:t>Gegeben, dass wir werden fromm;</w:t>
      </w:r>
      <w:r>
        <w:br/>
        <w:t xml:space="preserve">Die </w:t>
      </w:r>
      <w:proofErr w:type="spellStart"/>
      <w:r>
        <w:t>welt</w:t>
      </w:r>
      <w:proofErr w:type="spellEnd"/>
      <w:r>
        <w:t xml:space="preserve"> </w:t>
      </w:r>
      <w:proofErr w:type="spellStart"/>
      <w:r>
        <w:t>acht’t</w:t>
      </w:r>
      <w:proofErr w:type="spellEnd"/>
      <w:r>
        <w:t xml:space="preserve"> solchen </w:t>
      </w:r>
      <w:proofErr w:type="spellStart"/>
      <w:r>
        <w:t>schatz</w:t>
      </w:r>
      <w:proofErr w:type="spellEnd"/>
      <w:r>
        <w:t xml:space="preserve"> nicht hoch,</w:t>
      </w:r>
      <w:r>
        <w:br/>
        <w:t xml:space="preserve">Der größte </w:t>
      </w:r>
      <w:proofErr w:type="spellStart"/>
      <w:r>
        <w:t>theil</w:t>
      </w:r>
      <w:proofErr w:type="spellEnd"/>
      <w:r>
        <w:t xml:space="preserve"> fragt nichts darnach.</w:t>
      </w:r>
      <w:r>
        <w:br/>
        <w:t xml:space="preserve">Das ist ein </w:t>
      </w:r>
      <w:proofErr w:type="spellStart"/>
      <w:r>
        <w:t>zeichen</w:t>
      </w:r>
      <w:proofErr w:type="spellEnd"/>
      <w:r>
        <w:t xml:space="preserve"> vor dem jüngsten tag.</w:t>
      </w:r>
    </w:p>
    <w:p w14:paraId="3A4C6A8B" w14:textId="77777777" w:rsidR="008B4322" w:rsidRDefault="008B4322" w:rsidP="008B4322">
      <w:pPr>
        <w:pStyle w:val="StandardWeb"/>
      </w:pPr>
      <w:r>
        <w:t>2. Man fragt nichts nach der guten lehr‘;</w:t>
      </w:r>
      <w:r>
        <w:br/>
        <w:t xml:space="preserve">Der geiz und </w:t>
      </w:r>
      <w:proofErr w:type="spellStart"/>
      <w:r>
        <w:t>wucher</w:t>
      </w:r>
      <w:proofErr w:type="spellEnd"/>
      <w:r>
        <w:t xml:space="preserve"> nur vielmehr</w:t>
      </w:r>
      <w:r>
        <w:br/>
        <w:t>Hat überhand genommen gar,</w:t>
      </w:r>
      <w:r>
        <w:br/>
        <w:t xml:space="preserve">Noch sprechen sie: es hat kein‘ </w:t>
      </w:r>
      <w:proofErr w:type="spellStart"/>
      <w:r>
        <w:t>g’fahr</w:t>
      </w:r>
      <w:proofErr w:type="spellEnd"/>
      <w:r>
        <w:t>.</w:t>
      </w:r>
      <w:r>
        <w:br/>
        <w:t xml:space="preserve">Das ist ein </w:t>
      </w:r>
      <w:proofErr w:type="spellStart"/>
      <w:r>
        <w:t>zeichen</w:t>
      </w:r>
      <w:proofErr w:type="spellEnd"/>
      <w:r>
        <w:t xml:space="preserve"> vor dem jüngsten tag.</w:t>
      </w:r>
    </w:p>
    <w:p w14:paraId="20A0191C" w14:textId="77777777" w:rsidR="008B4322" w:rsidRDefault="008B4322" w:rsidP="008B4322">
      <w:pPr>
        <w:pStyle w:val="StandardWeb"/>
      </w:pPr>
      <w:r>
        <w:t>3. Täglich erdenkt man neue netz‘</w:t>
      </w:r>
      <w:r>
        <w:br/>
        <w:t xml:space="preserve">Das sind der gottlosen </w:t>
      </w:r>
      <w:proofErr w:type="spellStart"/>
      <w:r>
        <w:t>gesetz</w:t>
      </w:r>
      <w:proofErr w:type="spellEnd"/>
      <w:r>
        <w:t>.</w:t>
      </w:r>
      <w:r>
        <w:br/>
        <w:t>Damit sie alles gut zu sich</w:t>
      </w:r>
      <w:r>
        <w:br/>
        <w:t xml:space="preserve">Gern wollten </w:t>
      </w:r>
      <w:proofErr w:type="spellStart"/>
      <w:r>
        <w:t>reiß’n</w:t>
      </w:r>
      <w:proofErr w:type="spellEnd"/>
      <w:r>
        <w:t xml:space="preserve"> </w:t>
      </w:r>
      <w:proofErr w:type="spellStart"/>
      <w:r>
        <w:t>gewaltiglich</w:t>
      </w:r>
      <w:proofErr w:type="spellEnd"/>
      <w:r>
        <w:t>.</w:t>
      </w:r>
      <w:r>
        <w:br/>
        <w:t xml:space="preserve">Das ist ein </w:t>
      </w:r>
      <w:proofErr w:type="spellStart"/>
      <w:r>
        <w:t>zeichen</w:t>
      </w:r>
      <w:proofErr w:type="spellEnd"/>
      <w:r>
        <w:t xml:space="preserve"> vor dem jüngsten tag.</w:t>
      </w:r>
    </w:p>
    <w:p w14:paraId="38F00D01" w14:textId="77777777" w:rsidR="008B4322" w:rsidRDefault="008B4322" w:rsidP="008B4322">
      <w:pPr>
        <w:pStyle w:val="StandardWeb"/>
      </w:pPr>
      <w:r>
        <w:t xml:space="preserve">4. Man rühmt das </w:t>
      </w:r>
      <w:proofErr w:type="spellStart"/>
      <w:r>
        <w:t>evangelium</w:t>
      </w:r>
      <w:proofErr w:type="spellEnd"/>
      <w:r>
        <w:t>,</w:t>
      </w:r>
      <w:r>
        <w:br/>
        <w:t>Und will doch niemand werden fromm.</w:t>
      </w:r>
      <w:r>
        <w:br/>
        <w:t xml:space="preserve">Fürwahr man </w:t>
      </w:r>
      <w:proofErr w:type="spellStart"/>
      <w:r>
        <w:t>spott’t</w:t>
      </w:r>
      <w:proofErr w:type="spellEnd"/>
      <w:r>
        <w:t xml:space="preserve"> den lieben Gott;</w:t>
      </w:r>
      <w:r>
        <w:br/>
        <w:t xml:space="preserve">Noch sprechen sie: es hat kein‘ </w:t>
      </w:r>
      <w:proofErr w:type="spellStart"/>
      <w:r>
        <w:t>noth</w:t>
      </w:r>
      <w:proofErr w:type="spellEnd"/>
      <w:r>
        <w:t>.</w:t>
      </w:r>
      <w:r>
        <w:br/>
        <w:t xml:space="preserve">Das ist ein </w:t>
      </w:r>
      <w:proofErr w:type="spellStart"/>
      <w:r>
        <w:t>zeichen</w:t>
      </w:r>
      <w:proofErr w:type="spellEnd"/>
      <w:r>
        <w:t xml:space="preserve"> vor dem jüngsten tag.</w:t>
      </w:r>
    </w:p>
    <w:p w14:paraId="6C2FC44A" w14:textId="77777777" w:rsidR="008B4322" w:rsidRDefault="008B4322" w:rsidP="008B4322">
      <w:pPr>
        <w:pStyle w:val="StandardWeb"/>
      </w:pPr>
      <w:r>
        <w:t xml:space="preserve">5. Es ist doch eitel </w:t>
      </w:r>
      <w:proofErr w:type="spellStart"/>
      <w:r>
        <w:t>büberei</w:t>
      </w:r>
      <w:proofErr w:type="spellEnd"/>
      <w:r>
        <w:t>,</w:t>
      </w:r>
      <w:r>
        <w:br/>
        <w:t xml:space="preserve">Die </w:t>
      </w:r>
      <w:proofErr w:type="spellStart"/>
      <w:r>
        <w:t>welt</w:t>
      </w:r>
      <w:proofErr w:type="spellEnd"/>
      <w:r>
        <w:t xml:space="preserve"> treibt große </w:t>
      </w:r>
      <w:proofErr w:type="spellStart"/>
      <w:r>
        <w:t>schinderei</w:t>
      </w:r>
      <w:proofErr w:type="spellEnd"/>
      <w:r>
        <w:t>.</w:t>
      </w:r>
      <w:r>
        <w:br/>
        <w:t xml:space="preserve">Als ob kein Gott im </w:t>
      </w:r>
      <w:proofErr w:type="spellStart"/>
      <w:r>
        <w:t>himmel</w:t>
      </w:r>
      <w:proofErr w:type="spellEnd"/>
      <w:r>
        <w:t xml:space="preserve"> wär‘,</w:t>
      </w:r>
      <w:r>
        <w:br/>
        <w:t xml:space="preserve">Das </w:t>
      </w:r>
      <w:proofErr w:type="spellStart"/>
      <w:r>
        <w:t>armuth</w:t>
      </w:r>
      <w:proofErr w:type="spellEnd"/>
      <w:r>
        <w:t xml:space="preserve"> </w:t>
      </w:r>
      <w:proofErr w:type="spellStart"/>
      <w:r>
        <w:t>muß</w:t>
      </w:r>
      <w:proofErr w:type="spellEnd"/>
      <w:r>
        <w:t xml:space="preserve"> sich leiden sehr.</w:t>
      </w:r>
      <w:r>
        <w:br/>
        <w:t xml:space="preserve">Das ist ein </w:t>
      </w:r>
      <w:proofErr w:type="spellStart"/>
      <w:r>
        <w:t>zeichen</w:t>
      </w:r>
      <w:proofErr w:type="spellEnd"/>
      <w:r>
        <w:t xml:space="preserve"> vor dem jüngsten tag.</w:t>
      </w:r>
    </w:p>
    <w:p w14:paraId="7F8A3E6B" w14:textId="77777777" w:rsidR="008B4322" w:rsidRDefault="008B4322" w:rsidP="008B4322">
      <w:pPr>
        <w:pStyle w:val="StandardWeb"/>
      </w:pPr>
      <w:r>
        <w:t xml:space="preserve">6. Die </w:t>
      </w:r>
      <w:proofErr w:type="spellStart"/>
      <w:r>
        <w:t>schätz‘</w:t>
      </w:r>
      <w:proofErr w:type="spellEnd"/>
      <w:r>
        <w:t xml:space="preserve"> der </w:t>
      </w:r>
      <w:proofErr w:type="spellStart"/>
      <w:r>
        <w:t>kirchen</w:t>
      </w:r>
      <w:proofErr w:type="spellEnd"/>
      <w:r>
        <w:t xml:space="preserve"> nimmt man hin,</w:t>
      </w:r>
      <w:r>
        <w:br/>
        <w:t xml:space="preserve">Das wird </w:t>
      </w:r>
      <w:proofErr w:type="spellStart"/>
      <w:r>
        <w:t>ihn’n</w:t>
      </w:r>
      <w:proofErr w:type="spellEnd"/>
      <w:r>
        <w:t xml:space="preserve"> bringen </w:t>
      </w:r>
      <w:proofErr w:type="spellStart"/>
      <w:r>
        <w:t>kein’n</w:t>
      </w:r>
      <w:proofErr w:type="spellEnd"/>
      <w:r>
        <w:t xml:space="preserve"> gewinn:</w:t>
      </w:r>
      <w:r>
        <w:br/>
        <w:t xml:space="preserve">Die armen </w:t>
      </w:r>
      <w:proofErr w:type="spellStart"/>
      <w:r>
        <w:t>läßt</w:t>
      </w:r>
      <w:proofErr w:type="spellEnd"/>
      <w:r>
        <w:t xml:space="preserve"> man leiden </w:t>
      </w:r>
      <w:proofErr w:type="spellStart"/>
      <w:r>
        <w:t>noth</w:t>
      </w:r>
      <w:proofErr w:type="spellEnd"/>
      <w:r>
        <w:br/>
        <w:t xml:space="preserve">Und nimmt </w:t>
      </w:r>
      <w:proofErr w:type="spellStart"/>
      <w:r>
        <w:t>ihn’n</w:t>
      </w:r>
      <w:proofErr w:type="spellEnd"/>
      <w:r>
        <w:t xml:space="preserve"> aus dem </w:t>
      </w:r>
      <w:proofErr w:type="spellStart"/>
      <w:r>
        <w:t>mund</w:t>
      </w:r>
      <w:proofErr w:type="spellEnd"/>
      <w:r>
        <w:t xml:space="preserve"> das </w:t>
      </w:r>
      <w:proofErr w:type="spellStart"/>
      <w:r>
        <w:t>brod</w:t>
      </w:r>
      <w:proofErr w:type="spellEnd"/>
      <w:r>
        <w:t>.</w:t>
      </w:r>
      <w:r>
        <w:br/>
        <w:t xml:space="preserve">Das ist ein </w:t>
      </w:r>
      <w:proofErr w:type="spellStart"/>
      <w:r>
        <w:t>zeichen</w:t>
      </w:r>
      <w:proofErr w:type="spellEnd"/>
      <w:r>
        <w:t xml:space="preserve"> vor dem jüngsten tag.</w:t>
      </w:r>
    </w:p>
    <w:p w14:paraId="758992AB" w14:textId="77777777" w:rsidR="008B4322" w:rsidRDefault="008B4322" w:rsidP="008B4322">
      <w:pPr>
        <w:pStyle w:val="StandardWeb"/>
      </w:pPr>
      <w:r>
        <w:t xml:space="preserve">7. Die </w:t>
      </w:r>
      <w:proofErr w:type="spellStart"/>
      <w:r>
        <w:t>schätz‘</w:t>
      </w:r>
      <w:proofErr w:type="spellEnd"/>
      <w:r>
        <w:t xml:space="preserve"> der </w:t>
      </w:r>
      <w:proofErr w:type="spellStart"/>
      <w:r>
        <w:t>kirchen</w:t>
      </w:r>
      <w:proofErr w:type="spellEnd"/>
      <w:r>
        <w:t xml:space="preserve"> sind ihr </w:t>
      </w:r>
      <w:proofErr w:type="spellStart"/>
      <w:r>
        <w:t>gift</w:t>
      </w:r>
      <w:proofErr w:type="spellEnd"/>
      <w:r>
        <w:t>,</w:t>
      </w:r>
      <w:r>
        <w:br/>
        <w:t xml:space="preserve">Sie sind von ihnen nicht </w:t>
      </w:r>
      <w:proofErr w:type="spellStart"/>
      <w:r>
        <w:t>gestift’t</w:t>
      </w:r>
      <w:proofErr w:type="spellEnd"/>
      <w:r>
        <w:t>:</w:t>
      </w:r>
      <w:r>
        <w:br/>
        <w:t>Noch nehmen sie das kirchen-gut;</w:t>
      </w:r>
      <w:r>
        <w:br/>
        <w:t xml:space="preserve">Sieh, was der leidig‘ geiz nicht </w:t>
      </w:r>
      <w:proofErr w:type="spellStart"/>
      <w:r>
        <w:t>thut</w:t>
      </w:r>
      <w:proofErr w:type="spellEnd"/>
      <w:r>
        <w:t>.</w:t>
      </w:r>
      <w:r>
        <w:br/>
        <w:t xml:space="preserve">Das ist ein </w:t>
      </w:r>
      <w:proofErr w:type="spellStart"/>
      <w:r>
        <w:t>zeichen</w:t>
      </w:r>
      <w:proofErr w:type="spellEnd"/>
      <w:r>
        <w:t xml:space="preserve"> vor dem jüngsten tag.</w:t>
      </w:r>
    </w:p>
    <w:p w14:paraId="39CC9771" w14:textId="77777777" w:rsidR="008B4322" w:rsidRDefault="008B4322" w:rsidP="008B4322">
      <w:pPr>
        <w:pStyle w:val="StandardWeb"/>
      </w:pPr>
      <w:r>
        <w:t>8. Man fragt nach Gott dem Herrn nicht mehr,</w:t>
      </w:r>
      <w:r>
        <w:br/>
        <w:t xml:space="preserve">Die </w:t>
      </w:r>
      <w:proofErr w:type="spellStart"/>
      <w:r>
        <w:t>welt</w:t>
      </w:r>
      <w:proofErr w:type="spellEnd"/>
      <w:r>
        <w:t xml:space="preserve"> stinkt ganz nach eitler ehr‘,</w:t>
      </w:r>
      <w:r>
        <w:br/>
        <w:t xml:space="preserve">Die </w:t>
      </w:r>
      <w:proofErr w:type="spellStart"/>
      <w:r>
        <w:t>hoffart</w:t>
      </w:r>
      <w:proofErr w:type="spellEnd"/>
      <w:r>
        <w:t xml:space="preserve"> nimmt ganz überhand,</w:t>
      </w:r>
      <w:r>
        <w:br/>
        <w:t xml:space="preserve">Betrügen, lügen ist kein‘ </w:t>
      </w:r>
      <w:proofErr w:type="spellStart"/>
      <w:r>
        <w:t>schand</w:t>
      </w:r>
      <w:proofErr w:type="spellEnd"/>
      <w:r>
        <w:t>.</w:t>
      </w:r>
      <w:r>
        <w:br/>
        <w:t xml:space="preserve">Das ist ein </w:t>
      </w:r>
      <w:proofErr w:type="spellStart"/>
      <w:r>
        <w:t>zeichen</w:t>
      </w:r>
      <w:proofErr w:type="spellEnd"/>
      <w:r>
        <w:t xml:space="preserve"> vor dem jüngsten tag.</w:t>
      </w:r>
    </w:p>
    <w:p w14:paraId="78DAA47C" w14:textId="77777777" w:rsidR="008B4322" w:rsidRDefault="008B4322" w:rsidP="008B4322">
      <w:pPr>
        <w:pStyle w:val="StandardWeb"/>
      </w:pPr>
      <w:r>
        <w:t>9. Wo bleibt die brüderliche lieb‘?</w:t>
      </w:r>
      <w:r>
        <w:br/>
        <w:t xml:space="preserve">Die ganze </w:t>
      </w:r>
      <w:proofErr w:type="spellStart"/>
      <w:r>
        <w:t>welt</w:t>
      </w:r>
      <w:proofErr w:type="spellEnd"/>
      <w:r>
        <w:t xml:space="preserve"> ist voller </w:t>
      </w:r>
      <w:proofErr w:type="spellStart"/>
      <w:r>
        <w:t>dieb</w:t>
      </w:r>
      <w:proofErr w:type="spellEnd"/>
      <w:r>
        <w:t>‘.</w:t>
      </w:r>
      <w:r>
        <w:br/>
        <w:t xml:space="preserve">Kein‘ treu‘ noch glaub‘ ist in der </w:t>
      </w:r>
      <w:proofErr w:type="spellStart"/>
      <w:r>
        <w:t>welt</w:t>
      </w:r>
      <w:proofErr w:type="spellEnd"/>
      <w:r>
        <w:t>,</w:t>
      </w:r>
      <w:r>
        <w:br/>
        <w:t xml:space="preserve">Ein jeder spricht: Hätt ich nur </w:t>
      </w:r>
      <w:proofErr w:type="spellStart"/>
      <w:r>
        <w:t>geld</w:t>
      </w:r>
      <w:proofErr w:type="spellEnd"/>
      <w:r>
        <w:t>!</w:t>
      </w:r>
      <w:r>
        <w:br/>
        <w:t xml:space="preserve">Das ist ein </w:t>
      </w:r>
      <w:proofErr w:type="spellStart"/>
      <w:r>
        <w:t>zeichen</w:t>
      </w:r>
      <w:proofErr w:type="spellEnd"/>
      <w:r>
        <w:t xml:space="preserve"> vor dem jüngsten tag.</w:t>
      </w:r>
    </w:p>
    <w:p w14:paraId="76E53276" w14:textId="77777777" w:rsidR="008B4322" w:rsidRDefault="008B4322" w:rsidP="008B4322">
      <w:pPr>
        <w:pStyle w:val="StandardWeb"/>
      </w:pPr>
      <w:r>
        <w:t xml:space="preserve">10. Die </w:t>
      </w:r>
      <w:proofErr w:type="spellStart"/>
      <w:r>
        <w:t>welt</w:t>
      </w:r>
      <w:proofErr w:type="spellEnd"/>
      <w:r>
        <w:t xml:space="preserve"> will ihr nicht lassen </w:t>
      </w:r>
      <w:proofErr w:type="spellStart"/>
      <w:r>
        <w:t>wehr’n</w:t>
      </w:r>
      <w:proofErr w:type="spellEnd"/>
      <w:r>
        <w:t>,</w:t>
      </w:r>
      <w:r>
        <w:br/>
        <w:t xml:space="preserve">An </w:t>
      </w:r>
      <w:proofErr w:type="spellStart"/>
      <w:r>
        <w:t>Gott’s</w:t>
      </w:r>
      <w:proofErr w:type="spellEnd"/>
      <w:r>
        <w:t xml:space="preserve"> </w:t>
      </w:r>
      <w:proofErr w:type="spellStart"/>
      <w:r>
        <w:t>wort</w:t>
      </w:r>
      <w:proofErr w:type="spellEnd"/>
      <w:r>
        <w:t xml:space="preserve"> will sich niemand </w:t>
      </w:r>
      <w:proofErr w:type="spellStart"/>
      <w:r>
        <w:t>kehr’n</w:t>
      </w:r>
      <w:proofErr w:type="spellEnd"/>
      <w:r>
        <w:t>:</w:t>
      </w:r>
      <w:r>
        <w:br/>
        <w:t xml:space="preserve">Sie haben nichts </w:t>
      </w:r>
      <w:proofErr w:type="spellStart"/>
      <w:r>
        <w:t>gelernet</w:t>
      </w:r>
      <w:proofErr w:type="spellEnd"/>
      <w:r>
        <w:t xml:space="preserve"> mehr,</w:t>
      </w:r>
      <w:r>
        <w:br/>
        <w:t>Denn nur fressen und saufen sehr.</w:t>
      </w:r>
      <w:r>
        <w:br/>
        <w:t xml:space="preserve">Das ist ein </w:t>
      </w:r>
      <w:proofErr w:type="spellStart"/>
      <w:r>
        <w:t>zeichen</w:t>
      </w:r>
      <w:proofErr w:type="spellEnd"/>
      <w:r>
        <w:t xml:space="preserve"> vor dem jüngsten tag.</w:t>
      </w:r>
    </w:p>
    <w:p w14:paraId="51CDDE2A" w14:textId="77777777" w:rsidR="008B4322" w:rsidRDefault="008B4322" w:rsidP="008B4322">
      <w:pPr>
        <w:pStyle w:val="StandardWeb"/>
      </w:pPr>
      <w:r>
        <w:t xml:space="preserve">11. Ihr‘ größte </w:t>
      </w:r>
      <w:proofErr w:type="spellStart"/>
      <w:r>
        <w:t>kunst</w:t>
      </w:r>
      <w:proofErr w:type="spellEnd"/>
      <w:r>
        <w:t xml:space="preserve"> ist </w:t>
      </w:r>
      <w:proofErr w:type="spellStart"/>
      <w:r>
        <w:t>banketir’Än</w:t>
      </w:r>
      <w:proofErr w:type="spellEnd"/>
      <w:r>
        <w:t>,</w:t>
      </w:r>
      <w:r>
        <w:br/>
        <w:t xml:space="preserve">Und in der </w:t>
      </w:r>
      <w:proofErr w:type="spellStart"/>
      <w:r>
        <w:t>büberei</w:t>
      </w:r>
      <w:proofErr w:type="spellEnd"/>
      <w:r>
        <w:t xml:space="preserve"> </w:t>
      </w:r>
      <w:proofErr w:type="spellStart"/>
      <w:r>
        <w:t>studir’n</w:t>
      </w:r>
      <w:proofErr w:type="spellEnd"/>
      <w:r>
        <w:t>:</w:t>
      </w:r>
      <w:r>
        <w:br/>
        <w:t xml:space="preserve">Das kann sie aus der </w:t>
      </w:r>
      <w:proofErr w:type="spellStart"/>
      <w:r>
        <w:t>massen</w:t>
      </w:r>
      <w:proofErr w:type="spellEnd"/>
      <w:r>
        <w:t xml:space="preserve"> wohl,</w:t>
      </w:r>
      <w:r>
        <w:br/>
        <w:t xml:space="preserve">Die </w:t>
      </w:r>
      <w:proofErr w:type="spellStart"/>
      <w:r>
        <w:t>welt</w:t>
      </w:r>
      <w:proofErr w:type="spellEnd"/>
      <w:r>
        <w:t xml:space="preserve"> ist aller </w:t>
      </w:r>
      <w:proofErr w:type="spellStart"/>
      <w:r>
        <w:t>schalkheit</w:t>
      </w:r>
      <w:proofErr w:type="spellEnd"/>
      <w:r>
        <w:t xml:space="preserve"> voll.</w:t>
      </w:r>
      <w:r>
        <w:br/>
        <w:t xml:space="preserve">Das ist ein </w:t>
      </w:r>
      <w:proofErr w:type="spellStart"/>
      <w:r>
        <w:t>zeichen</w:t>
      </w:r>
      <w:proofErr w:type="spellEnd"/>
      <w:r>
        <w:t xml:space="preserve"> vor dem jüngsten tag.</w:t>
      </w:r>
    </w:p>
    <w:p w14:paraId="61D0D07D" w14:textId="77777777" w:rsidR="008B4322" w:rsidRDefault="008B4322" w:rsidP="008B4322">
      <w:pPr>
        <w:pStyle w:val="StandardWeb"/>
      </w:pPr>
      <w:r>
        <w:t>12. Die liebe sonne kann nicht mehr</w:t>
      </w:r>
      <w:r>
        <w:br/>
        <w:t>Zusehen, und entsetzt sich sehr:</w:t>
      </w:r>
      <w:r>
        <w:br/>
        <w:t>Darum verliert sie ihren schein;</w:t>
      </w:r>
      <w:r>
        <w:br/>
        <w:t xml:space="preserve">Das mag ein‘ große </w:t>
      </w:r>
      <w:proofErr w:type="spellStart"/>
      <w:r>
        <w:t>trübsal</w:t>
      </w:r>
      <w:proofErr w:type="spellEnd"/>
      <w:r>
        <w:t xml:space="preserve"> sein.</w:t>
      </w:r>
      <w:r>
        <w:br/>
        <w:t xml:space="preserve">Das ist ein </w:t>
      </w:r>
      <w:proofErr w:type="spellStart"/>
      <w:r>
        <w:t>zeichen</w:t>
      </w:r>
      <w:proofErr w:type="spellEnd"/>
      <w:r>
        <w:t xml:space="preserve"> vor dem jüngsten tag.</w:t>
      </w:r>
    </w:p>
    <w:p w14:paraId="22DB4672" w14:textId="77777777" w:rsidR="008B4322" w:rsidRDefault="008B4322" w:rsidP="008B4322">
      <w:pPr>
        <w:pStyle w:val="StandardWeb"/>
      </w:pPr>
      <w:r>
        <w:t xml:space="preserve">13. Der </w:t>
      </w:r>
      <w:proofErr w:type="spellStart"/>
      <w:r>
        <w:t>mond</w:t>
      </w:r>
      <w:proofErr w:type="spellEnd"/>
      <w:r>
        <w:t xml:space="preserve"> und </w:t>
      </w:r>
      <w:proofErr w:type="spellStart"/>
      <w:r>
        <w:t>sterne</w:t>
      </w:r>
      <w:proofErr w:type="spellEnd"/>
      <w:r>
        <w:t xml:space="preserve"> ängsten sich,</w:t>
      </w:r>
      <w:r>
        <w:br/>
        <w:t xml:space="preserve">Und ihr‘ </w:t>
      </w:r>
      <w:proofErr w:type="spellStart"/>
      <w:r>
        <w:t>gestalt</w:t>
      </w:r>
      <w:proofErr w:type="spellEnd"/>
      <w:r>
        <w:t xml:space="preserve"> steht jämmerlich;</w:t>
      </w:r>
      <w:r>
        <w:br/>
        <w:t>Wie gern sie wollten werden frei</w:t>
      </w:r>
      <w:r>
        <w:br/>
        <w:t xml:space="preserve">Von solcher großen </w:t>
      </w:r>
      <w:proofErr w:type="spellStart"/>
      <w:r>
        <w:t>büberei</w:t>
      </w:r>
      <w:proofErr w:type="spellEnd"/>
      <w:r>
        <w:t>.</w:t>
      </w:r>
      <w:r>
        <w:br/>
        <w:t xml:space="preserve">Das ist ein </w:t>
      </w:r>
      <w:proofErr w:type="spellStart"/>
      <w:r>
        <w:t>zeichen</w:t>
      </w:r>
      <w:proofErr w:type="spellEnd"/>
      <w:r>
        <w:t xml:space="preserve"> vor dem jüngsten tag.</w:t>
      </w:r>
    </w:p>
    <w:p w14:paraId="512A40A1" w14:textId="77777777" w:rsidR="008B4322" w:rsidRDefault="008B4322" w:rsidP="008B4322">
      <w:pPr>
        <w:pStyle w:val="StandardWeb"/>
      </w:pPr>
      <w:r>
        <w:t>14. Darum komm, lieber Herre Christ!</w:t>
      </w:r>
      <w:r>
        <w:br/>
        <w:t xml:space="preserve">Das </w:t>
      </w:r>
      <w:proofErr w:type="spellStart"/>
      <w:r>
        <w:t>erdreich</w:t>
      </w:r>
      <w:proofErr w:type="spellEnd"/>
      <w:r>
        <w:t xml:space="preserve"> </w:t>
      </w:r>
      <w:proofErr w:type="spellStart"/>
      <w:r>
        <w:t>überdrüßig</w:t>
      </w:r>
      <w:proofErr w:type="spellEnd"/>
      <w:r>
        <w:t xml:space="preserve"> ist,</w:t>
      </w:r>
      <w:r>
        <w:br/>
        <w:t>Zu tragen solche höllen-</w:t>
      </w:r>
      <w:proofErr w:type="spellStart"/>
      <w:r>
        <w:t>bränd</w:t>
      </w:r>
      <w:proofErr w:type="spellEnd"/>
      <w:r>
        <w:t>.</w:t>
      </w:r>
      <w:r>
        <w:br/>
        <w:t>Drum mach’s einmal mit ihre ein end,</w:t>
      </w:r>
      <w:r>
        <w:br/>
        <w:t>Und laß uns sehn den lieben jüngsten tag.</w:t>
      </w:r>
    </w:p>
    <w:p w14:paraId="1849B6B4" w14:textId="77777777" w:rsidR="008B4322" w:rsidRPr="008B4322" w:rsidRDefault="008B4322" w:rsidP="008B4322">
      <w:pPr>
        <w:rPr>
          <w:lang w:eastAsia="de-DE"/>
        </w:rPr>
      </w:pPr>
    </w:p>
    <w:p w14:paraId="3A2857D8" w14:textId="77777777" w:rsidR="00BD71A4" w:rsidRDefault="00BD71A4">
      <w:pPr>
        <w:spacing w:after="0" w:line="240" w:lineRule="auto"/>
        <w:rPr>
          <w:rFonts w:eastAsia="Times New Roman"/>
          <w:b/>
          <w:bCs/>
          <w:color w:val="000000"/>
          <w:kern w:val="36"/>
          <w:sz w:val="36"/>
          <w:szCs w:val="48"/>
          <w:lang w:eastAsia="de-DE"/>
        </w:rPr>
      </w:pPr>
      <w:r>
        <w:br w:type="page"/>
      </w:r>
    </w:p>
    <w:p w14:paraId="38BED9C1" w14:textId="77777777" w:rsidR="00D5498D" w:rsidRPr="00D5498D" w:rsidRDefault="00D5498D" w:rsidP="008E63BE">
      <w:pPr>
        <w:pStyle w:val="berschrift1"/>
      </w:pPr>
      <w:r w:rsidRPr="00D5498D">
        <w:t>Quellen:</w:t>
      </w:r>
    </w:p>
    <w:p w14:paraId="0CB4844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4425B8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0BD0596"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E8BF4E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A40131A"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72973C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C4BA7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6036E2"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FC223" w14:textId="77777777" w:rsidR="000C3FB6" w:rsidRDefault="000C3FB6" w:rsidP="00CA68D9">
      <w:pPr>
        <w:spacing w:after="0" w:line="240" w:lineRule="auto"/>
      </w:pPr>
      <w:r>
        <w:separator/>
      </w:r>
    </w:p>
  </w:endnote>
  <w:endnote w:type="continuationSeparator" w:id="0">
    <w:p w14:paraId="38B2213F" w14:textId="77777777" w:rsidR="000C3FB6" w:rsidRDefault="000C3FB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A6F7A" w14:textId="77777777" w:rsidR="000C3FB6" w:rsidRDefault="000C3FB6" w:rsidP="00CA68D9">
      <w:pPr>
        <w:spacing w:after="0" w:line="240" w:lineRule="auto"/>
      </w:pPr>
      <w:r>
        <w:separator/>
      </w:r>
    </w:p>
  </w:footnote>
  <w:footnote w:type="continuationSeparator" w:id="0">
    <w:p w14:paraId="0E50EBBA" w14:textId="77777777" w:rsidR="000C3FB6" w:rsidRDefault="000C3FB6"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322"/>
    <w:rsid w:val="000700B0"/>
    <w:rsid w:val="00082307"/>
    <w:rsid w:val="000C3FB6"/>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3526F"/>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B4322"/>
    <w:rsid w:val="008D7463"/>
    <w:rsid w:val="008E417E"/>
    <w:rsid w:val="008E63BE"/>
    <w:rsid w:val="009A19EB"/>
    <w:rsid w:val="009B322A"/>
    <w:rsid w:val="009F720B"/>
    <w:rsid w:val="00A8716C"/>
    <w:rsid w:val="00AA077F"/>
    <w:rsid w:val="00B365E5"/>
    <w:rsid w:val="00B928DD"/>
    <w:rsid w:val="00BD71A4"/>
    <w:rsid w:val="00C35859"/>
    <w:rsid w:val="00CA68D9"/>
    <w:rsid w:val="00CC4EAC"/>
    <w:rsid w:val="00CE1BC3"/>
    <w:rsid w:val="00CE56D9"/>
    <w:rsid w:val="00CE5F7F"/>
    <w:rsid w:val="00D14D4F"/>
    <w:rsid w:val="00D5498D"/>
    <w:rsid w:val="00D56329"/>
    <w:rsid w:val="00DC3900"/>
    <w:rsid w:val="00DF61FA"/>
    <w:rsid w:val="00E111EA"/>
    <w:rsid w:val="00E66E2E"/>
    <w:rsid w:val="00EC6818"/>
    <w:rsid w:val="00EE077C"/>
    <w:rsid w:val="00F62EE2"/>
    <w:rsid w:val="00F9245C"/>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72138"/>
  <w15:chartTrackingRefBased/>
  <w15:docId w15:val="{7280C8C2-09D3-45C9-89B5-473CA94ED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screen-reader-text">
    <w:name w:val="screen-reader-text"/>
    <w:basedOn w:val="Absatz-Standardschriftart"/>
    <w:rsid w:val="008B4322"/>
  </w:style>
  <w:style w:type="character" w:styleId="Hervorhebung">
    <w:name w:val="Emphasis"/>
    <w:basedOn w:val="Absatz-Standardschriftart"/>
    <w:uiPriority w:val="20"/>
    <w:qFormat/>
    <w:rsid w:val="008B43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40</Pages>
  <Words>7050</Words>
  <Characters>44420</Characters>
  <Application>Microsoft Office Word</Application>
  <DocSecurity>0</DocSecurity>
  <Lines>370</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51368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2024-05-30T09:23:00Z</dcterms:created>
  <dcterms:modified xsi:type="dcterms:W3CDTF">2024-06-22T07:57:00Z</dcterms:modified>
  <dc:title>Alte Lieder</dc:title>
  <dc:creator>Alber, Erasmus</dc:creator>
  <cp:keywords>Lieder</cp:keywords>
  <dc:language>de</dc:language>
</cp:coreProperties>
</file>