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DA1990" w14:textId="43DF461B" w:rsidR="007166CE" w:rsidRDefault="00F27E91"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79153F2" wp14:editId="2C60CEA8">
            <wp:extent cx="5760720" cy="7680960"/>
            <wp:effectExtent l="0" t="0" r="0" b="0"/>
            <wp:docPr id="193193930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1939303" name="Grafik 1931939303"/>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D13A71F" w14:textId="77777777" w:rsidR="00493B65" w:rsidRDefault="007166CE" w:rsidP="00493B65">
      <w:pPr>
        <w:pStyle w:val="berschrift1"/>
      </w:pPr>
      <w:r>
        <w:br w:type="page"/>
      </w:r>
      <w:r w:rsidR="00493B65">
        <w:lastRenderedPageBreak/>
        <w:t>Vorwort</w:t>
      </w:r>
    </w:p>
    <w:p w14:paraId="15FF02D7"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731CBCE2" w14:textId="77777777" w:rsidR="001F558F" w:rsidRDefault="001F558F" w:rsidP="00493B65">
      <w:r>
        <w:t>Deshalb gibt es die Glaubensstimme, und deshalb gibt es auch die Bücher, die Ihr hier herunterladen könnt. Manche Autoren sind Euch sicher bekannt, andere eher weniger.</w:t>
      </w:r>
    </w:p>
    <w:p w14:paraId="30870E95"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484733EF"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6EA02E70" w14:textId="77777777" w:rsidR="00493B65" w:rsidRDefault="00493B65" w:rsidP="00493B65">
      <w:r>
        <w:t>Gruß &amp; Segen,</w:t>
      </w:r>
    </w:p>
    <w:p w14:paraId="12227DFE" w14:textId="77777777" w:rsidR="007166CE" w:rsidRDefault="00493B65" w:rsidP="00493B65">
      <w:r>
        <w:t>Andreas</w:t>
      </w:r>
    </w:p>
    <w:p w14:paraId="5048442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C295905" w14:textId="77777777" w:rsidR="008B3398" w:rsidRDefault="008B3398" w:rsidP="008B3398">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 xml:space="preserve">Alber, Erasmus - Der holdseligen Blumen der </w:t>
      </w:r>
      <w:proofErr w:type="spellStart"/>
      <w:r>
        <w:rPr>
          <w:rFonts w:ascii="Calibri" w:hAnsi="Calibri" w:cs="Calibri"/>
          <w:color w:val="666666"/>
        </w:rPr>
        <w:t>Treifeltigkeyt</w:t>
      </w:r>
      <w:proofErr w:type="spellEnd"/>
      <w:r>
        <w:rPr>
          <w:rFonts w:ascii="Calibri" w:hAnsi="Calibri" w:cs="Calibri"/>
          <w:color w:val="666666"/>
        </w:rPr>
        <w:t xml:space="preserve"> </w:t>
      </w:r>
      <w:proofErr w:type="spellStart"/>
      <w:r>
        <w:rPr>
          <w:rFonts w:ascii="Calibri" w:hAnsi="Calibri" w:cs="Calibri"/>
          <w:color w:val="666666"/>
        </w:rPr>
        <w:t>bedeutung</w:t>
      </w:r>
      <w:proofErr w:type="spellEnd"/>
      <w:r>
        <w:rPr>
          <w:rFonts w:ascii="Calibri" w:hAnsi="Calibri" w:cs="Calibri"/>
          <w:color w:val="666666"/>
        </w:rPr>
        <w:t xml:space="preserve">/ Nützlich </w:t>
      </w:r>
      <w:proofErr w:type="spellStart"/>
      <w:r>
        <w:rPr>
          <w:rFonts w:ascii="Calibri" w:hAnsi="Calibri" w:cs="Calibri"/>
          <w:color w:val="666666"/>
        </w:rPr>
        <w:t>zulesen</w:t>
      </w:r>
      <w:proofErr w:type="spellEnd"/>
      <w:r>
        <w:rPr>
          <w:rFonts w:ascii="Calibri" w:hAnsi="Calibri" w:cs="Calibri"/>
          <w:color w:val="666666"/>
        </w:rPr>
        <w:t>/ Gott dem Herrn zu ehren.</w:t>
      </w:r>
    </w:p>
    <w:p w14:paraId="7948CC1D" w14:textId="77777777" w:rsidR="008B3398" w:rsidRDefault="008B3398" w:rsidP="008B339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Der </w:t>
      </w:r>
      <w:proofErr w:type="spellStart"/>
      <w:r>
        <w:rPr>
          <w:rFonts w:ascii="Calibri" w:hAnsi="Calibri" w:cs="Calibri"/>
          <w:color w:val="000000"/>
          <w:sz w:val="22"/>
          <w:szCs w:val="22"/>
        </w:rPr>
        <w:t>Edeln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Wolgebornen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Greffin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Frawen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Fraw</w:t>
      </w:r>
      <w:proofErr w:type="spellEnd"/>
      <w:r>
        <w:rPr>
          <w:rFonts w:ascii="Calibri" w:hAnsi="Calibri" w:cs="Calibri"/>
          <w:color w:val="000000"/>
          <w:sz w:val="22"/>
          <w:szCs w:val="22"/>
        </w:rPr>
        <w:t xml:space="preserve"> Anna/ </w:t>
      </w:r>
      <w:proofErr w:type="spellStart"/>
      <w:r>
        <w:rPr>
          <w:rFonts w:ascii="Calibri" w:hAnsi="Calibri" w:cs="Calibri"/>
          <w:color w:val="000000"/>
          <w:sz w:val="22"/>
          <w:szCs w:val="22"/>
        </w:rPr>
        <w:t>Geborne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vonn</w:t>
      </w:r>
      <w:proofErr w:type="spellEnd"/>
      <w:r>
        <w:rPr>
          <w:rFonts w:ascii="Calibri" w:hAnsi="Calibri" w:cs="Calibri"/>
          <w:color w:val="000000"/>
          <w:sz w:val="22"/>
          <w:szCs w:val="22"/>
        </w:rPr>
        <w:t xml:space="preserve"> Von </w:t>
      </w:r>
      <w:proofErr w:type="spellStart"/>
      <w:r>
        <w:rPr>
          <w:rFonts w:ascii="Calibri" w:hAnsi="Calibri" w:cs="Calibri"/>
          <w:color w:val="000000"/>
          <w:sz w:val="22"/>
          <w:szCs w:val="22"/>
        </w:rPr>
        <w:t>steyn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Greffin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Frawen</w:t>
      </w:r>
      <w:proofErr w:type="spellEnd"/>
      <w:r>
        <w:rPr>
          <w:rFonts w:ascii="Calibri" w:hAnsi="Calibri" w:cs="Calibri"/>
          <w:color w:val="000000"/>
          <w:sz w:val="22"/>
          <w:szCs w:val="22"/>
        </w:rPr>
        <w:t xml:space="preserve"> zu </w:t>
      </w:r>
      <w:proofErr w:type="spellStart"/>
      <w:r>
        <w:rPr>
          <w:rFonts w:ascii="Calibri" w:hAnsi="Calibri" w:cs="Calibri"/>
          <w:color w:val="000000"/>
          <w:sz w:val="22"/>
          <w:szCs w:val="22"/>
        </w:rPr>
        <w:t>Mansfelt</w:t>
      </w:r>
      <w:proofErr w:type="spellEnd"/>
      <w:r>
        <w:rPr>
          <w:rFonts w:ascii="Calibri" w:hAnsi="Calibri" w:cs="Calibri"/>
          <w:color w:val="000000"/>
          <w:sz w:val="22"/>
          <w:szCs w:val="22"/>
        </w:rPr>
        <w:t xml:space="preserve">/ meiner </w:t>
      </w:r>
      <w:proofErr w:type="spellStart"/>
      <w:r>
        <w:rPr>
          <w:rFonts w:ascii="Calibri" w:hAnsi="Calibri" w:cs="Calibri"/>
          <w:color w:val="000000"/>
          <w:sz w:val="22"/>
          <w:szCs w:val="22"/>
        </w:rPr>
        <w:t>Gnedigen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Frawen</w:t>
      </w:r>
      <w:proofErr w:type="spellEnd"/>
      <w:r>
        <w:rPr>
          <w:rFonts w:ascii="Calibri" w:hAnsi="Calibri" w:cs="Calibri"/>
          <w:color w:val="000000"/>
          <w:sz w:val="22"/>
          <w:szCs w:val="22"/>
        </w:rPr>
        <w:t>.</w:t>
      </w:r>
    </w:p>
    <w:p w14:paraId="78CB6752" w14:textId="77777777" w:rsidR="008B3398" w:rsidRDefault="008B3398" w:rsidP="008B3398">
      <w:pPr>
        <w:pStyle w:val="StandardWeb"/>
        <w:shd w:val="clear" w:color="auto" w:fill="FFFFFF"/>
        <w:spacing w:before="0" w:beforeAutospacing="0" w:after="336" w:afterAutospacing="0"/>
        <w:rPr>
          <w:rFonts w:ascii="Calibri" w:hAnsi="Calibri" w:cs="Calibri"/>
          <w:color w:val="000000"/>
          <w:sz w:val="22"/>
          <w:szCs w:val="22"/>
        </w:rPr>
      </w:pPr>
      <w:proofErr w:type="spellStart"/>
      <w:r>
        <w:rPr>
          <w:rFonts w:ascii="Calibri" w:hAnsi="Calibri" w:cs="Calibri"/>
          <w:color w:val="000000"/>
          <w:sz w:val="22"/>
          <w:szCs w:val="22"/>
        </w:rPr>
        <w:t>WOlgeborne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Gnedige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Fraw</w:t>
      </w:r>
      <w:proofErr w:type="spellEnd"/>
      <w:r>
        <w:rPr>
          <w:rFonts w:ascii="Calibri" w:hAnsi="Calibri" w:cs="Calibri"/>
          <w:color w:val="000000"/>
          <w:sz w:val="22"/>
          <w:szCs w:val="22"/>
        </w:rPr>
        <w:t xml:space="preserve">/ An alle </w:t>
      </w:r>
      <w:proofErr w:type="spellStart"/>
      <w:r>
        <w:rPr>
          <w:rFonts w:ascii="Calibri" w:hAnsi="Calibri" w:cs="Calibri"/>
          <w:color w:val="000000"/>
          <w:sz w:val="22"/>
          <w:szCs w:val="22"/>
        </w:rPr>
        <w:t>wercken</w:t>
      </w:r>
      <w:proofErr w:type="spellEnd"/>
      <w:r>
        <w:rPr>
          <w:rFonts w:ascii="Calibri" w:hAnsi="Calibri" w:cs="Calibri"/>
          <w:color w:val="000000"/>
          <w:sz w:val="22"/>
          <w:szCs w:val="22"/>
        </w:rPr>
        <w:t xml:space="preserve"> Gottes spüret man seine </w:t>
      </w:r>
      <w:proofErr w:type="spellStart"/>
      <w:r>
        <w:rPr>
          <w:rFonts w:ascii="Calibri" w:hAnsi="Calibri" w:cs="Calibri"/>
          <w:color w:val="000000"/>
          <w:sz w:val="22"/>
          <w:szCs w:val="22"/>
        </w:rPr>
        <w:t>vnaussprechliche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güte</w:t>
      </w:r>
      <w:proofErr w:type="spellEnd"/>
      <w:r>
        <w:rPr>
          <w:rFonts w:ascii="Calibri" w:hAnsi="Calibri" w:cs="Calibri"/>
          <w:color w:val="000000"/>
          <w:sz w:val="22"/>
          <w:szCs w:val="22"/>
        </w:rPr>
        <w:t xml:space="preserve">/ Wie </w:t>
      </w:r>
      <w:proofErr w:type="spellStart"/>
      <w:r>
        <w:rPr>
          <w:rFonts w:ascii="Calibri" w:hAnsi="Calibri" w:cs="Calibri"/>
          <w:color w:val="000000"/>
          <w:sz w:val="22"/>
          <w:szCs w:val="22"/>
        </w:rPr>
        <w:t>hertzlich</w:t>
      </w:r>
      <w:proofErr w:type="spellEnd"/>
      <w:r>
        <w:rPr>
          <w:rFonts w:ascii="Calibri" w:hAnsi="Calibri" w:cs="Calibri"/>
          <w:color w:val="000000"/>
          <w:sz w:val="22"/>
          <w:szCs w:val="22"/>
        </w:rPr>
        <w:t xml:space="preserve"> gern </w:t>
      </w:r>
      <w:proofErr w:type="spellStart"/>
      <w:r>
        <w:rPr>
          <w:rFonts w:ascii="Calibri" w:hAnsi="Calibri" w:cs="Calibri"/>
          <w:color w:val="000000"/>
          <w:sz w:val="22"/>
          <w:szCs w:val="22"/>
        </w:rPr>
        <w:t>wolt</w:t>
      </w:r>
      <w:proofErr w:type="spellEnd"/>
      <w:r>
        <w:rPr>
          <w:rFonts w:ascii="Calibri" w:hAnsi="Calibri" w:cs="Calibri"/>
          <w:color w:val="000000"/>
          <w:sz w:val="22"/>
          <w:szCs w:val="22"/>
        </w:rPr>
        <w:t xml:space="preserve"> der liebe Gott alle Menschen selig haben/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ist doch </w:t>
      </w:r>
      <w:proofErr w:type="spellStart"/>
      <w:r>
        <w:rPr>
          <w:rFonts w:ascii="Calibri" w:hAnsi="Calibri" w:cs="Calibri"/>
          <w:color w:val="000000"/>
          <w:sz w:val="22"/>
          <w:szCs w:val="22"/>
        </w:rPr>
        <w:t>jha</w:t>
      </w:r>
      <w:proofErr w:type="spellEnd"/>
      <w:r>
        <w:rPr>
          <w:rFonts w:ascii="Calibri" w:hAnsi="Calibri" w:cs="Calibri"/>
          <w:color w:val="000000"/>
          <w:sz w:val="22"/>
          <w:szCs w:val="22"/>
        </w:rPr>
        <w:t xml:space="preserve"> gar sein </w:t>
      </w:r>
      <w:proofErr w:type="spellStart"/>
      <w:r>
        <w:rPr>
          <w:rFonts w:ascii="Calibri" w:hAnsi="Calibri" w:cs="Calibri"/>
          <w:color w:val="000000"/>
          <w:sz w:val="22"/>
          <w:szCs w:val="22"/>
        </w:rPr>
        <w:t>wille</w:t>
      </w:r>
      <w:proofErr w:type="spellEnd"/>
      <w:r>
        <w:rPr>
          <w:rFonts w:ascii="Calibri" w:hAnsi="Calibri" w:cs="Calibri"/>
          <w:color w:val="000000"/>
          <w:sz w:val="22"/>
          <w:szCs w:val="22"/>
        </w:rPr>
        <w:t xml:space="preserve"> nicht/ das </w:t>
      </w:r>
      <w:proofErr w:type="spellStart"/>
      <w:r>
        <w:rPr>
          <w:rFonts w:ascii="Calibri" w:hAnsi="Calibri" w:cs="Calibri"/>
          <w:color w:val="000000"/>
          <w:sz w:val="22"/>
          <w:szCs w:val="22"/>
        </w:rPr>
        <w:t>yemandt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verlorn</w:t>
      </w:r>
      <w:proofErr w:type="spellEnd"/>
      <w:r>
        <w:rPr>
          <w:rFonts w:ascii="Calibri" w:hAnsi="Calibri" w:cs="Calibri"/>
          <w:color w:val="000000"/>
          <w:sz w:val="22"/>
          <w:szCs w:val="22"/>
        </w:rPr>
        <w:t xml:space="preserve"> werde/ Wie S. Paulus sagt 1. Timo. 2 Gott </w:t>
      </w:r>
      <w:proofErr w:type="spellStart"/>
      <w:r>
        <w:rPr>
          <w:rFonts w:ascii="Calibri" w:hAnsi="Calibri" w:cs="Calibri"/>
          <w:color w:val="000000"/>
          <w:sz w:val="22"/>
          <w:szCs w:val="22"/>
        </w:rPr>
        <w:t>wil</w:t>
      </w:r>
      <w:proofErr w:type="spellEnd"/>
      <w:r>
        <w:rPr>
          <w:rFonts w:ascii="Calibri" w:hAnsi="Calibri" w:cs="Calibri"/>
          <w:color w:val="000000"/>
          <w:sz w:val="22"/>
          <w:szCs w:val="22"/>
        </w:rPr>
        <w:t xml:space="preserve"> das allen Menschen </w:t>
      </w:r>
      <w:proofErr w:type="spellStart"/>
      <w:r>
        <w:rPr>
          <w:rFonts w:ascii="Calibri" w:hAnsi="Calibri" w:cs="Calibri"/>
          <w:color w:val="000000"/>
          <w:sz w:val="22"/>
          <w:szCs w:val="22"/>
        </w:rPr>
        <w:t>geholffen</w:t>
      </w:r>
      <w:proofErr w:type="spellEnd"/>
      <w:r>
        <w:rPr>
          <w:rFonts w:ascii="Calibri" w:hAnsi="Calibri" w:cs="Calibri"/>
          <w:color w:val="000000"/>
          <w:sz w:val="22"/>
          <w:szCs w:val="22"/>
        </w:rPr>
        <w:t xml:space="preserve"> werde/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zur </w:t>
      </w:r>
      <w:proofErr w:type="spellStart"/>
      <w:r>
        <w:rPr>
          <w:rFonts w:ascii="Calibri" w:hAnsi="Calibri" w:cs="Calibri"/>
          <w:color w:val="000000"/>
          <w:sz w:val="22"/>
          <w:szCs w:val="22"/>
        </w:rPr>
        <w:t>erkendtnis</w:t>
      </w:r>
      <w:proofErr w:type="spellEnd"/>
      <w:r>
        <w:rPr>
          <w:rFonts w:ascii="Calibri" w:hAnsi="Calibri" w:cs="Calibri"/>
          <w:color w:val="000000"/>
          <w:sz w:val="22"/>
          <w:szCs w:val="22"/>
        </w:rPr>
        <w:t xml:space="preserve"> der </w:t>
      </w:r>
      <w:proofErr w:type="spellStart"/>
      <w:r>
        <w:rPr>
          <w:rFonts w:ascii="Calibri" w:hAnsi="Calibri" w:cs="Calibri"/>
          <w:color w:val="000000"/>
          <w:sz w:val="22"/>
          <w:szCs w:val="22"/>
        </w:rPr>
        <w:t>warheyt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kummen</w:t>
      </w:r>
      <w:proofErr w:type="spellEnd"/>
      <w:r>
        <w:rPr>
          <w:rFonts w:ascii="Calibri" w:hAnsi="Calibri" w:cs="Calibri"/>
          <w:color w:val="000000"/>
          <w:sz w:val="22"/>
          <w:szCs w:val="22"/>
        </w:rPr>
        <w:t>.</w:t>
      </w:r>
    </w:p>
    <w:p w14:paraId="2E47BF7C" w14:textId="77777777" w:rsidR="008B3398" w:rsidRDefault="008B3398" w:rsidP="008B339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Dann </w:t>
      </w:r>
      <w:proofErr w:type="spellStart"/>
      <w:r>
        <w:rPr>
          <w:rFonts w:ascii="Calibri" w:hAnsi="Calibri" w:cs="Calibri"/>
          <w:color w:val="000000"/>
          <w:sz w:val="22"/>
          <w:szCs w:val="22"/>
        </w:rPr>
        <w:t>vnser</w:t>
      </w:r>
      <w:proofErr w:type="spellEnd"/>
      <w:r>
        <w:rPr>
          <w:rFonts w:ascii="Calibri" w:hAnsi="Calibri" w:cs="Calibri"/>
          <w:color w:val="000000"/>
          <w:sz w:val="22"/>
          <w:szCs w:val="22"/>
        </w:rPr>
        <w:t xml:space="preserve"> Herr Gott offenbaret sich </w:t>
      </w:r>
      <w:proofErr w:type="spellStart"/>
      <w:r>
        <w:rPr>
          <w:rFonts w:ascii="Calibri" w:hAnsi="Calibri" w:cs="Calibri"/>
          <w:color w:val="000000"/>
          <w:sz w:val="22"/>
          <w:szCs w:val="22"/>
        </w:rPr>
        <w:t>vns</w:t>
      </w:r>
      <w:proofErr w:type="spellEnd"/>
      <w:r>
        <w:rPr>
          <w:rFonts w:ascii="Calibri" w:hAnsi="Calibri" w:cs="Calibri"/>
          <w:color w:val="000000"/>
          <w:sz w:val="22"/>
          <w:szCs w:val="22"/>
        </w:rPr>
        <w:t xml:space="preserve"> nicht allein durch sein </w:t>
      </w:r>
      <w:proofErr w:type="spellStart"/>
      <w:r>
        <w:rPr>
          <w:rFonts w:ascii="Calibri" w:hAnsi="Calibri" w:cs="Calibri"/>
          <w:color w:val="000000"/>
          <w:sz w:val="22"/>
          <w:szCs w:val="22"/>
        </w:rPr>
        <w:t>heyliges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Wordt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Sonder</w:t>
      </w:r>
      <w:proofErr w:type="spellEnd"/>
      <w:r>
        <w:rPr>
          <w:rFonts w:ascii="Calibri" w:hAnsi="Calibri" w:cs="Calibri"/>
          <w:color w:val="000000"/>
          <w:sz w:val="22"/>
          <w:szCs w:val="22"/>
        </w:rPr>
        <w:t xml:space="preserve"> auch durch seine </w:t>
      </w:r>
      <w:proofErr w:type="spellStart"/>
      <w:r>
        <w:rPr>
          <w:rFonts w:ascii="Calibri" w:hAnsi="Calibri" w:cs="Calibri"/>
          <w:color w:val="000000"/>
          <w:sz w:val="22"/>
          <w:szCs w:val="22"/>
        </w:rPr>
        <w:t>Creaturen</w:t>
      </w:r>
      <w:proofErr w:type="spellEnd"/>
      <w:r>
        <w:rPr>
          <w:rFonts w:ascii="Calibri" w:hAnsi="Calibri" w:cs="Calibri"/>
          <w:color w:val="000000"/>
          <w:sz w:val="22"/>
          <w:szCs w:val="22"/>
        </w:rPr>
        <w:t xml:space="preserve">/ so wir </w:t>
      </w:r>
      <w:proofErr w:type="spellStart"/>
      <w:r>
        <w:rPr>
          <w:rFonts w:ascii="Calibri" w:hAnsi="Calibri" w:cs="Calibri"/>
          <w:color w:val="000000"/>
          <w:sz w:val="22"/>
          <w:szCs w:val="22"/>
        </w:rPr>
        <w:t>teglich</w:t>
      </w:r>
      <w:proofErr w:type="spellEnd"/>
      <w:r>
        <w:rPr>
          <w:rFonts w:ascii="Calibri" w:hAnsi="Calibri" w:cs="Calibri"/>
          <w:color w:val="000000"/>
          <w:sz w:val="22"/>
          <w:szCs w:val="22"/>
        </w:rPr>
        <w:t xml:space="preserve"> für </w:t>
      </w:r>
      <w:proofErr w:type="spellStart"/>
      <w:r>
        <w:rPr>
          <w:rFonts w:ascii="Calibri" w:hAnsi="Calibri" w:cs="Calibri"/>
          <w:color w:val="000000"/>
          <w:sz w:val="22"/>
          <w:szCs w:val="22"/>
        </w:rPr>
        <w:t>vns</w:t>
      </w:r>
      <w:proofErr w:type="spellEnd"/>
      <w:r>
        <w:rPr>
          <w:rFonts w:ascii="Calibri" w:hAnsi="Calibri" w:cs="Calibri"/>
          <w:color w:val="000000"/>
          <w:sz w:val="22"/>
          <w:szCs w:val="22"/>
        </w:rPr>
        <w:t xml:space="preserve"> sehen/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ymmerdar</w:t>
      </w:r>
      <w:proofErr w:type="spellEnd"/>
      <w:r>
        <w:rPr>
          <w:rFonts w:ascii="Calibri" w:hAnsi="Calibri" w:cs="Calibri"/>
          <w:color w:val="000000"/>
          <w:sz w:val="22"/>
          <w:szCs w:val="22"/>
        </w:rPr>
        <w:t xml:space="preserve"> brauchen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geniessen</w:t>
      </w:r>
      <w:proofErr w:type="spellEnd"/>
      <w:r>
        <w:rPr>
          <w:rFonts w:ascii="Calibri" w:hAnsi="Calibri" w:cs="Calibri"/>
          <w:color w:val="000000"/>
          <w:sz w:val="22"/>
          <w:szCs w:val="22"/>
        </w:rPr>
        <w:t>.</w:t>
      </w:r>
    </w:p>
    <w:p w14:paraId="1189B3EB" w14:textId="77777777" w:rsidR="008B3398" w:rsidRDefault="008B3398" w:rsidP="008B339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Der </w:t>
      </w:r>
      <w:proofErr w:type="spellStart"/>
      <w:r>
        <w:rPr>
          <w:rFonts w:ascii="Calibri" w:hAnsi="Calibri" w:cs="Calibri"/>
          <w:color w:val="000000"/>
          <w:sz w:val="22"/>
          <w:szCs w:val="22"/>
        </w:rPr>
        <w:t>weyse</w:t>
      </w:r>
      <w:proofErr w:type="spellEnd"/>
      <w:r>
        <w:rPr>
          <w:rFonts w:ascii="Calibri" w:hAnsi="Calibri" w:cs="Calibri"/>
          <w:color w:val="000000"/>
          <w:sz w:val="22"/>
          <w:szCs w:val="22"/>
        </w:rPr>
        <w:t xml:space="preserve"> König Salomon hatte aus den </w:t>
      </w:r>
      <w:proofErr w:type="spellStart"/>
      <w:r>
        <w:rPr>
          <w:rFonts w:ascii="Calibri" w:hAnsi="Calibri" w:cs="Calibri"/>
          <w:color w:val="000000"/>
          <w:sz w:val="22"/>
          <w:szCs w:val="22"/>
        </w:rPr>
        <w:t>Creaturen</w:t>
      </w:r>
      <w:proofErr w:type="spellEnd"/>
      <w:r>
        <w:rPr>
          <w:rFonts w:ascii="Calibri" w:hAnsi="Calibri" w:cs="Calibri"/>
          <w:color w:val="000000"/>
          <w:sz w:val="22"/>
          <w:szCs w:val="22"/>
        </w:rPr>
        <w:t xml:space="preserve"> einen hohen verstand </w:t>
      </w:r>
      <w:proofErr w:type="spellStart"/>
      <w:r>
        <w:rPr>
          <w:rFonts w:ascii="Calibri" w:hAnsi="Calibri" w:cs="Calibri"/>
          <w:color w:val="000000"/>
          <w:sz w:val="22"/>
          <w:szCs w:val="22"/>
        </w:rPr>
        <w:t>vonn</w:t>
      </w:r>
      <w:proofErr w:type="spellEnd"/>
      <w:r>
        <w:rPr>
          <w:rFonts w:ascii="Calibri" w:hAnsi="Calibri" w:cs="Calibri"/>
          <w:color w:val="000000"/>
          <w:sz w:val="22"/>
          <w:szCs w:val="22"/>
        </w:rPr>
        <w:t xml:space="preserve"> Gott </w:t>
      </w:r>
      <w:proofErr w:type="spellStart"/>
      <w:r>
        <w:rPr>
          <w:rFonts w:ascii="Calibri" w:hAnsi="Calibri" w:cs="Calibri"/>
          <w:color w:val="000000"/>
          <w:sz w:val="22"/>
          <w:szCs w:val="22"/>
        </w:rPr>
        <w:t>gefasset</w:t>
      </w:r>
      <w:proofErr w:type="spellEnd"/>
      <w:r>
        <w:rPr>
          <w:rFonts w:ascii="Calibri" w:hAnsi="Calibri" w:cs="Calibri"/>
          <w:color w:val="000000"/>
          <w:sz w:val="22"/>
          <w:szCs w:val="22"/>
        </w:rPr>
        <w:t xml:space="preserve">/ Wie man noch </w:t>
      </w:r>
      <w:proofErr w:type="spellStart"/>
      <w:r>
        <w:rPr>
          <w:rFonts w:ascii="Calibri" w:hAnsi="Calibri" w:cs="Calibri"/>
          <w:color w:val="000000"/>
          <w:sz w:val="22"/>
          <w:szCs w:val="22"/>
        </w:rPr>
        <w:t>sihet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inn</w:t>
      </w:r>
      <w:proofErr w:type="spellEnd"/>
      <w:r>
        <w:rPr>
          <w:rFonts w:ascii="Calibri" w:hAnsi="Calibri" w:cs="Calibri"/>
          <w:color w:val="000000"/>
          <w:sz w:val="22"/>
          <w:szCs w:val="22"/>
        </w:rPr>
        <w:t xml:space="preserve"> seinen Sprüchen/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im ersten Buch der Könige am </w:t>
      </w:r>
      <w:proofErr w:type="spellStart"/>
      <w:r>
        <w:rPr>
          <w:rFonts w:ascii="Calibri" w:hAnsi="Calibri" w:cs="Calibri"/>
          <w:color w:val="000000"/>
          <w:sz w:val="22"/>
          <w:szCs w:val="22"/>
        </w:rPr>
        <w:t>vierdten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Capitel</w:t>
      </w:r>
      <w:proofErr w:type="spellEnd"/>
      <w:r>
        <w:rPr>
          <w:rFonts w:ascii="Calibri" w:hAnsi="Calibri" w:cs="Calibri"/>
          <w:color w:val="000000"/>
          <w:sz w:val="22"/>
          <w:szCs w:val="22"/>
        </w:rPr>
        <w:t xml:space="preserve"> stehet also geschrieben/ Salomon redet </w:t>
      </w:r>
      <w:proofErr w:type="spellStart"/>
      <w:r>
        <w:rPr>
          <w:rFonts w:ascii="Calibri" w:hAnsi="Calibri" w:cs="Calibri"/>
          <w:color w:val="000000"/>
          <w:sz w:val="22"/>
          <w:szCs w:val="22"/>
        </w:rPr>
        <w:t>drey</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tausent</w:t>
      </w:r>
      <w:proofErr w:type="spellEnd"/>
      <w:r>
        <w:rPr>
          <w:rFonts w:ascii="Calibri" w:hAnsi="Calibri" w:cs="Calibri"/>
          <w:color w:val="000000"/>
          <w:sz w:val="22"/>
          <w:szCs w:val="22"/>
        </w:rPr>
        <w:t xml:space="preserve"> Sprüche/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seiner </w:t>
      </w:r>
      <w:proofErr w:type="spellStart"/>
      <w:r>
        <w:rPr>
          <w:rFonts w:ascii="Calibri" w:hAnsi="Calibri" w:cs="Calibri"/>
          <w:color w:val="000000"/>
          <w:sz w:val="22"/>
          <w:szCs w:val="22"/>
        </w:rPr>
        <w:t>lieder</w:t>
      </w:r>
      <w:proofErr w:type="spellEnd"/>
      <w:r>
        <w:rPr>
          <w:rFonts w:ascii="Calibri" w:hAnsi="Calibri" w:cs="Calibri"/>
          <w:color w:val="000000"/>
          <w:sz w:val="22"/>
          <w:szCs w:val="22"/>
        </w:rPr>
        <w:t xml:space="preserve"> waren </w:t>
      </w:r>
      <w:proofErr w:type="spellStart"/>
      <w:r>
        <w:rPr>
          <w:rFonts w:ascii="Calibri" w:hAnsi="Calibri" w:cs="Calibri"/>
          <w:color w:val="000000"/>
          <w:sz w:val="22"/>
          <w:szCs w:val="22"/>
        </w:rPr>
        <w:t>tausent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fünffe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er redet </w:t>
      </w:r>
      <w:proofErr w:type="spellStart"/>
      <w:r>
        <w:rPr>
          <w:rFonts w:ascii="Calibri" w:hAnsi="Calibri" w:cs="Calibri"/>
          <w:color w:val="000000"/>
          <w:sz w:val="22"/>
          <w:szCs w:val="22"/>
        </w:rPr>
        <w:t>vonn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Beumen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Vonn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Ceder</w:t>
      </w:r>
      <w:proofErr w:type="spellEnd"/>
      <w:r>
        <w:rPr>
          <w:rFonts w:ascii="Calibri" w:hAnsi="Calibri" w:cs="Calibri"/>
          <w:color w:val="000000"/>
          <w:sz w:val="22"/>
          <w:szCs w:val="22"/>
        </w:rPr>
        <w:t xml:space="preserve"> an zu Libanon/ bis an den </w:t>
      </w:r>
      <w:proofErr w:type="spellStart"/>
      <w:r>
        <w:rPr>
          <w:rFonts w:ascii="Calibri" w:hAnsi="Calibri" w:cs="Calibri"/>
          <w:color w:val="000000"/>
          <w:sz w:val="22"/>
          <w:szCs w:val="22"/>
        </w:rPr>
        <w:t>Isop</w:t>
      </w:r>
      <w:proofErr w:type="spellEnd"/>
      <w:r>
        <w:rPr>
          <w:rFonts w:ascii="Calibri" w:hAnsi="Calibri" w:cs="Calibri"/>
          <w:color w:val="000000"/>
          <w:sz w:val="22"/>
          <w:szCs w:val="22"/>
        </w:rPr>
        <w:t xml:space="preserve"> der aufs der </w:t>
      </w:r>
      <w:proofErr w:type="spellStart"/>
      <w:r>
        <w:rPr>
          <w:rFonts w:ascii="Calibri" w:hAnsi="Calibri" w:cs="Calibri"/>
          <w:color w:val="000000"/>
          <w:sz w:val="22"/>
          <w:szCs w:val="22"/>
        </w:rPr>
        <w:t>wandt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wechst</w:t>
      </w:r>
      <w:proofErr w:type="spellEnd"/>
      <w:r>
        <w:rPr>
          <w:rFonts w:ascii="Calibri" w:hAnsi="Calibri" w:cs="Calibri"/>
          <w:color w:val="000000"/>
          <w:sz w:val="22"/>
          <w:szCs w:val="22"/>
        </w:rPr>
        <w:t xml:space="preserve">/ Auch redet er von </w:t>
      </w:r>
      <w:proofErr w:type="spellStart"/>
      <w:r>
        <w:rPr>
          <w:rFonts w:ascii="Calibri" w:hAnsi="Calibri" w:cs="Calibri"/>
          <w:color w:val="000000"/>
          <w:sz w:val="22"/>
          <w:szCs w:val="22"/>
        </w:rPr>
        <w:t>vihe</w:t>
      </w:r>
      <w:proofErr w:type="spellEnd"/>
      <w:r>
        <w:rPr>
          <w:rFonts w:ascii="Calibri" w:hAnsi="Calibri" w:cs="Calibri"/>
          <w:color w:val="000000"/>
          <w:sz w:val="22"/>
          <w:szCs w:val="22"/>
        </w:rPr>
        <w:t xml:space="preserve">/ Von Vögeln/ Von </w:t>
      </w:r>
      <w:proofErr w:type="spellStart"/>
      <w:r>
        <w:rPr>
          <w:rFonts w:ascii="Calibri" w:hAnsi="Calibri" w:cs="Calibri"/>
          <w:color w:val="000000"/>
          <w:sz w:val="22"/>
          <w:szCs w:val="22"/>
        </w:rPr>
        <w:t>gewürme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Fischen/ Dann derselben </w:t>
      </w:r>
      <w:proofErr w:type="spellStart"/>
      <w:r>
        <w:rPr>
          <w:rFonts w:ascii="Calibri" w:hAnsi="Calibri" w:cs="Calibri"/>
          <w:color w:val="000000"/>
          <w:sz w:val="22"/>
          <w:szCs w:val="22"/>
        </w:rPr>
        <w:t>natur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kreffte</w:t>
      </w:r>
      <w:proofErr w:type="spellEnd"/>
      <w:r>
        <w:rPr>
          <w:rFonts w:ascii="Calibri" w:hAnsi="Calibri" w:cs="Calibri"/>
          <w:color w:val="000000"/>
          <w:sz w:val="22"/>
          <w:szCs w:val="22"/>
        </w:rPr>
        <w:t xml:space="preserve"> hat er mit Gottes Reich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andern nützlichen dingen können </w:t>
      </w:r>
      <w:proofErr w:type="spellStart"/>
      <w:r>
        <w:rPr>
          <w:rFonts w:ascii="Calibri" w:hAnsi="Calibri" w:cs="Calibri"/>
          <w:color w:val="000000"/>
          <w:sz w:val="22"/>
          <w:szCs w:val="22"/>
        </w:rPr>
        <w:t>vergleychen</w:t>
      </w:r>
      <w:proofErr w:type="spellEnd"/>
      <w:r>
        <w:rPr>
          <w:rFonts w:ascii="Calibri" w:hAnsi="Calibri" w:cs="Calibri"/>
          <w:color w:val="000000"/>
          <w:sz w:val="22"/>
          <w:szCs w:val="22"/>
        </w:rPr>
        <w:t>/ Wie seine Sprüche noch zeugen.</w:t>
      </w:r>
    </w:p>
    <w:p w14:paraId="6AC7F6DD" w14:textId="77777777" w:rsidR="008B3398" w:rsidRDefault="008B3398" w:rsidP="008B339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Der liebe Elias von </w:t>
      </w:r>
      <w:proofErr w:type="spellStart"/>
      <w:r>
        <w:rPr>
          <w:rFonts w:ascii="Calibri" w:hAnsi="Calibri" w:cs="Calibri"/>
          <w:color w:val="000000"/>
          <w:sz w:val="22"/>
          <w:szCs w:val="22"/>
        </w:rPr>
        <w:t>Mansfelt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nemlich</w:t>
      </w:r>
      <w:proofErr w:type="spellEnd"/>
      <w:r>
        <w:rPr>
          <w:rFonts w:ascii="Calibri" w:hAnsi="Calibri" w:cs="Calibri"/>
          <w:color w:val="000000"/>
          <w:sz w:val="22"/>
          <w:szCs w:val="22"/>
        </w:rPr>
        <w:t xml:space="preserve"> D. Martinus/ der treffliche Prophet/ pflegt auch Gott den Herrn in </w:t>
      </w:r>
      <w:proofErr w:type="spellStart"/>
      <w:r>
        <w:rPr>
          <w:rFonts w:ascii="Calibri" w:hAnsi="Calibri" w:cs="Calibri"/>
          <w:color w:val="000000"/>
          <w:sz w:val="22"/>
          <w:szCs w:val="22"/>
        </w:rPr>
        <w:t>seynen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Creaturn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wercken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zusuchen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fandt</w:t>
      </w:r>
      <w:proofErr w:type="spellEnd"/>
      <w:r>
        <w:rPr>
          <w:rFonts w:ascii="Calibri" w:hAnsi="Calibri" w:cs="Calibri"/>
          <w:color w:val="000000"/>
          <w:sz w:val="22"/>
          <w:szCs w:val="22"/>
        </w:rPr>
        <w:t xml:space="preserve"> viel schöner </w:t>
      </w:r>
      <w:proofErr w:type="spellStart"/>
      <w:r>
        <w:rPr>
          <w:rFonts w:ascii="Calibri" w:hAnsi="Calibri" w:cs="Calibri"/>
          <w:color w:val="000000"/>
          <w:sz w:val="22"/>
          <w:szCs w:val="22"/>
        </w:rPr>
        <w:t>bedeutung</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gleichnisse</w:t>
      </w:r>
      <w:proofErr w:type="spellEnd"/>
      <w:r>
        <w:rPr>
          <w:rFonts w:ascii="Calibri" w:hAnsi="Calibri" w:cs="Calibri"/>
          <w:color w:val="000000"/>
          <w:sz w:val="22"/>
          <w:szCs w:val="22"/>
        </w:rPr>
        <w:t xml:space="preserve">/ Die </w:t>
      </w:r>
      <w:proofErr w:type="spellStart"/>
      <w:r>
        <w:rPr>
          <w:rFonts w:ascii="Calibri" w:hAnsi="Calibri" w:cs="Calibri"/>
          <w:color w:val="000000"/>
          <w:sz w:val="22"/>
          <w:szCs w:val="22"/>
        </w:rPr>
        <w:t>gantze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Heylige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Schrifft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leret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vns</w:t>
      </w:r>
      <w:proofErr w:type="spellEnd"/>
      <w:r>
        <w:rPr>
          <w:rFonts w:ascii="Calibri" w:hAnsi="Calibri" w:cs="Calibri"/>
          <w:color w:val="000000"/>
          <w:sz w:val="22"/>
          <w:szCs w:val="22"/>
        </w:rPr>
        <w:t xml:space="preserve"> Gott </w:t>
      </w:r>
      <w:proofErr w:type="spellStart"/>
      <w:r>
        <w:rPr>
          <w:rFonts w:ascii="Calibri" w:hAnsi="Calibri" w:cs="Calibri"/>
          <w:color w:val="000000"/>
          <w:sz w:val="22"/>
          <w:szCs w:val="22"/>
        </w:rPr>
        <w:t>bey</w:t>
      </w:r>
      <w:proofErr w:type="spellEnd"/>
      <w:r>
        <w:rPr>
          <w:rFonts w:ascii="Calibri" w:hAnsi="Calibri" w:cs="Calibri"/>
          <w:color w:val="000000"/>
          <w:sz w:val="22"/>
          <w:szCs w:val="22"/>
        </w:rPr>
        <w:t xml:space="preserve"> seinen </w:t>
      </w:r>
      <w:proofErr w:type="spellStart"/>
      <w:r>
        <w:rPr>
          <w:rFonts w:ascii="Calibri" w:hAnsi="Calibri" w:cs="Calibri"/>
          <w:color w:val="000000"/>
          <w:sz w:val="22"/>
          <w:szCs w:val="22"/>
        </w:rPr>
        <w:t>wercken</w:t>
      </w:r>
      <w:proofErr w:type="spellEnd"/>
      <w:r>
        <w:rPr>
          <w:rFonts w:ascii="Calibri" w:hAnsi="Calibri" w:cs="Calibri"/>
          <w:color w:val="000000"/>
          <w:sz w:val="22"/>
          <w:szCs w:val="22"/>
        </w:rPr>
        <w:t xml:space="preserve"> erkennen/ </w:t>
      </w:r>
      <w:proofErr w:type="spellStart"/>
      <w:r>
        <w:rPr>
          <w:rFonts w:ascii="Calibri" w:hAnsi="Calibri" w:cs="Calibri"/>
          <w:color w:val="000000"/>
          <w:sz w:val="22"/>
          <w:szCs w:val="22"/>
        </w:rPr>
        <w:t>Darumb</w:t>
      </w:r>
      <w:proofErr w:type="spellEnd"/>
      <w:r>
        <w:rPr>
          <w:rFonts w:ascii="Calibri" w:hAnsi="Calibri" w:cs="Calibri"/>
          <w:color w:val="000000"/>
          <w:sz w:val="22"/>
          <w:szCs w:val="22"/>
        </w:rPr>
        <w:t xml:space="preserve"> sie auch so voller Gleichnis ist/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vnser</w:t>
      </w:r>
      <w:proofErr w:type="spellEnd"/>
      <w:r>
        <w:rPr>
          <w:rFonts w:ascii="Calibri" w:hAnsi="Calibri" w:cs="Calibri"/>
          <w:color w:val="000000"/>
          <w:sz w:val="22"/>
          <w:szCs w:val="22"/>
        </w:rPr>
        <w:t xml:space="preserve"> Herr Christus hat sein </w:t>
      </w:r>
      <w:proofErr w:type="spellStart"/>
      <w:r>
        <w:rPr>
          <w:rFonts w:ascii="Calibri" w:hAnsi="Calibri" w:cs="Calibri"/>
          <w:color w:val="000000"/>
          <w:sz w:val="22"/>
          <w:szCs w:val="22"/>
        </w:rPr>
        <w:t>Euangelium</w:t>
      </w:r>
      <w:proofErr w:type="spellEnd"/>
      <w:r>
        <w:rPr>
          <w:rFonts w:ascii="Calibri" w:hAnsi="Calibri" w:cs="Calibri"/>
          <w:color w:val="000000"/>
          <w:sz w:val="22"/>
          <w:szCs w:val="22"/>
        </w:rPr>
        <w:t xml:space="preserve"> durch </w:t>
      </w:r>
      <w:proofErr w:type="spellStart"/>
      <w:r>
        <w:rPr>
          <w:rFonts w:ascii="Calibri" w:hAnsi="Calibri" w:cs="Calibri"/>
          <w:color w:val="000000"/>
          <w:sz w:val="22"/>
          <w:szCs w:val="22"/>
        </w:rPr>
        <w:t>gleichnisse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geleret</w:t>
      </w:r>
      <w:proofErr w:type="spellEnd"/>
      <w:r>
        <w:rPr>
          <w:rFonts w:ascii="Calibri" w:hAnsi="Calibri" w:cs="Calibri"/>
          <w:color w:val="000000"/>
          <w:sz w:val="22"/>
          <w:szCs w:val="22"/>
        </w:rPr>
        <w:t xml:space="preserve">/ Der hohe </w:t>
      </w:r>
      <w:proofErr w:type="spellStart"/>
      <w:r>
        <w:rPr>
          <w:rFonts w:ascii="Calibri" w:hAnsi="Calibri" w:cs="Calibri"/>
          <w:color w:val="000000"/>
          <w:sz w:val="22"/>
          <w:szCs w:val="22"/>
        </w:rPr>
        <w:t>Artickel</w:t>
      </w:r>
      <w:proofErr w:type="spellEnd"/>
      <w:r>
        <w:rPr>
          <w:rFonts w:ascii="Calibri" w:hAnsi="Calibri" w:cs="Calibri"/>
          <w:color w:val="000000"/>
          <w:sz w:val="22"/>
          <w:szCs w:val="22"/>
        </w:rPr>
        <w:t xml:space="preserve">/ Von der </w:t>
      </w:r>
      <w:proofErr w:type="spellStart"/>
      <w:r>
        <w:rPr>
          <w:rFonts w:ascii="Calibri" w:hAnsi="Calibri" w:cs="Calibri"/>
          <w:color w:val="000000"/>
          <w:sz w:val="22"/>
          <w:szCs w:val="22"/>
        </w:rPr>
        <w:t>Todten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vfferstehung</w:t>
      </w:r>
      <w:proofErr w:type="spellEnd"/>
      <w:r>
        <w:rPr>
          <w:rFonts w:ascii="Calibri" w:hAnsi="Calibri" w:cs="Calibri"/>
          <w:color w:val="000000"/>
          <w:sz w:val="22"/>
          <w:szCs w:val="22"/>
        </w:rPr>
        <w:t xml:space="preserve">/ ist </w:t>
      </w:r>
      <w:proofErr w:type="spellStart"/>
      <w:r>
        <w:rPr>
          <w:rFonts w:ascii="Calibri" w:hAnsi="Calibri" w:cs="Calibri"/>
          <w:color w:val="000000"/>
          <w:sz w:val="22"/>
          <w:szCs w:val="22"/>
        </w:rPr>
        <w:t>vns</w:t>
      </w:r>
      <w:proofErr w:type="spellEnd"/>
      <w:r>
        <w:rPr>
          <w:rFonts w:ascii="Calibri" w:hAnsi="Calibri" w:cs="Calibri"/>
          <w:color w:val="000000"/>
          <w:sz w:val="22"/>
          <w:szCs w:val="22"/>
        </w:rPr>
        <w:t xml:space="preserve"> in vielen </w:t>
      </w:r>
      <w:proofErr w:type="spellStart"/>
      <w:r>
        <w:rPr>
          <w:rFonts w:ascii="Calibri" w:hAnsi="Calibri" w:cs="Calibri"/>
          <w:color w:val="000000"/>
          <w:sz w:val="22"/>
          <w:szCs w:val="22"/>
        </w:rPr>
        <w:t>Creaturen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fürgebildet</w:t>
      </w:r>
      <w:proofErr w:type="spellEnd"/>
      <w:r>
        <w:rPr>
          <w:rFonts w:ascii="Calibri" w:hAnsi="Calibri" w:cs="Calibri"/>
          <w:color w:val="000000"/>
          <w:sz w:val="22"/>
          <w:szCs w:val="22"/>
        </w:rPr>
        <w:t>.</w:t>
      </w:r>
    </w:p>
    <w:p w14:paraId="14567AD8" w14:textId="77777777" w:rsidR="008B3398" w:rsidRDefault="008B3398" w:rsidP="008B339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So hat </w:t>
      </w:r>
      <w:proofErr w:type="spellStart"/>
      <w:r>
        <w:rPr>
          <w:rFonts w:ascii="Calibri" w:hAnsi="Calibri" w:cs="Calibri"/>
          <w:color w:val="000000"/>
          <w:sz w:val="22"/>
          <w:szCs w:val="22"/>
        </w:rPr>
        <w:t>vns</w:t>
      </w:r>
      <w:proofErr w:type="spellEnd"/>
      <w:r>
        <w:rPr>
          <w:rFonts w:ascii="Calibri" w:hAnsi="Calibri" w:cs="Calibri"/>
          <w:color w:val="000000"/>
          <w:sz w:val="22"/>
          <w:szCs w:val="22"/>
        </w:rPr>
        <w:t xml:space="preserve"> Gott sein </w:t>
      </w:r>
      <w:proofErr w:type="spellStart"/>
      <w:r>
        <w:rPr>
          <w:rFonts w:ascii="Calibri" w:hAnsi="Calibri" w:cs="Calibri"/>
          <w:color w:val="000000"/>
          <w:sz w:val="22"/>
          <w:szCs w:val="22"/>
        </w:rPr>
        <w:t>grosse</w:t>
      </w:r>
      <w:proofErr w:type="spellEnd"/>
      <w:r>
        <w:rPr>
          <w:rFonts w:ascii="Calibri" w:hAnsi="Calibri" w:cs="Calibri"/>
          <w:color w:val="000000"/>
          <w:sz w:val="22"/>
          <w:szCs w:val="22"/>
        </w:rPr>
        <w:t xml:space="preserve"> liebe gegen </w:t>
      </w:r>
      <w:proofErr w:type="spellStart"/>
      <w:r>
        <w:rPr>
          <w:rFonts w:ascii="Calibri" w:hAnsi="Calibri" w:cs="Calibri"/>
          <w:color w:val="000000"/>
          <w:sz w:val="22"/>
          <w:szCs w:val="22"/>
        </w:rPr>
        <w:t>vns</w:t>
      </w:r>
      <w:proofErr w:type="spellEnd"/>
      <w:r>
        <w:rPr>
          <w:rFonts w:ascii="Calibri" w:hAnsi="Calibri" w:cs="Calibri"/>
          <w:color w:val="000000"/>
          <w:sz w:val="22"/>
          <w:szCs w:val="22"/>
        </w:rPr>
        <w:t xml:space="preserve">/ nicht allein in </w:t>
      </w:r>
      <w:proofErr w:type="spellStart"/>
      <w:r>
        <w:rPr>
          <w:rFonts w:ascii="Calibri" w:hAnsi="Calibri" w:cs="Calibri"/>
          <w:color w:val="000000"/>
          <w:sz w:val="22"/>
          <w:szCs w:val="22"/>
        </w:rPr>
        <w:t>vnsern</w:t>
      </w:r>
      <w:proofErr w:type="spellEnd"/>
      <w:r>
        <w:rPr>
          <w:rFonts w:ascii="Calibri" w:hAnsi="Calibri" w:cs="Calibri"/>
          <w:color w:val="000000"/>
          <w:sz w:val="22"/>
          <w:szCs w:val="22"/>
        </w:rPr>
        <w:t xml:space="preserve"> Eltern/ </w:t>
      </w:r>
      <w:proofErr w:type="spellStart"/>
      <w:r>
        <w:rPr>
          <w:rFonts w:ascii="Calibri" w:hAnsi="Calibri" w:cs="Calibri"/>
          <w:color w:val="000000"/>
          <w:sz w:val="22"/>
          <w:szCs w:val="22"/>
        </w:rPr>
        <w:t>sonder</w:t>
      </w:r>
      <w:proofErr w:type="spellEnd"/>
      <w:r>
        <w:rPr>
          <w:rFonts w:ascii="Calibri" w:hAnsi="Calibri" w:cs="Calibri"/>
          <w:color w:val="000000"/>
          <w:sz w:val="22"/>
          <w:szCs w:val="22"/>
        </w:rPr>
        <w:t xml:space="preserve"> auch in den </w:t>
      </w:r>
      <w:proofErr w:type="spellStart"/>
      <w:r>
        <w:rPr>
          <w:rFonts w:ascii="Calibri" w:hAnsi="Calibri" w:cs="Calibri"/>
          <w:color w:val="000000"/>
          <w:sz w:val="22"/>
          <w:szCs w:val="22"/>
        </w:rPr>
        <w:t>vnuernü+nfftigen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Thiern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fürgemalet</w:t>
      </w:r>
      <w:proofErr w:type="spellEnd"/>
      <w:r>
        <w:rPr>
          <w:rFonts w:ascii="Calibri" w:hAnsi="Calibri" w:cs="Calibri"/>
          <w:color w:val="000000"/>
          <w:sz w:val="22"/>
          <w:szCs w:val="22"/>
        </w:rPr>
        <w:t>.</w:t>
      </w:r>
    </w:p>
    <w:p w14:paraId="54B35C00" w14:textId="77777777" w:rsidR="008B3398" w:rsidRDefault="008B3398" w:rsidP="008B3398">
      <w:pPr>
        <w:pStyle w:val="StandardWeb"/>
        <w:shd w:val="clear" w:color="auto" w:fill="FFFFFF"/>
        <w:spacing w:before="0" w:beforeAutospacing="0" w:after="336" w:afterAutospacing="0"/>
        <w:rPr>
          <w:rFonts w:ascii="Calibri" w:hAnsi="Calibri" w:cs="Calibri"/>
          <w:color w:val="000000"/>
          <w:sz w:val="22"/>
          <w:szCs w:val="22"/>
        </w:rPr>
      </w:pPr>
      <w:proofErr w:type="spellStart"/>
      <w:r>
        <w:rPr>
          <w:rFonts w:ascii="Calibri" w:hAnsi="Calibri" w:cs="Calibri"/>
          <w:color w:val="000000"/>
          <w:sz w:val="22"/>
          <w:szCs w:val="22"/>
        </w:rPr>
        <w:t>Vnsers</w:t>
      </w:r>
      <w:proofErr w:type="spellEnd"/>
      <w:r>
        <w:rPr>
          <w:rFonts w:ascii="Calibri" w:hAnsi="Calibri" w:cs="Calibri"/>
          <w:color w:val="000000"/>
          <w:sz w:val="22"/>
          <w:szCs w:val="22"/>
        </w:rPr>
        <w:t xml:space="preserve"> Herr Christi </w:t>
      </w:r>
      <w:proofErr w:type="spellStart"/>
      <w:r>
        <w:rPr>
          <w:rFonts w:ascii="Calibri" w:hAnsi="Calibri" w:cs="Calibri"/>
          <w:color w:val="000000"/>
          <w:sz w:val="22"/>
          <w:szCs w:val="22"/>
        </w:rPr>
        <w:t>Blutuergiessen</w:t>
      </w:r>
      <w:proofErr w:type="spellEnd"/>
      <w:r>
        <w:rPr>
          <w:rFonts w:ascii="Calibri" w:hAnsi="Calibri" w:cs="Calibri"/>
          <w:color w:val="000000"/>
          <w:sz w:val="22"/>
          <w:szCs w:val="22"/>
        </w:rPr>
        <w:t xml:space="preserve"> ist </w:t>
      </w:r>
      <w:proofErr w:type="spellStart"/>
      <w:r>
        <w:rPr>
          <w:rFonts w:ascii="Calibri" w:hAnsi="Calibri" w:cs="Calibri"/>
          <w:color w:val="000000"/>
          <w:sz w:val="22"/>
          <w:szCs w:val="22"/>
        </w:rPr>
        <w:t>vnns</w:t>
      </w:r>
      <w:proofErr w:type="spellEnd"/>
      <w:r>
        <w:rPr>
          <w:rFonts w:ascii="Calibri" w:hAnsi="Calibri" w:cs="Calibri"/>
          <w:color w:val="000000"/>
          <w:sz w:val="22"/>
          <w:szCs w:val="22"/>
        </w:rPr>
        <w:t xml:space="preserve"> im </w:t>
      </w:r>
      <w:proofErr w:type="spellStart"/>
      <w:r>
        <w:rPr>
          <w:rFonts w:ascii="Calibri" w:hAnsi="Calibri" w:cs="Calibri"/>
          <w:color w:val="000000"/>
          <w:sz w:val="22"/>
          <w:szCs w:val="22"/>
        </w:rPr>
        <w:t>Pellican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fürgeschrieben</w:t>
      </w:r>
      <w:proofErr w:type="spellEnd"/>
      <w:r>
        <w:rPr>
          <w:rFonts w:ascii="Calibri" w:hAnsi="Calibri" w:cs="Calibri"/>
          <w:color w:val="000000"/>
          <w:sz w:val="22"/>
          <w:szCs w:val="22"/>
        </w:rPr>
        <w:t xml:space="preserve">/ Das ist ein </w:t>
      </w:r>
      <w:proofErr w:type="spellStart"/>
      <w:r>
        <w:rPr>
          <w:rFonts w:ascii="Calibri" w:hAnsi="Calibri" w:cs="Calibri"/>
          <w:color w:val="000000"/>
          <w:sz w:val="22"/>
          <w:szCs w:val="22"/>
        </w:rPr>
        <w:t>vogel</w:t>
      </w:r>
      <w:proofErr w:type="spellEnd"/>
      <w:r>
        <w:rPr>
          <w:rFonts w:ascii="Calibri" w:hAnsi="Calibri" w:cs="Calibri"/>
          <w:color w:val="000000"/>
          <w:sz w:val="22"/>
          <w:szCs w:val="22"/>
        </w:rPr>
        <w:t xml:space="preserve"> in </w:t>
      </w:r>
      <w:proofErr w:type="spellStart"/>
      <w:r>
        <w:rPr>
          <w:rFonts w:ascii="Calibri" w:hAnsi="Calibri" w:cs="Calibri"/>
          <w:color w:val="000000"/>
          <w:sz w:val="22"/>
          <w:szCs w:val="22"/>
        </w:rPr>
        <w:t>Egypten</w:t>
      </w:r>
      <w:proofErr w:type="spellEnd"/>
      <w:r>
        <w:rPr>
          <w:rFonts w:ascii="Calibri" w:hAnsi="Calibri" w:cs="Calibri"/>
          <w:color w:val="000000"/>
          <w:sz w:val="22"/>
          <w:szCs w:val="22"/>
        </w:rPr>
        <w:t xml:space="preserve">/ dem sind die Schlangen feind/ Wann nun der </w:t>
      </w:r>
      <w:proofErr w:type="spellStart"/>
      <w:r>
        <w:rPr>
          <w:rFonts w:ascii="Calibri" w:hAnsi="Calibri" w:cs="Calibri"/>
          <w:color w:val="000000"/>
          <w:sz w:val="22"/>
          <w:szCs w:val="22"/>
        </w:rPr>
        <w:t>Pellican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ausfleugt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kummen</w:t>
      </w:r>
      <w:proofErr w:type="spellEnd"/>
      <w:r>
        <w:rPr>
          <w:rFonts w:ascii="Calibri" w:hAnsi="Calibri" w:cs="Calibri"/>
          <w:color w:val="000000"/>
          <w:sz w:val="22"/>
          <w:szCs w:val="22"/>
        </w:rPr>
        <w:t xml:space="preserve"> die Schlangen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erwürgen ihm seine Jungen/ Wann der </w:t>
      </w:r>
      <w:proofErr w:type="spellStart"/>
      <w:r>
        <w:rPr>
          <w:rFonts w:ascii="Calibri" w:hAnsi="Calibri" w:cs="Calibri"/>
          <w:color w:val="000000"/>
          <w:sz w:val="22"/>
          <w:szCs w:val="22"/>
        </w:rPr>
        <w:t>Pellican</w:t>
      </w:r>
      <w:proofErr w:type="spellEnd"/>
      <w:r>
        <w:rPr>
          <w:rFonts w:ascii="Calibri" w:hAnsi="Calibri" w:cs="Calibri"/>
          <w:color w:val="000000"/>
          <w:sz w:val="22"/>
          <w:szCs w:val="22"/>
        </w:rPr>
        <w:t xml:space="preserve"> wider </w:t>
      </w:r>
      <w:proofErr w:type="spellStart"/>
      <w:r>
        <w:rPr>
          <w:rFonts w:ascii="Calibri" w:hAnsi="Calibri" w:cs="Calibri"/>
          <w:color w:val="000000"/>
          <w:sz w:val="22"/>
          <w:szCs w:val="22"/>
        </w:rPr>
        <w:t>kümpt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sind seine Jungen </w:t>
      </w:r>
      <w:proofErr w:type="spellStart"/>
      <w:r>
        <w:rPr>
          <w:rFonts w:ascii="Calibri" w:hAnsi="Calibri" w:cs="Calibri"/>
          <w:color w:val="000000"/>
          <w:sz w:val="22"/>
          <w:szCs w:val="22"/>
        </w:rPr>
        <w:t>todt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tregt</w:t>
      </w:r>
      <w:proofErr w:type="spellEnd"/>
      <w:r>
        <w:rPr>
          <w:rFonts w:ascii="Calibri" w:hAnsi="Calibri" w:cs="Calibri"/>
          <w:color w:val="000000"/>
          <w:sz w:val="22"/>
          <w:szCs w:val="22"/>
        </w:rPr>
        <w:t xml:space="preserve"> er </w:t>
      </w:r>
      <w:proofErr w:type="spellStart"/>
      <w:r>
        <w:rPr>
          <w:rFonts w:ascii="Calibri" w:hAnsi="Calibri" w:cs="Calibri"/>
          <w:color w:val="000000"/>
          <w:sz w:val="22"/>
          <w:szCs w:val="22"/>
        </w:rPr>
        <w:t>leyd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vber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jhnen</w:t>
      </w:r>
      <w:proofErr w:type="spellEnd"/>
      <w:r>
        <w:rPr>
          <w:rFonts w:ascii="Calibri" w:hAnsi="Calibri" w:cs="Calibri"/>
          <w:color w:val="000000"/>
          <w:sz w:val="22"/>
          <w:szCs w:val="22"/>
        </w:rPr>
        <w:t xml:space="preserve"> bis an dritten tag/ Als dann </w:t>
      </w:r>
      <w:proofErr w:type="spellStart"/>
      <w:r>
        <w:rPr>
          <w:rFonts w:ascii="Calibri" w:hAnsi="Calibri" w:cs="Calibri"/>
          <w:color w:val="000000"/>
          <w:sz w:val="22"/>
          <w:szCs w:val="22"/>
        </w:rPr>
        <w:t>picker</w:t>
      </w:r>
      <w:proofErr w:type="spellEnd"/>
      <w:r>
        <w:rPr>
          <w:rFonts w:ascii="Calibri" w:hAnsi="Calibri" w:cs="Calibri"/>
          <w:color w:val="000000"/>
          <w:sz w:val="22"/>
          <w:szCs w:val="22"/>
        </w:rPr>
        <w:t xml:space="preserve"> er </w:t>
      </w:r>
      <w:proofErr w:type="spellStart"/>
      <w:r>
        <w:rPr>
          <w:rFonts w:ascii="Calibri" w:hAnsi="Calibri" w:cs="Calibri"/>
          <w:color w:val="000000"/>
          <w:sz w:val="22"/>
          <w:szCs w:val="22"/>
        </w:rPr>
        <w:t>jhm</w:t>
      </w:r>
      <w:proofErr w:type="spellEnd"/>
      <w:r>
        <w:rPr>
          <w:rFonts w:ascii="Calibri" w:hAnsi="Calibri" w:cs="Calibri"/>
          <w:color w:val="000000"/>
          <w:sz w:val="22"/>
          <w:szCs w:val="22"/>
        </w:rPr>
        <w:t xml:space="preserve"> selbst ein loch in die </w:t>
      </w:r>
      <w:proofErr w:type="spellStart"/>
      <w:r>
        <w:rPr>
          <w:rFonts w:ascii="Calibri" w:hAnsi="Calibri" w:cs="Calibri"/>
          <w:color w:val="000000"/>
          <w:sz w:val="22"/>
          <w:szCs w:val="22"/>
        </w:rPr>
        <w:t>brust</w:t>
      </w:r>
      <w:proofErr w:type="spellEnd"/>
      <w:r>
        <w:rPr>
          <w:rFonts w:ascii="Calibri" w:hAnsi="Calibri" w:cs="Calibri"/>
          <w:color w:val="000000"/>
          <w:sz w:val="22"/>
          <w:szCs w:val="22"/>
        </w:rPr>
        <w:t xml:space="preserve">/ das das </w:t>
      </w:r>
      <w:proofErr w:type="spellStart"/>
      <w:r>
        <w:rPr>
          <w:rFonts w:ascii="Calibri" w:hAnsi="Calibri" w:cs="Calibri"/>
          <w:color w:val="000000"/>
          <w:sz w:val="22"/>
          <w:szCs w:val="22"/>
        </w:rPr>
        <w:t>blut</w:t>
      </w:r>
      <w:proofErr w:type="spellEnd"/>
      <w:r>
        <w:rPr>
          <w:rFonts w:ascii="Calibri" w:hAnsi="Calibri" w:cs="Calibri"/>
          <w:color w:val="000000"/>
          <w:sz w:val="22"/>
          <w:szCs w:val="22"/>
        </w:rPr>
        <w:t xml:space="preserve"> heraus </w:t>
      </w:r>
      <w:proofErr w:type="spellStart"/>
      <w:r>
        <w:rPr>
          <w:rFonts w:ascii="Calibri" w:hAnsi="Calibri" w:cs="Calibri"/>
          <w:color w:val="000000"/>
          <w:sz w:val="22"/>
          <w:szCs w:val="22"/>
        </w:rPr>
        <w:t>sprützt</w:t>
      </w:r>
      <w:proofErr w:type="spellEnd"/>
      <w:r>
        <w:rPr>
          <w:rFonts w:ascii="Calibri" w:hAnsi="Calibri" w:cs="Calibri"/>
          <w:color w:val="000000"/>
          <w:sz w:val="22"/>
          <w:szCs w:val="22"/>
        </w:rPr>
        <w:t xml:space="preserve">/ damit besprengt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begeust</w:t>
      </w:r>
      <w:proofErr w:type="spellEnd"/>
      <w:r>
        <w:rPr>
          <w:rFonts w:ascii="Calibri" w:hAnsi="Calibri" w:cs="Calibri"/>
          <w:color w:val="000000"/>
          <w:sz w:val="22"/>
          <w:szCs w:val="22"/>
        </w:rPr>
        <w:t xml:space="preserve"> er seine Jungen/ so werden sie </w:t>
      </w:r>
      <w:proofErr w:type="spellStart"/>
      <w:r>
        <w:rPr>
          <w:rFonts w:ascii="Calibri" w:hAnsi="Calibri" w:cs="Calibri"/>
          <w:color w:val="000000"/>
          <w:sz w:val="22"/>
          <w:szCs w:val="22"/>
        </w:rPr>
        <w:t>widder</w:t>
      </w:r>
      <w:proofErr w:type="spellEnd"/>
      <w:r>
        <w:rPr>
          <w:rFonts w:ascii="Calibri" w:hAnsi="Calibri" w:cs="Calibri"/>
          <w:color w:val="000000"/>
          <w:sz w:val="22"/>
          <w:szCs w:val="22"/>
        </w:rPr>
        <w:t xml:space="preserve"> lebendig.</w:t>
      </w:r>
    </w:p>
    <w:p w14:paraId="7FDD5A4A" w14:textId="77777777" w:rsidR="008B3398" w:rsidRDefault="008B3398" w:rsidP="008B339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Ist das nicht ein schön bilde der liebe </w:t>
      </w:r>
      <w:proofErr w:type="spellStart"/>
      <w:r>
        <w:rPr>
          <w:rFonts w:ascii="Calibri" w:hAnsi="Calibri" w:cs="Calibri"/>
          <w:color w:val="000000"/>
          <w:sz w:val="22"/>
          <w:szCs w:val="22"/>
        </w:rPr>
        <w:t>vnsers</w:t>
      </w:r>
      <w:proofErr w:type="spellEnd"/>
      <w:r>
        <w:rPr>
          <w:rFonts w:ascii="Calibri" w:hAnsi="Calibri" w:cs="Calibri"/>
          <w:color w:val="000000"/>
          <w:sz w:val="22"/>
          <w:szCs w:val="22"/>
        </w:rPr>
        <w:t xml:space="preserve"> Herren Christi gegen </w:t>
      </w:r>
      <w:proofErr w:type="spellStart"/>
      <w:r>
        <w:rPr>
          <w:rFonts w:ascii="Calibri" w:hAnsi="Calibri" w:cs="Calibri"/>
          <w:color w:val="000000"/>
          <w:sz w:val="22"/>
          <w:szCs w:val="22"/>
        </w:rPr>
        <w:t>vnns</w:t>
      </w:r>
      <w:proofErr w:type="spellEnd"/>
      <w:r>
        <w:rPr>
          <w:rFonts w:ascii="Calibri" w:hAnsi="Calibri" w:cs="Calibri"/>
          <w:color w:val="000000"/>
          <w:sz w:val="22"/>
          <w:szCs w:val="22"/>
        </w:rPr>
        <w:t xml:space="preserve">/ Die wir durch die </w:t>
      </w:r>
      <w:proofErr w:type="spellStart"/>
      <w:r>
        <w:rPr>
          <w:rFonts w:ascii="Calibri" w:hAnsi="Calibri" w:cs="Calibri"/>
          <w:color w:val="000000"/>
          <w:sz w:val="22"/>
          <w:szCs w:val="22"/>
        </w:rPr>
        <w:t>Hellische</w:t>
      </w:r>
      <w:proofErr w:type="spellEnd"/>
      <w:r>
        <w:rPr>
          <w:rFonts w:ascii="Calibri" w:hAnsi="Calibri" w:cs="Calibri"/>
          <w:color w:val="000000"/>
          <w:sz w:val="22"/>
          <w:szCs w:val="22"/>
        </w:rPr>
        <w:t xml:space="preserve"> Schlangen erwürget sind.</w:t>
      </w:r>
    </w:p>
    <w:p w14:paraId="69DDD778" w14:textId="77777777" w:rsidR="008B3398" w:rsidRDefault="008B3398" w:rsidP="008B339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Es haben auch etliche Fürsten ein </w:t>
      </w:r>
      <w:proofErr w:type="spellStart"/>
      <w:r>
        <w:rPr>
          <w:rFonts w:ascii="Calibri" w:hAnsi="Calibri" w:cs="Calibri"/>
          <w:color w:val="000000"/>
          <w:sz w:val="22"/>
          <w:szCs w:val="22"/>
        </w:rPr>
        <w:t>Pellican</w:t>
      </w:r>
      <w:proofErr w:type="spellEnd"/>
      <w:r>
        <w:rPr>
          <w:rFonts w:ascii="Calibri" w:hAnsi="Calibri" w:cs="Calibri"/>
          <w:color w:val="000000"/>
          <w:sz w:val="22"/>
          <w:szCs w:val="22"/>
        </w:rPr>
        <w:t xml:space="preserve"> in </w:t>
      </w:r>
      <w:proofErr w:type="spellStart"/>
      <w:r>
        <w:rPr>
          <w:rFonts w:ascii="Calibri" w:hAnsi="Calibri" w:cs="Calibri"/>
          <w:color w:val="000000"/>
          <w:sz w:val="22"/>
          <w:szCs w:val="22"/>
        </w:rPr>
        <w:t>jrem</w:t>
      </w:r>
      <w:proofErr w:type="spellEnd"/>
      <w:r>
        <w:rPr>
          <w:rFonts w:ascii="Calibri" w:hAnsi="Calibri" w:cs="Calibri"/>
          <w:color w:val="000000"/>
          <w:sz w:val="22"/>
          <w:szCs w:val="22"/>
        </w:rPr>
        <w:t xml:space="preserve"> Wappen/ zu bedeuten die </w:t>
      </w:r>
      <w:proofErr w:type="spellStart"/>
      <w:r>
        <w:rPr>
          <w:rFonts w:ascii="Calibri" w:hAnsi="Calibri" w:cs="Calibri"/>
          <w:color w:val="000000"/>
          <w:sz w:val="22"/>
          <w:szCs w:val="22"/>
        </w:rPr>
        <w:t>grosse</w:t>
      </w:r>
      <w:proofErr w:type="spellEnd"/>
      <w:r>
        <w:rPr>
          <w:rFonts w:ascii="Calibri" w:hAnsi="Calibri" w:cs="Calibri"/>
          <w:color w:val="000000"/>
          <w:sz w:val="22"/>
          <w:szCs w:val="22"/>
        </w:rPr>
        <w:t xml:space="preserve"> liebe gegen </w:t>
      </w:r>
      <w:proofErr w:type="spellStart"/>
      <w:r>
        <w:rPr>
          <w:rFonts w:ascii="Calibri" w:hAnsi="Calibri" w:cs="Calibri"/>
          <w:color w:val="000000"/>
          <w:sz w:val="22"/>
          <w:szCs w:val="22"/>
        </w:rPr>
        <w:t>jhren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vntersassen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darumb</w:t>
      </w:r>
      <w:proofErr w:type="spellEnd"/>
      <w:r>
        <w:rPr>
          <w:rFonts w:ascii="Calibri" w:hAnsi="Calibri" w:cs="Calibri"/>
          <w:color w:val="000000"/>
          <w:sz w:val="22"/>
          <w:szCs w:val="22"/>
        </w:rPr>
        <w:t xml:space="preserve"> auch Herrn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Fürsten von alters her/ Vetter des Vaterlands </w:t>
      </w:r>
      <w:proofErr w:type="spellStart"/>
      <w:r>
        <w:rPr>
          <w:rFonts w:ascii="Calibri" w:hAnsi="Calibri" w:cs="Calibri"/>
          <w:color w:val="000000"/>
          <w:sz w:val="22"/>
          <w:szCs w:val="22"/>
        </w:rPr>
        <w:t>genennet</w:t>
      </w:r>
      <w:proofErr w:type="spellEnd"/>
      <w:r>
        <w:rPr>
          <w:rFonts w:ascii="Calibri" w:hAnsi="Calibri" w:cs="Calibri"/>
          <w:color w:val="000000"/>
          <w:sz w:val="22"/>
          <w:szCs w:val="22"/>
        </w:rPr>
        <w:t xml:space="preserve"> werden/ Aber </w:t>
      </w:r>
      <w:proofErr w:type="spellStart"/>
      <w:r>
        <w:rPr>
          <w:rFonts w:ascii="Calibri" w:hAnsi="Calibri" w:cs="Calibri"/>
          <w:color w:val="000000"/>
          <w:sz w:val="22"/>
          <w:szCs w:val="22"/>
        </w:rPr>
        <w:t>ytzt</w:t>
      </w:r>
      <w:proofErr w:type="spellEnd"/>
      <w:r>
        <w:rPr>
          <w:rFonts w:ascii="Calibri" w:hAnsi="Calibri" w:cs="Calibri"/>
          <w:color w:val="000000"/>
          <w:sz w:val="22"/>
          <w:szCs w:val="22"/>
        </w:rPr>
        <w:t xml:space="preserve"> halten sich etliche also/ </w:t>
      </w:r>
      <w:proofErr w:type="spellStart"/>
      <w:r>
        <w:rPr>
          <w:rFonts w:ascii="Calibri" w:hAnsi="Calibri" w:cs="Calibri"/>
          <w:color w:val="000000"/>
          <w:sz w:val="22"/>
          <w:szCs w:val="22"/>
        </w:rPr>
        <w:t>dz</w:t>
      </w:r>
      <w:proofErr w:type="spellEnd"/>
      <w:r>
        <w:rPr>
          <w:rFonts w:ascii="Calibri" w:hAnsi="Calibri" w:cs="Calibri"/>
          <w:color w:val="000000"/>
          <w:sz w:val="22"/>
          <w:szCs w:val="22"/>
        </w:rPr>
        <w:t xml:space="preserve"> sie </w:t>
      </w:r>
      <w:proofErr w:type="spellStart"/>
      <w:r>
        <w:rPr>
          <w:rFonts w:ascii="Calibri" w:hAnsi="Calibri" w:cs="Calibri"/>
          <w:color w:val="000000"/>
          <w:sz w:val="22"/>
          <w:szCs w:val="22"/>
        </w:rPr>
        <w:t>verhehrer</w:t>
      </w:r>
      <w:proofErr w:type="spellEnd"/>
      <w:r>
        <w:rPr>
          <w:rFonts w:ascii="Calibri" w:hAnsi="Calibri" w:cs="Calibri"/>
          <w:color w:val="000000"/>
          <w:sz w:val="22"/>
          <w:szCs w:val="22"/>
        </w:rPr>
        <w:t xml:space="preserve"> des Vaterlands </w:t>
      </w:r>
      <w:proofErr w:type="spellStart"/>
      <w:r>
        <w:rPr>
          <w:rFonts w:ascii="Calibri" w:hAnsi="Calibri" w:cs="Calibri"/>
          <w:color w:val="000000"/>
          <w:sz w:val="22"/>
          <w:szCs w:val="22"/>
        </w:rPr>
        <w:t>genennet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für Gott verklagt werden/ dann es ist an der </w:t>
      </w:r>
      <w:proofErr w:type="spellStart"/>
      <w:r>
        <w:rPr>
          <w:rFonts w:ascii="Calibri" w:hAnsi="Calibri" w:cs="Calibri"/>
          <w:color w:val="000000"/>
          <w:sz w:val="22"/>
          <w:szCs w:val="22"/>
        </w:rPr>
        <w:t>welt</w:t>
      </w:r>
      <w:proofErr w:type="spellEnd"/>
      <w:r>
        <w:rPr>
          <w:rFonts w:ascii="Calibri" w:hAnsi="Calibri" w:cs="Calibri"/>
          <w:color w:val="000000"/>
          <w:sz w:val="22"/>
          <w:szCs w:val="22"/>
        </w:rPr>
        <w:t xml:space="preserve"> ende/ da die </w:t>
      </w:r>
      <w:proofErr w:type="spellStart"/>
      <w:r>
        <w:rPr>
          <w:rFonts w:ascii="Calibri" w:hAnsi="Calibri" w:cs="Calibri"/>
          <w:color w:val="000000"/>
          <w:sz w:val="22"/>
          <w:szCs w:val="22"/>
        </w:rPr>
        <w:t>vngerechtigkeyt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vberhand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nimpt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die liebe </w:t>
      </w:r>
      <w:proofErr w:type="spellStart"/>
      <w:r>
        <w:rPr>
          <w:rFonts w:ascii="Calibri" w:hAnsi="Calibri" w:cs="Calibri"/>
          <w:color w:val="000000"/>
          <w:sz w:val="22"/>
          <w:szCs w:val="22"/>
        </w:rPr>
        <w:t>erkalt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keyn</w:t>
      </w:r>
      <w:proofErr w:type="spellEnd"/>
      <w:r>
        <w:rPr>
          <w:rFonts w:ascii="Calibri" w:hAnsi="Calibri" w:cs="Calibri"/>
          <w:color w:val="000000"/>
          <w:sz w:val="22"/>
          <w:szCs w:val="22"/>
        </w:rPr>
        <w:t xml:space="preserve"> Glaub mehr ist/ Math. 24. Luce. 18. Daniel 8.</w:t>
      </w:r>
    </w:p>
    <w:p w14:paraId="7EA009E8" w14:textId="77777777" w:rsidR="008B3398" w:rsidRDefault="008B3398" w:rsidP="008B339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Es sind feine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Gott </w:t>
      </w:r>
      <w:proofErr w:type="spellStart"/>
      <w:r>
        <w:rPr>
          <w:rFonts w:ascii="Calibri" w:hAnsi="Calibri" w:cs="Calibri"/>
          <w:color w:val="000000"/>
          <w:sz w:val="22"/>
          <w:szCs w:val="22"/>
        </w:rPr>
        <w:t>wolgefellige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gedancken</w:t>
      </w:r>
      <w:proofErr w:type="spellEnd"/>
      <w:r>
        <w:rPr>
          <w:rFonts w:ascii="Calibri" w:hAnsi="Calibri" w:cs="Calibri"/>
          <w:color w:val="000000"/>
          <w:sz w:val="22"/>
          <w:szCs w:val="22"/>
        </w:rPr>
        <w:t xml:space="preserve">/ wann man </w:t>
      </w:r>
      <w:proofErr w:type="spellStart"/>
      <w:r>
        <w:rPr>
          <w:rFonts w:ascii="Calibri" w:hAnsi="Calibri" w:cs="Calibri"/>
          <w:color w:val="000000"/>
          <w:sz w:val="22"/>
          <w:szCs w:val="22"/>
        </w:rPr>
        <w:t>vnsern</w:t>
      </w:r>
      <w:proofErr w:type="spellEnd"/>
      <w:r>
        <w:rPr>
          <w:rFonts w:ascii="Calibri" w:hAnsi="Calibri" w:cs="Calibri"/>
          <w:color w:val="000000"/>
          <w:sz w:val="22"/>
          <w:szCs w:val="22"/>
        </w:rPr>
        <w:t xml:space="preserve"> Herrn Gott also </w:t>
      </w:r>
      <w:proofErr w:type="spellStart"/>
      <w:r>
        <w:rPr>
          <w:rFonts w:ascii="Calibri" w:hAnsi="Calibri" w:cs="Calibri"/>
          <w:color w:val="000000"/>
          <w:sz w:val="22"/>
          <w:szCs w:val="22"/>
        </w:rPr>
        <w:t>inn</w:t>
      </w:r>
      <w:proofErr w:type="spellEnd"/>
      <w:r>
        <w:rPr>
          <w:rFonts w:ascii="Calibri" w:hAnsi="Calibri" w:cs="Calibri"/>
          <w:color w:val="000000"/>
          <w:sz w:val="22"/>
          <w:szCs w:val="22"/>
        </w:rPr>
        <w:t xml:space="preserve"> den </w:t>
      </w:r>
      <w:proofErr w:type="spellStart"/>
      <w:r>
        <w:rPr>
          <w:rFonts w:ascii="Calibri" w:hAnsi="Calibri" w:cs="Calibri"/>
          <w:color w:val="000000"/>
          <w:sz w:val="22"/>
          <w:szCs w:val="22"/>
        </w:rPr>
        <w:t>Creaturn</w:t>
      </w:r>
      <w:proofErr w:type="spellEnd"/>
      <w:r>
        <w:rPr>
          <w:rFonts w:ascii="Calibri" w:hAnsi="Calibri" w:cs="Calibri"/>
          <w:color w:val="000000"/>
          <w:sz w:val="22"/>
          <w:szCs w:val="22"/>
        </w:rPr>
        <w:t xml:space="preserve"> sucht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preyset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Darumb</w:t>
      </w:r>
      <w:proofErr w:type="spellEnd"/>
      <w:r>
        <w:rPr>
          <w:rFonts w:ascii="Calibri" w:hAnsi="Calibri" w:cs="Calibri"/>
          <w:color w:val="000000"/>
          <w:sz w:val="22"/>
          <w:szCs w:val="22"/>
        </w:rPr>
        <w:t xml:space="preserve"> auch der Prophet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König </w:t>
      </w:r>
      <w:proofErr w:type="spellStart"/>
      <w:r>
        <w:rPr>
          <w:rFonts w:ascii="Calibri" w:hAnsi="Calibri" w:cs="Calibri"/>
          <w:color w:val="000000"/>
          <w:sz w:val="22"/>
          <w:szCs w:val="22"/>
        </w:rPr>
        <w:t>Dauid</w:t>
      </w:r>
      <w:proofErr w:type="spellEnd"/>
      <w:r>
        <w:rPr>
          <w:rFonts w:ascii="Calibri" w:hAnsi="Calibri" w:cs="Calibri"/>
          <w:color w:val="000000"/>
          <w:sz w:val="22"/>
          <w:szCs w:val="22"/>
        </w:rPr>
        <w:t xml:space="preserve">/ als er im </w:t>
      </w:r>
      <w:proofErr w:type="spellStart"/>
      <w:r>
        <w:rPr>
          <w:rFonts w:ascii="Calibri" w:hAnsi="Calibri" w:cs="Calibri"/>
          <w:color w:val="000000"/>
          <w:sz w:val="22"/>
          <w:szCs w:val="22"/>
        </w:rPr>
        <w:t>neunzehenden</w:t>
      </w:r>
      <w:proofErr w:type="spellEnd"/>
      <w:r>
        <w:rPr>
          <w:rFonts w:ascii="Calibri" w:hAnsi="Calibri" w:cs="Calibri"/>
          <w:color w:val="000000"/>
          <w:sz w:val="22"/>
          <w:szCs w:val="22"/>
        </w:rPr>
        <w:t xml:space="preserve"> Psalm </w:t>
      </w:r>
      <w:proofErr w:type="spellStart"/>
      <w:r>
        <w:rPr>
          <w:rFonts w:ascii="Calibri" w:hAnsi="Calibri" w:cs="Calibri"/>
          <w:color w:val="000000"/>
          <w:sz w:val="22"/>
          <w:szCs w:val="22"/>
        </w:rPr>
        <w:t>vnsern</w:t>
      </w:r>
      <w:proofErr w:type="spellEnd"/>
      <w:r>
        <w:rPr>
          <w:rFonts w:ascii="Calibri" w:hAnsi="Calibri" w:cs="Calibri"/>
          <w:color w:val="000000"/>
          <w:sz w:val="22"/>
          <w:szCs w:val="22"/>
        </w:rPr>
        <w:t xml:space="preserve"> Herrn Christum/ mit der Sonnen/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die Apostel mit den </w:t>
      </w:r>
      <w:proofErr w:type="spellStart"/>
      <w:r>
        <w:rPr>
          <w:rFonts w:ascii="Calibri" w:hAnsi="Calibri" w:cs="Calibri"/>
          <w:color w:val="000000"/>
          <w:sz w:val="22"/>
          <w:szCs w:val="22"/>
        </w:rPr>
        <w:t>hymeln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verglychen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das </w:t>
      </w:r>
      <w:proofErr w:type="spellStart"/>
      <w:r>
        <w:rPr>
          <w:rFonts w:ascii="Calibri" w:hAnsi="Calibri" w:cs="Calibri"/>
          <w:color w:val="000000"/>
          <w:sz w:val="22"/>
          <w:szCs w:val="22"/>
        </w:rPr>
        <w:t>Euangelium</w:t>
      </w:r>
      <w:proofErr w:type="spellEnd"/>
      <w:r>
        <w:rPr>
          <w:rFonts w:ascii="Calibri" w:hAnsi="Calibri" w:cs="Calibri"/>
          <w:color w:val="000000"/>
          <w:sz w:val="22"/>
          <w:szCs w:val="22"/>
        </w:rPr>
        <w:t xml:space="preserve"> der </w:t>
      </w:r>
      <w:proofErr w:type="spellStart"/>
      <w:r>
        <w:rPr>
          <w:rFonts w:ascii="Calibri" w:hAnsi="Calibri" w:cs="Calibri"/>
          <w:color w:val="000000"/>
          <w:sz w:val="22"/>
          <w:szCs w:val="22"/>
        </w:rPr>
        <w:t>hehrligkeyt</w:t>
      </w:r>
      <w:proofErr w:type="spellEnd"/>
      <w:r>
        <w:rPr>
          <w:rFonts w:ascii="Calibri" w:hAnsi="Calibri" w:cs="Calibri"/>
          <w:color w:val="000000"/>
          <w:sz w:val="22"/>
          <w:szCs w:val="22"/>
        </w:rPr>
        <w:t xml:space="preserve"> Gottes hoch </w:t>
      </w:r>
      <w:proofErr w:type="spellStart"/>
      <w:r>
        <w:rPr>
          <w:rFonts w:ascii="Calibri" w:hAnsi="Calibri" w:cs="Calibri"/>
          <w:color w:val="000000"/>
          <w:sz w:val="22"/>
          <w:szCs w:val="22"/>
        </w:rPr>
        <w:t>gepreyset</w:t>
      </w:r>
      <w:proofErr w:type="spellEnd"/>
      <w:r>
        <w:rPr>
          <w:rFonts w:ascii="Calibri" w:hAnsi="Calibri" w:cs="Calibri"/>
          <w:color w:val="000000"/>
          <w:sz w:val="22"/>
          <w:szCs w:val="22"/>
        </w:rPr>
        <w:t xml:space="preserve"> hat/ bittet er am Ende desselben Psalmes </w:t>
      </w:r>
      <w:proofErr w:type="spellStart"/>
      <w:r>
        <w:rPr>
          <w:rFonts w:ascii="Calibri" w:hAnsi="Calibri" w:cs="Calibri"/>
          <w:color w:val="000000"/>
          <w:sz w:val="22"/>
          <w:szCs w:val="22"/>
        </w:rPr>
        <w:t>vnsern</w:t>
      </w:r>
      <w:proofErr w:type="spellEnd"/>
      <w:r>
        <w:rPr>
          <w:rFonts w:ascii="Calibri" w:hAnsi="Calibri" w:cs="Calibri"/>
          <w:color w:val="000000"/>
          <w:sz w:val="22"/>
          <w:szCs w:val="22"/>
        </w:rPr>
        <w:t xml:space="preserve"> Herrn Gott/ er </w:t>
      </w:r>
      <w:proofErr w:type="spellStart"/>
      <w:r>
        <w:rPr>
          <w:rFonts w:ascii="Calibri" w:hAnsi="Calibri" w:cs="Calibri"/>
          <w:color w:val="000000"/>
          <w:sz w:val="22"/>
          <w:szCs w:val="22"/>
        </w:rPr>
        <w:t>wolt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jhm</w:t>
      </w:r>
      <w:proofErr w:type="spellEnd"/>
      <w:r>
        <w:rPr>
          <w:rFonts w:ascii="Calibri" w:hAnsi="Calibri" w:cs="Calibri"/>
          <w:color w:val="000000"/>
          <w:sz w:val="22"/>
          <w:szCs w:val="22"/>
        </w:rPr>
        <w:t xml:space="preserve"> solche rede seines </w:t>
      </w:r>
      <w:proofErr w:type="spellStart"/>
      <w:r>
        <w:rPr>
          <w:rFonts w:ascii="Calibri" w:hAnsi="Calibri" w:cs="Calibri"/>
          <w:color w:val="000000"/>
          <w:sz w:val="22"/>
          <w:szCs w:val="22"/>
        </w:rPr>
        <w:t>mundes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das </w:t>
      </w:r>
      <w:proofErr w:type="spellStart"/>
      <w:r>
        <w:rPr>
          <w:rFonts w:ascii="Calibri" w:hAnsi="Calibri" w:cs="Calibri"/>
          <w:color w:val="000000"/>
          <w:sz w:val="22"/>
          <w:szCs w:val="22"/>
        </w:rPr>
        <w:t>gespreche</w:t>
      </w:r>
      <w:proofErr w:type="spellEnd"/>
      <w:r>
        <w:rPr>
          <w:rFonts w:ascii="Calibri" w:hAnsi="Calibri" w:cs="Calibri"/>
          <w:color w:val="000000"/>
          <w:sz w:val="22"/>
          <w:szCs w:val="22"/>
        </w:rPr>
        <w:t xml:space="preserve"> seines </w:t>
      </w:r>
      <w:proofErr w:type="spellStart"/>
      <w:r>
        <w:rPr>
          <w:rFonts w:ascii="Calibri" w:hAnsi="Calibri" w:cs="Calibri"/>
          <w:color w:val="000000"/>
          <w:sz w:val="22"/>
          <w:szCs w:val="22"/>
        </w:rPr>
        <w:t>hertzen</w:t>
      </w:r>
      <w:proofErr w:type="spellEnd"/>
      <w:r>
        <w:rPr>
          <w:rFonts w:ascii="Calibri" w:hAnsi="Calibri" w:cs="Calibri"/>
          <w:color w:val="000000"/>
          <w:sz w:val="22"/>
          <w:szCs w:val="22"/>
        </w:rPr>
        <w:t xml:space="preserve"> lassen </w:t>
      </w:r>
      <w:proofErr w:type="spellStart"/>
      <w:r>
        <w:rPr>
          <w:rFonts w:ascii="Calibri" w:hAnsi="Calibri" w:cs="Calibri"/>
          <w:color w:val="000000"/>
          <w:sz w:val="22"/>
          <w:szCs w:val="22"/>
        </w:rPr>
        <w:t>wolgefaln</w:t>
      </w:r>
      <w:proofErr w:type="spellEnd"/>
      <w:r>
        <w:rPr>
          <w:rFonts w:ascii="Calibri" w:hAnsi="Calibri" w:cs="Calibri"/>
          <w:color w:val="000000"/>
          <w:sz w:val="22"/>
          <w:szCs w:val="22"/>
        </w:rPr>
        <w:t xml:space="preserve">. Desgleichen/ als er im 104. Psalm/ Gott </w:t>
      </w:r>
      <w:proofErr w:type="spellStart"/>
      <w:r>
        <w:rPr>
          <w:rFonts w:ascii="Calibri" w:hAnsi="Calibri" w:cs="Calibri"/>
          <w:color w:val="000000"/>
          <w:sz w:val="22"/>
          <w:szCs w:val="22"/>
        </w:rPr>
        <w:t>vmb</w:t>
      </w:r>
      <w:proofErr w:type="spellEnd"/>
      <w:r>
        <w:rPr>
          <w:rFonts w:ascii="Calibri" w:hAnsi="Calibri" w:cs="Calibri"/>
          <w:color w:val="000000"/>
          <w:sz w:val="22"/>
          <w:szCs w:val="22"/>
        </w:rPr>
        <w:t xml:space="preserve"> seine </w:t>
      </w:r>
      <w:proofErr w:type="spellStart"/>
      <w:r>
        <w:rPr>
          <w:rFonts w:ascii="Calibri" w:hAnsi="Calibri" w:cs="Calibri"/>
          <w:color w:val="000000"/>
          <w:sz w:val="22"/>
          <w:szCs w:val="22"/>
        </w:rPr>
        <w:t>manchfeltige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wercke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Creaturn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gepreyset</w:t>
      </w:r>
      <w:proofErr w:type="spellEnd"/>
      <w:r>
        <w:rPr>
          <w:rFonts w:ascii="Calibri" w:hAnsi="Calibri" w:cs="Calibri"/>
          <w:color w:val="000000"/>
          <w:sz w:val="22"/>
          <w:szCs w:val="22"/>
        </w:rPr>
        <w:t xml:space="preserve"> hatte/ spricht er am ende des Psalmen/ Ich will dem Herrn singen mein </w:t>
      </w:r>
      <w:proofErr w:type="spellStart"/>
      <w:r>
        <w:rPr>
          <w:rFonts w:ascii="Calibri" w:hAnsi="Calibri" w:cs="Calibri"/>
          <w:color w:val="000000"/>
          <w:sz w:val="22"/>
          <w:szCs w:val="22"/>
        </w:rPr>
        <w:t>lebenlang</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meinen Gott loben so lang ich bin/ Meine rede müsse </w:t>
      </w:r>
      <w:proofErr w:type="spellStart"/>
      <w:r>
        <w:rPr>
          <w:rFonts w:ascii="Calibri" w:hAnsi="Calibri" w:cs="Calibri"/>
          <w:color w:val="000000"/>
          <w:sz w:val="22"/>
          <w:szCs w:val="22"/>
        </w:rPr>
        <w:t>jm</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wolgefaln</w:t>
      </w:r>
      <w:proofErr w:type="spellEnd"/>
      <w:r>
        <w:rPr>
          <w:rFonts w:ascii="Calibri" w:hAnsi="Calibri" w:cs="Calibri"/>
          <w:color w:val="000000"/>
          <w:sz w:val="22"/>
          <w:szCs w:val="22"/>
        </w:rPr>
        <w:t xml:space="preserve">/ Ich </w:t>
      </w:r>
      <w:proofErr w:type="spellStart"/>
      <w:r>
        <w:rPr>
          <w:rFonts w:ascii="Calibri" w:hAnsi="Calibri" w:cs="Calibri"/>
          <w:color w:val="000000"/>
          <w:sz w:val="22"/>
          <w:szCs w:val="22"/>
        </w:rPr>
        <w:t>frewe</w:t>
      </w:r>
      <w:proofErr w:type="spellEnd"/>
      <w:r>
        <w:rPr>
          <w:rFonts w:ascii="Calibri" w:hAnsi="Calibri" w:cs="Calibri"/>
          <w:color w:val="000000"/>
          <w:sz w:val="22"/>
          <w:szCs w:val="22"/>
        </w:rPr>
        <w:t xml:space="preserve"> mich des Herrn/ Als </w:t>
      </w:r>
      <w:proofErr w:type="spellStart"/>
      <w:r>
        <w:rPr>
          <w:rFonts w:ascii="Calibri" w:hAnsi="Calibri" w:cs="Calibri"/>
          <w:color w:val="000000"/>
          <w:sz w:val="22"/>
          <w:szCs w:val="22"/>
        </w:rPr>
        <w:t>wolt</w:t>
      </w:r>
      <w:proofErr w:type="spellEnd"/>
      <w:r>
        <w:rPr>
          <w:rFonts w:ascii="Calibri" w:hAnsi="Calibri" w:cs="Calibri"/>
          <w:color w:val="000000"/>
          <w:sz w:val="22"/>
          <w:szCs w:val="22"/>
        </w:rPr>
        <w:t xml:space="preserve"> der Prophet sagen/ On </w:t>
      </w:r>
      <w:proofErr w:type="spellStart"/>
      <w:r>
        <w:rPr>
          <w:rFonts w:ascii="Calibri" w:hAnsi="Calibri" w:cs="Calibri"/>
          <w:color w:val="000000"/>
          <w:sz w:val="22"/>
          <w:szCs w:val="22"/>
        </w:rPr>
        <w:t>zweyffel</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gefaln</w:t>
      </w:r>
      <w:proofErr w:type="spellEnd"/>
      <w:r>
        <w:rPr>
          <w:rFonts w:ascii="Calibri" w:hAnsi="Calibri" w:cs="Calibri"/>
          <w:color w:val="000000"/>
          <w:sz w:val="22"/>
          <w:szCs w:val="22"/>
        </w:rPr>
        <w:t xml:space="preserve"> dir solche rede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gedancken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wol</w:t>
      </w:r>
      <w:proofErr w:type="spellEnd"/>
      <w:r>
        <w:rPr>
          <w:rFonts w:ascii="Calibri" w:hAnsi="Calibri" w:cs="Calibri"/>
          <w:color w:val="000000"/>
          <w:sz w:val="22"/>
          <w:szCs w:val="22"/>
        </w:rPr>
        <w:t>.</w:t>
      </w:r>
    </w:p>
    <w:p w14:paraId="5CA8F806" w14:textId="77777777" w:rsidR="008B3398" w:rsidRDefault="008B3398" w:rsidP="008B3398">
      <w:pPr>
        <w:pStyle w:val="StandardWeb"/>
        <w:shd w:val="clear" w:color="auto" w:fill="FFFFFF"/>
        <w:spacing w:before="0" w:beforeAutospacing="0" w:after="336" w:afterAutospacing="0"/>
        <w:rPr>
          <w:rFonts w:ascii="Calibri" w:hAnsi="Calibri" w:cs="Calibri"/>
          <w:color w:val="000000"/>
          <w:sz w:val="22"/>
          <w:szCs w:val="22"/>
        </w:rPr>
      </w:pPr>
      <w:proofErr w:type="spellStart"/>
      <w:r>
        <w:rPr>
          <w:rFonts w:ascii="Calibri" w:hAnsi="Calibri" w:cs="Calibri"/>
          <w:color w:val="000000"/>
          <w:sz w:val="22"/>
          <w:szCs w:val="22"/>
        </w:rPr>
        <w:t>Vnser</w:t>
      </w:r>
      <w:proofErr w:type="spellEnd"/>
      <w:r>
        <w:rPr>
          <w:rFonts w:ascii="Calibri" w:hAnsi="Calibri" w:cs="Calibri"/>
          <w:color w:val="000000"/>
          <w:sz w:val="22"/>
          <w:szCs w:val="22"/>
        </w:rPr>
        <w:t xml:space="preserve"> Herr Gott </w:t>
      </w:r>
      <w:proofErr w:type="spellStart"/>
      <w:r>
        <w:rPr>
          <w:rFonts w:ascii="Calibri" w:hAnsi="Calibri" w:cs="Calibri"/>
          <w:color w:val="000000"/>
          <w:sz w:val="22"/>
          <w:szCs w:val="22"/>
        </w:rPr>
        <w:t>preyset</w:t>
      </w:r>
      <w:proofErr w:type="spellEnd"/>
      <w:r>
        <w:rPr>
          <w:rFonts w:ascii="Calibri" w:hAnsi="Calibri" w:cs="Calibri"/>
          <w:color w:val="000000"/>
          <w:sz w:val="22"/>
          <w:szCs w:val="22"/>
        </w:rPr>
        <w:t xml:space="preserve"> das </w:t>
      </w:r>
      <w:proofErr w:type="spellStart"/>
      <w:r>
        <w:rPr>
          <w:rFonts w:ascii="Calibri" w:hAnsi="Calibri" w:cs="Calibri"/>
          <w:color w:val="000000"/>
          <w:sz w:val="22"/>
          <w:szCs w:val="22"/>
        </w:rPr>
        <w:t>Ehliche</w:t>
      </w:r>
      <w:proofErr w:type="spellEnd"/>
      <w:r>
        <w:rPr>
          <w:rFonts w:ascii="Calibri" w:hAnsi="Calibri" w:cs="Calibri"/>
          <w:color w:val="000000"/>
          <w:sz w:val="22"/>
          <w:szCs w:val="22"/>
        </w:rPr>
        <w:t xml:space="preserve"> leben/ als sein </w:t>
      </w:r>
      <w:proofErr w:type="spellStart"/>
      <w:r>
        <w:rPr>
          <w:rFonts w:ascii="Calibri" w:hAnsi="Calibri" w:cs="Calibri"/>
          <w:color w:val="000000"/>
          <w:sz w:val="22"/>
          <w:szCs w:val="22"/>
        </w:rPr>
        <w:t>geschöpff</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inn</w:t>
      </w:r>
      <w:proofErr w:type="spellEnd"/>
      <w:r>
        <w:rPr>
          <w:rFonts w:ascii="Calibri" w:hAnsi="Calibri" w:cs="Calibri"/>
          <w:color w:val="000000"/>
          <w:sz w:val="22"/>
          <w:szCs w:val="22"/>
        </w:rPr>
        <w:t xml:space="preserve"> vielen </w:t>
      </w:r>
      <w:proofErr w:type="spellStart"/>
      <w:r>
        <w:rPr>
          <w:rFonts w:ascii="Calibri" w:hAnsi="Calibri" w:cs="Calibri"/>
          <w:color w:val="000000"/>
          <w:sz w:val="22"/>
          <w:szCs w:val="22"/>
        </w:rPr>
        <w:t>Creaturen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welchs</w:t>
      </w:r>
      <w:proofErr w:type="spellEnd"/>
      <w:r>
        <w:rPr>
          <w:rFonts w:ascii="Calibri" w:hAnsi="Calibri" w:cs="Calibri"/>
          <w:color w:val="000000"/>
          <w:sz w:val="22"/>
          <w:szCs w:val="22"/>
        </w:rPr>
        <w:t xml:space="preserve"> den </w:t>
      </w:r>
      <w:proofErr w:type="spellStart"/>
      <w:r>
        <w:rPr>
          <w:rFonts w:ascii="Calibri" w:hAnsi="Calibri" w:cs="Calibri"/>
          <w:color w:val="000000"/>
          <w:sz w:val="22"/>
          <w:szCs w:val="22"/>
        </w:rPr>
        <w:t>Babst</w:t>
      </w:r>
      <w:proofErr w:type="spellEnd"/>
      <w:r>
        <w:rPr>
          <w:rFonts w:ascii="Calibri" w:hAnsi="Calibri" w:cs="Calibri"/>
          <w:color w:val="000000"/>
          <w:sz w:val="22"/>
          <w:szCs w:val="22"/>
        </w:rPr>
        <w:t xml:space="preserve">/ als einen </w:t>
      </w:r>
      <w:proofErr w:type="spellStart"/>
      <w:r>
        <w:rPr>
          <w:rFonts w:ascii="Calibri" w:hAnsi="Calibri" w:cs="Calibri"/>
          <w:color w:val="000000"/>
          <w:sz w:val="22"/>
          <w:szCs w:val="22"/>
        </w:rPr>
        <w:t>Ehefeindt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Ehschender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wol</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verdriessen</w:t>
      </w:r>
      <w:proofErr w:type="spellEnd"/>
      <w:r>
        <w:rPr>
          <w:rFonts w:ascii="Calibri" w:hAnsi="Calibri" w:cs="Calibri"/>
          <w:color w:val="000000"/>
          <w:sz w:val="22"/>
          <w:szCs w:val="22"/>
        </w:rPr>
        <w:t xml:space="preserve"> mag.</w:t>
      </w:r>
    </w:p>
    <w:p w14:paraId="593FEA00" w14:textId="77777777" w:rsidR="008B3398" w:rsidRDefault="008B3398" w:rsidP="008B3398">
      <w:pPr>
        <w:pStyle w:val="StandardWeb"/>
        <w:shd w:val="clear" w:color="auto" w:fill="FFFFFF"/>
        <w:spacing w:before="0" w:beforeAutospacing="0" w:after="336" w:afterAutospacing="0"/>
        <w:rPr>
          <w:rFonts w:ascii="Calibri" w:hAnsi="Calibri" w:cs="Calibri"/>
          <w:color w:val="000000"/>
          <w:sz w:val="22"/>
          <w:szCs w:val="22"/>
        </w:rPr>
      </w:pPr>
      <w:proofErr w:type="spellStart"/>
      <w:r>
        <w:rPr>
          <w:rFonts w:ascii="Calibri" w:hAnsi="Calibri" w:cs="Calibri"/>
          <w:color w:val="000000"/>
          <w:sz w:val="22"/>
          <w:szCs w:val="22"/>
        </w:rPr>
        <w:t>Vnter</w:t>
      </w:r>
      <w:proofErr w:type="spellEnd"/>
      <w:r>
        <w:rPr>
          <w:rFonts w:ascii="Calibri" w:hAnsi="Calibri" w:cs="Calibri"/>
          <w:color w:val="000000"/>
          <w:sz w:val="22"/>
          <w:szCs w:val="22"/>
        </w:rPr>
        <w:t xml:space="preserve"> den </w:t>
      </w:r>
      <w:proofErr w:type="spellStart"/>
      <w:r>
        <w:rPr>
          <w:rFonts w:ascii="Calibri" w:hAnsi="Calibri" w:cs="Calibri"/>
          <w:color w:val="000000"/>
          <w:sz w:val="22"/>
          <w:szCs w:val="22"/>
        </w:rPr>
        <w:t>beumen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kreutern</w:t>
      </w:r>
      <w:proofErr w:type="spellEnd"/>
      <w:r>
        <w:rPr>
          <w:rFonts w:ascii="Calibri" w:hAnsi="Calibri" w:cs="Calibri"/>
          <w:color w:val="000000"/>
          <w:sz w:val="22"/>
          <w:szCs w:val="22"/>
        </w:rPr>
        <w:t xml:space="preserve"> sind </w:t>
      </w:r>
      <w:proofErr w:type="spellStart"/>
      <w:r>
        <w:rPr>
          <w:rFonts w:ascii="Calibri" w:hAnsi="Calibri" w:cs="Calibri"/>
          <w:color w:val="000000"/>
          <w:sz w:val="22"/>
          <w:szCs w:val="22"/>
        </w:rPr>
        <w:t>Menlin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Frewlin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wann sie </w:t>
      </w:r>
      <w:proofErr w:type="spellStart"/>
      <w:r>
        <w:rPr>
          <w:rFonts w:ascii="Calibri" w:hAnsi="Calibri" w:cs="Calibri"/>
          <w:color w:val="000000"/>
          <w:sz w:val="22"/>
          <w:szCs w:val="22"/>
        </w:rPr>
        <w:t>beyeinander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stehn</w:t>
      </w:r>
      <w:proofErr w:type="spellEnd"/>
      <w:r>
        <w:rPr>
          <w:rFonts w:ascii="Calibri" w:hAnsi="Calibri" w:cs="Calibri"/>
          <w:color w:val="000000"/>
          <w:sz w:val="22"/>
          <w:szCs w:val="22"/>
        </w:rPr>
        <w:t xml:space="preserve">/ so wachsen sie </w:t>
      </w:r>
      <w:proofErr w:type="spellStart"/>
      <w:r>
        <w:rPr>
          <w:rFonts w:ascii="Calibri" w:hAnsi="Calibri" w:cs="Calibri"/>
          <w:color w:val="000000"/>
          <w:sz w:val="22"/>
          <w:szCs w:val="22"/>
        </w:rPr>
        <w:t>dester</w:t>
      </w:r>
      <w:proofErr w:type="spellEnd"/>
      <w:r>
        <w:rPr>
          <w:rFonts w:ascii="Calibri" w:hAnsi="Calibri" w:cs="Calibri"/>
          <w:color w:val="000000"/>
          <w:sz w:val="22"/>
          <w:szCs w:val="22"/>
        </w:rPr>
        <w:t xml:space="preserve"> lieber/ damit </w:t>
      </w:r>
      <w:proofErr w:type="spellStart"/>
      <w:r>
        <w:rPr>
          <w:rFonts w:ascii="Calibri" w:hAnsi="Calibri" w:cs="Calibri"/>
          <w:color w:val="000000"/>
          <w:sz w:val="22"/>
          <w:szCs w:val="22"/>
        </w:rPr>
        <w:t>vnser</w:t>
      </w:r>
      <w:proofErr w:type="spellEnd"/>
      <w:r>
        <w:rPr>
          <w:rFonts w:ascii="Calibri" w:hAnsi="Calibri" w:cs="Calibri"/>
          <w:color w:val="000000"/>
          <w:sz w:val="22"/>
          <w:szCs w:val="22"/>
        </w:rPr>
        <w:t xml:space="preserve"> Herr </w:t>
      </w:r>
      <w:proofErr w:type="spellStart"/>
      <w:r>
        <w:rPr>
          <w:rFonts w:ascii="Calibri" w:hAnsi="Calibri" w:cs="Calibri"/>
          <w:color w:val="000000"/>
          <w:sz w:val="22"/>
          <w:szCs w:val="22"/>
        </w:rPr>
        <w:t>Got</w:t>
      </w:r>
      <w:proofErr w:type="spellEnd"/>
      <w:r>
        <w:rPr>
          <w:rFonts w:ascii="Calibri" w:hAnsi="Calibri" w:cs="Calibri"/>
          <w:color w:val="000000"/>
          <w:sz w:val="22"/>
          <w:szCs w:val="22"/>
        </w:rPr>
        <w:t xml:space="preserve"> die </w:t>
      </w:r>
      <w:proofErr w:type="spellStart"/>
      <w:r>
        <w:rPr>
          <w:rFonts w:ascii="Calibri" w:hAnsi="Calibri" w:cs="Calibri"/>
          <w:color w:val="000000"/>
          <w:sz w:val="22"/>
          <w:szCs w:val="22"/>
        </w:rPr>
        <w:t>Ehliche</w:t>
      </w:r>
      <w:proofErr w:type="spellEnd"/>
      <w:r>
        <w:rPr>
          <w:rFonts w:ascii="Calibri" w:hAnsi="Calibri" w:cs="Calibri"/>
          <w:color w:val="000000"/>
          <w:sz w:val="22"/>
          <w:szCs w:val="22"/>
        </w:rPr>
        <w:t xml:space="preserve"> liebe </w:t>
      </w:r>
      <w:proofErr w:type="spellStart"/>
      <w:r>
        <w:rPr>
          <w:rFonts w:ascii="Calibri" w:hAnsi="Calibri" w:cs="Calibri"/>
          <w:color w:val="000000"/>
          <w:sz w:val="22"/>
          <w:szCs w:val="22"/>
        </w:rPr>
        <w:t>bestetiget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Darumb</w:t>
      </w:r>
      <w:proofErr w:type="spellEnd"/>
      <w:r>
        <w:rPr>
          <w:rFonts w:ascii="Calibri" w:hAnsi="Calibri" w:cs="Calibri"/>
          <w:color w:val="000000"/>
          <w:sz w:val="22"/>
          <w:szCs w:val="22"/>
        </w:rPr>
        <w:t xml:space="preserve"> er auch seinem eingeborne Son </w:t>
      </w:r>
      <w:proofErr w:type="spellStart"/>
      <w:r>
        <w:rPr>
          <w:rFonts w:ascii="Calibri" w:hAnsi="Calibri" w:cs="Calibri"/>
          <w:color w:val="000000"/>
          <w:sz w:val="22"/>
          <w:szCs w:val="22"/>
        </w:rPr>
        <w:t>vnserm</w:t>
      </w:r>
      <w:proofErr w:type="spellEnd"/>
      <w:r>
        <w:rPr>
          <w:rFonts w:ascii="Calibri" w:hAnsi="Calibri" w:cs="Calibri"/>
          <w:color w:val="000000"/>
          <w:sz w:val="22"/>
          <w:szCs w:val="22"/>
        </w:rPr>
        <w:t xml:space="preserve"> lieben Herrn Christo/ ein Ehlich Gemahl/ das ist/ seine liebe </w:t>
      </w:r>
      <w:proofErr w:type="spellStart"/>
      <w:r>
        <w:rPr>
          <w:rFonts w:ascii="Calibri" w:hAnsi="Calibri" w:cs="Calibri"/>
          <w:color w:val="000000"/>
          <w:sz w:val="22"/>
          <w:szCs w:val="22"/>
        </w:rPr>
        <w:t>Christenheyt</w:t>
      </w:r>
      <w:proofErr w:type="spellEnd"/>
      <w:r>
        <w:rPr>
          <w:rFonts w:ascii="Calibri" w:hAnsi="Calibri" w:cs="Calibri"/>
          <w:color w:val="000000"/>
          <w:sz w:val="22"/>
          <w:szCs w:val="22"/>
        </w:rPr>
        <w:t xml:space="preserve">/ gegeben/ welche auch der Herr mit seinem Blut von </w:t>
      </w:r>
      <w:proofErr w:type="spellStart"/>
      <w:r>
        <w:rPr>
          <w:rFonts w:ascii="Calibri" w:hAnsi="Calibri" w:cs="Calibri"/>
          <w:color w:val="000000"/>
          <w:sz w:val="22"/>
          <w:szCs w:val="22"/>
        </w:rPr>
        <w:t>sünden</w:t>
      </w:r>
      <w:proofErr w:type="spellEnd"/>
      <w:r>
        <w:rPr>
          <w:rFonts w:ascii="Calibri" w:hAnsi="Calibri" w:cs="Calibri"/>
          <w:color w:val="000000"/>
          <w:sz w:val="22"/>
          <w:szCs w:val="22"/>
        </w:rPr>
        <w:t xml:space="preserve"> gewaschen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gereiniget</w:t>
      </w:r>
      <w:proofErr w:type="spellEnd"/>
      <w:r>
        <w:rPr>
          <w:rFonts w:ascii="Calibri" w:hAnsi="Calibri" w:cs="Calibri"/>
          <w:color w:val="000000"/>
          <w:sz w:val="22"/>
          <w:szCs w:val="22"/>
        </w:rPr>
        <w:t xml:space="preserve"> hat/ </w:t>
      </w:r>
      <w:proofErr w:type="spellStart"/>
      <w:r>
        <w:rPr>
          <w:rFonts w:ascii="Calibri" w:hAnsi="Calibri" w:cs="Calibri"/>
          <w:color w:val="000000"/>
          <w:sz w:val="22"/>
          <w:szCs w:val="22"/>
        </w:rPr>
        <w:t>Ephe</w:t>
      </w:r>
      <w:proofErr w:type="spellEnd"/>
      <w:r>
        <w:rPr>
          <w:rFonts w:ascii="Calibri" w:hAnsi="Calibri" w:cs="Calibri"/>
          <w:color w:val="000000"/>
          <w:sz w:val="22"/>
          <w:szCs w:val="22"/>
        </w:rPr>
        <w:t>. 5.</w:t>
      </w:r>
    </w:p>
    <w:p w14:paraId="0400EA74" w14:textId="77777777" w:rsidR="008B3398" w:rsidRDefault="008B3398" w:rsidP="008B3398">
      <w:pPr>
        <w:pStyle w:val="StandardWeb"/>
        <w:shd w:val="clear" w:color="auto" w:fill="FFFFFF"/>
        <w:spacing w:before="0" w:beforeAutospacing="0" w:after="336" w:afterAutospacing="0"/>
        <w:rPr>
          <w:rFonts w:ascii="Calibri" w:hAnsi="Calibri" w:cs="Calibri"/>
          <w:color w:val="000000"/>
          <w:sz w:val="22"/>
          <w:szCs w:val="22"/>
        </w:rPr>
      </w:pPr>
      <w:proofErr w:type="spellStart"/>
      <w:r>
        <w:rPr>
          <w:rFonts w:ascii="Calibri" w:hAnsi="Calibri" w:cs="Calibri"/>
          <w:color w:val="000000"/>
          <w:sz w:val="22"/>
          <w:szCs w:val="22"/>
        </w:rPr>
        <w:t>Himel</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erden sind auch durch Gott in die ehe </w:t>
      </w:r>
      <w:proofErr w:type="spellStart"/>
      <w:r>
        <w:rPr>
          <w:rFonts w:ascii="Calibri" w:hAnsi="Calibri" w:cs="Calibri"/>
          <w:color w:val="000000"/>
          <w:sz w:val="22"/>
          <w:szCs w:val="22"/>
        </w:rPr>
        <w:t>zusamen</w:t>
      </w:r>
      <w:proofErr w:type="spellEnd"/>
      <w:r>
        <w:rPr>
          <w:rFonts w:ascii="Calibri" w:hAnsi="Calibri" w:cs="Calibri"/>
          <w:color w:val="000000"/>
          <w:sz w:val="22"/>
          <w:szCs w:val="22"/>
        </w:rPr>
        <w:t xml:space="preserve"> gegeben/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die erde ist des </w:t>
      </w:r>
      <w:proofErr w:type="spellStart"/>
      <w:r>
        <w:rPr>
          <w:rFonts w:ascii="Calibri" w:hAnsi="Calibri" w:cs="Calibri"/>
          <w:color w:val="000000"/>
          <w:sz w:val="22"/>
          <w:szCs w:val="22"/>
        </w:rPr>
        <w:t>himels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Ehgemal</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wirt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vonn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himel</w:t>
      </w:r>
      <w:proofErr w:type="spellEnd"/>
      <w:r>
        <w:rPr>
          <w:rFonts w:ascii="Calibri" w:hAnsi="Calibri" w:cs="Calibri"/>
          <w:color w:val="000000"/>
          <w:sz w:val="22"/>
          <w:szCs w:val="22"/>
        </w:rPr>
        <w:t xml:space="preserve"> schwanger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fruchtbar.</w:t>
      </w:r>
    </w:p>
    <w:p w14:paraId="322F1F8F" w14:textId="77777777" w:rsidR="008B3398" w:rsidRDefault="008B3398" w:rsidP="008B339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Da S. Paulus zu Athen das </w:t>
      </w:r>
      <w:proofErr w:type="spellStart"/>
      <w:r>
        <w:rPr>
          <w:rFonts w:ascii="Calibri" w:hAnsi="Calibri" w:cs="Calibri"/>
          <w:color w:val="000000"/>
          <w:sz w:val="22"/>
          <w:szCs w:val="22"/>
        </w:rPr>
        <w:t>Euangelium</w:t>
      </w:r>
      <w:proofErr w:type="spellEnd"/>
      <w:r>
        <w:rPr>
          <w:rFonts w:ascii="Calibri" w:hAnsi="Calibri" w:cs="Calibri"/>
          <w:color w:val="000000"/>
          <w:sz w:val="22"/>
          <w:szCs w:val="22"/>
        </w:rPr>
        <w:t xml:space="preserve"> prediget/ </w:t>
      </w:r>
      <w:proofErr w:type="spellStart"/>
      <w:r>
        <w:rPr>
          <w:rFonts w:ascii="Calibri" w:hAnsi="Calibri" w:cs="Calibri"/>
          <w:color w:val="000000"/>
          <w:sz w:val="22"/>
          <w:szCs w:val="22"/>
        </w:rPr>
        <w:t>leret</w:t>
      </w:r>
      <w:proofErr w:type="spellEnd"/>
      <w:r>
        <w:rPr>
          <w:rFonts w:ascii="Calibri" w:hAnsi="Calibri" w:cs="Calibri"/>
          <w:color w:val="000000"/>
          <w:sz w:val="22"/>
          <w:szCs w:val="22"/>
        </w:rPr>
        <w:t xml:space="preserve"> er auch/ das man Gott in den </w:t>
      </w:r>
      <w:proofErr w:type="spellStart"/>
      <w:r>
        <w:rPr>
          <w:rFonts w:ascii="Calibri" w:hAnsi="Calibri" w:cs="Calibri"/>
          <w:color w:val="000000"/>
          <w:sz w:val="22"/>
          <w:szCs w:val="22"/>
        </w:rPr>
        <w:t>Creaturen</w:t>
      </w:r>
      <w:proofErr w:type="spellEnd"/>
      <w:r>
        <w:rPr>
          <w:rFonts w:ascii="Calibri" w:hAnsi="Calibri" w:cs="Calibri"/>
          <w:color w:val="000000"/>
          <w:sz w:val="22"/>
          <w:szCs w:val="22"/>
        </w:rPr>
        <w:t xml:space="preserve"> suchen </w:t>
      </w:r>
      <w:proofErr w:type="spellStart"/>
      <w:r>
        <w:rPr>
          <w:rFonts w:ascii="Calibri" w:hAnsi="Calibri" w:cs="Calibri"/>
          <w:color w:val="000000"/>
          <w:sz w:val="22"/>
          <w:szCs w:val="22"/>
        </w:rPr>
        <w:t>sol</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spricht/ Gott </w:t>
      </w:r>
      <w:proofErr w:type="spellStart"/>
      <w:r>
        <w:rPr>
          <w:rFonts w:ascii="Calibri" w:hAnsi="Calibri" w:cs="Calibri"/>
          <w:color w:val="000000"/>
          <w:sz w:val="22"/>
          <w:szCs w:val="22"/>
        </w:rPr>
        <w:t>sey</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nit</w:t>
      </w:r>
      <w:proofErr w:type="spellEnd"/>
      <w:r>
        <w:rPr>
          <w:rFonts w:ascii="Calibri" w:hAnsi="Calibri" w:cs="Calibri"/>
          <w:color w:val="000000"/>
          <w:sz w:val="22"/>
          <w:szCs w:val="22"/>
        </w:rPr>
        <w:t xml:space="preserve"> fern </w:t>
      </w:r>
      <w:proofErr w:type="spellStart"/>
      <w:r>
        <w:rPr>
          <w:rFonts w:ascii="Calibri" w:hAnsi="Calibri" w:cs="Calibri"/>
          <w:color w:val="000000"/>
          <w:sz w:val="22"/>
          <w:szCs w:val="22"/>
        </w:rPr>
        <w:t>vonn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eym</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ytlichen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vnter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Acto</w:t>
      </w:r>
      <w:proofErr w:type="spellEnd"/>
      <w:r>
        <w:rPr>
          <w:rFonts w:ascii="Calibri" w:hAnsi="Calibri" w:cs="Calibri"/>
          <w:color w:val="000000"/>
          <w:sz w:val="22"/>
          <w:szCs w:val="22"/>
        </w:rPr>
        <w:t>. 17.</w:t>
      </w:r>
    </w:p>
    <w:p w14:paraId="54DA8C5C" w14:textId="77777777" w:rsidR="008B3398" w:rsidRDefault="008B3398" w:rsidP="008B3398">
      <w:pPr>
        <w:pStyle w:val="StandardWeb"/>
        <w:shd w:val="clear" w:color="auto" w:fill="FFFFFF"/>
        <w:spacing w:before="0" w:beforeAutospacing="0" w:after="336" w:afterAutospacing="0"/>
        <w:rPr>
          <w:rFonts w:ascii="Calibri" w:hAnsi="Calibri" w:cs="Calibri"/>
          <w:color w:val="000000"/>
          <w:sz w:val="22"/>
          <w:szCs w:val="22"/>
        </w:rPr>
      </w:pP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in der Epistel an die Römer schreibt er/ Wie </w:t>
      </w:r>
      <w:proofErr w:type="spellStart"/>
      <w:r>
        <w:rPr>
          <w:rFonts w:ascii="Calibri" w:hAnsi="Calibri" w:cs="Calibri"/>
          <w:color w:val="000000"/>
          <w:sz w:val="22"/>
          <w:szCs w:val="22"/>
        </w:rPr>
        <w:t>Got</w:t>
      </w:r>
      <w:proofErr w:type="spellEnd"/>
      <w:r>
        <w:rPr>
          <w:rFonts w:ascii="Calibri" w:hAnsi="Calibri" w:cs="Calibri"/>
          <w:color w:val="000000"/>
          <w:sz w:val="22"/>
          <w:szCs w:val="22"/>
        </w:rPr>
        <w:t xml:space="preserve"> die </w:t>
      </w:r>
      <w:proofErr w:type="spellStart"/>
      <w:r>
        <w:rPr>
          <w:rFonts w:ascii="Calibri" w:hAnsi="Calibri" w:cs="Calibri"/>
          <w:color w:val="000000"/>
          <w:sz w:val="22"/>
          <w:szCs w:val="22"/>
        </w:rPr>
        <w:t>jhenen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grewlich</w:t>
      </w:r>
      <w:proofErr w:type="spellEnd"/>
      <w:r>
        <w:rPr>
          <w:rFonts w:ascii="Calibri" w:hAnsi="Calibri" w:cs="Calibri"/>
          <w:color w:val="000000"/>
          <w:sz w:val="22"/>
          <w:szCs w:val="22"/>
        </w:rPr>
        <w:t xml:space="preserve"> strafft/ so </w:t>
      </w:r>
      <w:proofErr w:type="spellStart"/>
      <w:r>
        <w:rPr>
          <w:rFonts w:ascii="Calibri" w:hAnsi="Calibri" w:cs="Calibri"/>
          <w:color w:val="000000"/>
          <w:sz w:val="22"/>
          <w:szCs w:val="22"/>
        </w:rPr>
        <w:t>jn</w:t>
      </w:r>
      <w:proofErr w:type="spellEnd"/>
      <w:r>
        <w:rPr>
          <w:rFonts w:ascii="Calibri" w:hAnsi="Calibri" w:cs="Calibri"/>
          <w:color w:val="000000"/>
          <w:sz w:val="22"/>
          <w:szCs w:val="22"/>
        </w:rPr>
        <w:t xml:space="preserve"> bei seinen </w:t>
      </w:r>
      <w:proofErr w:type="spellStart"/>
      <w:r>
        <w:rPr>
          <w:rFonts w:ascii="Calibri" w:hAnsi="Calibri" w:cs="Calibri"/>
          <w:color w:val="000000"/>
          <w:sz w:val="22"/>
          <w:szCs w:val="22"/>
        </w:rPr>
        <w:t>Creaturen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wercken</w:t>
      </w:r>
      <w:proofErr w:type="spellEnd"/>
      <w:r>
        <w:rPr>
          <w:rFonts w:ascii="Calibri" w:hAnsi="Calibri" w:cs="Calibri"/>
          <w:color w:val="000000"/>
          <w:sz w:val="22"/>
          <w:szCs w:val="22"/>
        </w:rPr>
        <w:t xml:space="preserve"> nicht erkennen/ Roma 1.</w:t>
      </w:r>
    </w:p>
    <w:p w14:paraId="5F479656" w14:textId="77777777" w:rsidR="008B3398" w:rsidRDefault="008B3398" w:rsidP="008B339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So </w:t>
      </w:r>
      <w:proofErr w:type="spellStart"/>
      <w:r>
        <w:rPr>
          <w:rFonts w:ascii="Calibri" w:hAnsi="Calibri" w:cs="Calibri"/>
          <w:color w:val="000000"/>
          <w:sz w:val="22"/>
          <w:szCs w:val="22"/>
        </w:rPr>
        <w:t>offt</w:t>
      </w:r>
      <w:proofErr w:type="spellEnd"/>
      <w:r>
        <w:rPr>
          <w:rFonts w:ascii="Calibri" w:hAnsi="Calibri" w:cs="Calibri"/>
          <w:color w:val="000000"/>
          <w:sz w:val="22"/>
          <w:szCs w:val="22"/>
        </w:rPr>
        <w:t xml:space="preserve"> wir ein </w:t>
      </w:r>
      <w:proofErr w:type="spellStart"/>
      <w:r>
        <w:rPr>
          <w:rFonts w:ascii="Calibri" w:hAnsi="Calibri" w:cs="Calibri"/>
          <w:color w:val="000000"/>
          <w:sz w:val="22"/>
          <w:szCs w:val="22"/>
        </w:rPr>
        <w:t>creatur</w:t>
      </w:r>
      <w:proofErr w:type="spellEnd"/>
      <w:r>
        <w:rPr>
          <w:rFonts w:ascii="Calibri" w:hAnsi="Calibri" w:cs="Calibri"/>
          <w:color w:val="000000"/>
          <w:sz w:val="22"/>
          <w:szCs w:val="22"/>
        </w:rPr>
        <w:t xml:space="preserve"> brauchen/ </w:t>
      </w:r>
      <w:proofErr w:type="spellStart"/>
      <w:r>
        <w:rPr>
          <w:rFonts w:ascii="Calibri" w:hAnsi="Calibri" w:cs="Calibri"/>
          <w:color w:val="000000"/>
          <w:sz w:val="22"/>
          <w:szCs w:val="22"/>
        </w:rPr>
        <w:t>welchs</w:t>
      </w:r>
      <w:proofErr w:type="spellEnd"/>
      <w:r>
        <w:rPr>
          <w:rFonts w:ascii="Calibri" w:hAnsi="Calibri" w:cs="Calibri"/>
          <w:color w:val="000000"/>
          <w:sz w:val="22"/>
          <w:szCs w:val="22"/>
        </w:rPr>
        <w:t xml:space="preserve"> wir on </w:t>
      </w:r>
      <w:proofErr w:type="spellStart"/>
      <w:r>
        <w:rPr>
          <w:rFonts w:ascii="Calibri" w:hAnsi="Calibri" w:cs="Calibri"/>
          <w:color w:val="000000"/>
          <w:sz w:val="22"/>
          <w:szCs w:val="22"/>
        </w:rPr>
        <w:t>vnterlas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thun</w:t>
      </w:r>
      <w:proofErr w:type="spellEnd"/>
      <w:r>
        <w:rPr>
          <w:rFonts w:ascii="Calibri" w:hAnsi="Calibri" w:cs="Calibri"/>
          <w:color w:val="000000"/>
          <w:sz w:val="22"/>
          <w:szCs w:val="22"/>
        </w:rPr>
        <w:t xml:space="preserve">/ so sollen wir </w:t>
      </w:r>
      <w:proofErr w:type="spellStart"/>
      <w:r>
        <w:rPr>
          <w:rFonts w:ascii="Calibri" w:hAnsi="Calibri" w:cs="Calibri"/>
          <w:color w:val="000000"/>
          <w:sz w:val="22"/>
          <w:szCs w:val="22"/>
        </w:rPr>
        <w:t>vnserm</w:t>
      </w:r>
      <w:proofErr w:type="spellEnd"/>
      <w:r>
        <w:rPr>
          <w:rFonts w:ascii="Calibri" w:hAnsi="Calibri" w:cs="Calibri"/>
          <w:color w:val="000000"/>
          <w:sz w:val="22"/>
          <w:szCs w:val="22"/>
        </w:rPr>
        <w:t xml:space="preserve"> Herrn Gott </w:t>
      </w:r>
      <w:proofErr w:type="spellStart"/>
      <w:r>
        <w:rPr>
          <w:rFonts w:ascii="Calibri" w:hAnsi="Calibri" w:cs="Calibri"/>
          <w:color w:val="000000"/>
          <w:sz w:val="22"/>
          <w:szCs w:val="22"/>
        </w:rPr>
        <w:t>dabey</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dancken</w:t>
      </w:r>
      <w:proofErr w:type="spellEnd"/>
      <w:r>
        <w:rPr>
          <w:rFonts w:ascii="Calibri" w:hAnsi="Calibri" w:cs="Calibri"/>
          <w:color w:val="000000"/>
          <w:sz w:val="22"/>
          <w:szCs w:val="22"/>
        </w:rPr>
        <w:t xml:space="preserve">'/ Wann einer seine </w:t>
      </w:r>
      <w:proofErr w:type="spellStart"/>
      <w:r>
        <w:rPr>
          <w:rFonts w:ascii="Calibri" w:hAnsi="Calibri" w:cs="Calibri"/>
          <w:color w:val="000000"/>
          <w:sz w:val="22"/>
          <w:szCs w:val="22"/>
        </w:rPr>
        <w:t>hende</w:t>
      </w:r>
      <w:proofErr w:type="spellEnd"/>
      <w:r>
        <w:rPr>
          <w:rFonts w:ascii="Calibri" w:hAnsi="Calibri" w:cs="Calibri"/>
          <w:color w:val="000000"/>
          <w:sz w:val="22"/>
          <w:szCs w:val="22"/>
        </w:rPr>
        <w:t xml:space="preserve"> waschet/ so </w:t>
      </w:r>
      <w:proofErr w:type="spellStart"/>
      <w:r>
        <w:rPr>
          <w:rFonts w:ascii="Calibri" w:hAnsi="Calibri" w:cs="Calibri"/>
          <w:color w:val="000000"/>
          <w:sz w:val="22"/>
          <w:szCs w:val="22"/>
        </w:rPr>
        <w:t>sol</w:t>
      </w:r>
      <w:proofErr w:type="spellEnd"/>
      <w:r>
        <w:rPr>
          <w:rFonts w:ascii="Calibri" w:hAnsi="Calibri" w:cs="Calibri"/>
          <w:color w:val="000000"/>
          <w:sz w:val="22"/>
          <w:szCs w:val="22"/>
        </w:rPr>
        <w:t xml:space="preserve"> er Gott </w:t>
      </w:r>
      <w:proofErr w:type="spellStart"/>
      <w:r>
        <w:rPr>
          <w:rFonts w:ascii="Calibri" w:hAnsi="Calibri" w:cs="Calibri"/>
          <w:color w:val="000000"/>
          <w:sz w:val="22"/>
          <w:szCs w:val="22"/>
        </w:rPr>
        <w:t>vmb</w:t>
      </w:r>
      <w:proofErr w:type="spellEnd"/>
      <w:r>
        <w:rPr>
          <w:rFonts w:ascii="Calibri" w:hAnsi="Calibri" w:cs="Calibri"/>
          <w:color w:val="000000"/>
          <w:sz w:val="22"/>
          <w:szCs w:val="22"/>
        </w:rPr>
        <w:t xml:space="preserve"> dasselbe </w:t>
      </w:r>
      <w:proofErr w:type="spellStart"/>
      <w:r>
        <w:rPr>
          <w:rFonts w:ascii="Calibri" w:hAnsi="Calibri" w:cs="Calibri"/>
          <w:color w:val="000000"/>
          <w:sz w:val="22"/>
          <w:szCs w:val="22"/>
        </w:rPr>
        <w:t>wasser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dancken</w:t>
      </w:r>
      <w:proofErr w:type="spellEnd"/>
      <w:r>
        <w:rPr>
          <w:rFonts w:ascii="Calibri" w:hAnsi="Calibri" w:cs="Calibri"/>
          <w:color w:val="000000"/>
          <w:sz w:val="22"/>
          <w:szCs w:val="22"/>
        </w:rPr>
        <w:t xml:space="preserve">/ Können wir doch des </w:t>
      </w:r>
      <w:proofErr w:type="spellStart"/>
      <w:r>
        <w:rPr>
          <w:rFonts w:ascii="Calibri" w:hAnsi="Calibri" w:cs="Calibri"/>
          <w:color w:val="000000"/>
          <w:sz w:val="22"/>
          <w:szCs w:val="22"/>
        </w:rPr>
        <w:t>wassers</w:t>
      </w:r>
      <w:proofErr w:type="spellEnd"/>
      <w:r>
        <w:rPr>
          <w:rFonts w:ascii="Calibri" w:hAnsi="Calibri" w:cs="Calibri"/>
          <w:color w:val="000000"/>
          <w:sz w:val="22"/>
          <w:szCs w:val="22"/>
        </w:rPr>
        <w:t xml:space="preserve"> nicht ein tag </w:t>
      </w:r>
      <w:proofErr w:type="spellStart"/>
      <w:r>
        <w:rPr>
          <w:rFonts w:ascii="Calibri" w:hAnsi="Calibri" w:cs="Calibri"/>
          <w:color w:val="000000"/>
          <w:sz w:val="22"/>
          <w:szCs w:val="22"/>
        </w:rPr>
        <w:t>emperen</w:t>
      </w:r>
      <w:proofErr w:type="spellEnd"/>
      <w:r>
        <w:rPr>
          <w:rFonts w:ascii="Calibri" w:hAnsi="Calibri" w:cs="Calibri"/>
          <w:color w:val="000000"/>
          <w:sz w:val="22"/>
          <w:szCs w:val="22"/>
        </w:rPr>
        <w:t xml:space="preserve">/ Die Menschen die sich also </w:t>
      </w:r>
      <w:proofErr w:type="spellStart"/>
      <w:r>
        <w:rPr>
          <w:rFonts w:ascii="Calibri" w:hAnsi="Calibri" w:cs="Calibri"/>
          <w:color w:val="000000"/>
          <w:sz w:val="22"/>
          <w:szCs w:val="22"/>
        </w:rPr>
        <w:t>gewehnen</w:t>
      </w:r>
      <w:proofErr w:type="spellEnd"/>
      <w:r>
        <w:rPr>
          <w:rFonts w:ascii="Calibri" w:hAnsi="Calibri" w:cs="Calibri"/>
          <w:color w:val="000000"/>
          <w:sz w:val="22"/>
          <w:szCs w:val="22"/>
        </w:rPr>
        <w:t xml:space="preserve">/ Gott </w:t>
      </w:r>
      <w:proofErr w:type="spellStart"/>
      <w:r>
        <w:rPr>
          <w:rFonts w:ascii="Calibri" w:hAnsi="Calibri" w:cs="Calibri"/>
          <w:color w:val="000000"/>
          <w:sz w:val="22"/>
          <w:szCs w:val="22"/>
        </w:rPr>
        <w:t>vmb</w:t>
      </w:r>
      <w:proofErr w:type="spellEnd"/>
      <w:r>
        <w:rPr>
          <w:rFonts w:ascii="Calibri" w:hAnsi="Calibri" w:cs="Calibri"/>
          <w:color w:val="000000"/>
          <w:sz w:val="22"/>
          <w:szCs w:val="22"/>
        </w:rPr>
        <w:t xml:space="preserve"> seine </w:t>
      </w:r>
      <w:proofErr w:type="spellStart"/>
      <w:r>
        <w:rPr>
          <w:rFonts w:ascii="Calibri" w:hAnsi="Calibri" w:cs="Calibri"/>
          <w:color w:val="000000"/>
          <w:sz w:val="22"/>
          <w:szCs w:val="22"/>
        </w:rPr>
        <w:t>Creaturen</w:t>
      </w:r>
      <w:proofErr w:type="spellEnd"/>
      <w:r>
        <w:rPr>
          <w:rFonts w:ascii="Calibri" w:hAnsi="Calibri" w:cs="Calibri"/>
          <w:color w:val="000000"/>
          <w:sz w:val="22"/>
          <w:szCs w:val="22"/>
        </w:rPr>
        <w:t xml:space="preserve"> zu </w:t>
      </w:r>
      <w:proofErr w:type="spellStart"/>
      <w:r>
        <w:rPr>
          <w:rFonts w:ascii="Calibri" w:hAnsi="Calibri" w:cs="Calibri"/>
          <w:color w:val="000000"/>
          <w:sz w:val="22"/>
          <w:szCs w:val="22"/>
        </w:rPr>
        <w:t>dancken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zu loben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sich </w:t>
      </w:r>
      <w:proofErr w:type="spellStart"/>
      <w:r>
        <w:rPr>
          <w:rFonts w:ascii="Calibri" w:hAnsi="Calibri" w:cs="Calibri"/>
          <w:color w:val="000000"/>
          <w:sz w:val="22"/>
          <w:szCs w:val="22"/>
        </w:rPr>
        <w:t>vber</w:t>
      </w:r>
      <w:proofErr w:type="spellEnd"/>
      <w:r>
        <w:rPr>
          <w:rFonts w:ascii="Calibri" w:hAnsi="Calibri" w:cs="Calibri"/>
          <w:color w:val="000000"/>
          <w:sz w:val="22"/>
          <w:szCs w:val="22"/>
        </w:rPr>
        <w:t xml:space="preserve"> seine </w:t>
      </w:r>
      <w:proofErr w:type="spellStart"/>
      <w:r>
        <w:rPr>
          <w:rFonts w:ascii="Calibri" w:hAnsi="Calibri" w:cs="Calibri"/>
          <w:color w:val="000000"/>
          <w:sz w:val="22"/>
          <w:szCs w:val="22"/>
        </w:rPr>
        <w:t>mancherley</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wercke</w:t>
      </w:r>
      <w:proofErr w:type="spellEnd"/>
      <w:r>
        <w:rPr>
          <w:rFonts w:ascii="Calibri" w:hAnsi="Calibri" w:cs="Calibri"/>
          <w:color w:val="000000"/>
          <w:sz w:val="22"/>
          <w:szCs w:val="22"/>
        </w:rPr>
        <w:t xml:space="preserve"> zu verwundern/ die werden </w:t>
      </w:r>
      <w:proofErr w:type="spellStart"/>
      <w:r>
        <w:rPr>
          <w:rFonts w:ascii="Calibri" w:hAnsi="Calibri" w:cs="Calibri"/>
          <w:color w:val="000000"/>
          <w:sz w:val="22"/>
          <w:szCs w:val="22"/>
        </w:rPr>
        <w:t>ye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lenger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ye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frümer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hüten sich für </w:t>
      </w:r>
      <w:proofErr w:type="spellStart"/>
      <w:r>
        <w:rPr>
          <w:rFonts w:ascii="Calibri" w:hAnsi="Calibri" w:cs="Calibri"/>
          <w:color w:val="000000"/>
          <w:sz w:val="22"/>
          <w:szCs w:val="22"/>
        </w:rPr>
        <w:t>sünden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dz</w:t>
      </w:r>
      <w:proofErr w:type="spellEnd"/>
      <w:r>
        <w:rPr>
          <w:rFonts w:ascii="Calibri" w:hAnsi="Calibri" w:cs="Calibri"/>
          <w:color w:val="000000"/>
          <w:sz w:val="22"/>
          <w:szCs w:val="22"/>
        </w:rPr>
        <w:t xml:space="preserve"> sind die rechte Kinder Gottes/ Dagegen zürnet der Prophet </w:t>
      </w:r>
      <w:proofErr w:type="spellStart"/>
      <w:r>
        <w:rPr>
          <w:rFonts w:ascii="Calibri" w:hAnsi="Calibri" w:cs="Calibri"/>
          <w:color w:val="000000"/>
          <w:sz w:val="22"/>
          <w:szCs w:val="22"/>
        </w:rPr>
        <w:t>Dauid</w:t>
      </w:r>
      <w:proofErr w:type="spellEnd"/>
      <w:r>
        <w:rPr>
          <w:rFonts w:ascii="Calibri" w:hAnsi="Calibri" w:cs="Calibri"/>
          <w:color w:val="000000"/>
          <w:sz w:val="22"/>
          <w:szCs w:val="22"/>
        </w:rPr>
        <w:t xml:space="preserve"> sehr </w:t>
      </w:r>
      <w:proofErr w:type="spellStart"/>
      <w:r>
        <w:rPr>
          <w:rFonts w:ascii="Calibri" w:hAnsi="Calibri" w:cs="Calibri"/>
          <w:color w:val="000000"/>
          <w:sz w:val="22"/>
          <w:szCs w:val="22"/>
        </w:rPr>
        <w:t>vber</w:t>
      </w:r>
      <w:proofErr w:type="spellEnd"/>
      <w:r>
        <w:rPr>
          <w:rFonts w:ascii="Calibri" w:hAnsi="Calibri" w:cs="Calibri"/>
          <w:color w:val="000000"/>
          <w:sz w:val="22"/>
          <w:szCs w:val="22"/>
        </w:rPr>
        <w:t xml:space="preserve"> die/ so Gott an seinen </w:t>
      </w:r>
      <w:proofErr w:type="spellStart"/>
      <w:r>
        <w:rPr>
          <w:rFonts w:ascii="Calibri" w:hAnsi="Calibri" w:cs="Calibri"/>
          <w:color w:val="000000"/>
          <w:sz w:val="22"/>
          <w:szCs w:val="22"/>
        </w:rPr>
        <w:t>wercken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nit</w:t>
      </w:r>
      <w:proofErr w:type="spellEnd"/>
      <w:r>
        <w:rPr>
          <w:rFonts w:ascii="Calibri" w:hAnsi="Calibri" w:cs="Calibri"/>
          <w:color w:val="000000"/>
          <w:sz w:val="22"/>
          <w:szCs w:val="22"/>
        </w:rPr>
        <w:t xml:space="preserve"> erkennen noch </w:t>
      </w:r>
      <w:proofErr w:type="spellStart"/>
      <w:r>
        <w:rPr>
          <w:rFonts w:ascii="Calibri" w:hAnsi="Calibri" w:cs="Calibri"/>
          <w:color w:val="000000"/>
          <w:sz w:val="22"/>
          <w:szCs w:val="22"/>
        </w:rPr>
        <w:t>jm</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darumb</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dancken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sonder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jn</w:t>
      </w:r>
      <w:proofErr w:type="spellEnd"/>
      <w:r>
        <w:rPr>
          <w:rFonts w:ascii="Calibri" w:hAnsi="Calibri" w:cs="Calibri"/>
          <w:color w:val="000000"/>
          <w:sz w:val="22"/>
          <w:szCs w:val="22"/>
        </w:rPr>
        <w:t xml:space="preserve"> noch </w:t>
      </w:r>
      <w:proofErr w:type="spellStart"/>
      <w:r>
        <w:rPr>
          <w:rFonts w:ascii="Calibri" w:hAnsi="Calibri" w:cs="Calibri"/>
          <w:color w:val="000000"/>
          <w:sz w:val="22"/>
          <w:szCs w:val="22"/>
        </w:rPr>
        <w:t>darzu</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lesern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Psal</w:t>
      </w:r>
      <w:proofErr w:type="spellEnd"/>
      <w:r>
        <w:rPr>
          <w:rFonts w:ascii="Calibri" w:hAnsi="Calibri" w:cs="Calibri"/>
          <w:color w:val="000000"/>
          <w:sz w:val="22"/>
          <w:szCs w:val="22"/>
        </w:rPr>
        <w:t xml:space="preserve">. 139. Ach Gott/ das du </w:t>
      </w:r>
      <w:proofErr w:type="spellStart"/>
      <w:r>
        <w:rPr>
          <w:rFonts w:ascii="Calibri" w:hAnsi="Calibri" w:cs="Calibri"/>
          <w:color w:val="000000"/>
          <w:sz w:val="22"/>
          <w:szCs w:val="22"/>
        </w:rPr>
        <w:t>tödtest</w:t>
      </w:r>
      <w:proofErr w:type="spellEnd"/>
      <w:r>
        <w:rPr>
          <w:rFonts w:ascii="Calibri" w:hAnsi="Calibri" w:cs="Calibri"/>
          <w:color w:val="000000"/>
          <w:sz w:val="22"/>
          <w:szCs w:val="22"/>
        </w:rPr>
        <w:t xml:space="preserve"> die Gottlosen etc. Desgleichen steht im 104. Psalm/ Der </w:t>
      </w:r>
      <w:proofErr w:type="spellStart"/>
      <w:r>
        <w:rPr>
          <w:rFonts w:ascii="Calibri" w:hAnsi="Calibri" w:cs="Calibri"/>
          <w:color w:val="000000"/>
          <w:sz w:val="22"/>
          <w:szCs w:val="22"/>
        </w:rPr>
        <w:t>sünder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mus</w:t>
      </w:r>
      <w:proofErr w:type="spellEnd"/>
      <w:r>
        <w:rPr>
          <w:rFonts w:ascii="Calibri" w:hAnsi="Calibri" w:cs="Calibri"/>
          <w:color w:val="000000"/>
          <w:sz w:val="22"/>
          <w:szCs w:val="22"/>
        </w:rPr>
        <w:t xml:space="preserve"> ein ende werden/ die </w:t>
      </w:r>
      <w:proofErr w:type="spellStart"/>
      <w:r>
        <w:rPr>
          <w:rFonts w:ascii="Calibri" w:hAnsi="Calibri" w:cs="Calibri"/>
          <w:color w:val="000000"/>
          <w:sz w:val="22"/>
          <w:szCs w:val="22"/>
        </w:rPr>
        <w:t>nit</w:t>
      </w:r>
      <w:proofErr w:type="spellEnd"/>
      <w:r>
        <w:rPr>
          <w:rFonts w:ascii="Calibri" w:hAnsi="Calibri" w:cs="Calibri"/>
          <w:color w:val="000000"/>
          <w:sz w:val="22"/>
          <w:szCs w:val="22"/>
        </w:rPr>
        <w:t xml:space="preserve"> ein mal sprechen/ last </w:t>
      </w:r>
      <w:proofErr w:type="spellStart"/>
      <w:r>
        <w:rPr>
          <w:rFonts w:ascii="Calibri" w:hAnsi="Calibri" w:cs="Calibri"/>
          <w:color w:val="000000"/>
          <w:sz w:val="22"/>
          <w:szCs w:val="22"/>
        </w:rPr>
        <w:t>vnns</w:t>
      </w:r>
      <w:proofErr w:type="spellEnd"/>
      <w:r>
        <w:rPr>
          <w:rFonts w:ascii="Calibri" w:hAnsi="Calibri" w:cs="Calibri"/>
          <w:color w:val="000000"/>
          <w:sz w:val="22"/>
          <w:szCs w:val="22"/>
        </w:rPr>
        <w:t xml:space="preserve"> doch den Herrn </w:t>
      </w:r>
      <w:proofErr w:type="spellStart"/>
      <w:r>
        <w:rPr>
          <w:rFonts w:ascii="Calibri" w:hAnsi="Calibri" w:cs="Calibri"/>
          <w:color w:val="000000"/>
          <w:sz w:val="22"/>
          <w:szCs w:val="22"/>
        </w:rPr>
        <w:t>vnsern</w:t>
      </w:r>
      <w:proofErr w:type="spellEnd"/>
      <w:r>
        <w:rPr>
          <w:rFonts w:ascii="Calibri" w:hAnsi="Calibri" w:cs="Calibri"/>
          <w:color w:val="000000"/>
          <w:sz w:val="22"/>
          <w:szCs w:val="22"/>
        </w:rPr>
        <w:t xml:space="preserve"> Gott fürchten/ der </w:t>
      </w:r>
      <w:proofErr w:type="spellStart"/>
      <w:r>
        <w:rPr>
          <w:rFonts w:ascii="Calibri" w:hAnsi="Calibri" w:cs="Calibri"/>
          <w:color w:val="000000"/>
          <w:sz w:val="22"/>
          <w:szCs w:val="22"/>
        </w:rPr>
        <w:t>vns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früregen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spatregen</w:t>
      </w:r>
      <w:proofErr w:type="spellEnd"/>
      <w:r>
        <w:rPr>
          <w:rFonts w:ascii="Calibri" w:hAnsi="Calibri" w:cs="Calibri"/>
          <w:color w:val="000000"/>
          <w:sz w:val="22"/>
          <w:szCs w:val="22"/>
        </w:rPr>
        <w:t xml:space="preserve"> zu rechter </w:t>
      </w:r>
      <w:proofErr w:type="spellStart"/>
      <w:r>
        <w:rPr>
          <w:rFonts w:ascii="Calibri" w:hAnsi="Calibri" w:cs="Calibri"/>
          <w:color w:val="000000"/>
          <w:sz w:val="22"/>
          <w:szCs w:val="22"/>
        </w:rPr>
        <w:t>zeyt</w:t>
      </w:r>
      <w:proofErr w:type="spellEnd"/>
      <w:r>
        <w:rPr>
          <w:rFonts w:ascii="Calibri" w:hAnsi="Calibri" w:cs="Calibri"/>
          <w:color w:val="000000"/>
          <w:sz w:val="22"/>
          <w:szCs w:val="22"/>
        </w:rPr>
        <w:t xml:space="preserve"> gibt/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vns</w:t>
      </w:r>
      <w:proofErr w:type="spellEnd"/>
      <w:r>
        <w:rPr>
          <w:rFonts w:ascii="Calibri" w:hAnsi="Calibri" w:cs="Calibri"/>
          <w:color w:val="000000"/>
          <w:sz w:val="22"/>
          <w:szCs w:val="22"/>
        </w:rPr>
        <w:t xml:space="preserve"> die </w:t>
      </w:r>
      <w:proofErr w:type="spellStart"/>
      <w:r>
        <w:rPr>
          <w:rFonts w:ascii="Calibri" w:hAnsi="Calibri" w:cs="Calibri"/>
          <w:color w:val="000000"/>
          <w:sz w:val="22"/>
          <w:szCs w:val="22"/>
        </w:rPr>
        <w:t>erndte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trewlich</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jerlich</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behüt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Jere</w:t>
      </w:r>
      <w:proofErr w:type="spellEnd"/>
      <w:r>
        <w:rPr>
          <w:rFonts w:ascii="Calibri" w:hAnsi="Calibri" w:cs="Calibri"/>
          <w:color w:val="000000"/>
          <w:sz w:val="22"/>
          <w:szCs w:val="22"/>
        </w:rPr>
        <w:t>. 5.</w:t>
      </w:r>
    </w:p>
    <w:p w14:paraId="585F572E" w14:textId="77777777" w:rsidR="008B3398" w:rsidRDefault="008B3398" w:rsidP="008B339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Weltliche Herrn haben </w:t>
      </w:r>
      <w:proofErr w:type="spellStart"/>
      <w:r>
        <w:rPr>
          <w:rFonts w:ascii="Calibri" w:hAnsi="Calibri" w:cs="Calibri"/>
          <w:color w:val="000000"/>
          <w:sz w:val="22"/>
          <w:szCs w:val="22"/>
        </w:rPr>
        <w:t>nit</w:t>
      </w:r>
      <w:proofErr w:type="spellEnd"/>
      <w:r>
        <w:rPr>
          <w:rFonts w:ascii="Calibri" w:hAnsi="Calibri" w:cs="Calibri"/>
          <w:color w:val="000000"/>
          <w:sz w:val="22"/>
          <w:szCs w:val="22"/>
        </w:rPr>
        <w:t xml:space="preserve"> mit </w:t>
      </w:r>
      <w:proofErr w:type="spellStart"/>
      <w:r>
        <w:rPr>
          <w:rFonts w:ascii="Calibri" w:hAnsi="Calibri" w:cs="Calibri"/>
          <w:color w:val="000000"/>
          <w:sz w:val="22"/>
          <w:szCs w:val="22"/>
        </w:rPr>
        <w:t>yederman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Gemeyne</w:t>
      </w:r>
      <w:proofErr w:type="spellEnd"/>
      <w:r>
        <w:rPr>
          <w:rFonts w:ascii="Calibri" w:hAnsi="Calibri" w:cs="Calibri"/>
          <w:color w:val="000000"/>
          <w:sz w:val="22"/>
          <w:szCs w:val="22"/>
        </w:rPr>
        <w:t xml:space="preserve"> schafft/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machen </w:t>
      </w:r>
      <w:proofErr w:type="spellStart"/>
      <w:r>
        <w:rPr>
          <w:rFonts w:ascii="Calibri" w:hAnsi="Calibri" w:cs="Calibri"/>
          <w:color w:val="000000"/>
          <w:sz w:val="22"/>
          <w:szCs w:val="22"/>
        </w:rPr>
        <w:t>nit</w:t>
      </w:r>
      <w:proofErr w:type="spellEnd"/>
      <w:r>
        <w:rPr>
          <w:rFonts w:ascii="Calibri" w:hAnsi="Calibri" w:cs="Calibri"/>
          <w:color w:val="000000"/>
          <w:sz w:val="22"/>
          <w:szCs w:val="22"/>
        </w:rPr>
        <w:t xml:space="preserve"> mit </w:t>
      </w:r>
      <w:proofErr w:type="spellStart"/>
      <w:r>
        <w:rPr>
          <w:rFonts w:ascii="Calibri" w:hAnsi="Calibri" w:cs="Calibri"/>
          <w:color w:val="000000"/>
          <w:sz w:val="22"/>
          <w:szCs w:val="22"/>
        </w:rPr>
        <w:t>yederman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kundschafft</w:t>
      </w:r>
      <w:proofErr w:type="spellEnd"/>
      <w:r>
        <w:rPr>
          <w:rFonts w:ascii="Calibri" w:hAnsi="Calibri" w:cs="Calibri"/>
          <w:color w:val="000000"/>
          <w:sz w:val="22"/>
          <w:szCs w:val="22"/>
        </w:rPr>
        <w:t xml:space="preserve">/ es </w:t>
      </w:r>
      <w:proofErr w:type="spellStart"/>
      <w:r>
        <w:rPr>
          <w:rFonts w:ascii="Calibri" w:hAnsi="Calibri" w:cs="Calibri"/>
          <w:color w:val="000000"/>
          <w:sz w:val="22"/>
          <w:szCs w:val="22"/>
        </w:rPr>
        <w:t>gepürt</w:t>
      </w:r>
      <w:proofErr w:type="spellEnd"/>
      <w:r>
        <w:rPr>
          <w:rFonts w:ascii="Calibri" w:hAnsi="Calibri" w:cs="Calibri"/>
          <w:color w:val="000000"/>
          <w:sz w:val="22"/>
          <w:szCs w:val="22"/>
        </w:rPr>
        <w:t xml:space="preserve"> sich auch </w:t>
      </w:r>
      <w:proofErr w:type="spellStart"/>
      <w:r>
        <w:rPr>
          <w:rFonts w:ascii="Calibri" w:hAnsi="Calibri" w:cs="Calibri"/>
          <w:color w:val="000000"/>
          <w:sz w:val="22"/>
          <w:szCs w:val="22"/>
        </w:rPr>
        <w:t>nit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vff</w:t>
      </w:r>
      <w:proofErr w:type="spellEnd"/>
      <w:r>
        <w:rPr>
          <w:rFonts w:ascii="Calibri" w:hAnsi="Calibri" w:cs="Calibri"/>
          <w:color w:val="000000"/>
          <w:sz w:val="22"/>
          <w:szCs w:val="22"/>
        </w:rPr>
        <w:t xml:space="preserve"> das sie </w:t>
      </w:r>
      <w:proofErr w:type="spellStart"/>
      <w:r>
        <w:rPr>
          <w:rFonts w:ascii="Calibri" w:hAnsi="Calibri" w:cs="Calibri"/>
          <w:color w:val="000000"/>
          <w:sz w:val="22"/>
          <w:szCs w:val="22"/>
        </w:rPr>
        <w:t>nit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veracht</w:t>
      </w:r>
      <w:proofErr w:type="spellEnd"/>
      <w:r>
        <w:rPr>
          <w:rFonts w:ascii="Calibri" w:hAnsi="Calibri" w:cs="Calibri"/>
          <w:color w:val="000000"/>
          <w:sz w:val="22"/>
          <w:szCs w:val="22"/>
        </w:rPr>
        <w:t xml:space="preserve"> werden/ Wie man spricht /</w:t>
      </w:r>
      <w:proofErr w:type="spellStart"/>
      <w:r>
        <w:rPr>
          <w:rFonts w:ascii="Calibri" w:hAnsi="Calibri" w:cs="Calibri"/>
          <w:color w:val="000000"/>
          <w:sz w:val="22"/>
          <w:szCs w:val="22"/>
        </w:rPr>
        <w:t>Nimia</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familiaritas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facit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contemptum</w:t>
      </w:r>
      <w:proofErr w:type="spellEnd"/>
      <w:r>
        <w:rPr>
          <w:rFonts w:ascii="Calibri" w:hAnsi="Calibri" w:cs="Calibri"/>
          <w:color w:val="000000"/>
          <w:sz w:val="22"/>
          <w:szCs w:val="22"/>
        </w:rPr>
        <w:t xml:space="preserve">/ Wer sich all zu gemein macht/ der </w:t>
      </w:r>
      <w:proofErr w:type="spellStart"/>
      <w:r>
        <w:rPr>
          <w:rFonts w:ascii="Calibri" w:hAnsi="Calibri" w:cs="Calibri"/>
          <w:color w:val="000000"/>
          <w:sz w:val="22"/>
          <w:szCs w:val="22"/>
        </w:rPr>
        <w:t>wirdt</w:t>
      </w:r>
      <w:proofErr w:type="spellEnd"/>
      <w:r>
        <w:rPr>
          <w:rFonts w:ascii="Calibri" w:hAnsi="Calibri" w:cs="Calibri"/>
          <w:color w:val="000000"/>
          <w:sz w:val="22"/>
          <w:szCs w:val="22"/>
        </w:rPr>
        <w:t xml:space="preserve"> dadurch </w:t>
      </w:r>
      <w:proofErr w:type="spellStart"/>
      <w:r>
        <w:rPr>
          <w:rFonts w:ascii="Calibri" w:hAnsi="Calibri" w:cs="Calibri"/>
          <w:color w:val="000000"/>
          <w:sz w:val="22"/>
          <w:szCs w:val="22"/>
        </w:rPr>
        <w:t>veracht</w:t>
      </w:r>
      <w:proofErr w:type="spellEnd"/>
      <w:r>
        <w:rPr>
          <w:rFonts w:ascii="Calibri" w:hAnsi="Calibri" w:cs="Calibri"/>
          <w:color w:val="000000"/>
          <w:sz w:val="22"/>
          <w:szCs w:val="22"/>
        </w:rPr>
        <w:t xml:space="preserve">/ Aber </w:t>
      </w:r>
      <w:proofErr w:type="spellStart"/>
      <w:r>
        <w:rPr>
          <w:rFonts w:ascii="Calibri" w:hAnsi="Calibri" w:cs="Calibri"/>
          <w:color w:val="000000"/>
          <w:sz w:val="22"/>
          <w:szCs w:val="22"/>
        </w:rPr>
        <w:t>vnser</w:t>
      </w:r>
      <w:proofErr w:type="spellEnd"/>
      <w:r>
        <w:rPr>
          <w:rFonts w:ascii="Calibri" w:hAnsi="Calibri" w:cs="Calibri"/>
          <w:color w:val="000000"/>
          <w:sz w:val="22"/>
          <w:szCs w:val="22"/>
        </w:rPr>
        <w:t xml:space="preserve"> Herr </w:t>
      </w:r>
      <w:proofErr w:type="spellStart"/>
      <w:r>
        <w:rPr>
          <w:rFonts w:ascii="Calibri" w:hAnsi="Calibri" w:cs="Calibri"/>
          <w:color w:val="000000"/>
          <w:sz w:val="22"/>
          <w:szCs w:val="22"/>
        </w:rPr>
        <w:t>Got</w:t>
      </w:r>
      <w:proofErr w:type="spellEnd"/>
      <w:r>
        <w:rPr>
          <w:rFonts w:ascii="Calibri" w:hAnsi="Calibri" w:cs="Calibri"/>
          <w:color w:val="000000"/>
          <w:sz w:val="22"/>
          <w:szCs w:val="22"/>
        </w:rPr>
        <w:t xml:space="preserve"> als des Reich </w:t>
      </w:r>
      <w:proofErr w:type="spellStart"/>
      <w:r>
        <w:rPr>
          <w:rFonts w:ascii="Calibri" w:hAnsi="Calibri" w:cs="Calibri"/>
          <w:color w:val="000000"/>
          <w:sz w:val="22"/>
          <w:szCs w:val="22"/>
        </w:rPr>
        <w:t>nit</w:t>
      </w:r>
      <w:proofErr w:type="spellEnd"/>
      <w:r>
        <w:rPr>
          <w:rFonts w:ascii="Calibri" w:hAnsi="Calibri" w:cs="Calibri"/>
          <w:color w:val="000000"/>
          <w:sz w:val="22"/>
          <w:szCs w:val="22"/>
        </w:rPr>
        <w:t xml:space="preserve"> von dieser </w:t>
      </w:r>
      <w:proofErr w:type="spellStart"/>
      <w:r>
        <w:rPr>
          <w:rFonts w:ascii="Calibri" w:hAnsi="Calibri" w:cs="Calibri"/>
          <w:color w:val="000000"/>
          <w:sz w:val="22"/>
          <w:szCs w:val="22"/>
        </w:rPr>
        <w:t>welt</w:t>
      </w:r>
      <w:proofErr w:type="spellEnd"/>
      <w:r>
        <w:rPr>
          <w:rFonts w:ascii="Calibri" w:hAnsi="Calibri" w:cs="Calibri"/>
          <w:color w:val="000000"/>
          <w:sz w:val="22"/>
          <w:szCs w:val="22"/>
        </w:rPr>
        <w:t xml:space="preserve"> ist/ fragt nichts nach diesem Sprichwort/ </w:t>
      </w:r>
      <w:proofErr w:type="spellStart"/>
      <w:r>
        <w:rPr>
          <w:rFonts w:ascii="Calibri" w:hAnsi="Calibri" w:cs="Calibri"/>
          <w:color w:val="000000"/>
          <w:sz w:val="22"/>
          <w:szCs w:val="22"/>
        </w:rPr>
        <w:t>Wolt</w:t>
      </w:r>
      <w:proofErr w:type="spellEnd"/>
      <w:r>
        <w:rPr>
          <w:rFonts w:ascii="Calibri" w:hAnsi="Calibri" w:cs="Calibri"/>
          <w:color w:val="000000"/>
          <w:sz w:val="22"/>
          <w:szCs w:val="22"/>
        </w:rPr>
        <w:t xml:space="preserve"> gern </w:t>
      </w:r>
      <w:proofErr w:type="spellStart"/>
      <w:r>
        <w:rPr>
          <w:rFonts w:ascii="Calibri" w:hAnsi="Calibri" w:cs="Calibri"/>
          <w:color w:val="000000"/>
          <w:sz w:val="22"/>
          <w:szCs w:val="22"/>
        </w:rPr>
        <w:t>yedermans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kundtschafft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mit </w:t>
      </w:r>
      <w:proofErr w:type="spellStart"/>
      <w:r>
        <w:rPr>
          <w:rFonts w:ascii="Calibri" w:hAnsi="Calibri" w:cs="Calibri"/>
          <w:color w:val="000000"/>
          <w:sz w:val="22"/>
          <w:szCs w:val="22"/>
        </w:rPr>
        <w:t>yederman</w:t>
      </w:r>
      <w:proofErr w:type="spellEnd"/>
      <w:r>
        <w:rPr>
          <w:rFonts w:ascii="Calibri" w:hAnsi="Calibri" w:cs="Calibri"/>
          <w:color w:val="000000"/>
          <w:sz w:val="22"/>
          <w:szCs w:val="22"/>
        </w:rPr>
        <w:t xml:space="preserve"> gemeinschafft haben/ </w:t>
      </w:r>
      <w:proofErr w:type="spellStart"/>
      <w:r>
        <w:rPr>
          <w:rFonts w:ascii="Calibri" w:hAnsi="Calibri" w:cs="Calibri"/>
          <w:color w:val="000000"/>
          <w:sz w:val="22"/>
          <w:szCs w:val="22"/>
        </w:rPr>
        <w:t>drumb</w:t>
      </w:r>
      <w:proofErr w:type="spellEnd"/>
      <w:r>
        <w:rPr>
          <w:rFonts w:ascii="Calibri" w:hAnsi="Calibri" w:cs="Calibri"/>
          <w:color w:val="000000"/>
          <w:sz w:val="22"/>
          <w:szCs w:val="22"/>
        </w:rPr>
        <w:t xml:space="preserve"> offenbaret er sich den Menschen </w:t>
      </w:r>
      <w:proofErr w:type="spellStart"/>
      <w:r>
        <w:rPr>
          <w:rFonts w:ascii="Calibri" w:hAnsi="Calibri" w:cs="Calibri"/>
          <w:color w:val="000000"/>
          <w:sz w:val="22"/>
          <w:szCs w:val="22"/>
        </w:rPr>
        <w:t>beyde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inn</w:t>
      </w:r>
      <w:proofErr w:type="spellEnd"/>
      <w:r>
        <w:rPr>
          <w:rFonts w:ascii="Calibri" w:hAnsi="Calibri" w:cs="Calibri"/>
          <w:color w:val="000000"/>
          <w:sz w:val="22"/>
          <w:szCs w:val="22"/>
        </w:rPr>
        <w:t xml:space="preserve"> seinem </w:t>
      </w:r>
      <w:proofErr w:type="spellStart"/>
      <w:r>
        <w:rPr>
          <w:rFonts w:ascii="Calibri" w:hAnsi="Calibri" w:cs="Calibri"/>
          <w:color w:val="000000"/>
          <w:sz w:val="22"/>
          <w:szCs w:val="22"/>
        </w:rPr>
        <w:t>Wordt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Creaturen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gesellet sich zu </w:t>
      </w:r>
      <w:proofErr w:type="spellStart"/>
      <w:r>
        <w:rPr>
          <w:rFonts w:ascii="Calibri" w:hAnsi="Calibri" w:cs="Calibri"/>
          <w:color w:val="000000"/>
          <w:sz w:val="22"/>
          <w:szCs w:val="22"/>
        </w:rPr>
        <w:t>yederman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ob er </w:t>
      </w:r>
      <w:proofErr w:type="spellStart"/>
      <w:r>
        <w:rPr>
          <w:rFonts w:ascii="Calibri" w:hAnsi="Calibri" w:cs="Calibri"/>
          <w:color w:val="000000"/>
          <w:sz w:val="22"/>
          <w:szCs w:val="22"/>
        </w:rPr>
        <w:t>wol</w:t>
      </w:r>
      <w:proofErr w:type="spellEnd"/>
      <w:r>
        <w:rPr>
          <w:rFonts w:ascii="Calibri" w:hAnsi="Calibri" w:cs="Calibri"/>
          <w:color w:val="000000"/>
          <w:sz w:val="22"/>
          <w:szCs w:val="22"/>
        </w:rPr>
        <w:t xml:space="preserve"> vom </w:t>
      </w:r>
      <w:proofErr w:type="spellStart"/>
      <w:r>
        <w:rPr>
          <w:rFonts w:ascii="Calibri" w:hAnsi="Calibri" w:cs="Calibri"/>
          <w:color w:val="000000"/>
          <w:sz w:val="22"/>
          <w:szCs w:val="22"/>
        </w:rPr>
        <w:t>mehrerteyl</w:t>
      </w:r>
      <w:proofErr w:type="spellEnd"/>
      <w:r>
        <w:rPr>
          <w:rFonts w:ascii="Calibri" w:hAnsi="Calibri" w:cs="Calibri"/>
          <w:color w:val="000000"/>
          <w:sz w:val="22"/>
          <w:szCs w:val="22"/>
        </w:rPr>
        <w:t xml:space="preserve"> der Menschen </w:t>
      </w:r>
      <w:proofErr w:type="spellStart"/>
      <w:r>
        <w:rPr>
          <w:rFonts w:ascii="Calibri" w:hAnsi="Calibri" w:cs="Calibri"/>
          <w:color w:val="000000"/>
          <w:sz w:val="22"/>
          <w:szCs w:val="22"/>
        </w:rPr>
        <w:t>veracht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wirdt</w:t>
      </w:r>
      <w:proofErr w:type="spellEnd"/>
      <w:r>
        <w:rPr>
          <w:rFonts w:ascii="Calibri" w:hAnsi="Calibri" w:cs="Calibri"/>
          <w:color w:val="000000"/>
          <w:sz w:val="22"/>
          <w:szCs w:val="22"/>
        </w:rPr>
        <w:t xml:space="preserve">/ noch </w:t>
      </w:r>
      <w:proofErr w:type="spellStart"/>
      <w:r>
        <w:rPr>
          <w:rFonts w:ascii="Calibri" w:hAnsi="Calibri" w:cs="Calibri"/>
          <w:color w:val="000000"/>
          <w:sz w:val="22"/>
          <w:szCs w:val="22"/>
        </w:rPr>
        <w:t>kan</w:t>
      </w:r>
      <w:proofErr w:type="spellEnd"/>
      <w:r>
        <w:rPr>
          <w:rFonts w:ascii="Calibri" w:hAnsi="Calibri" w:cs="Calibri"/>
          <w:color w:val="000000"/>
          <w:sz w:val="22"/>
          <w:szCs w:val="22"/>
        </w:rPr>
        <w:t xml:space="preserve"> er seine </w:t>
      </w:r>
      <w:proofErr w:type="spellStart"/>
      <w:r>
        <w:rPr>
          <w:rFonts w:ascii="Calibri" w:hAnsi="Calibri" w:cs="Calibri"/>
          <w:color w:val="000000"/>
          <w:sz w:val="22"/>
          <w:szCs w:val="22"/>
        </w:rPr>
        <w:t>weyse</w:t>
      </w:r>
      <w:proofErr w:type="spellEnd"/>
      <w:r>
        <w:rPr>
          <w:rFonts w:ascii="Calibri" w:hAnsi="Calibri" w:cs="Calibri"/>
          <w:color w:val="000000"/>
          <w:sz w:val="22"/>
          <w:szCs w:val="22"/>
        </w:rPr>
        <w:t xml:space="preserve"> nicht lassen/ </w:t>
      </w:r>
      <w:proofErr w:type="spellStart"/>
      <w:r>
        <w:rPr>
          <w:rFonts w:ascii="Calibri" w:hAnsi="Calibri" w:cs="Calibri"/>
          <w:color w:val="000000"/>
          <w:sz w:val="22"/>
          <w:szCs w:val="22"/>
        </w:rPr>
        <w:t>feret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ymmer</w:t>
      </w:r>
      <w:proofErr w:type="spellEnd"/>
      <w:r>
        <w:rPr>
          <w:rFonts w:ascii="Calibri" w:hAnsi="Calibri" w:cs="Calibri"/>
          <w:color w:val="000000"/>
          <w:sz w:val="22"/>
          <w:szCs w:val="22"/>
        </w:rPr>
        <w:t xml:space="preserve"> fort freundlich zu sein/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seine </w:t>
      </w:r>
      <w:proofErr w:type="spellStart"/>
      <w:r>
        <w:rPr>
          <w:rFonts w:ascii="Calibri" w:hAnsi="Calibri" w:cs="Calibri"/>
          <w:color w:val="000000"/>
          <w:sz w:val="22"/>
          <w:szCs w:val="22"/>
        </w:rPr>
        <w:t>güte</w:t>
      </w:r>
      <w:proofErr w:type="spellEnd"/>
      <w:r>
        <w:rPr>
          <w:rFonts w:ascii="Calibri" w:hAnsi="Calibri" w:cs="Calibri"/>
          <w:color w:val="000000"/>
          <w:sz w:val="22"/>
          <w:szCs w:val="22"/>
        </w:rPr>
        <w:t xml:space="preserve"> wehret ewiglich/ lest seine Sonne scheinen </w:t>
      </w:r>
      <w:proofErr w:type="spellStart"/>
      <w:r>
        <w:rPr>
          <w:rFonts w:ascii="Calibri" w:hAnsi="Calibri" w:cs="Calibri"/>
          <w:color w:val="000000"/>
          <w:sz w:val="22"/>
          <w:szCs w:val="22"/>
        </w:rPr>
        <w:t>vber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böss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gut etc.</w:t>
      </w:r>
    </w:p>
    <w:p w14:paraId="5CA055CD" w14:textId="77777777" w:rsidR="008B3398" w:rsidRDefault="008B3398" w:rsidP="008B3398">
      <w:pPr>
        <w:pStyle w:val="StandardWeb"/>
        <w:shd w:val="clear" w:color="auto" w:fill="FFFFFF"/>
        <w:spacing w:before="0" w:beforeAutospacing="0" w:after="336" w:afterAutospacing="0"/>
        <w:rPr>
          <w:rFonts w:ascii="Calibri" w:hAnsi="Calibri" w:cs="Calibri"/>
          <w:color w:val="000000"/>
          <w:sz w:val="22"/>
          <w:szCs w:val="22"/>
        </w:rPr>
      </w:pP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wie gern </w:t>
      </w:r>
      <w:proofErr w:type="spellStart"/>
      <w:r>
        <w:rPr>
          <w:rFonts w:ascii="Calibri" w:hAnsi="Calibri" w:cs="Calibri"/>
          <w:color w:val="000000"/>
          <w:sz w:val="22"/>
          <w:szCs w:val="22"/>
        </w:rPr>
        <w:t>vnser</w:t>
      </w:r>
      <w:proofErr w:type="spellEnd"/>
      <w:r>
        <w:rPr>
          <w:rFonts w:ascii="Calibri" w:hAnsi="Calibri" w:cs="Calibri"/>
          <w:color w:val="000000"/>
          <w:sz w:val="22"/>
          <w:szCs w:val="22"/>
        </w:rPr>
        <w:t xml:space="preserve"> Herr Gott </w:t>
      </w:r>
      <w:proofErr w:type="spellStart"/>
      <w:r>
        <w:rPr>
          <w:rFonts w:ascii="Calibri" w:hAnsi="Calibri" w:cs="Calibri"/>
          <w:color w:val="000000"/>
          <w:sz w:val="22"/>
          <w:szCs w:val="22"/>
        </w:rPr>
        <w:t>bey</w:t>
      </w:r>
      <w:proofErr w:type="spellEnd"/>
      <w:r>
        <w:rPr>
          <w:rFonts w:ascii="Calibri" w:hAnsi="Calibri" w:cs="Calibri"/>
          <w:color w:val="000000"/>
          <w:sz w:val="22"/>
          <w:szCs w:val="22"/>
        </w:rPr>
        <w:t xml:space="preserve"> den Menschen sei/ das </w:t>
      </w:r>
      <w:proofErr w:type="spellStart"/>
      <w:r>
        <w:rPr>
          <w:rFonts w:ascii="Calibri" w:hAnsi="Calibri" w:cs="Calibri"/>
          <w:color w:val="000000"/>
          <w:sz w:val="22"/>
          <w:szCs w:val="22"/>
        </w:rPr>
        <w:t>sihet</w:t>
      </w:r>
      <w:proofErr w:type="spellEnd"/>
      <w:r>
        <w:rPr>
          <w:rFonts w:ascii="Calibri" w:hAnsi="Calibri" w:cs="Calibri"/>
          <w:color w:val="000000"/>
          <w:sz w:val="22"/>
          <w:szCs w:val="22"/>
        </w:rPr>
        <w:t xml:space="preserve"> man </w:t>
      </w:r>
      <w:proofErr w:type="spellStart"/>
      <w:r>
        <w:rPr>
          <w:rFonts w:ascii="Calibri" w:hAnsi="Calibri" w:cs="Calibri"/>
          <w:color w:val="000000"/>
          <w:sz w:val="22"/>
          <w:szCs w:val="22"/>
        </w:rPr>
        <w:t>wol</w:t>
      </w:r>
      <w:proofErr w:type="spellEnd"/>
      <w:r>
        <w:rPr>
          <w:rFonts w:ascii="Calibri" w:hAnsi="Calibri" w:cs="Calibri"/>
          <w:color w:val="000000"/>
          <w:sz w:val="22"/>
          <w:szCs w:val="22"/>
        </w:rPr>
        <w:t xml:space="preserve"> an seinem </w:t>
      </w:r>
      <w:proofErr w:type="spellStart"/>
      <w:r>
        <w:rPr>
          <w:rFonts w:ascii="Calibri" w:hAnsi="Calibri" w:cs="Calibri"/>
          <w:color w:val="000000"/>
          <w:sz w:val="22"/>
          <w:szCs w:val="22"/>
        </w:rPr>
        <w:t>eyngebornen</w:t>
      </w:r>
      <w:proofErr w:type="spellEnd"/>
      <w:r>
        <w:rPr>
          <w:rFonts w:ascii="Calibri" w:hAnsi="Calibri" w:cs="Calibri"/>
          <w:color w:val="000000"/>
          <w:sz w:val="22"/>
          <w:szCs w:val="22"/>
        </w:rPr>
        <w:t xml:space="preserve"> Son </w:t>
      </w:r>
      <w:proofErr w:type="spellStart"/>
      <w:r>
        <w:rPr>
          <w:rFonts w:ascii="Calibri" w:hAnsi="Calibri" w:cs="Calibri"/>
          <w:color w:val="000000"/>
          <w:sz w:val="22"/>
          <w:szCs w:val="22"/>
        </w:rPr>
        <w:t>vnserm</w:t>
      </w:r>
      <w:proofErr w:type="spellEnd"/>
      <w:r>
        <w:rPr>
          <w:rFonts w:ascii="Calibri" w:hAnsi="Calibri" w:cs="Calibri"/>
          <w:color w:val="000000"/>
          <w:sz w:val="22"/>
          <w:szCs w:val="22"/>
        </w:rPr>
        <w:t xml:space="preserve"> Herrn </w:t>
      </w:r>
      <w:proofErr w:type="spellStart"/>
      <w:r>
        <w:rPr>
          <w:rFonts w:ascii="Calibri" w:hAnsi="Calibri" w:cs="Calibri"/>
          <w:color w:val="000000"/>
          <w:sz w:val="22"/>
          <w:szCs w:val="22"/>
        </w:rPr>
        <w:t>Jhesu</w:t>
      </w:r>
      <w:proofErr w:type="spellEnd"/>
      <w:r>
        <w:rPr>
          <w:rFonts w:ascii="Calibri" w:hAnsi="Calibri" w:cs="Calibri"/>
          <w:color w:val="000000"/>
          <w:sz w:val="22"/>
          <w:szCs w:val="22"/>
        </w:rPr>
        <w:t xml:space="preserve"> Christo/ Als der leib </w:t>
      </w:r>
      <w:proofErr w:type="spellStart"/>
      <w:r>
        <w:rPr>
          <w:rFonts w:ascii="Calibri" w:hAnsi="Calibri" w:cs="Calibri"/>
          <w:color w:val="000000"/>
          <w:sz w:val="22"/>
          <w:szCs w:val="22"/>
        </w:rPr>
        <w:t>vff</w:t>
      </w:r>
      <w:proofErr w:type="spellEnd"/>
      <w:r>
        <w:rPr>
          <w:rFonts w:ascii="Calibri" w:hAnsi="Calibri" w:cs="Calibri"/>
          <w:color w:val="000000"/>
          <w:sz w:val="22"/>
          <w:szCs w:val="22"/>
        </w:rPr>
        <w:t xml:space="preserve"> erden </w:t>
      </w:r>
      <w:proofErr w:type="spellStart"/>
      <w:r>
        <w:rPr>
          <w:rFonts w:ascii="Calibri" w:hAnsi="Calibri" w:cs="Calibri"/>
          <w:color w:val="000000"/>
          <w:sz w:val="22"/>
          <w:szCs w:val="22"/>
        </w:rPr>
        <w:t>gieng</w:t>
      </w:r>
      <w:proofErr w:type="spellEnd"/>
      <w:r>
        <w:rPr>
          <w:rFonts w:ascii="Calibri" w:hAnsi="Calibri" w:cs="Calibri"/>
          <w:color w:val="000000"/>
          <w:sz w:val="22"/>
          <w:szCs w:val="22"/>
        </w:rPr>
        <w:t xml:space="preserve">/ hatte er für </w:t>
      </w:r>
      <w:proofErr w:type="spellStart"/>
      <w:r>
        <w:rPr>
          <w:rFonts w:ascii="Calibri" w:hAnsi="Calibri" w:cs="Calibri"/>
          <w:color w:val="000000"/>
          <w:sz w:val="22"/>
          <w:szCs w:val="22"/>
        </w:rPr>
        <w:t>keynem</w:t>
      </w:r>
      <w:proofErr w:type="spellEnd"/>
      <w:r>
        <w:rPr>
          <w:rFonts w:ascii="Calibri" w:hAnsi="Calibri" w:cs="Calibri"/>
          <w:color w:val="000000"/>
          <w:sz w:val="22"/>
          <w:szCs w:val="22"/>
        </w:rPr>
        <w:t xml:space="preserve"> Menschen ein </w:t>
      </w:r>
      <w:proofErr w:type="spellStart"/>
      <w:r>
        <w:rPr>
          <w:rFonts w:ascii="Calibri" w:hAnsi="Calibri" w:cs="Calibri"/>
          <w:color w:val="000000"/>
          <w:sz w:val="22"/>
          <w:szCs w:val="22"/>
        </w:rPr>
        <w:t>abschewens</w:t>
      </w:r>
      <w:proofErr w:type="spellEnd"/>
      <w:r>
        <w:rPr>
          <w:rFonts w:ascii="Calibri" w:hAnsi="Calibri" w:cs="Calibri"/>
          <w:color w:val="000000"/>
          <w:sz w:val="22"/>
          <w:szCs w:val="22"/>
        </w:rPr>
        <w:t xml:space="preserve">/ war gern bei </w:t>
      </w:r>
      <w:proofErr w:type="spellStart"/>
      <w:r>
        <w:rPr>
          <w:rFonts w:ascii="Calibri" w:hAnsi="Calibri" w:cs="Calibri"/>
          <w:color w:val="000000"/>
          <w:sz w:val="22"/>
          <w:szCs w:val="22"/>
        </w:rPr>
        <w:t>yederman</w:t>
      </w:r>
      <w:proofErr w:type="spellEnd"/>
      <w:r>
        <w:rPr>
          <w:rFonts w:ascii="Calibri" w:hAnsi="Calibri" w:cs="Calibri"/>
          <w:color w:val="000000"/>
          <w:sz w:val="22"/>
          <w:szCs w:val="22"/>
        </w:rPr>
        <w:t xml:space="preserve">/ das er auch von den Priestern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Schrifftgelerten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drumb</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veracht</w:t>
      </w:r>
      <w:proofErr w:type="spellEnd"/>
      <w:r>
        <w:rPr>
          <w:rFonts w:ascii="Calibri" w:hAnsi="Calibri" w:cs="Calibri"/>
          <w:color w:val="000000"/>
          <w:sz w:val="22"/>
          <w:szCs w:val="22"/>
        </w:rPr>
        <w:t xml:space="preserve"> ward/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hielt sich viel mehr zu den armen/ geringen/ Törichten/ gebrechlichen/ </w:t>
      </w:r>
      <w:proofErr w:type="spellStart"/>
      <w:r>
        <w:rPr>
          <w:rFonts w:ascii="Calibri" w:hAnsi="Calibri" w:cs="Calibri"/>
          <w:color w:val="000000"/>
          <w:sz w:val="22"/>
          <w:szCs w:val="22"/>
        </w:rPr>
        <w:t>krancken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elenden/ dann zu den Reichen/ </w:t>
      </w:r>
      <w:proofErr w:type="spellStart"/>
      <w:r>
        <w:rPr>
          <w:rFonts w:ascii="Calibri" w:hAnsi="Calibri" w:cs="Calibri"/>
          <w:color w:val="000000"/>
          <w:sz w:val="22"/>
          <w:szCs w:val="22"/>
        </w:rPr>
        <w:t>hochgeachten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weysen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starcken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gesunden/ </w:t>
      </w:r>
      <w:proofErr w:type="spellStart"/>
      <w:r>
        <w:rPr>
          <w:rFonts w:ascii="Calibri" w:hAnsi="Calibri" w:cs="Calibri"/>
          <w:color w:val="000000"/>
          <w:sz w:val="22"/>
          <w:szCs w:val="22"/>
        </w:rPr>
        <w:t>halff</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yederman</w:t>
      </w:r>
      <w:proofErr w:type="spellEnd"/>
      <w:r>
        <w:rPr>
          <w:rFonts w:ascii="Calibri" w:hAnsi="Calibri" w:cs="Calibri"/>
          <w:color w:val="000000"/>
          <w:sz w:val="22"/>
          <w:szCs w:val="22"/>
        </w:rPr>
        <w:t xml:space="preserve"> gern/ Wer nun seiner </w:t>
      </w:r>
      <w:proofErr w:type="spellStart"/>
      <w:r>
        <w:rPr>
          <w:rFonts w:ascii="Calibri" w:hAnsi="Calibri" w:cs="Calibri"/>
          <w:color w:val="000000"/>
          <w:sz w:val="22"/>
          <w:szCs w:val="22"/>
        </w:rPr>
        <w:t>hülff</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begert</w:t>
      </w:r>
      <w:proofErr w:type="spellEnd"/>
      <w:r>
        <w:rPr>
          <w:rFonts w:ascii="Calibri" w:hAnsi="Calibri" w:cs="Calibri"/>
          <w:color w:val="000000"/>
          <w:sz w:val="22"/>
          <w:szCs w:val="22"/>
        </w:rPr>
        <w:t xml:space="preserve">/ der ward seiner bitte </w:t>
      </w:r>
      <w:proofErr w:type="spellStart"/>
      <w:r>
        <w:rPr>
          <w:rFonts w:ascii="Calibri" w:hAnsi="Calibri" w:cs="Calibri"/>
          <w:color w:val="000000"/>
          <w:sz w:val="22"/>
          <w:szCs w:val="22"/>
        </w:rPr>
        <w:t>gewert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Darumb</w:t>
      </w:r>
      <w:proofErr w:type="spellEnd"/>
      <w:r>
        <w:rPr>
          <w:rFonts w:ascii="Calibri" w:hAnsi="Calibri" w:cs="Calibri"/>
          <w:color w:val="000000"/>
          <w:sz w:val="22"/>
          <w:szCs w:val="22"/>
        </w:rPr>
        <w:t xml:space="preserve"> er von S. Paulo </w:t>
      </w:r>
      <w:proofErr w:type="spellStart"/>
      <w:r>
        <w:rPr>
          <w:rFonts w:ascii="Calibri" w:hAnsi="Calibri" w:cs="Calibri"/>
          <w:color w:val="000000"/>
          <w:sz w:val="22"/>
          <w:szCs w:val="22"/>
        </w:rPr>
        <w:t>Poilanthropos</w:t>
      </w:r>
      <w:proofErr w:type="spellEnd"/>
      <w:r>
        <w:rPr>
          <w:rFonts w:ascii="Calibri" w:hAnsi="Calibri" w:cs="Calibri"/>
          <w:color w:val="000000"/>
          <w:sz w:val="22"/>
          <w:szCs w:val="22"/>
        </w:rPr>
        <w:t xml:space="preserve">/ das ist/ Menschen lieber Menschen freund </w:t>
      </w:r>
      <w:proofErr w:type="spellStart"/>
      <w:r>
        <w:rPr>
          <w:rFonts w:ascii="Calibri" w:hAnsi="Calibri" w:cs="Calibri"/>
          <w:color w:val="000000"/>
          <w:sz w:val="22"/>
          <w:szCs w:val="22"/>
        </w:rPr>
        <w:t>genennet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wirt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im achten </w:t>
      </w:r>
      <w:proofErr w:type="spellStart"/>
      <w:r>
        <w:rPr>
          <w:rFonts w:ascii="Calibri" w:hAnsi="Calibri" w:cs="Calibri"/>
          <w:color w:val="000000"/>
          <w:sz w:val="22"/>
          <w:szCs w:val="22"/>
        </w:rPr>
        <w:t>Capitel</w:t>
      </w:r>
      <w:proofErr w:type="spellEnd"/>
      <w:r>
        <w:rPr>
          <w:rFonts w:ascii="Calibri" w:hAnsi="Calibri" w:cs="Calibri"/>
          <w:color w:val="000000"/>
          <w:sz w:val="22"/>
          <w:szCs w:val="22"/>
        </w:rPr>
        <w:t xml:space="preserve"> der Sprüche Salomo/ spricht </w:t>
      </w:r>
      <w:proofErr w:type="spellStart"/>
      <w:r>
        <w:rPr>
          <w:rFonts w:ascii="Calibri" w:hAnsi="Calibri" w:cs="Calibri"/>
          <w:color w:val="000000"/>
          <w:sz w:val="22"/>
          <w:szCs w:val="22"/>
        </w:rPr>
        <w:t>Gosses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weysheyt</w:t>
      </w:r>
      <w:proofErr w:type="spellEnd"/>
      <w:r>
        <w:rPr>
          <w:rFonts w:ascii="Calibri" w:hAnsi="Calibri" w:cs="Calibri"/>
          <w:color w:val="000000"/>
          <w:sz w:val="22"/>
          <w:szCs w:val="22"/>
        </w:rPr>
        <w:t xml:space="preserve">/ das ist/ </w:t>
      </w:r>
      <w:proofErr w:type="spellStart"/>
      <w:r>
        <w:rPr>
          <w:rFonts w:ascii="Calibri" w:hAnsi="Calibri" w:cs="Calibri"/>
          <w:color w:val="000000"/>
          <w:sz w:val="22"/>
          <w:szCs w:val="22"/>
        </w:rPr>
        <w:t>vnnser</w:t>
      </w:r>
      <w:proofErr w:type="spellEnd"/>
      <w:r>
        <w:rPr>
          <w:rFonts w:ascii="Calibri" w:hAnsi="Calibri" w:cs="Calibri"/>
          <w:color w:val="000000"/>
          <w:sz w:val="22"/>
          <w:szCs w:val="22"/>
        </w:rPr>
        <w:t xml:space="preserve"> Herr Christus/ ehe dann er Mensch </w:t>
      </w:r>
      <w:proofErr w:type="spellStart"/>
      <w:r>
        <w:rPr>
          <w:rFonts w:ascii="Calibri" w:hAnsi="Calibri" w:cs="Calibri"/>
          <w:color w:val="000000"/>
          <w:sz w:val="22"/>
          <w:szCs w:val="22"/>
        </w:rPr>
        <w:t>geborn</w:t>
      </w:r>
      <w:proofErr w:type="spellEnd"/>
      <w:r>
        <w:rPr>
          <w:rFonts w:ascii="Calibri" w:hAnsi="Calibri" w:cs="Calibri"/>
          <w:color w:val="000000"/>
          <w:sz w:val="22"/>
          <w:szCs w:val="22"/>
        </w:rPr>
        <w:t xml:space="preserve"> ist/ Mein </w:t>
      </w:r>
      <w:proofErr w:type="spellStart"/>
      <w:r>
        <w:rPr>
          <w:rFonts w:ascii="Calibri" w:hAnsi="Calibri" w:cs="Calibri"/>
          <w:color w:val="000000"/>
          <w:sz w:val="22"/>
          <w:szCs w:val="22"/>
        </w:rPr>
        <w:t>lust</w:t>
      </w:r>
      <w:proofErr w:type="spellEnd"/>
      <w:r>
        <w:rPr>
          <w:rFonts w:ascii="Calibri" w:hAnsi="Calibri" w:cs="Calibri"/>
          <w:color w:val="000000"/>
          <w:sz w:val="22"/>
          <w:szCs w:val="22"/>
        </w:rPr>
        <w:t xml:space="preserve"> ist bei den Menschen </w:t>
      </w:r>
      <w:proofErr w:type="spellStart"/>
      <w:r>
        <w:rPr>
          <w:rFonts w:ascii="Calibri" w:hAnsi="Calibri" w:cs="Calibri"/>
          <w:color w:val="000000"/>
          <w:sz w:val="22"/>
          <w:szCs w:val="22"/>
        </w:rPr>
        <w:t>kindern</w:t>
      </w:r>
      <w:proofErr w:type="spellEnd"/>
      <w:r>
        <w:rPr>
          <w:rFonts w:ascii="Calibri" w:hAnsi="Calibri" w:cs="Calibri"/>
          <w:color w:val="000000"/>
          <w:sz w:val="22"/>
          <w:szCs w:val="22"/>
        </w:rPr>
        <w:t>.</w:t>
      </w:r>
    </w:p>
    <w:p w14:paraId="0E088E5D" w14:textId="77777777" w:rsidR="008B3398" w:rsidRDefault="008B3398" w:rsidP="008B3398">
      <w:pPr>
        <w:pStyle w:val="StandardWeb"/>
        <w:shd w:val="clear" w:color="auto" w:fill="FFFFFF"/>
        <w:spacing w:before="0" w:beforeAutospacing="0" w:after="336" w:afterAutospacing="0"/>
        <w:rPr>
          <w:rFonts w:ascii="Calibri" w:hAnsi="Calibri" w:cs="Calibri"/>
          <w:color w:val="000000"/>
          <w:sz w:val="22"/>
          <w:szCs w:val="22"/>
        </w:rPr>
      </w:pP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im 5. Buch Mosi am 33. Cap. steht auch von </w:t>
      </w:r>
      <w:proofErr w:type="spellStart"/>
      <w:r>
        <w:rPr>
          <w:rFonts w:ascii="Calibri" w:hAnsi="Calibri" w:cs="Calibri"/>
          <w:color w:val="000000"/>
          <w:sz w:val="22"/>
          <w:szCs w:val="22"/>
        </w:rPr>
        <w:t>jm</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dis</w:t>
      </w:r>
      <w:proofErr w:type="spellEnd"/>
      <w:r>
        <w:rPr>
          <w:rFonts w:ascii="Calibri" w:hAnsi="Calibri" w:cs="Calibri"/>
          <w:color w:val="000000"/>
          <w:sz w:val="22"/>
          <w:szCs w:val="22"/>
        </w:rPr>
        <w:t xml:space="preserve"> schöne </w:t>
      </w:r>
      <w:proofErr w:type="spellStart"/>
      <w:r>
        <w:rPr>
          <w:rFonts w:ascii="Calibri" w:hAnsi="Calibri" w:cs="Calibri"/>
          <w:color w:val="000000"/>
          <w:sz w:val="22"/>
          <w:szCs w:val="22"/>
        </w:rPr>
        <w:t>sprüchlin</w:t>
      </w:r>
      <w:proofErr w:type="spellEnd"/>
      <w:r>
        <w:rPr>
          <w:rFonts w:ascii="Calibri" w:hAnsi="Calibri" w:cs="Calibri"/>
          <w:color w:val="000000"/>
          <w:sz w:val="22"/>
          <w:szCs w:val="22"/>
        </w:rPr>
        <w:t xml:space="preserve">/ Wie hat er die </w:t>
      </w:r>
      <w:proofErr w:type="spellStart"/>
      <w:r>
        <w:rPr>
          <w:rFonts w:ascii="Calibri" w:hAnsi="Calibri" w:cs="Calibri"/>
          <w:color w:val="000000"/>
          <w:sz w:val="22"/>
          <w:szCs w:val="22"/>
        </w:rPr>
        <w:t>leute</w:t>
      </w:r>
      <w:proofErr w:type="spellEnd"/>
      <w:r>
        <w:rPr>
          <w:rFonts w:ascii="Calibri" w:hAnsi="Calibri" w:cs="Calibri"/>
          <w:color w:val="000000"/>
          <w:sz w:val="22"/>
          <w:szCs w:val="22"/>
        </w:rPr>
        <w:t xml:space="preserve"> so lieb/ so lieb hatte Gottes Sohn die Menschen/ das er selbst Mensch ward/ Et </w:t>
      </w:r>
      <w:proofErr w:type="spellStart"/>
      <w:r>
        <w:rPr>
          <w:rFonts w:ascii="Calibri" w:hAnsi="Calibri" w:cs="Calibri"/>
          <w:color w:val="000000"/>
          <w:sz w:val="22"/>
          <w:szCs w:val="22"/>
        </w:rPr>
        <w:t>verbum</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caro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factum</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est</w:t>
      </w:r>
      <w:proofErr w:type="spellEnd"/>
      <w:r>
        <w:rPr>
          <w:rStyle w:val="Funotenzeichen"/>
          <w:rFonts w:ascii="Calibri" w:hAnsi="Calibri" w:cs="Calibri"/>
          <w:color w:val="000000"/>
          <w:sz w:val="22"/>
          <w:szCs w:val="22"/>
        </w:rPr>
        <w:footnoteReference w:id="1"/>
      </w:r>
      <w:r>
        <w:rPr>
          <w:rFonts w:ascii="Calibri" w:hAnsi="Calibri" w:cs="Calibri"/>
          <w:color w:val="000000"/>
          <w:sz w:val="22"/>
          <w:szCs w:val="22"/>
        </w:rPr>
        <w:t>.</w:t>
      </w:r>
    </w:p>
    <w:p w14:paraId="794A470B" w14:textId="77777777" w:rsidR="008B3398" w:rsidRDefault="008B3398" w:rsidP="008B339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So lieb hat Gottes Son die Menschen/ das er </w:t>
      </w:r>
      <w:proofErr w:type="spellStart"/>
      <w:r>
        <w:rPr>
          <w:rFonts w:ascii="Calibri" w:hAnsi="Calibri" w:cs="Calibri"/>
          <w:color w:val="000000"/>
          <w:sz w:val="22"/>
          <w:szCs w:val="22"/>
        </w:rPr>
        <w:t>vmb</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jhret</w:t>
      </w:r>
      <w:proofErr w:type="spellEnd"/>
      <w:r>
        <w:rPr>
          <w:rFonts w:ascii="Calibri" w:hAnsi="Calibri" w:cs="Calibri"/>
          <w:color w:val="000000"/>
          <w:sz w:val="22"/>
          <w:szCs w:val="22"/>
        </w:rPr>
        <w:t xml:space="preserve"> willen </w:t>
      </w:r>
      <w:proofErr w:type="spellStart"/>
      <w:r>
        <w:rPr>
          <w:rFonts w:ascii="Calibri" w:hAnsi="Calibri" w:cs="Calibri"/>
          <w:color w:val="000000"/>
          <w:sz w:val="22"/>
          <w:szCs w:val="22"/>
        </w:rPr>
        <w:t>vnaussprechliche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marter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verachtung</w:t>
      </w:r>
      <w:proofErr w:type="spellEnd"/>
      <w:r>
        <w:rPr>
          <w:rFonts w:ascii="Calibri" w:hAnsi="Calibri" w:cs="Calibri"/>
          <w:color w:val="000000"/>
          <w:sz w:val="22"/>
          <w:szCs w:val="22"/>
        </w:rPr>
        <w:t xml:space="preserve"> leidet/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sein leben für sie in den </w:t>
      </w:r>
      <w:proofErr w:type="spellStart"/>
      <w:r>
        <w:rPr>
          <w:rFonts w:ascii="Calibri" w:hAnsi="Calibri" w:cs="Calibri"/>
          <w:color w:val="000000"/>
          <w:sz w:val="22"/>
          <w:szCs w:val="22"/>
        </w:rPr>
        <w:t>todt</w:t>
      </w:r>
      <w:proofErr w:type="spellEnd"/>
      <w:r>
        <w:rPr>
          <w:rFonts w:ascii="Calibri" w:hAnsi="Calibri" w:cs="Calibri"/>
          <w:color w:val="000000"/>
          <w:sz w:val="22"/>
          <w:szCs w:val="22"/>
        </w:rPr>
        <w:t xml:space="preserve"> gibt.</w:t>
      </w:r>
    </w:p>
    <w:p w14:paraId="31947938" w14:textId="77777777" w:rsidR="008B3398" w:rsidRDefault="008B3398" w:rsidP="008B339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So sehr demütiget sich Gottes Son/ das er sich </w:t>
      </w:r>
      <w:proofErr w:type="spellStart"/>
      <w:r>
        <w:rPr>
          <w:rFonts w:ascii="Calibri" w:hAnsi="Calibri" w:cs="Calibri"/>
          <w:color w:val="000000"/>
          <w:sz w:val="22"/>
          <w:szCs w:val="22"/>
        </w:rPr>
        <w:t>yedermans</w:t>
      </w:r>
      <w:proofErr w:type="spellEnd"/>
      <w:r>
        <w:rPr>
          <w:rFonts w:ascii="Calibri" w:hAnsi="Calibri" w:cs="Calibri"/>
          <w:color w:val="000000"/>
          <w:sz w:val="22"/>
          <w:szCs w:val="22"/>
        </w:rPr>
        <w:t xml:space="preserve"> Bruder nennet/ er sei wer er wölle/ wann er nur seine liebe/</w:t>
      </w:r>
      <w:proofErr w:type="spellStart"/>
      <w:r>
        <w:rPr>
          <w:rFonts w:ascii="Calibri" w:hAnsi="Calibri" w:cs="Calibri"/>
          <w:color w:val="000000"/>
          <w:sz w:val="22"/>
          <w:szCs w:val="22"/>
        </w:rPr>
        <w:t>freundtschafft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bruderschafft </w:t>
      </w:r>
      <w:proofErr w:type="spellStart"/>
      <w:r>
        <w:rPr>
          <w:rFonts w:ascii="Calibri" w:hAnsi="Calibri" w:cs="Calibri"/>
          <w:color w:val="000000"/>
          <w:sz w:val="22"/>
          <w:szCs w:val="22"/>
        </w:rPr>
        <w:t>begert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schencket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jhm</w:t>
      </w:r>
      <w:proofErr w:type="spellEnd"/>
      <w:r>
        <w:rPr>
          <w:rFonts w:ascii="Calibri" w:hAnsi="Calibri" w:cs="Calibri"/>
          <w:color w:val="000000"/>
          <w:sz w:val="22"/>
          <w:szCs w:val="22"/>
        </w:rPr>
        <w:t xml:space="preserve"> das ewige leben/ </w:t>
      </w:r>
      <w:proofErr w:type="spellStart"/>
      <w:r>
        <w:rPr>
          <w:rFonts w:ascii="Calibri" w:hAnsi="Calibri" w:cs="Calibri"/>
          <w:color w:val="000000"/>
          <w:sz w:val="22"/>
          <w:szCs w:val="22"/>
        </w:rPr>
        <w:t>Psam</w:t>
      </w:r>
      <w:proofErr w:type="spellEnd"/>
      <w:r>
        <w:rPr>
          <w:rFonts w:ascii="Calibri" w:hAnsi="Calibri" w:cs="Calibri"/>
          <w:color w:val="000000"/>
          <w:sz w:val="22"/>
          <w:szCs w:val="22"/>
        </w:rPr>
        <w:t xml:space="preserve"> 21. Johannes 20.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alles was </w:t>
      </w:r>
      <w:proofErr w:type="spellStart"/>
      <w:r>
        <w:rPr>
          <w:rFonts w:ascii="Calibri" w:hAnsi="Calibri" w:cs="Calibri"/>
          <w:color w:val="000000"/>
          <w:sz w:val="22"/>
          <w:szCs w:val="22"/>
        </w:rPr>
        <w:t>zuu</w:t>
      </w:r>
      <w:proofErr w:type="spellEnd"/>
      <w:r>
        <w:rPr>
          <w:rFonts w:ascii="Calibri" w:hAnsi="Calibri" w:cs="Calibri"/>
          <w:color w:val="000000"/>
          <w:sz w:val="22"/>
          <w:szCs w:val="22"/>
        </w:rPr>
        <w:t xml:space="preserve"> ihm </w:t>
      </w:r>
      <w:proofErr w:type="spellStart"/>
      <w:r>
        <w:rPr>
          <w:rFonts w:ascii="Calibri" w:hAnsi="Calibri" w:cs="Calibri"/>
          <w:color w:val="000000"/>
          <w:sz w:val="22"/>
          <w:szCs w:val="22"/>
        </w:rPr>
        <w:t>kümpt</w:t>
      </w:r>
      <w:proofErr w:type="spellEnd"/>
      <w:r>
        <w:rPr>
          <w:rFonts w:ascii="Calibri" w:hAnsi="Calibri" w:cs="Calibri"/>
          <w:color w:val="000000"/>
          <w:sz w:val="22"/>
          <w:szCs w:val="22"/>
        </w:rPr>
        <w:t xml:space="preserve">/ das </w:t>
      </w:r>
      <w:proofErr w:type="spellStart"/>
      <w:r>
        <w:rPr>
          <w:rFonts w:ascii="Calibri" w:hAnsi="Calibri" w:cs="Calibri"/>
          <w:color w:val="000000"/>
          <w:sz w:val="22"/>
          <w:szCs w:val="22"/>
        </w:rPr>
        <w:t>stöst</w:t>
      </w:r>
      <w:proofErr w:type="spellEnd"/>
      <w:r>
        <w:rPr>
          <w:rFonts w:ascii="Calibri" w:hAnsi="Calibri" w:cs="Calibri"/>
          <w:color w:val="000000"/>
          <w:sz w:val="22"/>
          <w:szCs w:val="22"/>
        </w:rPr>
        <w:t xml:space="preserve"> er </w:t>
      </w:r>
      <w:proofErr w:type="spellStart"/>
      <w:r>
        <w:rPr>
          <w:rFonts w:ascii="Calibri" w:hAnsi="Calibri" w:cs="Calibri"/>
          <w:color w:val="000000"/>
          <w:sz w:val="22"/>
          <w:szCs w:val="22"/>
        </w:rPr>
        <w:t>nichthinauss</w:t>
      </w:r>
      <w:proofErr w:type="spellEnd"/>
      <w:r>
        <w:rPr>
          <w:rFonts w:ascii="Calibri" w:hAnsi="Calibri" w:cs="Calibri"/>
          <w:color w:val="000000"/>
          <w:sz w:val="22"/>
          <w:szCs w:val="22"/>
        </w:rPr>
        <w:t xml:space="preserve">/ Johannes 6. Er bittet </w:t>
      </w:r>
      <w:proofErr w:type="spellStart"/>
      <w:r>
        <w:rPr>
          <w:rFonts w:ascii="Calibri" w:hAnsi="Calibri" w:cs="Calibri"/>
          <w:color w:val="000000"/>
          <w:sz w:val="22"/>
          <w:szCs w:val="22"/>
        </w:rPr>
        <w:t>yederman</w:t>
      </w:r>
      <w:proofErr w:type="spellEnd"/>
      <w:r>
        <w:rPr>
          <w:rFonts w:ascii="Calibri" w:hAnsi="Calibri" w:cs="Calibri"/>
          <w:color w:val="000000"/>
          <w:sz w:val="22"/>
          <w:szCs w:val="22"/>
        </w:rPr>
        <w:t xml:space="preserve"> zu gast/ </w:t>
      </w:r>
      <w:proofErr w:type="spellStart"/>
      <w:r>
        <w:rPr>
          <w:rFonts w:ascii="Calibri" w:hAnsi="Calibri" w:cs="Calibri"/>
          <w:color w:val="000000"/>
          <w:sz w:val="22"/>
          <w:szCs w:val="22"/>
        </w:rPr>
        <w:t>Kumpt</w:t>
      </w:r>
      <w:proofErr w:type="spellEnd"/>
      <w:r>
        <w:rPr>
          <w:rFonts w:ascii="Calibri" w:hAnsi="Calibri" w:cs="Calibri"/>
          <w:color w:val="000000"/>
          <w:sz w:val="22"/>
          <w:szCs w:val="22"/>
        </w:rPr>
        <w:t xml:space="preserve">(spricht er) es ist </w:t>
      </w:r>
      <w:proofErr w:type="spellStart"/>
      <w:r>
        <w:rPr>
          <w:rFonts w:ascii="Calibri" w:hAnsi="Calibri" w:cs="Calibri"/>
          <w:color w:val="000000"/>
          <w:sz w:val="22"/>
          <w:szCs w:val="22"/>
        </w:rPr>
        <w:t>aööes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bereot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kumpt</w:t>
      </w:r>
      <w:proofErr w:type="spellEnd"/>
      <w:r>
        <w:rPr>
          <w:rFonts w:ascii="Calibri" w:hAnsi="Calibri" w:cs="Calibri"/>
          <w:color w:val="000000"/>
          <w:sz w:val="22"/>
          <w:szCs w:val="22"/>
        </w:rPr>
        <w:t xml:space="preserve"> alle zu mir/ die ihr mühselig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beschwerdt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seyd</w:t>
      </w:r>
      <w:proofErr w:type="spellEnd"/>
      <w:r>
        <w:rPr>
          <w:rFonts w:ascii="Calibri" w:hAnsi="Calibri" w:cs="Calibri"/>
          <w:color w:val="000000"/>
          <w:sz w:val="22"/>
          <w:szCs w:val="22"/>
        </w:rPr>
        <w:t xml:space="preserve">/ Ich will euch erquicken/ Matthei 11.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zürnet mit denen/ so nicht </w:t>
      </w:r>
      <w:proofErr w:type="spellStart"/>
      <w:r>
        <w:rPr>
          <w:rFonts w:ascii="Calibri" w:hAnsi="Calibri" w:cs="Calibri"/>
          <w:color w:val="000000"/>
          <w:sz w:val="22"/>
          <w:szCs w:val="22"/>
        </w:rPr>
        <w:t>kummen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seiner </w:t>
      </w:r>
      <w:proofErr w:type="spellStart"/>
      <w:r>
        <w:rPr>
          <w:rFonts w:ascii="Calibri" w:hAnsi="Calibri" w:cs="Calibri"/>
          <w:color w:val="000000"/>
          <w:sz w:val="22"/>
          <w:szCs w:val="22"/>
        </w:rPr>
        <w:t>hülff</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begern</w:t>
      </w:r>
      <w:proofErr w:type="spellEnd"/>
      <w:r>
        <w:rPr>
          <w:rFonts w:ascii="Calibri" w:hAnsi="Calibri" w:cs="Calibri"/>
          <w:color w:val="000000"/>
          <w:sz w:val="22"/>
          <w:szCs w:val="22"/>
        </w:rPr>
        <w:t>.</w:t>
      </w:r>
    </w:p>
    <w:p w14:paraId="27FB1583" w14:textId="77777777" w:rsidR="008B3398" w:rsidRDefault="008B3398" w:rsidP="008B339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Er will/ das Gott nicht allein sein Vater/ </w:t>
      </w:r>
      <w:proofErr w:type="spellStart"/>
      <w:r>
        <w:rPr>
          <w:rFonts w:ascii="Calibri" w:hAnsi="Calibri" w:cs="Calibri"/>
          <w:color w:val="000000"/>
          <w:sz w:val="22"/>
          <w:szCs w:val="22"/>
        </w:rPr>
        <w:t>sonder</w:t>
      </w:r>
      <w:proofErr w:type="spellEnd"/>
      <w:r>
        <w:rPr>
          <w:rFonts w:ascii="Calibri" w:hAnsi="Calibri" w:cs="Calibri"/>
          <w:color w:val="000000"/>
          <w:sz w:val="22"/>
          <w:szCs w:val="22"/>
        </w:rPr>
        <w:t xml:space="preserve"> auch </w:t>
      </w:r>
      <w:proofErr w:type="spellStart"/>
      <w:r>
        <w:rPr>
          <w:rFonts w:ascii="Calibri" w:hAnsi="Calibri" w:cs="Calibri"/>
          <w:color w:val="000000"/>
          <w:sz w:val="22"/>
          <w:szCs w:val="22"/>
        </w:rPr>
        <w:t>vnser</w:t>
      </w:r>
      <w:proofErr w:type="spellEnd"/>
      <w:r>
        <w:rPr>
          <w:rFonts w:ascii="Calibri" w:hAnsi="Calibri" w:cs="Calibri"/>
          <w:color w:val="000000"/>
          <w:sz w:val="22"/>
          <w:szCs w:val="22"/>
        </w:rPr>
        <w:t xml:space="preserve"> Vater sei/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macht </w:t>
      </w:r>
      <w:proofErr w:type="spellStart"/>
      <w:r>
        <w:rPr>
          <w:rFonts w:ascii="Calibri" w:hAnsi="Calibri" w:cs="Calibri"/>
          <w:color w:val="000000"/>
          <w:sz w:val="22"/>
          <w:szCs w:val="22"/>
        </w:rPr>
        <w:t>vns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teylhafftig</w:t>
      </w:r>
      <w:proofErr w:type="spellEnd"/>
      <w:r>
        <w:rPr>
          <w:rFonts w:ascii="Calibri" w:hAnsi="Calibri" w:cs="Calibri"/>
          <w:color w:val="000000"/>
          <w:sz w:val="22"/>
          <w:szCs w:val="22"/>
        </w:rPr>
        <w:t xml:space="preserve"> aller </w:t>
      </w:r>
      <w:proofErr w:type="spellStart"/>
      <w:r>
        <w:rPr>
          <w:rFonts w:ascii="Calibri" w:hAnsi="Calibri" w:cs="Calibri"/>
          <w:color w:val="000000"/>
          <w:sz w:val="22"/>
          <w:szCs w:val="22"/>
        </w:rPr>
        <w:t>vetterlichen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gütter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nötiget </w:t>
      </w:r>
      <w:proofErr w:type="spellStart"/>
      <w:r>
        <w:rPr>
          <w:rFonts w:ascii="Calibri" w:hAnsi="Calibri" w:cs="Calibri"/>
          <w:color w:val="000000"/>
          <w:sz w:val="22"/>
          <w:szCs w:val="22"/>
        </w:rPr>
        <w:t>vnns</w:t>
      </w:r>
      <w:proofErr w:type="spellEnd"/>
      <w:r>
        <w:rPr>
          <w:rFonts w:ascii="Calibri" w:hAnsi="Calibri" w:cs="Calibri"/>
          <w:color w:val="000000"/>
          <w:sz w:val="22"/>
          <w:szCs w:val="22"/>
        </w:rPr>
        <w:t xml:space="preserve"> noch zu </w:t>
      </w:r>
      <w:proofErr w:type="spellStart"/>
      <w:r>
        <w:rPr>
          <w:rFonts w:ascii="Calibri" w:hAnsi="Calibri" w:cs="Calibri"/>
          <w:color w:val="000000"/>
          <w:sz w:val="22"/>
          <w:szCs w:val="22"/>
        </w:rPr>
        <w:t>sölchen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vnuergenglichen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erbgütern</w:t>
      </w:r>
      <w:proofErr w:type="spellEnd"/>
      <w:r>
        <w:rPr>
          <w:rFonts w:ascii="Calibri" w:hAnsi="Calibri" w:cs="Calibri"/>
          <w:color w:val="000000"/>
          <w:sz w:val="22"/>
          <w:szCs w:val="22"/>
        </w:rPr>
        <w:t xml:space="preserve">/ also/ das wer sein Bruder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miterbe nicht sein will/ </w:t>
      </w:r>
      <w:proofErr w:type="spellStart"/>
      <w:r>
        <w:rPr>
          <w:rFonts w:ascii="Calibri" w:hAnsi="Calibri" w:cs="Calibri"/>
          <w:color w:val="000000"/>
          <w:sz w:val="22"/>
          <w:szCs w:val="22"/>
        </w:rPr>
        <w:t>derselb</w:t>
      </w:r>
      <w:proofErr w:type="spellEnd"/>
      <w:r>
        <w:rPr>
          <w:rFonts w:ascii="Calibri" w:hAnsi="Calibri" w:cs="Calibri"/>
          <w:color w:val="000000"/>
          <w:sz w:val="22"/>
          <w:szCs w:val="22"/>
        </w:rPr>
        <w:t xml:space="preserve"> in Gottes ewigen </w:t>
      </w:r>
      <w:proofErr w:type="spellStart"/>
      <w:r>
        <w:rPr>
          <w:rFonts w:ascii="Calibri" w:hAnsi="Calibri" w:cs="Calibri"/>
          <w:color w:val="000000"/>
          <w:sz w:val="22"/>
          <w:szCs w:val="22"/>
        </w:rPr>
        <w:t>vngnaden</w:t>
      </w:r>
      <w:proofErr w:type="spellEnd"/>
      <w:r>
        <w:rPr>
          <w:rFonts w:ascii="Calibri" w:hAnsi="Calibri" w:cs="Calibri"/>
          <w:color w:val="000000"/>
          <w:sz w:val="22"/>
          <w:szCs w:val="22"/>
        </w:rPr>
        <w:t xml:space="preserve"> bleiben soll/ Luce 14.</w:t>
      </w:r>
    </w:p>
    <w:p w14:paraId="667516F5" w14:textId="77777777" w:rsidR="008B3398" w:rsidRDefault="008B3398" w:rsidP="008B339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Weyl dann </w:t>
      </w:r>
      <w:proofErr w:type="spellStart"/>
      <w:r>
        <w:rPr>
          <w:rFonts w:ascii="Calibri" w:hAnsi="Calibri" w:cs="Calibri"/>
          <w:color w:val="000000"/>
          <w:sz w:val="22"/>
          <w:szCs w:val="22"/>
        </w:rPr>
        <w:t>vnser</w:t>
      </w:r>
      <w:proofErr w:type="spellEnd"/>
      <w:r>
        <w:rPr>
          <w:rFonts w:ascii="Calibri" w:hAnsi="Calibri" w:cs="Calibri"/>
          <w:color w:val="000000"/>
          <w:sz w:val="22"/>
          <w:szCs w:val="22"/>
        </w:rPr>
        <w:t xml:space="preserve"> Herr Gott so gern bei </w:t>
      </w:r>
      <w:proofErr w:type="spellStart"/>
      <w:r>
        <w:rPr>
          <w:rFonts w:ascii="Calibri" w:hAnsi="Calibri" w:cs="Calibri"/>
          <w:color w:val="000000"/>
          <w:sz w:val="22"/>
          <w:szCs w:val="22"/>
        </w:rPr>
        <w:t>vnns</w:t>
      </w:r>
      <w:proofErr w:type="spellEnd"/>
      <w:r>
        <w:rPr>
          <w:rFonts w:ascii="Calibri" w:hAnsi="Calibri" w:cs="Calibri"/>
          <w:color w:val="000000"/>
          <w:sz w:val="22"/>
          <w:szCs w:val="22"/>
        </w:rPr>
        <w:t xml:space="preserve"> ist/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wolt</w:t>
      </w:r>
      <w:proofErr w:type="spellEnd"/>
      <w:r>
        <w:rPr>
          <w:rFonts w:ascii="Calibri" w:hAnsi="Calibri" w:cs="Calibri"/>
          <w:color w:val="000000"/>
          <w:sz w:val="22"/>
          <w:szCs w:val="22"/>
        </w:rPr>
        <w:t xml:space="preserve"> gern von </w:t>
      </w:r>
      <w:proofErr w:type="spellStart"/>
      <w:r>
        <w:rPr>
          <w:rFonts w:ascii="Calibri" w:hAnsi="Calibri" w:cs="Calibri"/>
          <w:color w:val="000000"/>
          <w:sz w:val="22"/>
          <w:szCs w:val="22"/>
        </w:rPr>
        <w:t>yederman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erkandt</w:t>
      </w:r>
      <w:proofErr w:type="spellEnd"/>
      <w:r>
        <w:rPr>
          <w:rFonts w:ascii="Calibri" w:hAnsi="Calibri" w:cs="Calibri"/>
          <w:color w:val="000000"/>
          <w:sz w:val="22"/>
          <w:szCs w:val="22"/>
        </w:rPr>
        <w:t xml:space="preserve"> sein/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offenbaret sich </w:t>
      </w:r>
      <w:proofErr w:type="spellStart"/>
      <w:r>
        <w:rPr>
          <w:rFonts w:ascii="Calibri" w:hAnsi="Calibri" w:cs="Calibri"/>
          <w:color w:val="000000"/>
          <w:sz w:val="22"/>
          <w:szCs w:val="22"/>
        </w:rPr>
        <w:t>vnns</w:t>
      </w:r>
      <w:proofErr w:type="spellEnd"/>
      <w:r>
        <w:rPr>
          <w:rFonts w:ascii="Calibri" w:hAnsi="Calibri" w:cs="Calibri"/>
          <w:color w:val="000000"/>
          <w:sz w:val="22"/>
          <w:szCs w:val="22"/>
        </w:rPr>
        <w:t xml:space="preserve"> nicht allein durch sein </w:t>
      </w:r>
      <w:proofErr w:type="spellStart"/>
      <w:r>
        <w:rPr>
          <w:rFonts w:ascii="Calibri" w:hAnsi="Calibri" w:cs="Calibri"/>
          <w:color w:val="000000"/>
          <w:sz w:val="22"/>
          <w:szCs w:val="22"/>
        </w:rPr>
        <w:t>Heyliges</w:t>
      </w:r>
      <w:proofErr w:type="spellEnd"/>
      <w:r>
        <w:rPr>
          <w:rFonts w:ascii="Calibri" w:hAnsi="Calibri" w:cs="Calibri"/>
          <w:color w:val="000000"/>
          <w:sz w:val="22"/>
          <w:szCs w:val="22"/>
        </w:rPr>
        <w:t xml:space="preserve"> Wort/ sondern lest </w:t>
      </w:r>
      <w:proofErr w:type="spellStart"/>
      <w:r>
        <w:rPr>
          <w:rFonts w:ascii="Calibri" w:hAnsi="Calibri" w:cs="Calibri"/>
          <w:color w:val="000000"/>
          <w:sz w:val="22"/>
          <w:szCs w:val="22"/>
        </w:rPr>
        <w:t>vns</w:t>
      </w:r>
      <w:proofErr w:type="spellEnd"/>
      <w:r>
        <w:rPr>
          <w:rFonts w:ascii="Calibri" w:hAnsi="Calibri" w:cs="Calibri"/>
          <w:color w:val="000000"/>
          <w:sz w:val="22"/>
          <w:szCs w:val="22"/>
        </w:rPr>
        <w:t xml:space="preserve"> auch seine </w:t>
      </w:r>
      <w:proofErr w:type="spellStart"/>
      <w:r>
        <w:rPr>
          <w:rFonts w:ascii="Calibri" w:hAnsi="Calibri" w:cs="Calibri"/>
          <w:color w:val="000000"/>
          <w:sz w:val="22"/>
          <w:szCs w:val="22"/>
        </w:rPr>
        <w:t>gegenwertigkeyt</w:t>
      </w:r>
      <w:proofErr w:type="spellEnd"/>
      <w:r>
        <w:rPr>
          <w:rFonts w:ascii="Calibri" w:hAnsi="Calibri" w:cs="Calibri"/>
          <w:color w:val="000000"/>
          <w:sz w:val="22"/>
          <w:szCs w:val="22"/>
        </w:rPr>
        <w:t xml:space="preserve"> spüren in seinen </w:t>
      </w:r>
      <w:proofErr w:type="spellStart"/>
      <w:r>
        <w:rPr>
          <w:rFonts w:ascii="Calibri" w:hAnsi="Calibri" w:cs="Calibri"/>
          <w:color w:val="000000"/>
          <w:sz w:val="22"/>
          <w:szCs w:val="22"/>
        </w:rPr>
        <w:t>Creaturen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bildet sich </w:t>
      </w:r>
      <w:proofErr w:type="spellStart"/>
      <w:r>
        <w:rPr>
          <w:rFonts w:ascii="Calibri" w:hAnsi="Calibri" w:cs="Calibri"/>
          <w:color w:val="000000"/>
          <w:sz w:val="22"/>
          <w:szCs w:val="22"/>
        </w:rPr>
        <w:t>vns</w:t>
      </w:r>
      <w:proofErr w:type="spellEnd"/>
      <w:r>
        <w:rPr>
          <w:rFonts w:ascii="Calibri" w:hAnsi="Calibri" w:cs="Calibri"/>
          <w:color w:val="000000"/>
          <w:sz w:val="22"/>
          <w:szCs w:val="22"/>
        </w:rPr>
        <w:t xml:space="preserve"> in denselben für/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wil</w:t>
      </w:r>
      <w:proofErr w:type="spellEnd"/>
      <w:r>
        <w:rPr>
          <w:rFonts w:ascii="Calibri" w:hAnsi="Calibri" w:cs="Calibri"/>
          <w:color w:val="000000"/>
          <w:sz w:val="22"/>
          <w:szCs w:val="22"/>
        </w:rPr>
        <w:t xml:space="preserve"> von </w:t>
      </w:r>
      <w:proofErr w:type="spellStart"/>
      <w:r>
        <w:rPr>
          <w:rFonts w:ascii="Calibri" w:hAnsi="Calibri" w:cs="Calibri"/>
          <w:color w:val="000000"/>
          <w:sz w:val="22"/>
          <w:szCs w:val="22"/>
        </w:rPr>
        <w:t>vns</w:t>
      </w:r>
      <w:proofErr w:type="spellEnd"/>
      <w:r>
        <w:rPr>
          <w:rFonts w:ascii="Calibri" w:hAnsi="Calibri" w:cs="Calibri"/>
          <w:color w:val="000000"/>
          <w:sz w:val="22"/>
          <w:szCs w:val="22"/>
        </w:rPr>
        <w:t xml:space="preserve"> gesucht/ </w:t>
      </w:r>
      <w:proofErr w:type="spellStart"/>
      <w:r>
        <w:rPr>
          <w:rFonts w:ascii="Calibri" w:hAnsi="Calibri" w:cs="Calibri"/>
          <w:color w:val="000000"/>
          <w:sz w:val="22"/>
          <w:szCs w:val="22"/>
        </w:rPr>
        <w:t>erkand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geehret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gepreiset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gerhümet</w:t>
      </w:r>
      <w:proofErr w:type="spellEnd"/>
      <w:r>
        <w:rPr>
          <w:rFonts w:ascii="Calibri" w:hAnsi="Calibri" w:cs="Calibri"/>
          <w:color w:val="000000"/>
          <w:sz w:val="22"/>
          <w:szCs w:val="22"/>
        </w:rPr>
        <w:t xml:space="preserve"> sein/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hat so ein gros gefall an seinen </w:t>
      </w:r>
      <w:proofErr w:type="spellStart"/>
      <w:r>
        <w:rPr>
          <w:rFonts w:ascii="Calibri" w:hAnsi="Calibri" w:cs="Calibri"/>
          <w:color w:val="000000"/>
          <w:sz w:val="22"/>
          <w:szCs w:val="22"/>
        </w:rPr>
        <w:t>wercken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Creaturn</w:t>
      </w:r>
      <w:proofErr w:type="spellEnd"/>
      <w:r>
        <w:rPr>
          <w:rFonts w:ascii="Calibri" w:hAnsi="Calibri" w:cs="Calibri"/>
          <w:color w:val="000000"/>
          <w:sz w:val="22"/>
          <w:szCs w:val="22"/>
        </w:rPr>
        <w:t xml:space="preserve"> Genesis 1. Psalm 104. Die er auch </w:t>
      </w:r>
      <w:proofErr w:type="spellStart"/>
      <w:r>
        <w:rPr>
          <w:rFonts w:ascii="Calibri" w:hAnsi="Calibri" w:cs="Calibri"/>
          <w:color w:val="000000"/>
          <w:sz w:val="22"/>
          <w:szCs w:val="22"/>
        </w:rPr>
        <w:t>sampt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vns</w:t>
      </w:r>
      <w:proofErr w:type="spellEnd"/>
      <w:r>
        <w:rPr>
          <w:rFonts w:ascii="Calibri" w:hAnsi="Calibri" w:cs="Calibri"/>
          <w:color w:val="000000"/>
          <w:sz w:val="22"/>
          <w:szCs w:val="22"/>
        </w:rPr>
        <w:t xml:space="preserve"> seinen Kindern/ am Jüngsten tage </w:t>
      </w:r>
      <w:proofErr w:type="spellStart"/>
      <w:r>
        <w:rPr>
          <w:rFonts w:ascii="Calibri" w:hAnsi="Calibri" w:cs="Calibri"/>
          <w:color w:val="000000"/>
          <w:sz w:val="22"/>
          <w:szCs w:val="22"/>
        </w:rPr>
        <w:t>ernewen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wil</w:t>
      </w:r>
      <w:proofErr w:type="spellEnd"/>
      <w:r>
        <w:rPr>
          <w:rFonts w:ascii="Calibri" w:hAnsi="Calibri" w:cs="Calibri"/>
          <w:color w:val="000000"/>
          <w:sz w:val="22"/>
          <w:szCs w:val="22"/>
        </w:rPr>
        <w:t xml:space="preserve">/ Roma. 8. </w:t>
      </w:r>
      <w:proofErr w:type="spellStart"/>
      <w:r>
        <w:rPr>
          <w:rFonts w:ascii="Calibri" w:hAnsi="Calibri" w:cs="Calibri"/>
          <w:color w:val="000000"/>
          <w:sz w:val="22"/>
          <w:szCs w:val="22"/>
        </w:rPr>
        <w:t>Apoca</w:t>
      </w:r>
      <w:proofErr w:type="spellEnd"/>
      <w:r>
        <w:rPr>
          <w:rFonts w:ascii="Calibri" w:hAnsi="Calibri" w:cs="Calibri"/>
          <w:color w:val="000000"/>
          <w:sz w:val="22"/>
          <w:szCs w:val="22"/>
        </w:rPr>
        <w:t xml:space="preserve">. 21. So habe ich </w:t>
      </w:r>
      <w:proofErr w:type="spellStart"/>
      <w:r>
        <w:rPr>
          <w:rFonts w:ascii="Calibri" w:hAnsi="Calibri" w:cs="Calibri"/>
          <w:color w:val="000000"/>
          <w:sz w:val="22"/>
          <w:szCs w:val="22"/>
        </w:rPr>
        <w:t>vnter</w:t>
      </w:r>
      <w:proofErr w:type="spellEnd"/>
      <w:r>
        <w:rPr>
          <w:rFonts w:ascii="Calibri" w:hAnsi="Calibri" w:cs="Calibri"/>
          <w:color w:val="000000"/>
          <w:sz w:val="22"/>
          <w:szCs w:val="22"/>
        </w:rPr>
        <w:t xml:space="preserve"> andern Gottes </w:t>
      </w:r>
      <w:proofErr w:type="spellStart"/>
      <w:r>
        <w:rPr>
          <w:rFonts w:ascii="Calibri" w:hAnsi="Calibri" w:cs="Calibri"/>
          <w:color w:val="000000"/>
          <w:sz w:val="22"/>
          <w:szCs w:val="22"/>
        </w:rPr>
        <w:t>Creaturen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wercken</w:t>
      </w:r>
      <w:proofErr w:type="spellEnd"/>
      <w:r>
        <w:rPr>
          <w:rFonts w:ascii="Calibri" w:hAnsi="Calibri" w:cs="Calibri"/>
          <w:color w:val="000000"/>
          <w:sz w:val="22"/>
          <w:szCs w:val="22"/>
        </w:rPr>
        <w:t xml:space="preserve">/ auch diese liebliche Blumen die man recht nennet die </w:t>
      </w:r>
      <w:proofErr w:type="spellStart"/>
      <w:r>
        <w:rPr>
          <w:rFonts w:ascii="Calibri" w:hAnsi="Calibri" w:cs="Calibri"/>
          <w:color w:val="000000"/>
          <w:sz w:val="22"/>
          <w:szCs w:val="22"/>
        </w:rPr>
        <w:t>Treifeltigkeyt</w:t>
      </w:r>
      <w:proofErr w:type="spellEnd"/>
      <w:r>
        <w:rPr>
          <w:rStyle w:val="Funotenzeichen"/>
          <w:rFonts w:ascii="Calibri" w:hAnsi="Calibri" w:cs="Calibri"/>
          <w:color w:val="000000"/>
          <w:sz w:val="22"/>
          <w:szCs w:val="22"/>
        </w:rPr>
        <w:footnoteReference w:id="2"/>
      </w:r>
      <w:r>
        <w:rPr>
          <w:rFonts w:ascii="Calibri" w:hAnsi="Calibri" w:cs="Calibri"/>
          <w:color w:val="000000"/>
          <w:sz w:val="22"/>
          <w:szCs w:val="22"/>
        </w:rPr>
        <w:t xml:space="preserve">/ </w:t>
      </w:r>
      <w:proofErr w:type="spellStart"/>
      <w:r>
        <w:rPr>
          <w:rFonts w:ascii="Calibri" w:hAnsi="Calibri" w:cs="Calibri"/>
          <w:color w:val="000000"/>
          <w:sz w:val="22"/>
          <w:szCs w:val="22"/>
        </w:rPr>
        <w:t>offt</w:t>
      </w:r>
      <w:proofErr w:type="spellEnd"/>
      <w:r>
        <w:rPr>
          <w:rFonts w:ascii="Calibri" w:hAnsi="Calibri" w:cs="Calibri"/>
          <w:color w:val="000000"/>
          <w:sz w:val="22"/>
          <w:szCs w:val="22"/>
        </w:rPr>
        <w:t xml:space="preserve"> mit </w:t>
      </w:r>
      <w:proofErr w:type="spellStart"/>
      <w:r>
        <w:rPr>
          <w:rFonts w:ascii="Calibri" w:hAnsi="Calibri" w:cs="Calibri"/>
          <w:color w:val="000000"/>
          <w:sz w:val="22"/>
          <w:szCs w:val="22"/>
        </w:rPr>
        <w:t>lust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liebe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verwunderng</w:t>
      </w:r>
      <w:proofErr w:type="spellEnd"/>
      <w:r>
        <w:rPr>
          <w:rFonts w:ascii="Calibri" w:hAnsi="Calibri" w:cs="Calibri"/>
          <w:color w:val="000000"/>
          <w:sz w:val="22"/>
          <w:szCs w:val="22"/>
        </w:rPr>
        <w:t xml:space="preserve"> angesehen/ </w:t>
      </w:r>
      <w:proofErr w:type="spellStart"/>
      <w:r>
        <w:rPr>
          <w:rFonts w:ascii="Calibri" w:hAnsi="Calibri" w:cs="Calibri"/>
          <w:color w:val="000000"/>
          <w:sz w:val="22"/>
          <w:szCs w:val="22"/>
        </w:rPr>
        <w:t>vns</w:t>
      </w:r>
      <w:proofErr w:type="spellEnd"/>
      <w:r>
        <w:rPr>
          <w:rFonts w:ascii="Calibri" w:hAnsi="Calibri" w:cs="Calibri"/>
          <w:color w:val="000000"/>
          <w:sz w:val="22"/>
          <w:szCs w:val="22"/>
        </w:rPr>
        <w:t xml:space="preserve"> seiner </w:t>
      </w:r>
      <w:proofErr w:type="spellStart"/>
      <w:r>
        <w:rPr>
          <w:rFonts w:ascii="Calibri" w:hAnsi="Calibri" w:cs="Calibri"/>
          <w:color w:val="000000"/>
          <w:sz w:val="22"/>
          <w:szCs w:val="22"/>
        </w:rPr>
        <w:t>bedeutung</w:t>
      </w:r>
      <w:proofErr w:type="spellEnd"/>
      <w:r>
        <w:rPr>
          <w:rFonts w:ascii="Calibri" w:hAnsi="Calibri" w:cs="Calibri"/>
          <w:color w:val="000000"/>
          <w:sz w:val="22"/>
          <w:szCs w:val="22"/>
        </w:rPr>
        <w:t xml:space="preserve"> nach gedacht, bis ich sie </w:t>
      </w:r>
      <w:proofErr w:type="spellStart"/>
      <w:r>
        <w:rPr>
          <w:rFonts w:ascii="Calibri" w:hAnsi="Calibri" w:cs="Calibri"/>
          <w:color w:val="000000"/>
          <w:sz w:val="22"/>
          <w:szCs w:val="22"/>
        </w:rPr>
        <w:t>funden</w:t>
      </w:r>
      <w:proofErr w:type="spellEnd"/>
      <w:r>
        <w:rPr>
          <w:rFonts w:ascii="Calibri" w:hAnsi="Calibri" w:cs="Calibri"/>
          <w:color w:val="000000"/>
          <w:sz w:val="22"/>
          <w:szCs w:val="22"/>
        </w:rPr>
        <w:t xml:space="preserve"> habe.</w:t>
      </w:r>
    </w:p>
    <w:p w14:paraId="34FEA313" w14:textId="77777777" w:rsidR="008B3398" w:rsidRDefault="008B3398" w:rsidP="008B339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So bedeuten nun die drei </w:t>
      </w:r>
      <w:proofErr w:type="spellStart"/>
      <w:r>
        <w:rPr>
          <w:rFonts w:ascii="Calibri" w:hAnsi="Calibri" w:cs="Calibri"/>
          <w:color w:val="000000"/>
          <w:sz w:val="22"/>
          <w:szCs w:val="22"/>
        </w:rPr>
        <w:t>bletter</w:t>
      </w:r>
      <w:proofErr w:type="spellEnd"/>
      <w:r>
        <w:rPr>
          <w:rFonts w:ascii="Calibri" w:hAnsi="Calibri" w:cs="Calibri"/>
          <w:color w:val="000000"/>
          <w:sz w:val="22"/>
          <w:szCs w:val="22"/>
        </w:rPr>
        <w:t xml:space="preserve">/ so aneinander </w:t>
      </w:r>
      <w:proofErr w:type="spellStart"/>
      <w:r>
        <w:rPr>
          <w:rFonts w:ascii="Calibri" w:hAnsi="Calibri" w:cs="Calibri"/>
          <w:color w:val="000000"/>
          <w:sz w:val="22"/>
          <w:szCs w:val="22"/>
        </w:rPr>
        <w:t>stehn</w:t>
      </w:r>
      <w:proofErr w:type="spellEnd"/>
      <w:r>
        <w:rPr>
          <w:rFonts w:ascii="Calibri" w:hAnsi="Calibri" w:cs="Calibri"/>
          <w:color w:val="000000"/>
          <w:sz w:val="22"/>
          <w:szCs w:val="22"/>
        </w:rPr>
        <w:t xml:space="preserve">/ Gott den Vater/ Gott den Son/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Gott den </w:t>
      </w:r>
      <w:proofErr w:type="spellStart"/>
      <w:r>
        <w:rPr>
          <w:rFonts w:ascii="Calibri" w:hAnsi="Calibri" w:cs="Calibri"/>
          <w:color w:val="000000"/>
          <w:sz w:val="22"/>
          <w:szCs w:val="22"/>
        </w:rPr>
        <w:t>heyligen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Geyt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wie die </w:t>
      </w:r>
      <w:proofErr w:type="spellStart"/>
      <w:r>
        <w:rPr>
          <w:rFonts w:ascii="Calibri" w:hAnsi="Calibri" w:cs="Calibri"/>
          <w:color w:val="000000"/>
          <w:sz w:val="22"/>
          <w:szCs w:val="22"/>
        </w:rPr>
        <w:t>Bletter</w:t>
      </w:r>
      <w:proofErr w:type="spellEnd"/>
      <w:r>
        <w:rPr>
          <w:rFonts w:ascii="Calibri" w:hAnsi="Calibri" w:cs="Calibri"/>
          <w:color w:val="000000"/>
          <w:sz w:val="22"/>
          <w:szCs w:val="22"/>
        </w:rPr>
        <w:t xml:space="preserve"> aneinander </w:t>
      </w:r>
      <w:proofErr w:type="spellStart"/>
      <w:r>
        <w:rPr>
          <w:rFonts w:ascii="Calibri" w:hAnsi="Calibri" w:cs="Calibri"/>
          <w:color w:val="000000"/>
          <w:sz w:val="22"/>
          <w:szCs w:val="22"/>
        </w:rPr>
        <w:t>sstehn</w:t>
      </w:r>
      <w:proofErr w:type="spellEnd"/>
      <w:r>
        <w:rPr>
          <w:rFonts w:ascii="Calibri" w:hAnsi="Calibri" w:cs="Calibri"/>
          <w:color w:val="000000"/>
          <w:sz w:val="22"/>
          <w:szCs w:val="22"/>
        </w:rPr>
        <w:t xml:space="preserve">/ gleich als </w:t>
      </w:r>
      <w:proofErr w:type="spellStart"/>
      <w:r>
        <w:rPr>
          <w:rFonts w:ascii="Calibri" w:hAnsi="Calibri" w:cs="Calibri"/>
          <w:color w:val="000000"/>
          <w:sz w:val="22"/>
          <w:szCs w:val="22"/>
        </w:rPr>
        <w:t>weren</w:t>
      </w:r>
      <w:proofErr w:type="spellEnd"/>
      <w:r>
        <w:rPr>
          <w:rFonts w:ascii="Calibri" w:hAnsi="Calibri" w:cs="Calibri"/>
          <w:color w:val="000000"/>
          <w:sz w:val="22"/>
          <w:szCs w:val="22"/>
        </w:rPr>
        <w:t xml:space="preserve"> sie ein Corpus/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ist doch </w:t>
      </w:r>
      <w:proofErr w:type="spellStart"/>
      <w:r>
        <w:rPr>
          <w:rFonts w:ascii="Calibri" w:hAnsi="Calibri" w:cs="Calibri"/>
          <w:color w:val="000000"/>
          <w:sz w:val="22"/>
          <w:szCs w:val="22"/>
        </w:rPr>
        <w:t>Treifeltig</w:t>
      </w:r>
      <w:proofErr w:type="spellEnd"/>
      <w:r>
        <w:rPr>
          <w:rFonts w:ascii="Calibri" w:hAnsi="Calibri" w:cs="Calibri"/>
          <w:color w:val="000000"/>
          <w:sz w:val="22"/>
          <w:szCs w:val="22"/>
        </w:rPr>
        <w:t xml:space="preserve">/ Also sind in der einigen </w:t>
      </w:r>
      <w:proofErr w:type="spellStart"/>
      <w:r>
        <w:rPr>
          <w:rFonts w:ascii="Calibri" w:hAnsi="Calibri" w:cs="Calibri"/>
          <w:color w:val="000000"/>
          <w:sz w:val="22"/>
          <w:szCs w:val="22"/>
        </w:rPr>
        <w:t>Gotheyt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in dem </w:t>
      </w:r>
      <w:proofErr w:type="spellStart"/>
      <w:r>
        <w:rPr>
          <w:rFonts w:ascii="Calibri" w:hAnsi="Calibri" w:cs="Calibri"/>
          <w:color w:val="000000"/>
          <w:sz w:val="22"/>
          <w:szCs w:val="22"/>
        </w:rPr>
        <w:t>eynigen</w:t>
      </w:r>
      <w:proofErr w:type="spellEnd"/>
      <w:r>
        <w:rPr>
          <w:rFonts w:ascii="Calibri" w:hAnsi="Calibri" w:cs="Calibri"/>
          <w:color w:val="000000"/>
          <w:sz w:val="22"/>
          <w:szCs w:val="22"/>
        </w:rPr>
        <w:t xml:space="preserve"> Göttlichen wesen/ drei </w:t>
      </w:r>
      <w:proofErr w:type="spellStart"/>
      <w:r>
        <w:rPr>
          <w:rFonts w:ascii="Calibri" w:hAnsi="Calibri" w:cs="Calibri"/>
          <w:color w:val="000000"/>
          <w:sz w:val="22"/>
          <w:szCs w:val="22"/>
        </w:rPr>
        <w:t>vnterschiedliche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personen</w:t>
      </w:r>
      <w:proofErr w:type="spellEnd"/>
      <w:r>
        <w:rPr>
          <w:rFonts w:ascii="Calibri" w:hAnsi="Calibri" w:cs="Calibri"/>
          <w:color w:val="000000"/>
          <w:sz w:val="22"/>
          <w:szCs w:val="22"/>
        </w:rPr>
        <w:t>.</w:t>
      </w:r>
    </w:p>
    <w:p w14:paraId="27C2E339" w14:textId="77777777" w:rsidR="008B3398" w:rsidRDefault="008B3398" w:rsidP="008B339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Gold oder </w:t>
      </w:r>
      <w:proofErr w:type="spellStart"/>
      <w:r>
        <w:rPr>
          <w:rFonts w:ascii="Calibri" w:hAnsi="Calibri" w:cs="Calibri"/>
          <w:color w:val="000000"/>
          <w:sz w:val="22"/>
          <w:szCs w:val="22"/>
        </w:rPr>
        <w:t>Sonnefarb</w:t>
      </w:r>
      <w:proofErr w:type="spellEnd"/>
      <w:r>
        <w:rPr>
          <w:rFonts w:ascii="Calibri" w:hAnsi="Calibri" w:cs="Calibri"/>
          <w:color w:val="000000"/>
          <w:sz w:val="22"/>
          <w:szCs w:val="22"/>
        </w:rPr>
        <w:t xml:space="preserve"> mitten zwischen den </w:t>
      </w:r>
      <w:proofErr w:type="spellStart"/>
      <w:r>
        <w:rPr>
          <w:rFonts w:ascii="Calibri" w:hAnsi="Calibri" w:cs="Calibri"/>
          <w:color w:val="000000"/>
          <w:sz w:val="22"/>
          <w:szCs w:val="22"/>
        </w:rPr>
        <w:t>dreyen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Blettern</w:t>
      </w:r>
      <w:proofErr w:type="spellEnd"/>
      <w:r>
        <w:rPr>
          <w:rFonts w:ascii="Calibri" w:hAnsi="Calibri" w:cs="Calibri"/>
          <w:color w:val="000000"/>
          <w:sz w:val="22"/>
          <w:szCs w:val="22"/>
        </w:rPr>
        <w:t xml:space="preserve">/ die sich mit </w:t>
      </w:r>
      <w:proofErr w:type="spellStart"/>
      <w:r>
        <w:rPr>
          <w:rFonts w:ascii="Calibri" w:hAnsi="Calibri" w:cs="Calibri"/>
          <w:color w:val="000000"/>
          <w:sz w:val="22"/>
          <w:szCs w:val="22"/>
        </w:rPr>
        <w:t>jren</w:t>
      </w:r>
      <w:proofErr w:type="spellEnd"/>
      <w:r>
        <w:rPr>
          <w:rFonts w:ascii="Calibri" w:hAnsi="Calibri" w:cs="Calibri"/>
          <w:color w:val="000000"/>
          <w:sz w:val="22"/>
          <w:szCs w:val="22"/>
        </w:rPr>
        <w:t xml:space="preserve"> schönen </w:t>
      </w:r>
      <w:proofErr w:type="spellStart"/>
      <w:r>
        <w:rPr>
          <w:rFonts w:ascii="Calibri" w:hAnsi="Calibri" w:cs="Calibri"/>
          <w:color w:val="000000"/>
          <w:sz w:val="22"/>
          <w:szCs w:val="22"/>
        </w:rPr>
        <w:t>glentzen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inn</w:t>
      </w:r>
      <w:proofErr w:type="spellEnd"/>
      <w:r>
        <w:rPr>
          <w:rFonts w:ascii="Calibri" w:hAnsi="Calibri" w:cs="Calibri"/>
          <w:color w:val="000000"/>
          <w:sz w:val="22"/>
          <w:szCs w:val="22"/>
        </w:rPr>
        <w:t xml:space="preserve"> alle </w:t>
      </w:r>
      <w:proofErr w:type="spellStart"/>
      <w:r>
        <w:rPr>
          <w:rFonts w:ascii="Calibri" w:hAnsi="Calibri" w:cs="Calibri"/>
          <w:color w:val="000000"/>
          <w:sz w:val="22"/>
          <w:szCs w:val="22"/>
        </w:rPr>
        <w:t>drey</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Bletter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ausgeust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bedeut</w:t>
      </w:r>
      <w:proofErr w:type="spellEnd"/>
      <w:r>
        <w:rPr>
          <w:rFonts w:ascii="Calibri" w:hAnsi="Calibri" w:cs="Calibri"/>
          <w:color w:val="000000"/>
          <w:sz w:val="22"/>
          <w:szCs w:val="22"/>
        </w:rPr>
        <w:t xml:space="preserve"> die </w:t>
      </w:r>
      <w:proofErr w:type="spellStart"/>
      <w:r>
        <w:rPr>
          <w:rFonts w:ascii="Calibri" w:hAnsi="Calibri" w:cs="Calibri"/>
          <w:color w:val="000000"/>
          <w:sz w:val="22"/>
          <w:szCs w:val="22"/>
        </w:rPr>
        <w:t>Gottheyt</w:t>
      </w:r>
      <w:proofErr w:type="spellEnd"/>
      <w:r>
        <w:rPr>
          <w:rFonts w:ascii="Calibri" w:hAnsi="Calibri" w:cs="Calibri"/>
          <w:color w:val="000000"/>
          <w:sz w:val="22"/>
          <w:szCs w:val="22"/>
        </w:rPr>
        <w:t xml:space="preserve">/ so den </w:t>
      </w:r>
      <w:proofErr w:type="spellStart"/>
      <w:r>
        <w:rPr>
          <w:rFonts w:ascii="Calibri" w:hAnsi="Calibri" w:cs="Calibri"/>
          <w:color w:val="000000"/>
          <w:sz w:val="22"/>
          <w:szCs w:val="22"/>
        </w:rPr>
        <w:t>dreyen</w:t>
      </w:r>
      <w:proofErr w:type="spellEnd"/>
      <w:r>
        <w:rPr>
          <w:rFonts w:ascii="Calibri" w:hAnsi="Calibri" w:cs="Calibri"/>
          <w:color w:val="000000"/>
          <w:sz w:val="22"/>
          <w:szCs w:val="22"/>
        </w:rPr>
        <w:t xml:space="preserve"> Personen gemein ist.</w:t>
      </w:r>
    </w:p>
    <w:p w14:paraId="7A93DAF2" w14:textId="77777777" w:rsidR="008B3398" w:rsidRDefault="008B3398" w:rsidP="008B339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Was bedeuten aber die </w:t>
      </w:r>
      <w:proofErr w:type="spellStart"/>
      <w:r>
        <w:rPr>
          <w:rFonts w:ascii="Calibri" w:hAnsi="Calibri" w:cs="Calibri"/>
          <w:color w:val="000000"/>
          <w:sz w:val="22"/>
          <w:szCs w:val="22"/>
        </w:rPr>
        <w:t>zwey</w:t>
      </w:r>
      <w:proofErr w:type="spellEnd"/>
      <w:r>
        <w:rPr>
          <w:rFonts w:ascii="Calibri" w:hAnsi="Calibri" w:cs="Calibri"/>
          <w:color w:val="000000"/>
          <w:sz w:val="22"/>
          <w:szCs w:val="22"/>
        </w:rPr>
        <w:t xml:space="preserve"> neben </w:t>
      </w:r>
      <w:proofErr w:type="spellStart"/>
      <w:r>
        <w:rPr>
          <w:rFonts w:ascii="Calibri" w:hAnsi="Calibri" w:cs="Calibri"/>
          <w:color w:val="000000"/>
          <w:sz w:val="22"/>
          <w:szCs w:val="22"/>
        </w:rPr>
        <w:t>Bletlin</w:t>
      </w:r>
      <w:proofErr w:type="spellEnd"/>
      <w:r>
        <w:rPr>
          <w:rFonts w:ascii="Calibri" w:hAnsi="Calibri" w:cs="Calibri"/>
          <w:color w:val="000000"/>
          <w:sz w:val="22"/>
          <w:szCs w:val="22"/>
        </w:rPr>
        <w:t xml:space="preserve">/ so hart </w:t>
      </w:r>
      <w:proofErr w:type="spellStart"/>
      <w:r>
        <w:rPr>
          <w:rFonts w:ascii="Calibri" w:hAnsi="Calibri" w:cs="Calibri"/>
          <w:color w:val="000000"/>
          <w:sz w:val="22"/>
          <w:szCs w:val="22"/>
        </w:rPr>
        <w:t>vnten</w:t>
      </w:r>
      <w:proofErr w:type="spellEnd"/>
      <w:r>
        <w:rPr>
          <w:rFonts w:ascii="Calibri" w:hAnsi="Calibri" w:cs="Calibri"/>
          <w:color w:val="000000"/>
          <w:sz w:val="22"/>
          <w:szCs w:val="22"/>
        </w:rPr>
        <w:t xml:space="preserve"> an den dreien </w:t>
      </w:r>
      <w:proofErr w:type="spellStart"/>
      <w:r>
        <w:rPr>
          <w:rFonts w:ascii="Calibri" w:hAnsi="Calibri" w:cs="Calibri"/>
          <w:color w:val="000000"/>
          <w:sz w:val="22"/>
          <w:szCs w:val="22"/>
        </w:rPr>
        <w:t>Blettern</w:t>
      </w:r>
      <w:proofErr w:type="spellEnd"/>
      <w:r>
        <w:rPr>
          <w:rFonts w:ascii="Calibri" w:hAnsi="Calibri" w:cs="Calibri"/>
          <w:color w:val="000000"/>
          <w:sz w:val="22"/>
          <w:szCs w:val="22"/>
        </w:rPr>
        <w:t xml:space="preserve"> hangen/ Sie bedeuten die zwo Gemeinde Gottes/ die in sein ewiges reich gehören/ bei welchen er sein will/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sie bei </w:t>
      </w:r>
      <w:proofErr w:type="spellStart"/>
      <w:r>
        <w:rPr>
          <w:rFonts w:ascii="Calibri" w:hAnsi="Calibri" w:cs="Calibri"/>
          <w:color w:val="000000"/>
          <w:sz w:val="22"/>
          <w:szCs w:val="22"/>
        </w:rPr>
        <w:t>jm</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nemlich</w:t>
      </w:r>
      <w:proofErr w:type="spellEnd"/>
      <w:r>
        <w:rPr>
          <w:rFonts w:ascii="Calibri" w:hAnsi="Calibri" w:cs="Calibri"/>
          <w:color w:val="000000"/>
          <w:sz w:val="22"/>
          <w:szCs w:val="22"/>
        </w:rPr>
        <w:t xml:space="preserve"> die Gemeine der Engel/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die Gemeine der </w:t>
      </w:r>
      <w:proofErr w:type="spellStart"/>
      <w:r>
        <w:rPr>
          <w:rFonts w:ascii="Calibri" w:hAnsi="Calibri" w:cs="Calibri"/>
          <w:color w:val="000000"/>
          <w:sz w:val="22"/>
          <w:szCs w:val="22"/>
        </w:rPr>
        <w:t>menschen</w:t>
      </w:r>
      <w:proofErr w:type="spellEnd"/>
      <w:r>
        <w:rPr>
          <w:rFonts w:ascii="Calibri" w:hAnsi="Calibri" w:cs="Calibri"/>
          <w:color w:val="000000"/>
          <w:sz w:val="22"/>
          <w:szCs w:val="22"/>
        </w:rPr>
        <w:t xml:space="preserve">/ Dann diese zwo Gemeine hat </w:t>
      </w:r>
      <w:proofErr w:type="spellStart"/>
      <w:r>
        <w:rPr>
          <w:rFonts w:ascii="Calibri" w:hAnsi="Calibri" w:cs="Calibri"/>
          <w:color w:val="000000"/>
          <w:sz w:val="22"/>
          <w:szCs w:val="22"/>
        </w:rPr>
        <w:t>Got</w:t>
      </w:r>
      <w:proofErr w:type="spellEnd"/>
      <w:r>
        <w:rPr>
          <w:rFonts w:ascii="Calibri" w:hAnsi="Calibri" w:cs="Calibri"/>
          <w:color w:val="000000"/>
          <w:sz w:val="22"/>
          <w:szCs w:val="22"/>
        </w:rPr>
        <w:t xml:space="preserve"> für allen </w:t>
      </w:r>
      <w:proofErr w:type="spellStart"/>
      <w:r>
        <w:rPr>
          <w:rFonts w:ascii="Calibri" w:hAnsi="Calibri" w:cs="Calibri"/>
          <w:color w:val="000000"/>
          <w:sz w:val="22"/>
          <w:szCs w:val="22"/>
        </w:rPr>
        <w:t>creaturen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erwelet</w:t>
      </w:r>
      <w:proofErr w:type="spellEnd"/>
      <w:r>
        <w:rPr>
          <w:rFonts w:ascii="Calibri" w:hAnsi="Calibri" w:cs="Calibri"/>
          <w:color w:val="000000"/>
          <w:sz w:val="22"/>
          <w:szCs w:val="22"/>
        </w:rPr>
        <w:t xml:space="preserve">/ das sie ihn erkennen/ preisen/ predigen/ </w:t>
      </w:r>
      <w:proofErr w:type="spellStart"/>
      <w:r>
        <w:rPr>
          <w:rFonts w:ascii="Calibri" w:hAnsi="Calibri" w:cs="Calibri"/>
          <w:color w:val="000000"/>
          <w:sz w:val="22"/>
          <w:szCs w:val="22"/>
        </w:rPr>
        <w:t>rhümen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loben </w:t>
      </w:r>
      <w:proofErr w:type="spellStart"/>
      <w:r>
        <w:rPr>
          <w:rFonts w:ascii="Calibri" w:hAnsi="Calibri" w:cs="Calibri"/>
          <w:color w:val="000000"/>
          <w:sz w:val="22"/>
          <w:szCs w:val="22"/>
        </w:rPr>
        <w:t>söllen</w:t>
      </w:r>
      <w:proofErr w:type="spellEnd"/>
      <w:r>
        <w:rPr>
          <w:rFonts w:ascii="Calibri" w:hAnsi="Calibri" w:cs="Calibri"/>
          <w:color w:val="000000"/>
          <w:sz w:val="22"/>
          <w:szCs w:val="22"/>
        </w:rPr>
        <w:t xml:space="preserve"> in </w:t>
      </w:r>
      <w:proofErr w:type="spellStart"/>
      <w:r>
        <w:rPr>
          <w:rFonts w:ascii="Calibri" w:hAnsi="Calibri" w:cs="Calibri"/>
          <w:color w:val="000000"/>
          <w:sz w:val="22"/>
          <w:szCs w:val="22"/>
        </w:rPr>
        <w:t>ewigkeyt</w:t>
      </w:r>
      <w:proofErr w:type="spellEnd"/>
      <w:r>
        <w:rPr>
          <w:rFonts w:ascii="Calibri" w:hAnsi="Calibri" w:cs="Calibri"/>
          <w:color w:val="000000"/>
          <w:sz w:val="22"/>
          <w:szCs w:val="22"/>
        </w:rPr>
        <w:t xml:space="preserve">. Johan. 14. </w:t>
      </w:r>
      <w:proofErr w:type="spellStart"/>
      <w:r>
        <w:rPr>
          <w:rFonts w:ascii="Calibri" w:hAnsi="Calibri" w:cs="Calibri"/>
          <w:color w:val="000000"/>
          <w:sz w:val="22"/>
          <w:szCs w:val="22"/>
        </w:rPr>
        <w:t>Vff</w:t>
      </w:r>
      <w:proofErr w:type="spellEnd"/>
      <w:r>
        <w:rPr>
          <w:rFonts w:ascii="Calibri" w:hAnsi="Calibri" w:cs="Calibri"/>
          <w:color w:val="000000"/>
          <w:sz w:val="22"/>
          <w:szCs w:val="22"/>
        </w:rPr>
        <w:t xml:space="preserve"> das </w:t>
      </w:r>
      <w:proofErr w:type="spellStart"/>
      <w:r>
        <w:rPr>
          <w:rFonts w:ascii="Calibri" w:hAnsi="Calibri" w:cs="Calibri"/>
          <w:color w:val="000000"/>
          <w:sz w:val="22"/>
          <w:szCs w:val="22"/>
        </w:rPr>
        <w:t>jhr</w:t>
      </w:r>
      <w:proofErr w:type="spellEnd"/>
      <w:r>
        <w:rPr>
          <w:rFonts w:ascii="Calibri" w:hAnsi="Calibri" w:cs="Calibri"/>
          <w:color w:val="000000"/>
          <w:sz w:val="22"/>
          <w:szCs w:val="22"/>
        </w:rPr>
        <w:t xml:space="preserve"> seid wo ich bin.</w:t>
      </w:r>
    </w:p>
    <w:p w14:paraId="15435C92" w14:textId="77777777" w:rsidR="008B3398" w:rsidRDefault="008B3398" w:rsidP="008B339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Es haben auch die </w:t>
      </w:r>
      <w:proofErr w:type="spellStart"/>
      <w:r>
        <w:rPr>
          <w:rFonts w:ascii="Calibri" w:hAnsi="Calibri" w:cs="Calibri"/>
          <w:color w:val="000000"/>
          <w:sz w:val="22"/>
          <w:szCs w:val="22"/>
        </w:rPr>
        <w:t>zwey</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Bletter</w:t>
      </w:r>
      <w:proofErr w:type="spellEnd"/>
      <w:r>
        <w:rPr>
          <w:rFonts w:ascii="Calibri" w:hAnsi="Calibri" w:cs="Calibri"/>
          <w:color w:val="000000"/>
          <w:sz w:val="22"/>
          <w:szCs w:val="22"/>
        </w:rPr>
        <w:t xml:space="preserve"> fast </w:t>
      </w:r>
      <w:proofErr w:type="spellStart"/>
      <w:r>
        <w:rPr>
          <w:rFonts w:ascii="Calibri" w:hAnsi="Calibri" w:cs="Calibri"/>
          <w:color w:val="000000"/>
          <w:sz w:val="22"/>
          <w:szCs w:val="22"/>
        </w:rPr>
        <w:t>eynerley</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farb</w:t>
      </w:r>
      <w:proofErr w:type="spellEnd"/>
      <w:r>
        <w:rPr>
          <w:rFonts w:ascii="Calibri" w:hAnsi="Calibri" w:cs="Calibri"/>
          <w:color w:val="000000"/>
          <w:sz w:val="22"/>
          <w:szCs w:val="22"/>
        </w:rPr>
        <w:t xml:space="preserve"> mit den </w:t>
      </w:r>
      <w:proofErr w:type="spellStart"/>
      <w:r>
        <w:rPr>
          <w:rFonts w:ascii="Calibri" w:hAnsi="Calibri" w:cs="Calibri"/>
          <w:color w:val="000000"/>
          <w:sz w:val="22"/>
          <w:szCs w:val="22"/>
        </w:rPr>
        <w:t>dreyen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Blettern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nemlich</w:t>
      </w:r>
      <w:proofErr w:type="spellEnd"/>
      <w:r>
        <w:rPr>
          <w:rFonts w:ascii="Calibri" w:hAnsi="Calibri" w:cs="Calibri"/>
          <w:color w:val="000000"/>
          <w:sz w:val="22"/>
          <w:szCs w:val="22"/>
        </w:rPr>
        <w:t xml:space="preserve"> braun oder </w:t>
      </w:r>
      <w:proofErr w:type="spellStart"/>
      <w:r>
        <w:rPr>
          <w:rFonts w:ascii="Calibri" w:hAnsi="Calibri" w:cs="Calibri"/>
          <w:color w:val="000000"/>
          <w:sz w:val="22"/>
          <w:szCs w:val="22"/>
        </w:rPr>
        <w:t>weys</w:t>
      </w:r>
      <w:proofErr w:type="spellEnd"/>
      <w:r>
        <w:rPr>
          <w:rFonts w:ascii="Calibri" w:hAnsi="Calibri" w:cs="Calibri"/>
          <w:color w:val="000000"/>
          <w:sz w:val="22"/>
          <w:szCs w:val="22"/>
        </w:rPr>
        <w:t xml:space="preserve">/ Dann Gott bekleidet diese zwo Gemeine mit seiner </w:t>
      </w:r>
      <w:proofErr w:type="spellStart"/>
      <w:r>
        <w:rPr>
          <w:rFonts w:ascii="Calibri" w:hAnsi="Calibri" w:cs="Calibri"/>
          <w:color w:val="000000"/>
          <w:sz w:val="22"/>
          <w:szCs w:val="22"/>
        </w:rPr>
        <w:t>farbe</w:t>
      </w:r>
      <w:proofErr w:type="spellEnd"/>
      <w:r>
        <w:rPr>
          <w:rFonts w:ascii="Calibri" w:hAnsi="Calibri" w:cs="Calibri"/>
          <w:color w:val="000000"/>
          <w:sz w:val="22"/>
          <w:szCs w:val="22"/>
        </w:rPr>
        <w:t xml:space="preserve">/ das ist/ mit seiner </w:t>
      </w:r>
      <w:proofErr w:type="spellStart"/>
      <w:r>
        <w:rPr>
          <w:rFonts w:ascii="Calibri" w:hAnsi="Calibri" w:cs="Calibri"/>
          <w:color w:val="000000"/>
          <w:sz w:val="22"/>
          <w:szCs w:val="22"/>
        </w:rPr>
        <w:t>hehrligkeyt</w:t>
      </w:r>
      <w:proofErr w:type="spellEnd"/>
      <w:r>
        <w:rPr>
          <w:rFonts w:ascii="Calibri" w:hAnsi="Calibri" w:cs="Calibri"/>
          <w:color w:val="000000"/>
          <w:sz w:val="22"/>
          <w:szCs w:val="22"/>
        </w:rPr>
        <w:t xml:space="preserve">/Wie S. Joha. sagt 1. Joh. 3. Meine lieben/ Wir sind nu Gottes Kinder/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ist noch nicht erschienen was wir sein werden/ wir wissen aber/ wann es erscheinen </w:t>
      </w:r>
      <w:proofErr w:type="spellStart"/>
      <w:r>
        <w:rPr>
          <w:rFonts w:ascii="Calibri" w:hAnsi="Calibri" w:cs="Calibri"/>
          <w:color w:val="000000"/>
          <w:sz w:val="22"/>
          <w:szCs w:val="22"/>
        </w:rPr>
        <w:t>wirt</w:t>
      </w:r>
      <w:proofErr w:type="spellEnd"/>
      <w:r>
        <w:rPr>
          <w:rFonts w:ascii="Calibri" w:hAnsi="Calibri" w:cs="Calibri"/>
          <w:color w:val="000000"/>
          <w:sz w:val="22"/>
          <w:szCs w:val="22"/>
        </w:rPr>
        <w:t xml:space="preserve">/ das wir </w:t>
      </w:r>
      <w:proofErr w:type="spellStart"/>
      <w:r>
        <w:rPr>
          <w:rFonts w:ascii="Calibri" w:hAnsi="Calibri" w:cs="Calibri"/>
          <w:color w:val="000000"/>
          <w:sz w:val="22"/>
          <w:szCs w:val="22"/>
        </w:rPr>
        <w:t>jm</w:t>
      </w:r>
      <w:proofErr w:type="spellEnd"/>
      <w:r>
        <w:rPr>
          <w:rFonts w:ascii="Calibri" w:hAnsi="Calibri" w:cs="Calibri"/>
          <w:color w:val="000000"/>
          <w:sz w:val="22"/>
          <w:szCs w:val="22"/>
        </w:rPr>
        <w:t xml:space="preserve"> gleich sein werden/ dann wir werden </w:t>
      </w:r>
      <w:proofErr w:type="spellStart"/>
      <w:r>
        <w:rPr>
          <w:rFonts w:ascii="Calibri" w:hAnsi="Calibri" w:cs="Calibri"/>
          <w:color w:val="000000"/>
          <w:sz w:val="22"/>
          <w:szCs w:val="22"/>
        </w:rPr>
        <w:t>jn</w:t>
      </w:r>
      <w:proofErr w:type="spellEnd"/>
      <w:r>
        <w:rPr>
          <w:rFonts w:ascii="Calibri" w:hAnsi="Calibri" w:cs="Calibri"/>
          <w:color w:val="000000"/>
          <w:sz w:val="22"/>
          <w:szCs w:val="22"/>
        </w:rPr>
        <w:t xml:space="preserve"> sehen wie er ist/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ein </w:t>
      </w:r>
      <w:proofErr w:type="spellStart"/>
      <w:r>
        <w:rPr>
          <w:rFonts w:ascii="Calibri" w:hAnsi="Calibri" w:cs="Calibri"/>
          <w:color w:val="000000"/>
          <w:sz w:val="22"/>
          <w:szCs w:val="22"/>
        </w:rPr>
        <w:t>yglicher</w:t>
      </w:r>
      <w:proofErr w:type="spellEnd"/>
      <w:r>
        <w:rPr>
          <w:rFonts w:ascii="Calibri" w:hAnsi="Calibri" w:cs="Calibri"/>
          <w:color w:val="000000"/>
          <w:sz w:val="22"/>
          <w:szCs w:val="22"/>
        </w:rPr>
        <w:t xml:space="preserve"> der </w:t>
      </w:r>
      <w:proofErr w:type="spellStart"/>
      <w:r>
        <w:rPr>
          <w:rFonts w:ascii="Calibri" w:hAnsi="Calibri" w:cs="Calibri"/>
          <w:color w:val="000000"/>
          <w:sz w:val="22"/>
          <w:szCs w:val="22"/>
        </w:rPr>
        <w:t>sölche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hoffnung</w:t>
      </w:r>
      <w:proofErr w:type="spellEnd"/>
      <w:r>
        <w:rPr>
          <w:rFonts w:ascii="Calibri" w:hAnsi="Calibri" w:cs="Calibri"/>
          <w:color w:val="000000"/>
          <w:sz w:val="22"/>
          <w:szCs w:val="22"/>
        </w:rPr>
        <w:t xml:space="preserve"> hat zu </w:t>
      </w:r>
      <w:proofErr w:type="spellStart"/>
      <w:r>
        <w:rPr>
          <w:rFonts w:ascii="Calibri" w:hAnsi="Calibri" w:cs="Calibri"/>
          <w:color w:val="000000"/>
          <w:sz w:val="22"/>
          <w:szCs w:val="22"/>
        </w:rPr>
        <w:t>jhm</w:t>
      </w:r>
      <w:proofErr w:type="spellEnd"/>
      <w:r>
        <w:rPr>
          <w:rFonts w:ascii="Calibri" w:hAnsi="Calibri" w:cs="Calibri"/>
          <w:color w:val="000000"/>
          <w:sz w:val="22"/>
          <w:szCs w:val="22"/>
        </w:rPr>
        <w:t xml:space="preserve">/ der </w:t>
      </w:r>
      <w:proofErr w:type="spellStart"/>
      <w:r>
        <w:rPr>
          <w:rFonts w:ascii="Calibri" w:hAnsi="Calibri" w:cs="Calibri"/>
          <w:color w:val="000000"/>
          <w:sz w:val="22"/>
          <w:szCs w:val="22"/>
        </w:rPr>
        <w:t>reyniget</w:t>
      </w:r>
      <w:proofErr w:type="spellEnd"/>
      <w:r>
        <w:rPr>
          <w:rFonts w:ascii="Calibri" w:hAnsi="Calibri" w:cs="Calibri"/>
          <w:color w:val="000000"/>
          <w:sz w:val="22"/>
          <w:szCs w:val="22"/>
        </w:rPr>
        <w:t xml:space="preserve"> sich/ wie er auch </w:t>
      </w:r>
      <w:proofErr w:type="spellStart"/>
      <w:r>
        <w:rPr>
          <w:rFonts w:ascii="Calibri" w:hAnsi="Calibri" w:cs="Calibri"/>
          <w:color w:val="000000"/>
          <w:sz w:val="22"/>
          <w:szCs w:val="22"/>
        </w:rPr>
        <w:t>reyn</w:t>
      </w:r>
      <w:proofErr w:type="spellEnd"/>
      <w:r>
        <w:rPr>
          <w:rFonts w:ascii="Calibri" w:hAnsi="Calibri" w:cs="Calibri"/>
          <w:color w:val="000000"/>
          <w:sz w:val="22"/>
          <w:szCs w:val="22"/>
        </w:rPr>
        <w:t xml:space="preserve"> ist/ </w:t>
      </w:r>
      <w:proofErr w:type="spellStart"/>
      <w:r>
        <w:rPr>
          <w:rFonts w:ascii="Calibri" w:hAnsi="Calibri" w:cs="Calibri"/>
          <w:color w:val="000000"/>
          <w:sz w:val="22"/>
          <w:szCs w:val="22"/>
        </w:rPr>
        <w:t>dz</w:t>
      </w:r>
      <w:proofErr w:type="spellEnd"/>
      <w:r>
        <w:rPr>
          <w:rFonts w:ascii="Calibri" w:hAnsi="Calibri" w:cs="Calibri"/>
          <w:color w:val="000000"/>
          <w:sz w:val="22"/>
          <w:szCs w:val="22"/>
        </w:rPr>
        <w:t xml:space="preserve"> ist/ Wie S. Paulus sagt Roma 6. Er wandelt in </w:t>
      </w:r>
      <w:proofErr w:type="spellStart"/>
      <w:r>
        <w:rPr>
          <w:rFonts w:ascii="Calibri" w:hAnsi="Calibri" w:cs="Calibri"/>
          <w:color w:val="000000"/>
          <w:sz w:val="22"/>
          <w:szCs w:val="22"/>
        </w:rPr>
        <w:t>eim</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newen</w:t>
      </w:r>
      <w:proofErr w:type="spellEnd"/>
      <w:r>
        <w:rPr>
          <w:rFonts w:ascii="Calibri" w:hAnsi="Calibri" w:cs="Calibri"/>
          <w:color w:val="000000"/>
          <w:sz w:val="22"/>
          <w:szCs w:val="22"/>
        </w:rPr>
        <w:t xml:space="preserve"> leben/ Desgleichen spricht </w:t>
      </w:r>
      <w:proofErr w:type="spellStart"/>
      <w:r>
        <w:rPr>
          <w:rFonts w:ascii="Calibri" w:hAnsi="Calibri" w:cs="Calibri"/>
          <w:color w:val="000000"/>
          <w:sz w:val="22"/>
          <w:szCs w:val="22"/>
        </w:rPr>
        <w:t>vnser</w:t>
      </w:r>
      <w:proofErr w:type="spellEnd"/>
      <w:r>
        <w:rPr>
          <w:rFonts w:ascii="Calibri" w:hAnsi="Calibri" w:cs="Calibri"/>
          <w:color w:val="000000"/>
          <w:sz w:val="22"/>
          <w:szCs w:val="22"/>
        </w:rPr>
        <w:t xml:space="preserve"> Herr Christus Math. 13. Die gerechten werden leuchten wie die Sonnen in </w:t>
      </w:r>
      <w:proofErr w:type="spellStart"/>
      <w:r>
        <w:rPr>
          <w:rFonts w:ascii="Calibri" w:hAnsi="Calibri" w:cs="Calibri"/>
          <w:color w:val="000000"/>
          <w:sz w:val="22"/>
          <w:szCs w:val="22"/>
        </w:rPr>
        <w:t>jres</w:t>
      </w:r>
      <w:proofErr w:type="spellEnd"/>
      <w:r>
        <w:rPr>
          <w:rFonts w:ascii="Calibri" w:hAnsi="Calibri" w:cs="Calibri"/>
          <w:color w:val="000000"/>
          <w:sz w:val="22"/>
          <w:szCs w:val="22"/>
        </w:rPr>
        <w:t xml:space="preserve"> Vaters reich/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2. Pet. 1. spricht/ Wir werden </w:t>
      </w:r>
      <w:proofErr w:type="spellStart"/>
      <w:r>
        <w:rPr>
          <w:rFonts w:ascii="Calibri" w:hAnsi="Calibri" w:cs="Calibri"/>
          <w:color w:val="000000"/>
          <w:sz w:val="22"/>
          <w:szCs w:val="22"/>
        </w:rPr>
        <w:t>teylhafftig</w:t>
      </w:r>
      <w:proofErr w:type="spellEnd"/>
      <w:r>
        <w:rPr>
          <w:rFonts w:ascii="Calibri" w:hAnsi="Calibri" w:cs="Calibri"/>
          <w:color w:val="000000"/>
          <w:sz w:val="22"/>
          <w:szCs w:val="22"/>
        </w:rPr>
        <w:t xml:space="preserve"> der </w:t>
      </w:r>
      <w:proofErr w:type="spellStart"/>
      <w:r>
        <w:rPr>
          <w:rFonts w:ascii="Calibri" w:hAnsi="Calibri" w:cs="Calibri"/>
          <w:color w:val="000000"/>
          <w:sz w:val="22"/>
          <w:szCs w:val="22"/>
        </w:rPr>
        <w:t>Götlichen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natur</w:t>
      </w:r>
      <w:proofErr w:type="spellEnd"/>
      <w:r>
        <w:rPr>
          <w:rFonts w:ascii="Calibri" w:hAnsi="Calibri" w:cs="Calibri"/>
          <w:color w:val="000000"/>
          <w:sz w:val="22"/>
          <w:szCs w:val="22"/>
        </w:rPr>
        <w:t>.</w:t>
      </w:r>
    </w:p>
    <w:p w14:paraId="5442FAD2" w14:textId="77777777" w:rsidR="008B3398" w:rsidRDefault="008B3398" w:rsidP="008B339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Dis sind meine </w:t>
      </w:r>
      <w:proofErr w:type="spellStart"/>
      <w:r>
        <w:rPr>
          <w:rFonts w:ascii="Calibri" w:hAnsi="Calibri" w:cs="Calibri"/>
          <w:color w:val="000000"/>
          <w:sz w:val="22"/>
          <w:szCs w:val="22"/>
        </w:rPr>
        <w:t>gedancken</w:t>
      </w:r>
      <w:proofErr w:type="spellEnd"/>
      <w:r>
        <w:rPr>
          <w:rFonts w:ascii="Calibri" w:hAnsi="Calibri" w:cs="Calibri"/>
          <w:color w:val="000000"/>
          <w:sz w:val="22"/>
          <w:szCs w:val="22"/>
        </w:rPr>
        <w:t xml:space="preserve"> von </w:t>
      </w:r>
      <w:proofErr w:type="spellStart"/>
      <w:r>
        <w:rPr>
          <w:rFonts w:ascii="Calibri" w:hAnsi="Calibri" w:cs="Calibri"/>
          <w:color w:val="000000"/>
          <w:sz w:val="22"/>
          <w:szCs w:val="22"/>
        </w:rPr>
        <w:t>disem</w:t>
      </w:r>
      <w:proofErr w:type="spellEnd"/>
      <w:r>
        <w:rPr>
          <w:rFonts w:ascii="Calibri" w:hAnsi="Calibri" w:cs="Calibri"/>
          <w:color w:val="000000"/>
          <w:sz w:val="22"/>
          <w:szCs w:val="22"/>
        </w:rPr>
        <w:t xml:space="preserve"> schönen holdseligen </w:t>
      </w:r>
      <w:proofErr w:type="spellStart"/>
      <w:r>
        <w:rPr>
          <w:rFonts w:ascii="Calibri" w:hAnsi="Calibri" w:cs="Calibri"/>
          <w:color w:val="000000"/>
          <w:sz w:val="22"/>
          <w:szCs w:val="22"/>
        </w:rPr>
        <w:t>Blümlin</w:t>
      </w:r>
      <w:proofErr w:type="spellEnd"/>
      <w:r>
        <w:rPr>
          <w:rFonts w:ascii="Calibri" w:hAnsi="Calibri" w:cs="Calibri"/>
          <w:color w:val="000000"/>
          <w:sz w:val="22"/>
          <w:szCs w:val="22"/>
        </w:rPr>
        <w:t xml:space="preserve">/ damit ich mich </w:t>
      </w:r>
      <w:proofErr w:type="spellStart"/>
      <w:r>
        <w:rPr>
          <w:rFonts w:ascii="Calibri" w:hAnsi="Calibri" w:cs="Calibri"/>
          <w:color w:val="000000"/>
          <w:sz w:val="22"/>
          <w:szCs w:val="22"/>
        </w:rPr>
        <w:t>danckbar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erzeye</w:t>
      </w:r>
      <w:proofErr w:type="spellEnd"/>
      <w:r>
        <w:rPr>
          <w:rFonts w:ascii="Calibri" w:hAnsi="Calibri" w:cs="Calibri"/>
          <w:color w:val="000000"/>
          <w:sz w:val="22"/>
          <w:szCs w:val="22"/>
        </w:rPr>
        <w:t xml:space="preserve"> gegen </w:t>
      </w:r>
      <w:proofErr w:type="spellStart"/>
      <w:r>
        <w:rPr>
          <w:rFonts w:ascii="Calibri" w:hAnsi="Calibri" w:cs="Calibri"/>
          <w:color w:val="000000"/>
          <w:sz w:val="22"/>
          <w:szCs w:val="22"/>
        </w:rPr>
        <w:t>vnserm</w:t>
      </w:r>
      <w:proofErr w:type="spellEnd"/>
      <w:r>
        <w:rPr>
          <w:rFonts w:ascii="Calibri" w:hAnsi="Calibri" w:cs="Calibri"/>
          <w:color w:val="000000"/>
          <w:sz w:val="22"/>
          <w:szCs w:val="22"/>
        </w:rPr>
        <w:t xml:space="preserve"> Herrn </w:t>
      </w:r>
      <w:proofErr w:type="spellStart"/>
      <w:r>
        <w:rPr>
          <w:rFonts w:ascii="Calibri" w:hAnsi="Calibri" w:cs="Calibri"/>
          <w:color w:val="000000"/>
          <w:sz w:val="22"/>
          <w:szCs w:val="22"/>
        </w:rPr>
        <w:t>Got</w:t>
      </w:r>
      <w:proofErr w:type="spellEnd"/>
      <w:r>
        <w:rPr>
          <w:rFonts w:ascii="Calibri" w:hAnsi="Calibri" w:cs="Calibri"/>
          <w:color w:val="000000"/>
          <w:sz w:val="22"/>
          <w:szCs w:val="22"/>
        </w:rPr>
        <w:t xml:space="preserve">/ für seine </w:t>
      </w:r>
      <w:proofErr w:type="spellStart"/>
      <w:r>
        <w:rPr>
          <w:rFonts w:ascii="Calibri" w:hAnsi="Calibri" w:cs="Calibri"/>
          <w:color w:val="000000"/>
          <w:sz w:val="22"/>
          <w:szCs w:val="22"/>
        </w:rPr>
        <w:t>vnaussprechliche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gnade</w:t>
      </w:r>
      <w:proofErr w:type="spellEnd"/>
      <w:r>
        <w:rPr>
          <w:rFonts w:ascii="Calibri" w:hAnsi="Calibri" w:cs="Calibri"/>
          <w:color w:val="000000"/>
          <w:sz w:val="22"/>
          <w:szCs w:val="22"/>
        </w:rPr>
        <w:t xml:space="preserve">/ dadurch er </w:t>
      </w:r>
      <w:proofErr w:type="spellStart"/>
      <w:r>
        <w:rPr>
          <w:rFonts w:ascii="Calibri" w:hAnsi="Calibri" w:cs="Calibri"/>
          <w:color w:val="000000"/>
          <w:sz w:val="22"/>
          <w:szCs w:val="22"/>
        </w:rPr>
        <w:t>vns</w:t>
      </w:r>
      <w:proofErr w:type="spellEnd"/>
      <w:r>
        <w:rPr>
          <w:rFonts w:ascii="Calibri" w:hAnsi="Calibri" w:cs="Calibri"/>
          <w:color w:val="000000"/>
          <w:sz w:val="22"/>
          <w:szCs w:val="22"/>
        </w:rPr>
        <w:t xml:space="preserve"> in sein ewiges reich </w:t>
      </w:r>
      <w:proofErr w:type="spellStart"/>
      <w:r>
        <w:rPr>
          <w:rFonts w:ascii="Calibri" w:hAnsi="Calibri" w:cs="Calibri"/>
          <w:color w:val="000000"/>
          <w:sz w:val="22"/>
          <w:szCs w:val="22"/>
        </w:rPr>
        <w:t>beruffen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seinen Engeln gleich gemacht hat.</w:t>
      </w:r>
    </w:p>
    <w:p w14:paraId="289D2375" w14:textId="77777777" w:rsidR="008B3398" w:rsidRDefault="008B3398" w:rsidP="008B339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Wil auch </w:t>
      </w:r>
      <w:proofErr w:type="spellStart"/>
      <w:r>
        <w:rPr>
          <w:rFonts w:ascii="Calibri" w:hAnsi="Calibri" w:cs="Calibri"/>
          <w:color w:val="000000"/>
          <w:sz w:val="22"/>
          <w:szCs w:val="22"/>
        </w:rPr>
        <w:t>hiemit</w:t>
      </w:r>
      <w:proofErr w:type="spellEnd"/>
      <w:r>
        <w:rPr>
          <w:rFonts w:ascii="Calibri" w:hAnsi="Calibri" w:cs="Calibri"/>
          <w:color w:val="000000"/>
          <w:sz w:val="22"/>
          <w:szCs w:val="22"/>
        </w:rPr>
        <w:t xml:space="preserve"> andern </w:t>
      </w:r>
      <w:proofErr w:type="spellStart"/>
      <w:r>
        <w:rPr>
          <w:rFonts w:ascii="Calibri" w:hAnsi="Calibri" w:cs="Calibri"/>
          <w:color w:val="000000"/>
          <w:sz w:val="22"/>
          <w:szCs w:val="22"/>
        </w:rPr>
        <w:t>vrsach</w:t>
      </w:r>
      <w:proofErr w:type="spellEnd"/>
      <w:r>
        <w:rPr>
          <w:rFonts w:ascii="Calibri" w:hAnsi="Calibri" w:cs="Calibri"/>
          <w:color w:val="000000"/>
          <w:sz w:val="22"/>
          <w:szCs w:val="22"/>
        </w:rPr>
        <w:t xml:space="preserve"> gegeben haben/Gott in seinen </w:t>
      </w:r>
      <w:proofErr w:type="spellStart"/>
      <w:r>
        <w:rPr>
          <w:rFonts w:ascii="Calibri" w:hAnsi="Calibri" w:cs="Calibri"/>
          <w:color w:val="000000"/>
          <w:sz w:val="22"/>
          <w:szCs w:val="22"/>
        </w:rPr>
        <w:t>Creaturen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zusuchen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zuerkennen/ bis das wir ein mal in </w:t>
      </w:r>
      <w:proofErr w:type="spellStart"/>
      <w:r>
        <w:rPr>
          <w:rFonts w:ascii="Calibri" w:hAnsi="Calibri" w:cs="Calibri"/>
          <w:color w:val="000000"/>
          <w:sz w:val="22"/>
          <w:szCs w:val="22"/>
        </w:rPr>
        <w:t>jhenem</w:t>
      </w:r>
      <w:proofErr w:type="spellEnd"/>
      <w:r>
        <w:rPr>
          <w:rFonts w:ascii="Calibri" w:hAnsi="Calibri" w:cs="Calibri"/>
          <w:color w:val="000000"/>
          <w:sz w:val="22"/>
          <w:szCs w:val="22"/>
        </w:rPr>
        <w:t xml:space="preserve"> leben </w:t>
      </w:r>
      <w:proofErr w:type="spellStart"/>
      <w:r>
        <w:rPr>
          <w:rFonts w:ascii="Calibri" w:hAnsi="Calibri" w:cs="Calibri"/>
          <w:color w:val="000000"/>
          <w:sz w:val="22"/>
          <w:szCs w:val="22"/>
        </w:rPr>
        <w:t>zusamen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kummen</w:t>
      </w:r>
      <w:proofErr w:type="spellEnd"/>
      <w:r>
        <w:rPr>
          <w:rFonts w:ascii="Calibri" w:hAnsi="Calibri" w:cs="Calibri"/>
          <w:color w:val="000000"/>
          <w:sz w:val="22"/>
          <w:szCs w:val="22"/>
        </w:rPr>
        <w:t xml:space="preserve">/ Da werden wir alles viel </w:t>
      </w:r>
      <w:proofErr w:type="spellStart"/>
      <w:r>
        <w:rPr>
          <w:rFonts w:ascii="Calibri" w:hAnsi="Calibri" w:cs="Calibri"/>
          <w:color w:val="000000"/>
          <w:sz w:val="22"/>
          <w:szCs w:val="22"/>
        </w:rPr>
        <w:t>basse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verstehn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vber</w:t>
      </w:r>
      <w:proofErr w:type="spellEnd"/>
      <w:r>
        <w:rPr>
          <w:rFonts w:ascii="Calibri" w:hAnsi="Calibri" w:cs="Calibri"/>
          <w:color w:val="000000"/>
          <w:sz w:val="22"/>
          <w:szCs w:val="22"/>
        </w:rPr>
        <w:t xml:space="preserve"> alle Gottes gaben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wercke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newiglich</w:t>
      </w:r>
      <w:proofErr w:type="spellEnd"/>
      <w:r>
        <w:rPr>
          <w:rFonts w:ascii="Calibri" w:hAnsi="Calibri" w:cs="Calibri"/>
          <w:color w:val="000000"/>
          <w:sz w:val="22"/>
          <w:szCs w:val="22"/>
        </w:rPr>
        <w:t xml:space="preserve"> verwundern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frewen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vnsern</w:t>
      </w:r>
      <w:proofErr w:type="spellEnd"/>
      <w:r>
        <w:rPr>
          <w:rFonts w:ascii="Calibri" w:hAnsi="Calibri" w:cs="Calibri"/>
          <w:color w:val="000000"/>
          <w:sz w:val="22"/>
          <w:szCs w:val="22"/>
        </w:rPr>
        <w:t xml:space="preserve"> Herrn Gott </w:t>
      </w:r>
      <w:proofErr w:type="spellStart"/>
      <w:r>
        <w:rPr>
          <w:rFonts w:ascii="Calibri" w:hAnsi="Calibri" w:cs="Calibri"/>
          <w:color w:val="000000"/>
          <w:sz w:val="22"/>
          <w:szCs w:val="22"/>
        </w:rPr>
        <w:t>vm</w:t>
      </w:r>
      <w:proofErr w:type="spellEnd"/>
      <w:r>
        <w:rPr>
          <w:rFonts w:ascii="Calibri" w:hAnsi="Calibri" w:cs="Calibri"/>
          <w:color w:val="000000"/>
          <w:sz w:val="22"/>
          <w:szCs w:val="22"/>
        </w:rPr>
        <w:t xml:space="preserve"> alle seine </w:t>
      </w:r>
      <w:proofErr w:type="spellStart"/>
      <w:r>
        <w:rPr>
          <w:rFonts w:ascii="Calibri" w:hAnsi="Calibri" w:cs="Calibri"/>
          <w:color w:val="000000"/>
          <w:sz w:val="22"/>
          <w:szCs w:val="22"/>
        </w:rPr>
        <w:t>hehrliche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wolthaten</w:t>
      </w:r>
      <w:proofErr w:type="spellEnd"/>
      <w:r>
        <w:rPr>
          <w:rFonts w:ascii="Calibri" w:hAnsi="Calibri" w:cs="Calibri"/>
          <w:color w:val="000000"/>
          <w:sz w:val="22"/>
          <w:szCs w:val="22"/>
        </w:rPr>
        <w:t xml:space="preserve"> loben in </w:t>
      </w:r>
      <w:proofErr w:type="spellStart"/>
      <w:r>
        <w:rPr>
          <w:rFonts w:ascii="Calibri" w:hAnsi="Calibri" w:cs="Calibri"/>
          <w:color w:val="000000"/>
          <w:sz w:val="22"/>
          <w:szCs w:val="22"/>
        </w:rPr>
        <w:t>ewigkeyt</w:t>
      </w:r>
      <w:proofErr w:type="spellEnd"/>
      <w:r>
        <w:rPr>
          <w:rFonts w:ascii="Calibri" w:hAnsi="Calibri" w:cs="Calibri"/>
          <w:color w:val="000000"/>
          <w:sz w:val="22"/>
          <w:szCs w:val="22"/>
        </w:rPr>
        <w:t xml:space="preserve">/ Des </w:t>
      </w:r>
      <w:proofErr w:type="spellStart"/>
      <w:r>
        <w:rPr>
          <w:rFonts w:ascii="Calibri" w:hAnsi="Calibri" w:cs="Calibri"/>
          <w:color w:val="000000"/>
          <w:sz w:val="22"/>
          <w:szCs w:val="22"/>
        </w:rPr>
        <w:t>helff</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vns</w:t>
      </w:r>
      <w:proofErr w:type="spellEnd"/>
      <w:r>
        <w:rPr>
          <w:rFonts w:ascii="Calibri" w:hAnsi="Calibri" w:cs="Calibri"/>
          <w:color w:val="000000"/>
          <w:sz w:val="22"/>
          <w:szCs w:val="22"/>
        </w:rPr>
        <w:t xml:space="preserve"> Gott der Vater/ Gott der Son/ Gott der </w:t>
      </w:r>
      <w:proofErr w:type="spellStart"/>
      <w:r>
        <w:rPr>
          <w:rFonts w:ascii="Calibri" w:hAnsi="Calibri" w:cs="Calibri"/>
          <w:color w:val="000000"/>
          <w:sz w:val="22"/>
          <w:szCs w:val="22"/>
        </w:rPr>
        <w:t>heylige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Geyst</w:t>
      </w:r>
      <w:proofErr w:type="spellEnd"/>
      <w:r>
        <w:rPr>
          <w:rFonts w:ascii="Calibri" w:hAnsi="Calibri" w:cs="Calibri"/>
          <w:color w:val="000000"/>
          <w:sz w:val="22"/>
          <w:szCs w:val="22"/>
        </w:rPr>
        <w:t xml:space="preserve">/ der einige/ </w:t>
      </w:r>
      <w:proofErr w:type="spellStart"/>
      <w:r>
        <w:rPr>
          <w:rFonts w:ascii="Calibri" w:hAnsi="Calibri" w:cs="Calibri"/>
          <w:color w:val="000000"/>
          <w:sz w:val="22"/>
          <w:szCs w:val="22"/>
        </w:rPr>
        <w:t>ware</w:t>
      </w:r>
      <w:proofErr w:type="spellEnd"/>
      <w:r>
        <w:rPr>
          <w:rFonts w:ascii="Calibri" w:hAnsi="Calibri" w:cs="Calibri"/>
          <w:color w:val="000000"/>
          <w:sz w:val="22"/>
          <w:szCs w:val="22"/>
        </w:rPr>
        <w:t xml:space="preserve">/ ewige </w:t>
      </w:r>
      <w:proofErr w:type="spellStart"/>
      <w:r>
        <w:rPr>
          <w:rFonts w:ascii="Calibri" w:hAnsi="Calibri" w:cs="Calibri"/>
          <w:color w:val="000000"/>
          <w:sz w:val="22"/>
          <w:szCs w:val="22"/>
        </w:rPr>
        <w:t>Got</w:t>
      </w:r>
      <w:proofErr w:type="spellEnd"/>
      <w:r>
        <w:rPr>
          <w:rFonts w:ascii="Calibri" w:hAnsi="Calibri" w:cs="Calibri"/>
          <w:color w:val="000000"/>
          <w:sz w:val="22"/>
          <w:szCs w:val="22"/>
        </w:rPr>
        <w:t xml:space="preserve">/ die </w:t>
      </w:r>
      <w:proofErr w:type="spellStart"/>
      <w:r>
        <w:rPr>
          <w:rFonts w:ascii="Calibri" w:hAnsi="Calibri" w:cs="Calibri"/>
          <w:color w:val="000000"/>
          <w:sz w:val="22"/>
          <w:szCs w:val="22"/>
        </w:rPr>
        <w:t>Götliche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Treifaltigkeit</w:t>
      </w:r>
      <w:proofErr w:type="spellEnd"/>
      <w:r>
        <w:rPr>
          <w:rFonts w:ascii="Calibri" w:hAnsi="Calibri" w:cs="Calibri"/>
          <w:color w:val="000000"/>
          <w:sz w:val="22"/>
          <w:szCs w:val="22"/>
        </w:rPr>
        <w:t>/ Amen.</w:t>
      </w:r>
    </w:p>
    <w:p w14:paraId="2F65F8D3" w14:textId="77777777" w:rsidR="008B3398" w:rsidRDefault="008B3398" w:rsidP="008B339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Was aber </w:t>
      </w:r>
      <w:proofErr w:type="spellStart"/>
      <w:r>
        <w:rPr>
          <w:rFonts w:ascii="Calibri" w:hAnsi="Calibri" w:cs="Calibri"/>
          <w:color w:val="000000"/>
          <w:sz w:val="22"/>
          <w:szCs w:val="22"/>
        </w:rPr>
        <w:t>dis</w:t>
      </w:r>
      <w:proofErr w:type="spellEnd"/>
      <w:r>
        <w:rPr>
          <w:rFonts w:ascii="Calibri" w:hAnsi="Calibri" w:cs="Calibri"/>
          <w:color w:val="000000"/>
          <w:sz w:val="22"/>
          <w:szCs w:val="22"/>
        </w:rPr>
        <w:t xml:space="preserve"> kraut für </w:t>
      </w:r>
      <w:proofErr w:type="spellStart"/>
      <w:r>
        <w:rPr>
          <w:rFonts w:ascii="Calibri" w:hAnsi="Calibri" w:cs="Calibri"/>
          <w:color w:val="000000"/>
          <w:sz w:val="22"/>
          <w:szCs w:val="22"/>
        </w:rPr>
        <w:t>tugende</w:t>
      </w:r>
      <w:proofErr w:type="spellEnd"/>
      <w:r>
        <w:rPr>
          <w:rFonts w:ascii="Calibri" w:hAnsi="Calibri" w:cs="Calibri"/>
          <w:color w:val="000000"/>
          <w:sz w:val="22"/>
          <w:szCs w:val="22"/>
        </w:rPr>
        <w:t xml:space="preserve"> habe/ findet man </w:t>
      </w:r>
      <w:proofErr w:type="spellStart"/>
      <w:r>
        <w:rPr>
          <w:rFonts w:ascii="Calibri" w:hAnsi="Calibri" w:cs="Calibri"/>
          <w:color w:val="000000"/>
          <w:sz w:val="22"/>
          <w:szCs w:val="22"/>
        </w:rPr>
        <w:t>inn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Herbariis</w:t>
      </w:r>
      <w:proofErr w:type="spellEnd"/>
      <w:r>
        <w:rPr>
          <w:rFonts w:ascii="Calibri" w:hAnsi="Calibri" w:cs="Calibri"/>
          <w:color w:val="000000"/>
          <w:sz w:val="22"/>
          <w:szCs w:val="22"/>
        </w:rPr>
        <w:t xml:space="preserve">/ Jungen </w:t>
      </w:r>
      <w:proofErr w:type="spellStart"/>
      <w:r>
        <w:rPr>
          <w:rFonts w:ascii="Calibri" w:hAnsi="Calibri" w:cs="Calibri"/>
          <w:color w:val="000000"/>
          <w:sz w:val="22"/>
          <w:szCs w:val="22"/>
        </w:rPr>
        <w:t>kindern</w:t>
      </w:r>
      <w:proofErr w:type="spellEnd"/>
      <w:r>
        <w:rPr>
          <w:rFonts w:ascii="Calibri" w:hAnsi="Calibri" w:cs="Calibri"/>
          <w:color w:val="000000"/>
          <w:sz w:val="22"/>
          <w:szCs w:val="22"/>
        </w:rPr>
        <w:t xml:space="preserve"> die </w:t>
      </w:r>
      <w:proofErr w:type="spellStart"/>
      <w:r>
        <w:rPr>
          <w:rFonts w:ascii="Calibri" w:hAnsi="Calibri" w:cs="Calibri"/>
          <w:color w:val="000000"/>
          <w:sz w:val="22"/>
          <w:szCs w:val="22"/>
        </w:rPr>
        <w:t>grosse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hitz</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bauchwehe haben/ </w:t>
      </w:r>
      <w:proofErr w:type="spellStart"/>
      <w:r>
        <w:rPr>
          <w:rFonts w:ascii="Calibri" w:hAnsi="Calibri" w:cs="Calibri"/>
          <w:color w:val="000000"/>
          <w:sz w:val="22"/>
          <w:szCs w:val="22"/>
        </w:rPr>
        <w:t>sol</w:t>
      </w:r>
      <w:proofErr w:type="spellEnd"/>
      <w:r>
        <w:rPr>
          <w:rFonts w:ascii="Calibri" w:hAnsi="Calibri" w:cs="Calibri"/>
          <w:color w:val="000000"/>
          <w:sz w:val="22"/>
          <w:szCs w:val="22"/>
        </w:rPr>
        <w:t xml:space="preserve"> man es </w:t>
      </w:r>
      <w:proofErr w:type="spellStart"/>
      <w:r>
        <w:rPr>
          <w:rFonts w:ascii="Calibri" w:hAnsi="Calibri" w:cs="Calibri"/>
          <w:color w:val="000000"/>
          <w:sz w:val="22"/>
          <w:szCs w:val="22"/>
        </w:rPr>
        <w:t>zutrincken</w:t>
      </w:r>
      <w:proofErr w:type="spellEnd"/>
      <w:r>
        <w:rPr>
          <w:rFonts w:ascii="Calibri" w:hAnsi="Calibri" w:cs="Calibri"/>
          <w:color w:val="000000"/>
          <w:sz w:val="22"/>
          <w:szCs w:val="22"/>
        </w:rPr>
        <w:t xml:space="preserve"> geben/ </w:t>
      </w:r>
      <w:proofErr w:type="spellStart"/>
      <w:r>
        <w:rPr>
          <w:rFonts w:ascii="Calibri" w:hAnsi="Calibri" w:cs="Calibri"/>
          <w:color w:val="000000"/>
          <w:sz w:val="22"/>
          <w:szCs w:val="22"/>
        </w:rPr>
        <w:t>reümet</w:t>
      </w:r>
      <w:proofErr w:type="spellEnd"/>
      <w:r>
        <w:rPr>
          <w:rFonts w:ascii="Calibri" w:hAnsi="Calibri" w:cs="Calibri"/>
          <w:color w:val="000000"/>
          <w:sz w:val="22"/>
          <w:szCs w:val="22"/>
        </w:rPr>
        <w:t xml:space="preserve"> auch die </w:t>
      </w:r>
      <w:proofErr w:type="spellStart"/>
      <w:r>
        <w:rPr>
          <w:rFonts w:ascii="Calibri" w:hAnsi="Calibri" w:cs="Calibri"/>
          <w:color w:val="000000"/>
          <w:sz w:val="22"/>
          <w:szCs w:val="22"/>
        </w:rPr>
        <w:t>brust</w:t>
      </w:r>
      <w:proofErr w:type="spellEnd"/>
      <w:r>
        <w:rPr>
          <w:rFonts w:ascii="Calibri" w:hAnsi="Calibri" w:cs="Calibri"/>
          <w:color w:val="000000"/>
          <w:sz w:val="22"/>
          <w:szCs w:val="22"/>
        </w:rPr>
        <w:t xml:space="preserve">/ vertreibt </w:t>
      </w:r>
      <w:proofErr w:type="spellStart"/>
      <w:r>
        <w:rPr>
          <w:rFonts w:ascii="Calibri" w:hAnsi="Calibri" w:cs="Calibri"/>
          <w:color w:val="000000"/>
          <w:sz w:val="22"/>
          <w:szCs w:val="22"/>
        </w:rPr>
        <w:t>lungen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hals </w:t>
      </w:r>
      <w:proofErr w:type="spellStart"/>
      <w:r>
        <w:rPr>
          <w:rFonts w:ascii="Calibri" w:hAnsi="Calibri" w:cs="Calibri"/>
          <w:color w:val="000000"/>
          <w:sz w:val="22"/>
          <w:szCs w:val="22"/>
        </w:rPr>
        <w:t>geschwer</w:t>
      </w:r>
      <w:proofErr w:type="spellEnd"/>
      <w:r>
        <w:rPr>
          <w:rFonts w:ascii="Calibri" w:hAnsi="Calibri" w:cs="Calibri"/>
          <w:color w:val="000000"/>
          <w:sz w:val="22"/>
          <w:szCs w:val="22"/>
        </w:rPr>
        <w:t xml:space="preserve">/ es werden auch diesem kraut viel </w:t>
      </w:r>
      <w:proofErr w:type="spellStart"/>
      <w:r>
        <w:rPr>
          <w:rFonts w:ascii="Calibri" w:hAnsi="Calibri" w:cs="Calibri"/>
          <w:color w:val="000000"/>
          <w:sz w:val="22"/>
          <w:szCs w:val="22"/>
        </w:rPr>
        <w:t>namen</w:t>
      </w:r>
      <w:proofErr w:type="spellEnd"/>
      <w:r>
        <w:rPr>
          <w:rFonts w:ascii="Calibri" w:hAnsi="Calibri" w:cs="Calibri"/>
          <w:color w:val="000000"/>
          <w:sz w:val="22"/>
          <w:szCs w:val="22"/>
        </w:rPr>
        <w:t xml:space="preserve"> gegeben/ Es </w:t>
      </w:r>
      <w:proofErr w:type="spellStart"/>
      <w:r>
        <w:rPr>
          <w:rFonts w:ascii="Calibri" w:hAnsi="Calibri" w:cs="Calibri"/>
          <w:color w:val="000000"/>
          <w:sz w:val="22"/>
          <w:szCs w:val="22"/>
        </w:rPr>
        <w:t>wirt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genennet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Freissam</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Treifeltigkeyt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herba</w:t>
      </w:r>
      <w:proofErr w:type="spellEnd"/>
      <w:r>
        <w:rPr>
          <w:rFonts w:ascii="Calibri" w:hAnsi="Calibri" w:cs="Calibri"/>
          <w:color w:val="000000"/>
          <w:sz w:val="22"/>
          <w:szCs w:val="22"/>
        </w:rPr>
        <w:t xml:space="preserve"> Trinitatis/ kraut der </w:t>
      </w:r>
      <w:proofErr w:type="spellStart"/>
      <w:r>
        <w:rPr>
          <w:rFonts w:ascii="Calibri" w:hAnsi="Calibri" w:cs="Calibri"/>
          <w:color w:val="000000"/>
          <w:sz w:val="22"/>
          <w:szCs w:val="22"/>
        </w:rPr>
        <w:t>Treifeltigkeyt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Vff</w:t>
      </w:r>
      <w:proofErr w:type="spellEnd"/>
      <w:r>
        <w:rPr>
          <w:rFonts w:ascii="Calibri" w:hAnsi="Calibri" w:cs="Calibri"/>
          <w:color w:val="000000"/>
          <w:sz w:val="22"/>
          <w:szCs w:val="22"/>
        </w:rPr>
        <w:t xml:space="preserve"> Griechisch </w:t>
      </w:r>
      <w:proofErr w:type="spellStart"/>
      <w:r>
        <w:rPr>
          <w:rFonts w:ascii="Calibri" w:hAnsi="Calibri" w:cs="Calibri"/>
          <w:color w:val="000000"/>
          <w:sz w:val="22"/>
          <w:szCs w:val="22"/>
        </w:rPr>
        <w:t>heyst</w:t>
      </w:r>
      <w:proofErr w:type="spellEnd"/>
      <w:r>
        <w:rPr>
          <w:rFonts w:ascii="Calibri" w:hAnsi="Calibri" w:cs="Calibri"/>
          <w:color w:val="000000"/>
          <w:sz w:val="22"/>
          <w:szCs w:val="22"/>
        </w:rPr>
        <w:t xml:space="preserve"> es/ </w:t>
      </w:r>
      <w:proofErr w:type="spellStart"/>
      <w:r>
        <w:rPr>
          <w:rFonts w:ascii="Calibri" w:hAnsi="Calibri" w:cs="Calibri"/>
          <w:color w:val="000000"/>
          <w:sz w:val="22"/>
          <w:szCs w:val="22"/>
        </w:rPr>
        <w:t>Diosanthos</w:t>
      </w:r>
      <w:proofErr w:type="spellEnd"/>
      <w:r>
        <w:rPr>
          <w:rFonts w:ascii="Calibri" w:hAnsi="Calibri" w:cs="Calibri"/>
          <w:color w:val="000000"/>
          <w:sz w:val="22"/>
          <w:szCs w:val="22"/>
        </w:rPr>
        <w:t xml:space="preserve">/ das ist/ Gut </w:t>
      </w:r>
      <w:proofErr w:type="spellStart"/>
      <w:r>
        <w:rPr>
          <w:rFonts w:ascii="Calibri" w:hAnsi="Calibri" w:cs="Calibri"/>
          <w:color w:val="000000"/>
          <w:sz w:val="22"/>
          <w:szCs w:val="22"/>
        </w:rPr>
        <w:t>blum</w:t>
      </w:r>
      <w:proofErr w:type="spellEnd"/>
      <w:r>
        <w:rPr>
          <w:rFonts w:ascii="Calibri" w:hAnsi="Calibri" w:cs="Calibri"/>
          <w:color w:val="000000"/>
          <w:sz w:val="22"/>
          <w:szCs w:val="22"/>
        </w:rPr>
        <w:t xml:space="preserve">/ Göttlich </w:t>
      </w:r>
      <w:proofErr w:type="spellStart"/>
      <w:r>
        <w:rPr>
          <w:rFonts w:ascii="Calibri" w:hAnsi="Calibri" w:cs="Calibri"/>
          <w:color w:val="000000"/>
          <w:sz w:val="22"/>
          <w:szCs w:val="22"/>
        </w:rPr>
        <w:t>blum</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Edelblum</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Gottesblum</w:t>
      </w:r>
      <w:proofErr w:type="spellEnd"/>
      <w:r>
        <w:rPr>
          <w:rFonts w:ascii="Calibri" w:hAnsi="Calibri" w:cs="Calibri"/>
          <w:color w:val="000000"/>
          <w:sz w:val="22"/>
          <w:szCs w:val="22"/>
        </w:rPr>
        <w:t xml:space="preserve">/ Flos </w:t>
      </w:r>
      <w:proofErr w:type="spellStart"/>
      <w:r>
        <w:rPr>
          <w:rFonts w:ascii="Calibri" w:hAnsi="Calibri" w:cs="Calibri"/>
          <w:color w:val="000000"/>
          <w:sz w:val="22"/>
          <w:szCs w:val="22"/>
        </w:rPr>
        <w:t>Jouis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Flammea</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Flamma</w:t>
      </w:r>
      <w:proofErr w:type="spellEnd"/>
      <w:r>
        <w:rPr>
          <w:rFonts w:ascii="Calibri" w:hAnsi="Calibri" w:cs="Calibri"/>
          <w:color w:val="000000"/>
          <w:sz w:val="22"/>
          <w:szCs w:val="22"/>
        </w:rPr>
        <w:t xml:space="preserve"> Jonis/ Göttlicher </w:t>
      </w:r>
      <w:proofErr w:type="spellStart"/>
      <w:r>
        <w:rPr>
          <w:rFonts w:ascii="Calibri" w:hAnsi="Calibri" w:cs="Calibri"/>
          <w:color w:val="000000"/>
          <w:sz w:val="22"/>
          <w:szCs w:val="22"/>
        </w:rPr>
        <w:t>glantz</w:t>
      </w:r>
      <w:proofErr w:type="spellEnd"/>
      <w:r>
        <w:rPr>
          <w:rFonts w:ascii="Calibri" w:hAnsi="Calibri" w:cs="Calibri"/>
          <w:color w:val="000000"/>
          <w:sz w:val="22"/>
          <w:szCs w:val="22"/>
        </w:rPr>
        <w:t xml:space="preserve">/ Wirt auch </w:t>
      </w:r>
      <w:proofErr w:type="spellStart"/>
      <w:r>
        <w:rPr>
          <w:rFonts w:ascii="Calibri" w:hAnsi="Calibri" w:cs="Calibri"/>
          <w:color w:val="000000"/>
          <w:sz w:val="22"/>
          <w:szCs w:val="22"/>
        </w:rPr>
        <w:t>genennet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Sarrana</w:t>
      </w:r>
      <w:proofErr w:type="spellEnd"/>
      <w:r>
        <w:rPr>
          <w:rFonts w:ascii="Calibri" w:hAnsi="Calibri" w:cs="Calibri"/>
          <w:color w:val="000000"/>
          <w:sz w:val="22"/>
          <w:szCs w:val="22"/>
        </w:rPr>
        <w:t xml:space="preserve">/ das ist/ Braun/ </w:t>
      </w:r>
      <w:proofErr w:type="spellStart"/>
      <w:r>
        <w:rPr>
          <w:rFonts w:ascii="Calibri" w:hAnsi="Calibri" w:cs="Calibri"/>
          <w:color w:val="000000"/>
          <w:sz w:val="22"/>
          <w:szCs w:val="22"/>
        </w:rPr>
        <w:t>Purpurfarb</w:t>
      </w:r>
      <w:proofErr w:type="spellEnd"/>
      <w:r>
        <w:rPr>
          <w:rFonts w:ascii="Calibri" w:hAnsi="Calibri" w:cs="Calibri"/>
          <w:color w:val="000000"/>
          <w:sz w:val="22"/>
          <w:szCs w:val="22"/>
        </w:rPr>
        <w:t xml:space="preserve">/ Item </w:t>
      </w:r>
      <w:proofErr w:type="spellStart"/>
      <w:r>
        <w:rPr>
          <w:rFonts w:ascii="Calibri" w:hAnsi="Calibri" w:cs="Calibri"/>
          <w:color w:val="000000"/>
          <w:sz w:val="22"/>
          <w:szCs w:val="22"/>
        </w:rPr>
        <w:t>Tustula</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marina</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Jacea</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Jasmi</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Albeser</w:t>
      </w:r>
      <w:proofErr w:type="spellEnd"/>
      <w:r>
        <w:rPr>
          <w:rFonts w:ascii="Calibri" w:hAnsi="Calibri" w:cs="Calibri"/>
          <w:color w:val="000000"/>
          <w:sz w:val="22"/>
          <w:szCs w:val="22"/>
        </w:rPr>
        <w:t xml:space="preserve">/ Die </w:t>
      </w:r>
      <w:proofErr w:type="spellStart"/>
      <w:r>
        <w:rPr>
          <w:rFonts w:ascii="Calibri" w:hAnsi="Calibri" w:cs="Calibri"/>
          <w:color w:val="000000"/>
          <w:sz w:val="22"/>
          <w:szCs w:val="22"/>
        </w:rPr>
        <w:t>zame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Treyfeltigkeyt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heyst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vff</w:t>
      </w:r>
      <w:proofErr w:type="spellEnd"/>
      <w:r>
        <w:rPr>
          <w:rFonts w:ascii="Calibri" w:hAnsi="Calibri" w:cs="Calibri"/>
          <w:color w:val="000000"/>
          <w:sz w:val="22"/>
          <w:szCs w:val="22"/>
        </w:rPr>
        <w:t xml:space="preserve"> Griechisch </w:t>
      </w:r>
      <w:proofErr w:type="spellStart"/>
      <w:r>
        <w:rPr>
          <w:rFonts w:ascii="Calibri" w:hAnsi="Calibri" w:cs="Calibri"/>
          <w:color w:val="000000"/>
          <w:sz w:val="22"/>
          <w:szCs w:val="22"/>
        </w:rPr>
        <w:t>Phlogeos</w:t>
      </w:r>
      <w:proofErr w:type="spellEnd"/>
      <w:r>
        <w:rPr>
          <w:rFonts w:ascii="Calibri" w:hAnsi="Calibri" w:cs="Calibri"/>
          <w:color w:val="000000"/>
          <w:sz w:val="22"/>
          <w:szCs w:val="22"/>
        </w:rPr>
        <w:t xml:space="preserve"> oder </w:t>
      </w:r>
      <w:proofErr w:type="spellStart"/>
      <w:r>
        <w:rPr>
          <w:rFonts w:ascii="Calibri" w:hAnsi="Calibri" w:cs="Calibri"/>
          <w:color w:val="000000"/>
          <w:sz w:val="22"/>
          <w:szCs w:val="22"/>
        </w:rPr>
        <w:t>Phlogeon</w:t>
      </w:r>
      <w:proofErr w:type="spellEnd"/>
      <w:r>
        <w:rPr>
          <w:rFonts w:ascii="Calibri" w:hAnsi="Calibri" w:cs="Calibri"/>
          <w:color w:val="000000"/>
          <w:sz w:val="22"/>
          <w:szCs w:val="22"/>
        </w:rPr>
        <w:t xml:space="preserve">/ das ist/ </w:t>
      </w:r>
      <w:proofErr w:type="spellStart"/>
      <w:r>
        <w:rPr>
          <w:rFonts w:ascii="Calibri" w:hAnsi="Calibri" w:cs="Calibri"/>
          <w:color w:val="000000"/>
          <w:sz w:val="22"/>
          <w:szCs w:val="22"/>
        </w:rPr>
        <w:t>Flammeus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Lucidus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rubeus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liecht</w:t>
      </w:r>
      <w:proofErr w:type="spellEnd"/>
      <w:r>
        <w:rPr>
          <w:rFonts w:ascii="Calibri" w:hAnsi="Calibri" w:cs="Calibri"/>
          <w:color w:val="000000"/>
          <w:sz w:val="22"/>
          <w:szCs w:val="22"/>
        </w:rPr>
        <w:t xml:space="preserve">/ hell/ rot/ </w:t>
      </w:r>
      <w:proofErr w:type="spellStart"/>
      <w:r>
        <w:rPr>
          <w:rFonts w:ascii="Calibri" w:hAnsi="Calibri" w:cs="Calibri"/>
          <w:color w:val="000000"/>
          <w:sz w:val="22"/>
          <w:szCs w:val="22"/>
        </w:rPr>
        <w:t>vmb</w:t>
      </w:r>
      <w:proofErr w:type="spellEnd"/>
      <w:r>
        <w:rPr>
          <w:rFonts w:ascii="Calibri" w:hAnsi="Calibri" w:cs="Calibri"/>
          <w:color w:val="000000"/>
          <w:sz w:val="22"/>
          <w:szCs w:val="22"/>
        </w:rPr>
        <w:t xml:space="preserve"> des hellen </w:t>
      </w:r>
      <w:proofErr w:type="spellStart"/>
      <w:r>
        <w:rPr>
          <w:rFonts w:ascii="Calibri" w:hAnsi="Calibri" w:cs="Calibri"/>
          <w:color w:val="000000"/>
          <w:sz w:val="22"/>
          <w:szCs w:val="22"/>
        </w:rPr>
        <w:t>glantzs</w:t>
      </w:r>
      <w:proofErr w:type="spellEnd"/>
      <w:r>
        <w:rPr>
          <w:rFonts w:ascii="Calibri" w:hAnsi="Calibri" w:cs="Calibri"/>
          <w:color w:val="000000"/>
          <w:sz w:val="22"/>
          <w:szCs w:val="22"/>
        </w:rPr>
        <w:t xml:space="preserve"> willen/ Die wilde </w:t>
      </w:r>
      <w:proofErr w:type="spellStart"/>
      <w:r>
        <w:rPr>
          <w:rFonts w:ascii="Calibri" w:hAnsi="Calibri" w:cs="Calibri"/>
          <w:color w:val="000000"/>
          <w:sz w:val="22"/>
          <w:szCs w:val="22"/>
        </w:rPr>
        <w:t>Treifeltigkeyt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heyst</w:t>
      </w:r>
      <w:proofErr w:type="spellEnd"/>
      <w:r>
        <w:rPr>
          <w:rFonts w:ascii="Calibri" w:hAnsi="Calibri" w:cs="Calibri"/>
          <w:color w:val="000000"/>
          <w:sz w:val="22"/>
          <w:szCs w:val="22"/>
        </w:rPr>
        <w:t xml:space="preserve"> Phlox/ das ist/ ein Flam.</w:t>
      </w:r>
    </w:p>
    <w:p w14:paraId="76078EC4" w14:textId="77777777" w:rsidR="008B3398" w:rsidRDefault="008B3398" w:rsidP="008B339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So habe ich nun/ </w:t>
      </w:r>
      <w:proofErr w:type="spellStart"/>
      <w:r>
        <w:rPr>
          <w:rFonts w:ascii="Calibri" w:hAnsi="Calibri" w:cs="Calibri"/>
          <w:color w:val="000000"/>
          <w:sz w:val="22"/>
          <w:szCs w:val="22"/>
        </w:rPr>
        <w:t>Gnedige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Fraw</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diss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Büchlin</w:t>
      </w:r>
      <w:proofErr w:type="spellEnd"/>
      <w:r>
        <w:rPr>
          <w:rFonts w:ascii="Calibri" w:hAnsi="Calibri" w:cs="Calibri"/>
          <w:color w:val="000000"/>
          <w:sz w:val="22"/>
          <w:szCs w:val="22"/>
        </w:rPr>
        <w:t xml:space="preserve"> E. G. zugeschrieben/ </w:t>
      </w:r>
      <w:proofErr w:type="spellStart"/>
      <w:r>
        <w:rPr>
          <w:rFonts w:ascii="Calibri" w:hAnsi="Calibri" w:cs="Calibri"/>
          <w:color w:val="000000"/>
          <w:sz w:val="22"/>
          <w:szCs w:val="22"/>
        </w:rPr>
        <w:t>vmb</w:t>
      </w:r>
      <w:proofErr w:type="spellEnd"/>
      <w:r>
        <w:rPr>
          <w:rFonts w:ascii="Calibri" w:hAnsi="Calibri" w:cs="Calibri"/>
          <w:color w:val="000000"/>
          <w:sz w:val="22"/>
          <w:szCs w:val="22"/>
        </w:rPr>
        <w:t xml:space="preserve"> der liebe willen/ so E. G. zu </w:t>
      </w:r>
      <w:proofErr w:type="spellStart"/>
      <w:r>
        <w:rPr>
          <w:rFonts w:ascii="Calibri" w:hAnsi="Calibri" w:cs="Calibri"/>
          <w:color w:val="000000"/>
          <w:sz w:val="22"/>
          <w:szCs w:val="22"/>
        </w:rPr>
        <w:t>vnserm</w:t>
      </w:r>
      <w:proofErr w:type="spellEnd"/>
      <w:r>
        <w:rPr>
          <w:rFonts w:ascii="Calibri" w:hAnsi="Calibri" w:cs="Calibri"/>
          <w:color w:val="000000"/>
          <w:sz w:val="22"/>
          <w:szCs w:val="22"/>
        </w:rPr>
        <w:t xml:space="preserve"> Herrn Gott hat/ welche </w:t>
      </w:r>
      <w:proofErr w:type="spellStart"/>
      <w:r>
        <w:rPr>
          <w:rFonts w:ascii="Calibri" w:hAnsi="Calibri" w:cs="Calibri"/>
          <w:color w:val="000000"/>
          <w:sz w:val="22"/>
          <w:szCs w:val="22"/>
        </w:rPr>
        <w:t>auss</w:t>
      </w:r>
      <w:proofErr w:type="spellEnd"/>
      <w:r>
        <w:rPr>
          <w:rFonts w:ascii="Calibri" w:hAnsi="Calibri" w:cs="Calibri"/>
          <w:color w:val="000000"/>
          <w:sz w:val="22"/>
          <w:szCs w:val="22"/>
        </w:rPr>
        <w:t xml:space="preserve"> dem Glauben/ als ein rechtschaffene Christliche </w:t>
      </w:r>
      <w:proofErr w:type="spellStart"/>
      <w:r>
        <w:rPr>
          <w:rFonts w:ascii="Calibri" w:hAnsi="Calibri" w:cs="Calibri"/>
          <w:color w:val="000000"/>
          <w:sz w:val="22"/>
          <w:szCs w:val="22"/>
        </w:rPr>
        <w:t>tugendt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fleüst</w:t>
      </w:r>
      <w:proofErr w:type="spellEnd"/>
      <w:r>
        <w:rPr>
          <w:rFonts w:ascii="Calibri" w:hAnsi="Calibri" w:cs="Calibri"/>
          <w:color w:val="000000"/>
          <w:sz w:val="22"/>
          <w:szCs w:val="22"/>
        </w:rPr>
        <w:t xml:space="preserve">/ daher auch E. G. in </w:t>
      </w:r>
      <w:proofErr w:type="spellStart"/>
      <w:r>
        <w:rPr>
          <w:rFonts w:ascii="Calibri" w:hAnsi="Calibri" w:cs="Calibri"/>
          <w:color w:val="000000"/>
          <w:sz w:val="22"/>
          <w:szCs w:val="22"/>
        </w:rPr>
        <w:t>jhrem</w:t>
      </w:r>
      <w:proofErr w:type="spellEnd"/>
      <w:r>
        <w:rPr>
          <w:rFonts w:ascii="Calibri" w:hAnsi="Calibri" w:cs="Calibri"/>
          <w:color w:val="000000"/>
          <w:sz w:val="22"/>
          <w:szCs w:val="22"/>
        </w:rPr>
        <w:t xml:space="preserve"> elende </w:t>
      </w:r>
      <w:proofErr w:type="spellStart"/>
      <w:r>
        <w:rPr>
          <w:rFonts w:ascii="Calibri" w:hAnsi="Calibri" w:cs="Calibri"/>
          <w:color w:val="000000"/>
          <w:sz w:val="22"/>
          <w:szCs w:val="22"/>
        </w:rPr>
        <w:t>gedultig</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getrost ist/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nicht </w:t>
      </w:r>
      <w:proofErr w:type="spellStart"/>
      <w:r>
        <w:rPr>
          <w:rFonts w:ascii="Calibri" w:hAnsi="Calibri" w:cs="Calibri"/>
          <w:color w:val="000000"/>
          <w:sz w:val="22"/>
          <w:szCs w:val="22"/>
        </w:rPr>
        <w:t>zweyffelt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sölche</w:t>
      </w:r>
      <w:proofErr w:type="spellEnd"/>
      <w:r>
        <w:rPr>
          <w:rFonts w:ascii="Calibri" w:hAnsi="Calibri" w:cs="Calibri"/>
          <w:color w:val="000000"/>
          <w:sz w:val="22"/>
          <w:szCs w:val="22"/>
        </w:rPr>
        <w:t xml:space="preserve"> Trübsal werde ein </w:t>
      </w:r>
      <w:proofErr w:type="spellStart"/>
      <w:r>
        <w:rPr>
          <w:rFonts w:ascii="Calibri" w:hAnsi="Calibri" w:cs="Calibri"/>
          <w:color w:val="000000"/>
          <w:sz w:val="22"/>
          <w:szCs w:val="22"/>
        </w:rPr>
        <w:t>frölich</w:t>
      </w:r>
      <w:proofErr w:type="spellEnd"/>
      <w:r>
        <w:rPr>
          <w:rFonts w:ascii="Calibri" w:hAnsi="Calibri" w:cs="Calibri"/>
          <w:color w:val="000000"/>
          <w:sz w:val="22"/>
          <w:szCs w:val="22"/>
        </w:rPr>
        <w:t xml:space="preserve"> ende haben/ Wie </w:t>
      </w:r>
      <w:proofErr w:type="spellStart"/>
      <w:r>
        <w:rPr>
          <w:rFonts w:ascii="Calibri" w:hAnsi="Calibri" w:cs="Calibri"/>
          <w:color w:val="000000"/>
          <w:sz w:val="22"/>
          <w:szCs w:val="22"/>
        </w:rPr>
        <w:t>vnns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vnser</w:t>
      </w:r>
      <w:proofErr w:type="spellEnd"/>
      <w:r>
        <w:rPr>
          <w:rFonts w:ascii="Calibri" w:hAnsi="Calibri" w:cs="Calibri"/>
          <w:color w:val="000000"/>
          <w:sz w:val="22"/>
          <w:szCs w:val="22"/>
        </w:rPr>
        <w:t xml:space="preserve"> Herr Christus zugesagt hat/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S. Paulus spricht/ Wir wissen/ das denen/ die Gott lieben/ alle dinge zum besten dienen. Ro. 8.</w:t>
      </w:r>
    </w:p>
    <w:p w14:paraId="1AFCE66C" w14:textId="77777777" w:rsidR="008B3398" w:rsidRDefault="008B3398" w:rsidP="008B339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Dem Gott/ der im Wesen </w:t>
      </w:r>
      <w:proofErr w:type="spellStart"/>
      <w:r>
        <w:rPr>
          <w:rFonts w:ascii="Calibri" w:hAnsi="Calibri" w:cs="Calibri"/>
          <w:color w:val="000000"/>
          <w:sz w:val="22"/>
          <w:szCs w:val="22"/>
        </w:rPr>
        <w:t>eynfeltig</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in Personen </w:t>
      </w:r>
      <w:proofErr w:type="spellStart"/>
      <w:r>
        <w:rPr>
          <w:rFonts w:ascii="Calibri" w:hAnsi="Calibri" w:cs="Calibri"/>
          <w:color w:val="000000"/>
          <w:sz w:val="22"/>
          <w:szCs w:val="22"/>
        </w:rPr>
        <w:t>Treifeltig</w:t>
      </w:r>
      <w:proofErr w:type="spellEnd"/>
      <w:r>
        <w:rPr>
          <w:rFonts w:ascii="Calibri" w:hAnsi="Calibri" w:cs="Calibri"/>
          <w:color w:val="000000"/>
          <w:sz w:val="22"/>
          <w:szCs w:val="22"/>
        </w:rPr>
        <w:t xml:space="preserve"> ist/ der </w:t>
      </w:r>
      <w:proofErr w:type="spellStart"/>
      <w:r>
        <w:rPr>
          <w:rFonts w:ascii="Calibri" w:hAnsi="Calibri" w:cs="Calibri"/>
          <w:color w:val="000000"/>
          <w:sz w:val="22"/>
          <w:szCs w:val="22"/>
        </w:rPr>
        <w:t>einfeltigen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Treifeltigkeyt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vns</w:t>
      </w:r>
      <w:proofErr w:type="spellEnd"/>
      <w:r>
        <w:rPr>
          <w:rFonts w:ascii="Calibri" w:hAnsi="Calibri" w:cs="Calibri"/>
          <w:color w:val="000000"/>
          <w:sz w:val="22"/>
          <w:szCs w:val="22"/>
        </w:rPr>
        <w:t xml:space="preserve"> in diesem </w:t>
      </w:r>
      <w:proofErr w:type="spellStart"/>
      <w:r>
        <w:rPr>
          <w:rFonts w:ascii="Calibri" w:hAnsi="Calibri" w:cs="Calibri"/>
          <w:color w:val="000000"/>
          <w:sz w:val="22"/>
          <w:szCs w:val="22"/>
        </w:rPr>
        <w:t>einfeltigen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Blümlin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fürgemalet</w:t>
      </w:r>
      <w:proofErr w:type="spellEnd"/>
      <w:r>
        <w:rPr>
          <w:rFonts w:ascii="Calibri" w:hAnsi="Calibri" w:cs="Calibri"/>
          <w:color w:val="000000"/>
          <w:sz w:val="22"/>
          <w:szCs w:val="22"/>
        </w:rPr>
        <w:t xml:space="preserve">/ sei lob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danck</w:t>
      </w:r>
      <w:proofErr w:type="spellEnd"/>
      <w:r>
        <w:rPr>
          <w:rFonts w:ascii="Calibri" w:hAnsi="Calibri" w:cs="Calibri"/>
          <w:color w:val="000000"/>
          <w:sz w:val="22"/>
          <w:szCs w:val="22"/>
        </w:rPr>
        <w:t xml:space="preserve">/ ehr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preys</w:t>
      </w:r>
      <w:proofErr w:type="spellEnd"/>
      <w:r>
        <w:rPr>
          <w:rFonts w:ascii="Calibri" w:hAnsi="Calibri" w:cs="Calibri"/>
          <w:color w:val="000000"/>
          <w:sz w:val="22"/>
          <w:szCs w:val="22"/>
        </w:rPr>
        <w:t xml:space="preserve"> in </w:t>
      </w:r>
      <w:proofErr w:type="spellStart"/>
      <w:r>
        <w:rPr>
          <w:rFonts w:ascii="Calibri" w:hAnsi="Calibri" w:cs="Calibri"/>
          <w:color w:val="000000"/>
          <w:sz w:val="22"/>
          <w:szCs w:val="22"/>
        </w:rPr>
        <w:t>ewigkeyt</w:t>
      </w:r>
      <w:proofErr w:type="spellEnd"/>
      <w:r>
        <w:rPr>
          <w:rFonts w:ascii="Calibri" w:hAnsi="Calibri" w:cs="Calibri"/>
          <w:color w:val="000000"/>
          <w:sz w:val="22"/>
          <w:szCs w:val="22"/>
        </w:rPr>
        <w:t xml:space="preserve">/ Demselben sei E. G. </w:t>
      </w:r>
      <w:proofErr w:type="spellStart"/>
      <w:r>
        <w:rPr>
          <w:rFonts w:ascii="Calibri" w:hAnsi="Calibri" w:cs="Calibri"/>
          <w:color w:val="000000"/>
          <w:sz w:val="22"/>
          <w:szCs w:val="22"/>
        </w:rPr>
        <w:t>sampt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ewerm</w:t>
      </w:r>
      <w:proofErr w:type="spellEnd"/>
      <w:r>
        <w:rPr>
          <w:rFonts w:ascii="Calibri" w:hAnsi="Calibri" w:cs="Calibri"/>
          <w:color w:val="000000"/>
          <w:sz w:val="22"/>
          <w:szCs w:val="22"/>
        </w:rPr>
        <w:t xml:space="preserve"> lieben </w:t>
      </w:r>
      <w:proofErr w:type="spellStart"/>
      <w:r>
        <w:rPr>
          <w:rFonts w:ascii="Calibri" w:hAnsi="Calibri" w:cs="Calibri"/>
          <w:color w:val="000000"/>
          <w:sz w:val="22"/>
          <w:szCs w:val="22"/>
        </w:rPr>
        <w:t>Hern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Kindern/ meinen </w:t>
      </w:r>
      <w:proofErr w:type="spellStart"/>
      <w:r>
        <w:rPr>
          <w:rFonts w:ascii="Calibri" w:hAnsi="Calibri" w:cs="Calibri"/>
          <w:color w:val="000000"/>
          <w:sz w:val="22"/>
          <w:szCs w:val="22"/>
        </w:rPr>
        <w:t>Gnedigen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Hern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Frewlin</w:t>
      </w:r>
      <w:proofErr w:type="spellEnd"/>
      <w:r>
        <w:rPr>
          <w:rFonts w:ascii="Calibri" w:hAnsi="Calibri" w:cs="Calibri"/>
          <w:color w:val="000000"/>
          <w:sz w:val="22"/>
          <w:szCs w:val="22"/>
        </w:rPr>
        <w:t xml:space="preserve">/ in </w:t>
      </w:r>
      <w:proofErr w:type="spellStart"/>
      <w:r>
        <w:rPr>
          <w:rFonts w:ascii="Calibri" w:hAnsi="Calibri" w:cs="Calibri"/>
          <w:color w:val="000000"/>
          <w:sz w:val="22"/>
          <w:szCs w:val="22"/>
        </w:rPr>
        <w:t>ewigkeyt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befolen</w:t>
      </w:r>
      <w:proofErr w:type="spellEnd"/>
      <w:r>
        <w:rPr>
          <w:rFonts w:ascii="Calibri" w:hAnsi="Calibri" w:cs="Calibri"/>
          <w:color w:val="000000"/>
          <w:sz w:val="22"/>
          <w:szCs w:val="22"/>
        </w:rPr>
        <w:t>/ Amen.</w:t>
      </w:r>
    </w:p>
    <w:p w14:paraId="73208264" w14:textId="77777777" w:rsidR="008B3398" w:rsidRDefault="008B3398" w:rsidP="008B339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 G.</w:t>
      </w:r>
      <w:r>
        <w:rPr>
          <w:rFonts w:ascii="Calibri" w:hAnsi="Calibri" w:cs="Calibri"/>
          <w:color w:val="000000"/>
          <w:sz w:val="22"/>
          <w:szCs w:val="22"/>
        </w:rPr>
        <w:br/>
      </w:r>
      <w:proofErr w:type="spellStart"/>
      <w:r>
        <w:rPr>
          <w:rFonts w:ascii="Calibri" w:hAnsi="Calibri" w:cs="Calibri"/>
          <w:color w:val="000000"/>
          <w:sz w:val="22"/>
          <w:szCs w:val="22"/>
        </w:rPr>
        <w:t>Vntertheniger</w:t>
      </w:r>
      <w:proofErr w:type="spellEnd"/>
      <w:r>
        <w:rPr>
          <w:rFonts w:ascii="Calibri" w:hAnsi="Calibri" w:cs="Calibri"/>
          <w:color w:val="000000"/>
          <w:sz w:val="22"/>
          <w:szCs w:val="22"/>
        </w:rPr>
        <w:br/>
        <w:t xml:space="preserve">Erasmus </w:t>
      </w:r>
      <w:proofErr w:type="spellStart"/>
      <w:r>
        <w:rPr>
          <w:rFonts w:ascii="Calibri" w:hAnsi="Calibri" w:cs="Calibri"/>
          <w:color w:val="000000"/>
          <w:sz w:val="22"/>
          <w:szCs w:val="22"/>
        </w:rPr>
        <w:t>Alberus</w:t>
      </w:r>
      <w:proofErr w:type="spellEnd"/>
    </w:p>
    <w:p w14:paraId="41372945" w14:textId="77777777" w:rsidR="008B3398" w:rsidRDefault="008B3398" w:rsidP="008B3398">
      <w:pPr>
        <w:pStyle w:val="StandardWeb"/>
        <w:shd w:val="clear" w:color="auto" w:fill="FFFFFF"/>
        <w:spacing w:before="0" w:beforeAutospacing="0" w:after="336" w:afterAutospacing="0"/>
        <w:rPr>
          <w:rFonts w:ascii="Calibri" w:hAnsi="Calibri" w:cs="Calibri"/>
          <w:color w:val="000000"/>
          <w:sz w:val="22"/>
          <w:szCs w:val="22"/>
        </w:rPr>
      </w:pPr>
      <w:proofErr w:type="spellStart"/>
      <w:r>
        <w:rPr>
          <w:rFonts w:ascii="Calibri" w:hAnsi="Calibri" w:cs="Calibri"/>
          <w:color w:val="000000"/>
          <w:sz w:val="22"/>
          <w:szCs w:val="22"/>
        </w:rPr>
        <w:t>Stigelius</w:t>
      </w:r>
      <w:proofErr w:type="spellEnd"/>
      <w:r>
        <w:rPr>
          <w:rFonts w:ascii="Calibri" w:hAnsi="Calibri" w:cs="Calibri"/>
          <w:color w:val="000000"/>
          <w:sz w:val="22"/>
          <w:szCs w:val="22"/>
        </w:rPr>
        <w:t>.</w:t>
      </w:r>
      <w:r>
        <w:rPr>
          <w:rFonts w:ascii="Calibri" w:hAnsi="Calibri" w:cs="Calibri"/>
          <w:color w:val="000000"/>
          <w:sz w:val="22"/>
          <w:szCs w:val="22"/>
        </w:rPr>
        <w:br/>
      </w:r>
      <w:proofErr w:type="spellStart"/>
      <w:r>
        <w:rPr>
          <w:rFonts w:ascii="Calibri" w:hAnsi="Calibri" w:cs="Calibri"/>
          <w:color w:val="000000"/>
          <w:sz w:val="22"/>
          <w:szCs w:val="22"/>
        </w:rPr>
        <w:t>Praesentemque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refert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quaelibet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herba</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Deum</w:t>
      </w:r>
      <w:proofErr w:type="spellEnd"/>
      <w:r>
        <w:rPr>
          <w:rFonts w:ascii="Calibri" w:hAnsi="Calibri" w:cs="Calibri"/>
          <w:color w:val="000000"/>
          <w:sz w:val="22"/>
          <w:szCs w:val="22"/>
        </w:rPr>
        <w:t>.</w:t>
      </w:r>
      <w:r>
        <w:rPr>
          <w:rStyle w:val="Funotenzeichen"/>
          <w:rFonts w:ascii="Calibri" w:hAnsi="Calibri" w:cs="Calibri"/>
          <w:color w:val="000000"/>
          <w:sz w:val="22"/>
          <w:szCs w:val="22"/>
        </w:rPr>
        <w:footnoteReference w:id="3"/>
      </w:r>
      <w:r>
        <w:rPr>
          <w:rFonts w:ascii="Calibri" w:hAnsi="Calibri" w:cs="Calibri"/>
          <w:color w:val="000000"/>
          <w:sz w:val="22"/>
          <w:szCs w:val="22"/>
        </w:rPr>
        <w:t xml:space="preserve"> </w:t>
      </w:r>
    </w:p>
    <w:p w14:paraId="7C37081E" w14:textId="77777777" w:rsidR="008B3398" w:rsidRDefault="008B3398" w:rsidP="008B3398">
      <w:pPr>
        <w:pStyle w:val="StandardWeb"/>
        <w:shd w:val="clear" w:color="auto" w:fill="FFFFFF"/>
        <w:spacing w:before="0" w:beforeAutospacing="0" w:after="336" w:afterAutospacing="0"/>
        <w:rPr>
          <w:rFonts w:ascii="Calibri" w:hAnsi="Calibri" w:cs="Calibri"/>
          <w:color w:val="000000"/>
          <w:sz w:val="22"/>
          <w:szCs w:val="22"/>
        </w:rPr>
      </w:pPr>
      <w:proofErr w:type="spellStart"/>
      <w:r>
        <w:rPr>
          <w:rFonts w:ascii="Calibri" w:hAnsi="Calibri" w:cs="Calibri"/>
          <w:color w:val="000000"/>
          <w:sz w:val="22"/>
          <w:szCs w:val="22"/>
        </w:rPr>
        <w:t>Alberus</w:t>
      </w:r>
      <w:proofErr w:type="spellEnd"/>
      <w:r>
        <w:rPr>
          <w:rFonts w:ascii="Calibri" w:hAnsi="Calibri" w:cs="Calibri"/>
          <w:color w:val="000000"/>
          <w:sz w:val="22"/>
          <w:szCs w:val="22"/>
        </w:rPr>
        <w:t>.</w:t>
      </w:r>
      <w:r>
        <w:rPr>
          <w:rFonts w:ascii="Calibri" w:hAnsi="Calibri" w:cs="Calibri"/>
          <w:color w:val="000000"/>
          <w:sz w:val="22"/>
          <w:szCs w:val="22"/>
        </w:rPr>
        <w:br/>
        <w:t xml:space="preserve">Al allen </w:t>
      </w:r>
      <w:proofErr w:type="spellStart"/>
      <w:r>
        <w:rPr>
          <w:rFonts w:ascii="Calibri" w:hAnsi="Calibri" w:cs="Calibri"/>
          <w:color w:val="000000"/>
          <w:sz w:val="22"/>
          <w:szCs w:val="22"/>
        </w:rPr>
        <w:t>Kreutern</w:t>
      </w:r>
      <w:proofErr w:type="spellEnd"/>
      <w:r>
        <w:rPr>
          <w:rFonts w:ascii="Calibri" w:hAnsi="Calibri" w:cs="Calibri"/>
          <w:color w:val="000000"/>
          <w:sz w:val="22"/>
          <w:szCs w:val="22"/>
        </w:rPr>
        <w:t xml:space="preserve"> spürt man fein</w:t>
      </w:r>
      <w:r>
        <w:rPr>
          <w:rFonts w:ascii="Calibri" w:hAnsi="Calibri" w:cs="Calibri"/>
          <w:color w:val="000000"/>
          <w:sz w:val="22"/>
          <w:szCs w:val="22"/>
        </w:rPr>
        <w:br/>
        <w:t xml:space="preserve">Das Gott </w:t>
      </w:r>
      <w:proofErr w:type="spellStart"/>
      <w:r>
        <w:rPr>
          <w:rFonts w:ascii="Calibri" w:hAnsi="Calibri" w:cs="Calibri"/>
          <w:color w:val="000000"/>
          <w:sz w:val="22"/>
          <w:szCs w:val="22"/>
        </w:rPr>
        <w:t>mus</w:t>
      </w:r>
      <w:proofErr w:type="spellEnd"/>
      <w:r>
        <w:rPr>
          <w:rFonts w:ascii="Calibri" w:hAnsi="Calibri" w:cs="Calibri"/>
          <w:color w:val="000000"/>
          <w:sz w:val="22"/>
          <w:szCs w:val="22"/>
        </w:rPr>
        <w:t xml:space="preserve"> gegenwertig sein</w:t>
      </w:r>
      <w:r>
        <w:rPr>
          <w:rFonts w:ascii="Calibri" w:hAnsi="Calibri" w:cs="Calibri"/>
          <w:color w:val="000000"/>
          <w:sz w:val="22"/>
          <w:szCs w:val="22"/>
        </w:rPr>
        <w:br/>
        <w:t xml:space="preserve">Gott lest in allen </w:t>
      </w:r>
      <w:proofErr w:type="spellStart"/>
      <w:r>
        <w:rPr>
          <w:rFonts w:ascii="Calibri" w:hAnsi="Calibri" w:cs="Calibri"/>
          <w:color w:val="000000"/>
          <w:sz w:val="22"/>
          <w:szCs w:val="22"/>
        </w:rPr>
        <w:t>Kreütern</w:t>
      </w:r>
      <w:proofErr w:type="spellEnd"/>
      <w:r>
        <w:rPr>
          <w:rFonts w:ascii="Calibri" w:hAnsi="Calibri" w:cs="Calibri"/>
          <w:color w:val="000000"/>
          <w:sz w:val="22"/>
          <w:szCs w:val="22"/>
        </w:rPr>
        <w:t xml:space="preserve"> sich</w:t>
      </w:r>
      <w:r>
        <w:rPr>
          <w:rFonts w:ascii="Calibri" w:hAnsi="Calibri" w:cs="Calibri"/>
          <w:color w:val="000000"/>
          <w:sz w:val="22"/>
          <w:szCs w:val="22"/>
        </w:rPr>
        <w:br/>
        <w:t xml:space="preserve">Frei sehn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mercken</w:t>
      </w:r>
      <w:proofErr w:type="spellEnd"/>
      <w:r>
        <w:rPr>
          <w:rFonts w:ascii="Calibri" w:hAnsi="Calibri" w:cs="Calibri"/>
          <w:color w:val="000000"/>
          <w:sz w:val="22"/>
          <w:szCs w:val="22"/>
        </w:rPr>
        <w:t xml:space="preserve"> öffentlich.</w:t>
      </w:r>
    </w:p>
    <w:p w14:paraId="663F4EBF" w14:textId="77777777" w:rsidR="008B3398" w:rsidRDefault="008B3398" w:rsidP="008B339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Anno 1550</w:t>
      </w:r>
    </w:p>
    <w:p w14:paraId="25BCEC4D" w14:textId="77777777" w:rsidR="008B3398" w:rsidRDefault="008B3398" w:rsidP="008B3398">
      <w:pPr>
        <w:spacing w:after="0" w:line="240" w:lineRule="auto"/>
      </w:pPr>
    </w:p>
    <w:p w14:paraId="31CDDAB0" w14:textId="42098229" w:rsidR="00BD71A4" w:rsidRDefault="00BD71A4" w:rsidP="00B928DD">
      <w:pPr>
        <w:pStyle w:val="berschrift1"/>
      </w:pPr>
    </w:p>
    <w:p w14:paraId="414B7272" w14:textId="77777777" w:rsidR="00BD71A4" w:rsidRDefault="00BD71A4">
      <w:pPr>
        <w:spacing w:after="0" w:line="240" w:lineRule="auto"/>
        <w:rPr>
          <w:rFonts w:eastAsia="Times New Roman"/>
          <w:b/>
          <w:bCs/>
          <w:color w:val="000000"/>
          <w:kern w:val="36"/>
          <w:sz w:val="36"/>
          <w:szCs w:val="48"/>
          <w:lang w:eastAsia="de-DE"/>
        </w:rPr>
      </w:pPr>
      <w:r>
        <w:br w:type="page"/>
      </w:r>
    </w:p>
    <w:p w14:paraId="06725775" w14:textId="77777777" w:rsidR="00D5498D" w:rsidRPr="00D5498D" w:rsidRDefault="00D5498D" w:rsidP="008E63BE">
      <w:pPr>
        <w:pStyle w:val="berschrift1"/>
      </w:pPr>
      <w:r w:rsidRPr="00D5498D">
        <w:t>Quellen:</w:t>
      </w:r>
    </w:p>
    <w:p w14:paraId="6B91E763"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5766B088" w14:textId="77777777" w:rsidR="00BD71A4" w:rsidRDefault="00000000"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198F3D15" w14:textId="77777777" w:rsidR="00BD71A4" w:rsidRDefault="00000000"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272702C8"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1EA27652"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59A1DC16"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31852FF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D8D760F"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29B4DD" w14:textId="77777777" w:rsidR="002D63CF" w:rsidRDefault="002D63CF" w:rsidP="00CA68D9">
      <w:pPr>
        <w:spacing w:after="0" w:line="240" w:lineRule="auto"/>
      </w:pPr>
      <w:r>
        <w:separator/>
      </w:r>
    </w:p>
  </w:endnote>
  <w:endnote w:type="continuationSeparator" w:id="0">
    <w:p w14:paraId="1D7951D6" w14:textId="77777777" w:rsidR="002D63CF" w:rsidRDefault="002D63CF"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028FF3" w14:textId="77777777" w:rsidR="002D63CF" w:rsidRDefault="002D63CF" w:rsidP="00CA68D9">
      <w:pPr>
        <w:spacing w:after="0" w:line="240" w:lineRule="auto"/>
      </w:pPr>
      <w:r>
        <w:separator/>
      </w:r>
    </w:p>
  </w:footnote>
  <w:footnote w:type="continuationSeparator" w:id="0">
    <w:p w14:paraId="326B50B0" w14:textId="77777777" w:rsidR="002D63CF" w:rsidRDefault="002D63CF" w:rsidP="00CA68D9">
      <w:pPr>
        <w:spacing w:after="0" w:line="240" w:lineRule="auto"/>
      </w:pPr>
      <w:r>
        <w:continuationSeparator/>
      </w:r>
    </w:p>
  </w:footnote>
  <w:footnote w:id="1">
    <w:p w14:paraId="5BC20390" w14:textId="77777777" w:rsidR="008B3398" w:rsidRDefault="008B3398" w:rsidP="008B3398">
      <w:pPr>
        <w:pStyle w:val="Funotentext"/>
      </w:pPr>
      <w:r>
        <w:rPr>
          <w:rStyle w:val="Funotenzeichen"/>
        </w:rPr>
        <w:footnoteRef/>
      </w:r>
      <w:r>
        <w:t xml:space="preserve"> </w:t>
      </w:r>
      <w:r>
        <w:rPr>
          <w:rFonts w:ascii="Calibri" w:hAnsi="Calibri" w:cs="Calibri"/>
          <w:color w:val="000000"/>
          <w:sz w:val="22"/>
          <w:szCs w:val="22"/>
          <w:shd w:val="clear" w:color="auto" w:fill="FFFFFF"/>
        </w:rPr>
        <w:t>Und das Wort ist Fleisch geworden</w:t>
      </w:r>
    </w:p>
  </w:footnote>
  <w:footnote w:id="2">
    <w:p w14:paraId="3D0F90FE" w14:textId="77777777" w:rsidR="008B3398" w:rsidRDefault="008B3398" w:rsidP="008B3398">
      <w:pPr>
        <w:pStyle w:val="Funotentext"/>
      </w:pPr>
      <w:r>
        <w:rPr>
          <w:rStyle w:val="Funotenzeichen"/>
        </w:rPr>
        <w:footnoteRef/>
      </w:r>
      <w:r>
        <w:t xml:space="preserve"> </w:t>
      </w:r>
      <w:r>
        <w:rPr>
          <w:rFonts w:ascii="Calibri" w:hAnsi="Calibri" w:cs="Calibri"/>
          <w:color w:val="000000"/>
          <w:sz w:val="22"/>
          <w:szCs w:val="22"/>
          <w:shd w:val="clear" w:color="auto" w:fill="FFFFFF"/>
        </w:rPr>
        <w:t>Anemone hepatica, Dreifaltigkeitskraut</w:t>
      </w:r>
    </w:p>
  </w:footnote>
  <w:footnote w:id="3">
    <w:p w14:paraId="193A2669" w14:textId="77777777" w:rsidR="008B3398" w:rsidRDefault="008B3398" w:rsidP="008B3398">
      <w:pPr>
        <w:pStyle w:val="Funotentext"/>
      </w:pPr>
      <w:r>
        <w:rPr>
          <w:rStyle w:val="Funotenzeichen"/>
        </w:rPr>
        <w:footnoteRef/>
      </w:r>
      <w:r>
        <w:t xml:space="preserve"> </w:t>
      </w:r>
      <w:r>
        <w:rPr>
          <w:rFonts w:ascii="Calibri" w:hAnsi="Calibri" w:cs="Calibri"/>
          <w:color w:val="000000"/>
          <w:sz w:val="22"/>
          <w:szCs w:val="22"/>
          <w:shd w:val="clear" w:color="auto" w:fill="FFFFFF"/>
        </w:rPr>
        <w:t>Und jedes Kraut meldet die Gegenwart Gottes.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398"/>
    <w:rsid w:val="000700B0"/>
    <w:rsid w:val="00082307"/>
    <w:rsid w:val="000C66E5"/>
    <w:rsid w:val="000D088F"/>
    <w:rsid w:val="00122BD9"/>
    <w:rsid w:val="00196055"/>
    <w:rsid w:val="001C6698"/>
    <w:rsid w:val="001D4F1D"/>
    <w:rsid w:val="001F54C4"/>
    <w:rsid w:val="001F558F"/>
    <w:rsid w:val="0022039F"/>
    <w:rsid w:val="00272484"/>
    <w:rsid w:val="00297F83"/>
    <w:rsid w:val="002B7BD9"/>
    <w:rsid w:val="002D63CF"/>
    <w:rsid w:val="002E6D11"/>
    <w:rsid w:val="003533C5"/>
    <w:rsid w:val="00363750"/>
    <w:rsid w:val="00377AA1"/>
    <w:rsid w:val="00381C0C"/>
    <w:rsid w:val="00396532"/>
    <w:rsid w:val="003C50EA"/>
    <w:rsid w:val="003E100C"/>
    <w:rsid w:val="003F151C"/>
    <w:rsid w:val="00493B65"/>
    <w:rsid w:val="0050276E"/>
    <w:rsid w:val="00537F59"/>
    <w:rsid w:val="00636F93"/>
    <w:rsid w:val="00642C46"/>
    <w:rsid w:val="006E6CAE"/>
    <w:rsid w:val="006F3B13"/>
    <w:rsid w:val="007106F4"/>
    <w:rsid w:val="007166CE"/>
    <w:rsid w:val="00737EF6"/>
    <w:rsid w:val="00760119"/>
    <w:rsid w:val="007E1779"/>
    <w:rsid w:val="0083667B"/>
    <w:rsid w:val="00883D4B"/>
    <w:rsid w:val="008B3398"/>
    <w:rsid w:val="008D7463"/>
    <w:rsid w:val="008E417E"/>
    <w:rsid w:val="008E63BE"/>
    <w:rsid w:val="009A19EB"/>
    <w:rsid w:val="009B322A"/>
    <w:rsid w:val="009F720B"/>
    <w:rsid w:val="00A8716C"/>
    <w:rsid w:val="00AA077F"/>
    <w:rsid w:val="00B365E5"/>
    <w:rsid w:val="00B928DD"/>
    <w:rsid w:val="00BD71A4"/>
    <w:rsid w:val="00C35859"/>
    <w:rsid w:val="00CA68D9"/>
    <w:rsid w:val="00CC4EAC"/>
    <w:rsid w:val="00CE1BC3"/>
    <w:rsid w:val="00CE56D9"/>
    <w:rsid w:val="00D14D4F"/>
    <w:rsid w:val="00D5498D"/>
    <w:rsid w:val="00D56329"/>
    <w:rsid w:val="00DC3900"/>
    <w:rsid w:val="00DF61FA"/>
    <w:rsid w:val="00E111EA"/>
    <w:rsid w:val="00E66E2E"/>
    <w:rsid w:val="00EC6818"/>
    <w:rsid w:val="00EE077C"/>
    <w:rsid w:val="00F27E91"/>
    <w:rsid w:val="00F62EE2"/>
    <w:rsid w:val="00FD370A"/>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C4DC3"/>
  <w15:chartTrackingRefBased/>
  <w15:docId w15:val="{1767F673-CA54-4736-B420-87B76D186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8</Pages>
  <Words>2079</Words>
  <Characters>13098</Characters>
  <Application>Microsoft Office Word</Application>
  <DocSecurity>0</DocSecurity>
  <Lines>109</Lines>
  <Paragraphs>30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15147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webmaster@glaubensstimme.de</cp:lastModifiedBy>
  <cp:revision>2</cp:revision>
  <dcterms:created xsi:type="dcterms:W3CDTF">2024-06-01T07:44:00Z</dcterms:created>
  <dcterms:modified xsi:type="dcterms:W3CDTF">2024-06-22T07:57:00Z</dcterms:modified>
  <dc:title>Der holdseligen Blumen der Dreifaltigkeit</dc:title>
  <dc:creator>Alber, Erasmus</dc:creator>
  <cp:keywords>Trinität</cp:keywords>
  <dc:language>de</dc:language>
</cp:coreProperties>
</file>