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5A967" w14:textId="5B457709" w:rsidR="007166CE" w:rsidRDefault="007C41F6" w:rsidP="00B06BEF">
      <w:pPr>
        <w:spacing w:before="100" w:beforeAutospacing="1" w:after="100" w:afterAutospacing="1"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F47AD9" wp14:editId="6CBA849D">
            <wp:extent cx="5760720" cy="7680960"/>
            <wp:effectExtent l="0" t="0" r="0" b="0"/>
            <wp:docPr id="21002787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278757" name="Grafik 210027875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E075C3" w14:textId="77777777" w:rsidR="00493B65" w:rsidRDefault="007166CE" w:rsidP="00493B65">
      <w:pPr>
        <w:pStyle w:val="berschrift1"/>
      </w:pPr>
      <w:r>
        <w:br w:type="page"/>
      </w:r>
      <w:r w:rsidR="00493B65">
        <w:lastRenderedPageBreak/>
        <w:t>Vorwort</w:t>
      </w:r>
    </w:p>
    <w:p w14:paraId="6A128D2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4BE42A2" w14:textId="77777777" w:rsidR="001F558F" w:rsidRDefault="001F558F" w:rsidP="00493B65">
      <w:r>
        <w:t>Deshalb gibt es die Glaubensstimme, und deshalb gibt es auch die Bücher, die Ihr hier herunterladen könnt. Manche Autoren sind Euch sicher bekannt, andere eher weniger.</w:t>
      </w:r>
    </w:p>
    <w:p w14:paraId="720F363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C9EBA8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065FCCD" w14:textId="77777777" w:rsidR="00493B65" w:rsidRDefault="00493B65" w:rsidP="00493B65">
      <w:r>
        <w:t>Gruß &amp; Segen,</w:t>
      </w:r>
    </w:p>
    <w:p w14:paraId="639FE357" w14:textId="77777777" w:rsidR="007166CE" w:rsidRDefault="00493B65" w:rsidP="00493B65">
      <w:r>
        <w:t>Andreas</w:t>
      </w:r>
    </w:p>
    <w:p w14:paraId="07E17A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47E31F" w14:textId="77777777" w:rsidR="009126CB" w:rsidRPr="00A43E37" w:rsidRDefault="009126CB" w:rsidP="009126CB">
      <w:pPr>
        <w:pStyle w:val="berschrift1"/>
      </w:pPr>
      <w:r w:rsidRPr="00A43E37">
        <w:t>Arm in der Krippe liegst Du da</w:t>
      </w:r>
    </w:p>
    <w:p w14:paraId="62E0FF6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Arm in der Krippe liegst Du da</w:t>
      </w:r>
      <w:r w:rsidRPr="00A43E37">
        <w:rPr>
          <w:rFonts w:eastAsia="Times New Roman"/>
          <w:szCs w:val="24"/>
          <w:lang w:eastAsia="de-DE"/>
        </w:rPr>
        <w:br/>
        <w:t>der armen Welt zum Segen,</w:t>
      </w:r>
      <w:r w:rsidRPr="00A43E37">
        <w:rPr>
          <w:rFonts w:eastAsia="Times New Roman"/>
          <w:szCs w:val="24"/>
          <w:lang w:eastAsia="de-DE"/>
        </w:rPr>
        <w:br/>
        <w:t>du Gott der Götter, Jehovah!</w:t>
      </w:r>
      <w:r w:rsidRPr="00A43E37">
        <w:rPr>
          <w:rFonts w:eastAsia="Times New Roman"/>
          <w:szCs w:val="24"/>
          <w:lang w:eastAsia="de-DE"/>
        </w:rPr>
        <w:br/>
        <w:t>den Hirten klingt entgegen</w:t>
      </w:r>
      <w:r w:rsidRPr="00A43E37">
        <w:rPr>
          <w:rFonts w:eastAsia="Times New Roman"/>
          <w:szCs w:val="24"/>
          <w:lang w:eastAsia="de-DE"/>
        </w:rPr>
        <w:br/>
        <w:t>der Friedensgruß von Gottes Schar</w:t>
      </w:r>
      <w:r w:rsidRPr="00A43E37">
        <w:rPr>
          <w:rFonts w:eastAsia="Times New Roman"/>
          <w:szCs w:val="24"/>
          <w:lang w:eastAsia="de-DE"/>
        </w:rPr>
        <w:br/>
        <w:t xml:space="preserve">gepredigt wird ein </w:t>
      </w:r>
      <w:proofErr w:type="spellStart"/>
      <w:r w:rsidRPr="00A43E37">
        <w:rPr>
          <w:rFonts w:eastAsia="Times New Roman"/>
          <w:szCs w:val="24"/>
          <w:lang w:eastAsia="de-DE"/>
        </w:rPr>
        <w:t>gnädigs</w:t>
      </w:r>
      <w:proofErr w:type="spellEnd"/>
      <w:r w:rsidRPr="00A43E37">
        <w:rPr>
          <w:rFonts w:eastAsia="Times New Roman"/>
          <w:szCs w:val="24"/>
          <w:lang w:eastAsia="de-DE"/>
        </w:rPr>
        <w:t xml:space="preserve"> Jahr</w:t>
      </w:r>
      <w:r w:rsidRPr="00A43E37">
        <w:rPr>
          <w:rFonts w:eastAsia="Times New Roman"/>
          <w:szCs w:val="24"/>
          <w:lang w:eastAsia="de-DE"/>
        </w:rPr>
        <w:br/>
        <w:t>vom Herrn zuerst den armen:</w:t>
      </w:r>
      <w:r w:rsidRPr="00A43E37">
        <w:rPr>
          <w:rFonts w:eastAsia="Times New Roman"/>
          <w:szCs w:val="24"/>
          <w:lang w:eastAsia="de-DE"/>
        </w:rPr>
        <w:br/>
        <w:t xml:space="preserve">ihr Reichtum wird Erbarmen. </w:t>
      </w:r>
    </w:p>
    <w:p w14:paraId="6CB2851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Doch auch ihr Reichen, eilt herbei-</w:t>
      </w:r>
      <w:r w:rsidRPr="00A43E37">
        <w:rPr>
          <w:rFonts w:eastAsia="Times New Roman"/>
          <w:szCs w:val="24"/>
          <w:lang w:eastAsia="de-DE"/>
        </w:rPr>
        <w:br/>
        <w:t>nur legt das Eure nieder</w:t>
      </w:r>
      <w:r w:rsidRPr="00A43E37">
        <w:rPr>
          <w:rFonts w:eastAsia="Times New Roman"/>
          <w:szCs w:val="24"/>
          <w:lang w:eastAsia="de-DE"/>
        </w:rPr>
        <w:br/>
        <w:t>vor ihm, Gold, Weihrauch, Spezerei!</w:t>
      </w:r>
      <w:r w:rsidRPr="00A43E37">
        <w:rPr>
          <w:rFonts w:eastAsia="Times New Roman"/>
          <w:szCs w:val="24"/>
          <w:lang w:eastAsia="de-DE"/>
        </w:rPr>
        <w:br/>
        <w:t>so tönen Himmelslieder</w:t>
      </w:r>
      <w:r w:rsidRPr="00A43E37">
        <w:rPr>
          <w:rFonts w:eastAsia="Times New Roman"/>
          <w:szCs w:val="24"/>
          <w:lang w:eastAsia="de-DE"/>
        </w:rPr>
        <w:br/>
        <w:t>auch euch: ihr schaut hinan zum Stern,</w:t>
      </w:r>
      <w:r w:rsidRPr="00A43E37">
        <w:rPr>
          <w:rFonts w:eastAsia="Times New Roman"/>
          <w:szCs w:val="24"/>
          <w:lang w:eastAsia="de-DE"/>
        </w:rPr>
        <w:br/>
        <w:t>und huldigt wohlgemut dem Herrn,</w:t>
      </w:r>
      <w:r w:rsidRPr="00A43E37">
        <w:rPr>
          <w:rFonts w:eastAsia="Times New Roman"/>
          <w:szCs w:val="24"/>
          <w:lang w:eastAsia="de-DE"/>
        </w:rPr>
        <w:br/>
        <w:t>der reich ist über Alle,</w:t>
      </w:r>
      <w:r w:rsidRPr="00A43E37">
        <w:rPr>
          <w:rFonts w:eastAsia="Times New Roman"/>
          <w:szCs w:val="24"/>
          <w:lang w:eastAsia="de-DE"/>
        </w:rPr>
        <w:br/>
        <w:t>und betet an im Stalle!</w:t>
      </w:r>
    </w:p>
    <w:p w14:paraId="720CA12C" w14:textId="77777777" w:rsidR="009126CB" w:rsidRPr="00A43E37" w:rsidRDefault="009126CB" w:rsidP="009126CB">
      <w:pPr>
        <w:pStyle w:val="berschrift1"/>
      </w:pPr>
      <w:r w:rsidRPr="00A43E37">
        <w:t xml:space="preserve">Aus dunklem </w:t>
      </w:r>
      <w:proofErr w:type="spellStart"/>
      <w:r w:rsidRPr="00A43E37">
        <w:t>Vorgrund</w:t>
      </w:r>
      <w:proofErr w:type="spellEnd"/>
      <w:r w:rsidRPr="00A43E37">
        <w:t xml:space="preserve"> tritt</w:t>
      </w:r>
    </w:p>
    <w:p w14:paraId="6990050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Aus dunklem </w:t>
      </w:r>
      <w:proofErr w:type="spellStart"/>
      <w:r w:rsidRPr="00A43E37">
        <w:rPr>
          <w:rFonts w:eastAsia="Times New Roman"/>
          <w:szCs w:val="24"/>
          <w:lang w:eastAsia="de-DE"/>
        </w:rPr>
        <w:t>Vorgrund</w:t>
      </w:r>
      <w:proofErr w:type="spellEnd"/>
      <w:r w:rsidRPr="00A43E37">
        <w:rPr>
          <w:rFonts w:eastAsia="Times New Roman"/>
          <w:szCs w:val="24"/>
          <w:lang w:eastAsia="de-DE"/>
        </w:rPr>
        <w:t xml:space="preserve"> tritt, du Buch der Bücher!</w:t>
      </w:r>
      <w:r w:rsidRPr="00A43E37">
        <w:rPr>
          <w:rFonts w:eastAsia="Times New Roman"/>
          <w:szCs w:val="24"/>
          <w:lang w:eastAsia="de-DE"/>
        </w:rPr>
        <w:br/>
        <w:t>in dir die lichte Wunderreih‘ hervor!</w:t>
      </w:r>
      <w:r w:rsidRPr="00A43E37">
        <w:rPr>
          <w:rFonts w:eastAsia="Times New Roman"/>
          <w:szCs w:val="24"/>
          <w:lang w:eastAsia="de-DE"/>
        </w:rPr>
        <w:br/>
        <w:t>Stall, Krippe, Blutschweiß, Kreuz und Grabestücher,</w:t>
      </w:r>
      <w:r w:rsidRPr="00A43E37">
        <w:rPr>
          <w:rFonts w:eastAsia="Times New Roman"/>
          <w:szCs w:val="24"/>
          <w:lang w:eastAsia="de-DE"/>
        </w:rPr>
        <w:br/>
        <w:t>und Ostersonn‘ und Wolkenfahrt empor!</w:t>
      </w:r>
      <w:r w:rsidRPr="00A43E37">
        <w:rPr>
          <w:rFonts w:eastAsia="Times New Roman"/>
          <w:szCs w:val="24"/>
          <w:lang w:eastAsia="de-DE"/>
        </w:rPr>
        <w:br/>
        <w:t>dann ferne Zeiten,</w:t>
      </w:r>
      <w:r w:rsidRPr="00A43E37">
        <w:rPr>
          <w:rFonts w:eastAsia="Times New Roman"/>
          <w:szCs w:val="24"/>
          <w:lang w:eastAsia="de-DE"/>
        </w:rPr>
        <w:br/>
        <w:t xml:space="preserve">und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Deuten</w:t>
      </w:r>
      <w:r w:rsidRPr="00A43E37">
        <w:rPr>
          <w:rFonts w:eastAsia="Times New Roman"/>
          <w:szCs w:val="24"/>
          <w:lang w:eastAsia="de-DE"/>
        </w:rPr>
        <w:br/>
        <w:t>auf Herrlichkeiten</w:t>
      </w:r>
      <w:r w:rsidRPr="00A43E37">
        <w:rPr>
          <w:rFonts w:eastAsia="Times New Roman"/>
          <w:szCs w:val="24"/>
          <w:lang w:eastAsia="de-DE"/>
        </w:rPr>
        <w:br/>
        <w:t xml:space="preserve">im </w:t>
      </w:r>
      <w:proofErr w:type="spellStart"/>
      <w:r w:rsidRPr="00A43E37">
        <w:rPr>
          <w:rFonts w:eastAsia="Times New Roman"/>
          <w:szCs w:val="24"/>
          <w:lang w:eastAsia="de-DE"/>
        </w:rPr>
        <w:t>höhern</w:t>
      </w:r>
      <w:proofErr w:type="spellEnd"/>
      <w:r w:rsidRPr="00A43E37">
        <w:rPr>
          <w:rFonts w:eastAsia="Times New Roman"/>
          <w:szCs w:val="24"/>
          <w:lang w:eastAsia="de-DE"/>
        </w:rPr>
        <w:t xml:space="preserve"> Chor! </w:t>
      </w:r>
    </w:p>
    <w:p w14:paraId="551CC01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Geist Gottes atmet in </w:t>
      </w:r>
      <w:proofErr w:type="spellStart"/>
      <w:r w:rsidRPr="00A43E37">
        <w:rPr>
          <w:rFonts w:eastAsia="Times New Roman"/>
          <w:szCs w:val="24"/>
          <w:lang w:eastAsia="de-DE"/>
        </w:rPr>
        <w:t>Geschicht</w:t>
      </w:r>
      <w:proofErr w:type="spellEnd"/>
      <w:r w:rsidRPr="00A43E37">
        <w:rPr>
          <w:rFonts w:eastAsia="Times New Roman"/>
          <w:szCs w:val="24"/>
          <w:lang w:eastAsia="de-DE"/>
        </w:rPr>
        <w:t xml:space="preserve"> und Lehre,</w:t>
      </w:r>
      <w:r w:rsidRPr="00A43E37">
        <w:rPr>
          <w:rFonts w:eastAsia="Times New Roman"/>
          <w:szCs w:val="24"/>
          <w:lang w:eastAsia="de-DE"/>
        </w:rPr>
        <w:br/>
        <w:t>im Strafwort, Harfenton, Posaunenklang:</w:t>
      </w:r>
      <w:r w:rsidRPr="00A43E37">
        <w:rPr>
          <w:rFonts w:eastAsia="Times New Roman"/>
          <w:szCs w:val="24"/>
          <w:lang w:eastAsia="de-DE"/>
        </w:rPr>
        <w:br/>
        <w:t xml:space="preserve">ach, dass das Ohr nur immer </w:t>
      </w:r>
      <w:proofErr w:type="spellStart"/>
      <w:r w:rsidRPr="00A43E37">
        <w:rPr>
          <w:rFonts w:eastAsia="Times New Roman"/>
          <w:szCs w:val="24"/>
          <w:lang w:eastAsia="de-DE"/>
        </w:rPr>
        <w:t>horchsam</w:t>
      </w:r>
      <w:proofErr w:type="spellEnd"/>
      <w:r w:rsidRPr="00A43E37">
        <w:rPr>
          <w:rFonts w:eastAsia="Times New Roman"/>
          <w:szCs w:val="24"/>
          <w:lang w:eastAsia="de-DE"/>
        </w:rPr>
        <w:t xml:space="preserve"> wäre!</w:t>
      </w:r>
      <w:r w:rsidRPr="00A43E37">
        <w:rPr>
          <w:rFonts w:eastAsia="Times New Roman"/>
          <w:szCs w:val="24"/>
          <w:lang w:eastAsia="de-DE"/>
        </w:rPr>
        <w:br/>
        <w:t>bald fühlte’s Herz der Liebe Feuerdrang.</w:t>
      </w:r>
      <w:r w:rsidRPr="00A43E37">
        <w:rPr>
          <w:rFonts w:eastAsia="Times New Roman"/>
          <w:szCs w:val="24"/>
          <w:lang w:eastAsia="de-DE"/>
        </w:rPr>
        <w:br/>
        <w:t xml:space="preserve">Geist! </w:t>
      </w:r>
      <w:proofErr w:type="spellStart"/>
      <w:r w:rsidRPr="00A43E37">
        <w:rPr>
          <w:rFonts w:eastAsia="Times New Roman"/>
          <w:szCs w:val="24"/>
          <w:lang w:eastAsia="de-DE"/>
        </w:rPr>
        <w:t>stimm</w:t>
      </w:r>
      <w:proofErr w:type="spellEnd"/>
      <w:r w:rsidRPr="00A43E37">
        <w:rPr>
          <w:rFonts w:eastAsia="Times New Roman"/>
          <w:szCs w:val="24"/>
          <w:lang w:eastAsia="de-DE"/>
        </w:rPr>
        <w:t>‘ uns kindlich,</w:t>
      </w:r>
      <w:r w:rsidRPr="00A43E37">
        <w:rPr>
          <w:rFonts w:eastAsia="Times New Roman"/>
          <w:szCs w:val="24"/>
          <w:lang w:eastAsia="de-DE"/>
        </w:rPr>
        <w:br/>
        <w:t>dass in uns gründlich</w:t>
      </w:r>
      <w:r w:rsidRPr="00A43E37">
        <w:rPr>
          <w:rFonts w:eastAsia="Times New Roman"/>
          <w:szCs w:val="24"/>
          <w:lang w:eastAsia="de-DE"/>
        </w:rPr>
        <w:br/>
        <w:t>und herzempfindlich</w:t>
      </w:r>
      <w:r w:rsidRPr="00A43E37">
        <w:rPr>
          <w:rFonts w:eastAsia="Times New Roman"/>
          <w:szCs w:val="24"/>
          <w:lang w:eastAsia="de-DE"/>
        </w:rPr>
        <w:br/>
        <w:t xml:space="preserve">Dein Funke fang‘! </w:t>
      </w:r>
    </w:p>
    <w:p w14:paraId="536EB888" w14:textId="77777777" w:rsidR="009126CB" w:rsidRPr="00A43E37" w:rsidRDefault="009126CB" w:rsidP="009126CB">
      <w:pPr>
        <w:pStyle w:val="berschrift1"/>
      </w:pPr>
      <w:r w:rsidRPr="00A43E37">
        <w:t>Blickt auf und seht den Wunderstern!</w:t>
      </w:r>
    </w:p>
    <w:p w14:paraId="59AA16D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Blickt auf und seht den Wunderstern</w:t>
      </w:r>
      <w:r w:rsidRPr="00A43E37">
        <w:rPr>
          <w:rFonts w:eastAsia="Times New Roman"/>
          <w:szCs w:val="24"/>
          <w:lang w:eastAsia="de-DE"/>
        </w:rPr>
        <w:br/>
        <w:t>es ist der Stern der Liebe:</w:t>
      </w:r>
      <w:r w:rsidRPr="00A43E37">
        <w:rPr>
          <w:rFonts w:eastAsia="Times New Roman"/>
          <w:szCs w:val="24"/>
          <w:lang w:eastAsia="de-DE"/>
        </w:rPr>
        <w:br/>
        <w:t>ihr folget seinem Zug von fern –</w:t>
      </w:r>
      <w:r w:rsidRPr="00A43E37">
        <w:rPr>
          <w:rFonts w:eastAsia="Times New Roman"/>
          <w:szCs w:val="24"/>
          <w:lang w:eastAsia="de-DE"/>
        </w:rPr>
        <w:br/>
        <w:t>ach, dass er stehen bliebe!</w:t>
      </w:r>
      <w:r w:rsidRPr="00A43E37">
        <w:rPr>
          <w:rFonts w:eastAsia="Times New Roman"/>
          <w:szCs w:val="24"/>
          <w:lang w:eastAsia="de-DE"/>
        </w:rPr>
        <w:br/>
        <w:t>er steht und senket sich,</w:t>
      </w:r>
      <w:r w:rsidRPr="00A43E37">
        <w:rPr>
          <w:rFonts w:eastAsia="Times New Roman"/>
          <w:szCs w:val="24"/>
          <w:lang w:eastAsia="de-DE"/>
        </w:rPr>
        <w:br/>
        <w:t>und funkelt wonniglich!</w:t>
      </w:r>
      <w:r w:rsidRPr="00A43E37">
        <w:rPr>
          <w:rFonts w:eastAsia="Times New Roman"/>
          <w:szCs w:val="24"/>
          <w:lang w:eastAsia="de-DE"/>
        </w:rPr>
        <w:br/>
        <w:t>er leuchtet euch gen Bethlehem hin –</w:t>
      </w:r>
      <w:r w:rsidRPr="00A43E37">
        <w:rPr>
          <w:rFonts w:eastAsia="Times New Roman"/>
          <w:szCs w:val="24"/>
          <w:lang w:eastAsia="de-DE"/>
        </w:rPr>
        <w:br/>
        <w:t xml:space="preserve">am Stall, am Stall erreicht ihr ihn. </w:t>
      </w:r>
    </w:p>
    <w:p w14:paraId="6D3B235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Geht ein, </w:t>
      </w:r>
      <w:proofErr w:type="spellStart"/>
      <w:r w:rsidRPr="00A43E37">
        <w:rPr>
          <w:rFonts w:eastAsia="Times New Roman"/>
          <w:szCs w:val="24"/>
          <w:lang w:eastAsia="de-DE"/>
        </w:rPr>
        <w:t>seht’s</w:t>
      </w:r>
      <w:proofErr w:type="spellEnd"/>
      <w:r w:rsidRPr="00A43E37">
        <w:rPr>
          <w:rFonts w:eastAsia="Times New Roman"/>
          <w:szCs w:val="24"/>
          <w:lang w:eastAsia="de-DE"/>
        </w:rPr>
        <w:t xml:space="preserve"> Wunderkindelein!</w:t>
      </w:r>
      <w:r w:rsidRPr="00A43E37">
        <w:rPr>
          <w:rFonts w:eastAsia="Times New Roman"/>
          <w:szCs w:val="24"/>
          <w:lang w:eastAsia="de-DE"/>
        </w:rPr>
        <w:br/>
        <w:t>es ist der Sohn der Liebe:</w:t>
      </w:r>
      <w:r w:rsidRPr="00A43E37">
        <w:rPr>
          <w:rFonts w:eastAsia="Times New Roman"/>
          <w:szCs w:val="24"/>
          <w:lang w:eastAsia="de-DE"/>
        </w:rPr>
        <w:br/>
        <w:t>ihr öffnet ihm der Herzen Schrein:</w:t>
      </w:r>
      <w:r w:rsidRPr="00A43E37">
        <w:rPr>
          <w:rFonts w:eastAsia="Times New Roman"/>
          <w:szCs w:val="24"/>
          <w:lang w:eastAsia="de-DE"/>
        </w:rPr>
        <w:br/>
        <w:t>ach, dass Er drinnen bliebe!</w:t>
      </w:r>
      <w:r w:rsidRPr="00A43E37">
        <w:rPr>
          <w:rFonts w:eastAsia="Times New Roman"/>
          <w:szCs w:val="24"/>
          <w:lang w:eastAsia="de-DE"/>
        </w:rPr>
        <w:br/>
        <w:t>weiht nur dem Knäblein hold</w:t>
      </w:r>
      <w:r w:rsidRPr="00A43E37">
        <w:rPr>
          <w:rFonts w:eastAsia="Times New Roman"/>
          <w:szCs w:val="24"/>
          <w:lang w:eastAsia="de-DE"/>
        </w:rPr>
        <w:br/>
        <w:t>statt Weihrauch, Myrrhen, Gold</w:t>
      </w:r>
      <w:r w:rsidRPr="00A43E37">
        <w:rPr>
          <w:rFonts w:eastAsia="Times New Roman"/>
          <w:szCs w:val="24"/>
          <w:lang w:eastAsia="de-DE"/>
        </w:rPr>
        <w:br/>
        <w:t>das ganze Herz zum Himmelreich!</w:t>
      </w:r>
      <w:r w:rsidRPr="00A43E37">
        <w:rPr>
          <w:rFonts w:eastAsia="Times New Roman"/>
          <w:szCs w:val="24"/>
          <w:lang w:eastAsia="de-DE"/>
        </w:rPr>
        <w:br/>
        <w:t>bleibt ihr in Ihm, bleibt er in euch.</w:t>
      </w:r>
    </w:p>
    <w:p w14:paraId="51207EDC" w14:textId="77777777" w:rsidR="00B06BEF" w:rsidRPr="00A43E37" w:rsidRDefault="00B06BEF" w:rsidP="00B06BEF">
      <w:pPr>
        <w:pStyle w:val="berschrift1"/>
      </w:pPr>
      <w:r w:rsidRPr="00A43E37">
        <w:t>Du holdes Licht</w:t>
      </w:r>
    </w:p>
    <w:p w14:paraId="66AFA39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holdes Licht,</w:t>
      </w:r>
      <w:r w:rsidRPr="00A43E37">
        <w:rPr>
          <w:rFonts w:eastAsia="Times New Roman"/>
          <w:szCs w:val="24"/>
          <w:lang w:eastAsia="de-DE"/>
        </w:rPr>
        <w:br/>
        <w:t>das jede Nacht durchbricht!</w:t>
      </w:r>
      <w:r w:rsidRPr="00A43E37">
        <w:rPr>
          <w:rFonts w:eastAsia="Times New Roman"/>
          <w:szCs w:val="24"/>
          <w:lang w:eastAsia="de-DE"/>
        </w:rPr>
        <w:br/>
        <w:t xml:space="preserve">wir </w:t>
      </w:r>
      <w:proofErr w:type="spellStart"/>
      <w:r w:rsidRPr="00A43E37">
        <w:rPr>
          <w:rFonts w:eastAsia="Times New Roman"/>
          <w:szCs w:val="24"/>
          <w:lang w:eastAsia="de-DE"/>
        </w:rPr>
        <w:t>nahn</w:t>
      </w:r>
      <w:proofErr w:type="spellEnd"/>
      <w:r w:rsidRPr="00A43E37">
        <w:rPr>
          <w:rFonts w:eastAsia="Times New Roman"/>
          <w:szCs w:val="24"/>
          <w:lang w:eastAsia="de-DE"/>
        </w:rPr>
        <w:t xml:space="preserve"> mit Zuversicht,</w:t>
      </w:r>
      <w:r w:rsidRPr="00A43E37">
        <w:rPr>
          <w:rFonts w:eastAsia="Times New Roman"/>
          <w:szCs w:val="24"/>
          <w:lang w:eastAsia="de-DE"/>
        </w:rPr>
        <w:br/>
        <w:t>Dich zu begrüßen</w:t>
      </w:r>
      <w:r w:rsidRPr="00A43E37">
        <w:rPr>
          <w:rFonts w:eastAsia="Times New Roman"/>
          <w:szCs w:val="24"/>
          <w:lang w:eastAsia="de-DE"/>
        </w:rPr>
        <w:br/>
        <w:t>und festlich zu genießen:</w:t>
      </w:r>
      <w:r w:rsidRPr="00A43E37">
        <w:rPr>
          <w:rFonts w:eastAsia="Times New Roman"/>
          <w:szCs w:val="24"/>
          <w:lang w:eastAsia="de-DE"/>
        </w:rPr>
        <w:br/>
        <w:t>komm, säume nicht,</w:t>
      </w:r>
      <w:r w:rsidRPr="00A43E37">
        <w:rPr>
          <w:rFonts w:eastAsia="Times New Roman"/>
          <w:szCs w:val="24"/>
          <w:lang w:eastAsia="de-DE"/>
        </w:rPr>
        <w:br/>
        <w:t xml:space="preserve">Du holdes Licht. </w:t>
      </w:r>
    </w:p>
    <w:p w14:paraId="7B24111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Morgenrot,</w:t>
      </w:r>
      <w:r w:rsidRPr="00A43E37">
        <w:rPr>
          <w:rFonts w:eastAsia="Times New Roman"/>
          <w:szCs w:val="24"/>
          <w:lang w:eastAsia="de-DE"/>
        </w:rPr>
        <w:br/>
        <w:t>Du lichtes Morgenrot!</w:t>
      </w:r>
      <w:r w:rsidRPr="00A43E37">
        <w:rPr>
          <w:rFonts w:eastAsia="Times New Roman"/>
          <w:szCs w:val="24"/>
          <w:lang w:eastAsia="de-DE"/>
        </w:rPr>
        <w:br/>
        <w:t>Du endest unsre Not:</w:t>
      </w:r>
      <w:r w:rsidRPr="00A43E37">
        <w:rPr>
          <w:rFonts w:eastAsia="Times New Roman"/>
          <w:szCs w:val="24"/>
          <w:lang w:eastAsia="de-DE"/>
        </w:rPr>
        <w:br/>
        <w:t>der Liebe Sonne</w:t>
      </w:r>
      <w:r w:rsidRPr="00A43E37">
        <w:rPr>
          <w:rFonts w:eastAsia="Times New Roman"/>
          <w:szCs w:val="24"/>
          <w:lang w:eastAsia="de-DE"/>
        </w:rPr>
        <w:br/>
        <w:t>geht auf, und strahlet Wonne:</w:t>
      </w:r>
      <w:r w:rsidRPr="00A43E37">
        <w:rPr>
          <w:rFonts w:eastAsia="Times New Roman"/>
          <w:szCs w:val="24"/>
          <w:lang w:eastAsia="de-DE"/>
        </w:rPr>
        <w:br/>
        <w:t>doch ach! blutrot</w:t>
      </w:r>
      <w:r w:rsidRPr="00A43E37">
        <w:rPr>
          <w:rFonts w:eastAsia="Times New Roman"/>
          <w:szCs w:val="24"/>
          <w:lang w:eastAsia="de-DE"/>
        </w:rPr>
        <w:br/>
        <w:t xml:space="preserve">sinkt sie in Tod. </w:t>
      </w:r>
    </w:p>
    <w:p w14:paraId="31B006B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Verlass uns nicht,</w:t>
      </w:r>
      <w:r w:rsidRPr="00A43E37">
        <w:rPr>
          <w:rFonts w:eastAsia="Times New Roman"/>
          <w:szCs w:val="24"/>
          <w:lang w:eastAsia="de-DE"/>
        </w:rPr>
        <w:br/>
        <w:t xml:space="preserve">Du </w:t>
      </w:r>
      <w:proofErr w:type="spellStart"/>
      <w:r w:rsidRPr="00A43E37">
        <w:rPr>
          <w:rFonts w:eastAsia="Times New Roman"/>
          <w:szCs w:val="24"/>
          <w:lang w:eastAsia="de-DE"/>
        </w:rPr>
        <w:t>blutigs</w:t>
      </w:r>
      <w:proofErr w:type="spellEnd"/>
      <w:r w:rsidRPr="00A43E37">
        <w:rPr>
          <w:rFonts w:eastAsia="Times New Roman"/>
          <w:szCs w:val="24"/>
          <w:lang w:eastAsia="de-DE"/>
        </w:rPr>
        <w:t xml:space="preserve"> Abendlicht!</w:t>
      </w:r>
      <w:r w:rsidRPr="00A43E37">
        <w:rPr>
          <w:rFonts w:eastAsia="Times New Roman"/>
          <w:szCs w:val="24"/>
          <w:lang w:eastAsia="de-DE"/>
        </w:rPr>
        <w:br/>
        <w:t>Triumph! ihr Angesicht</w:t>
      </w:r>
      <w:r w:rsidRPr="00A43E37">
        <w:rPr>
          <w:rFonts w:eastAsia="Times New Roman"/>
          <w:szCs w:val="24"/>
          <w:lang w:eastAsia="de-DE"/>
        </w:rPr>
        <w:br/>
        <w:t>zeigt sie uns wieder,</w:t>
      </w:r>
      <w:r w:rsidRPr="00A43E37">
        <w:rPr>
          <w:rFonts w:eastAsia="Times New Roman"/>
          <w:szCs w:val="24"/>
          <w:lang w:eastAsia="de-DE"/>
        </w:rPr>
        <w:br/>
        <w:t>und sinkt nun nie mehr nieder</w:t>
      </w:r>
      <w:r w:rsidRPr="00A43E37">
        <w:rPr>
          <w:rFonts w:eastAsia="Times New Roman"/>
          <w:szCs w:val="24"/>
          <w:lang w:eastAsia="de-DE"/>
        </w:rPr>
        <w:br/>
        <w:t xml:space="preserve">das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Licht</w:t>
      </w:r>
      <w:r w:rsidRPr="00A43E37">
        <w:rPr>
          <w:rFonts w:eastAsia="Times New Roman"/>
          <w:szCs w:val="24"/>
          <w:lang w:eastAsia="de-DE"/>
        </w:rPr>
        <w:br/>
        <w:t xml:space="preserve">verlässt uns nicht! </w:t>
      </w:r>
    </w:p>
    <w:p w14:paraId="48FE0A85" w14:textId="77777777" w:rsidR="00B06BEF" w:rsidRPr="00A43E37" w:rsidRDefault="00B06BEF" w:rsidP="00B06BEF">
      <w:pPr>
        <w:pStyle w:val="berschrift1"/>
      </w:pPr>
      <w:r w:rsidRPr="00A43E37">
        <w:t>Du musstest leiden, Gottes Sohn!</w:t>
      </w:r>
    </w:p>
    <w:p w14:paraId="54E6761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musstest leiden, Gottes Sohn!</w:t>
      </w:r>
      <w:r w:rsidRPr="00A43E37">
        <w:rPr>
          <w:rFonts w:eastAsia="Times New Roman"/>
          <w:szCs w:val="24"/>
          <w:lang w:eastAsia="de-DE"/>
        </w:rPr>
        <w:br/>
        <w:t>die Zeit war da – es stand geschrieben</w:t>
      </w:r>
      <w:r w:rsidRPr="00A43E37">
        <w:rPr>
          <w:rFonts w:eastAsia="Times New Roman"/>
          <w:szCs w:val="24"/>
          <w:lang w:eastAsia="de-DE"/>
        </w:rPr>
        <w:br/>
        <w:t>im Buch – es drängte Dich Dein Lieben:</w:t>
      </w:r>
      <w:r w:rsidRPr="00A43E37">
        <w:rPr>
          <w:rFonts w:eastAsia="Times New Roman"/>
          <w:szCs w:val="24"/>
          <w:lang w:eastAsia="de-DE"/>
        </w:rPr>
        <w:br/>
        <w:t xml:space="preserve">da tauschtest Du ums Kreuz den Thron. </w:t>
      </w:r>
    </w:p>
    <w:p w14:paraId="284C5DA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musstest leiden! konnte je nur</w:t>
      </w:r>
      <w:r w:rsidRPr="00A43E37">
        <w:rPr>
          <w:rFonts w:eastAsia="Times New Roman"/>
          <w:szCs w:val="24"/>
          <w:lang w:eastAsia="de-DE"/>
        </w:rPr>
        <w:br/>
        <w:t>Ein Gesicht verloren gehen,</w:t>
      </w:r>
      <w:r w:rsidRPr="00A43E37">
        <w:rPr>
          <w:rFonts w:eastAsia="Times New Roman"/>
          <w:szCs w:val="24"/>
          <w:lang w:eastAsia="de-DE"/>
        </w:rPr>
        <w:br/>
        <w:t xml:space="preserve">was </w:t>
      </w:r>
      <w:proofErr w:type="spellStart"/>
      <w:r w:rsidRPr="00A43E37">
        <w:rPr>
          <w:rFonts w:eastAsia="Times New Roman"/>
          <w:szCs w:val="24"/>
          <w:lang w:eastAsia="de-DE"/>
        </w:rPr>
        <w:t>heilge</w:t>
      </w:r>
      <w:proofErr w:type="spellEnd"/>
      <w:r w:rsidRPr="00A43E37">
        <w:rPr>
          <w:rFonts w:eastAsia="Times New Roman"/>
          <w:szCs w:val="24"/>
          <w:lang w:eastAsia="de-DE"/>
        </w:rPr>
        <w:t xml:space="preserve"> Seher einst gesehen?</w:t>
      </w:r>
      <w:r w:rsidRPr="00A43E37">
        <w:rPr>
          <w:rFonts w:eastAsia="Times New Roman"/>
          <w:szCs w:val="24"/>
          <w:lang w:eastAsia="de-DE"/>
        </w:rPr>
        <w:br/>
        <w:t>Du musstest nach Gethsemane!</w:t>
      </w:r>
    </w:p>
    <w:p w14:paraId="14B132E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Doch, Barmherziger! Warum</w:t>
      </w:r>
      <w:r w:rsidRPr="00A43E37">
        <w:rPr>
          <w:rFonts w:eastAsia="Times New Roman"/>
          <w:szCs w:val="24"/>
          <w:lang w:eastAsia="de-DE"/>
        </w:rPr>
        <w:br/>
        <w:t>stand solche Schrift in Deinem Buche?</w:t>
      </w:r>
      <w:r w:rsidRPr="00A43E37">
        <w:rPr>
          <w:rFonts w:eastAsia="Times New Roman"/>
          <w:szCs w:val="24"/>
          <w:lang w:eastAsia="de-DE"/>
        </w:rPr>
        <w:br/>
        <w:t>warum ward’s Segens Quell zum Fluche,</w:t>
      </w:r>
      <w:r w:rsidRPr="00A43E37">
        <w:rPr>
          <w:rFonts w:eastAsia="Times New Roman"/>
          <w:szCs w:val="24"/>
          <w:lang w:eastAsia="de-DE"/>
        </w:rPr>
        <w:br/>
        <w:t>zur tiefsten Schmach der höchste Ruhm?</w:t>
      </w:r>
    </w:p>
    <w:p w14:paraId="6CFA5E9E"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Warum beim Blick in </w:t>
      </w:r>
      <w:proofErr w:type="spellStart"/>
      <w:r w:rsidRPr="00A43E37">
        <w:rPr>
          <w:rFonts w:eastAsia="Times New Roman"/>
          <w:szCs w:val="24"/>
          <w:lang w:eastAsia="de-DE"/>
        </w:rPr>
        <w:t>künft’ge</w:t>
      </w:r>
      <w:proofErr w:type="spellEnd"/>
      <w:r w:rsidRPr="00A43E37">
        <w:rPr>
          <w:rFonts w:eastAsia="Times New Roman"/>
          <w:szCs w:val="24"/>
          <w:lang w:eastAsia="de-DE"/>
        </w:rPr>
        <w:t xml:space="preserve"> Zeit</w:t>
      </w:r>
      <w:r w:rsidRPr="00A43E37">
        <w:rPr>
          <w:rFonts w:eastAsia="Times New Roman"/>
          <w:szCs w:val="24"/>
          <w:lang w:eastAsia="de-DE"/>
        </w:rPr>
        <w:br/>
        <w:t>durchbrechen jene Freudenszene</w:t>
      </w:r>
      <w:r w:rsidRPr="00A43E37">
        <w:rPr>
          <w:rFonts w:eastAsia="Times New Roman"/>
          <w:szCs w:val="24"/>
          <w:lang w:eastAsia="de-DE"/>
        </w:rPr>
        <w:br/>
        <w:t>geheimnisvolle Leidenstöne</w:t>
      </w:r>
      <w:r w:rsidRPr="00A43E37">
        <w:rPr>
          <w:rFonts w:eastAsia="Times New Roman"/>
          <w:szCs w:val="24"/>
          <w:lang w:eastAsia="de-DE"/>
        </w:rPr>
        <w:br/>
        <w:t xml:space="preserve">im Buche der Gerechtigkeit? </w:t>
      </w:r>
    </w:p>
    <w:p w14:paraId="5C0CD50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Warum, als ihm gelang die Tat,</w:t>
      </w:r>
      <w:r w:rsidRPr="00A43E37">
        <w:rPr>
          <w:rFonts w:eastAsia="Times New Roman"/>
          <w:szCs w:val="24"/>
          <w:lang w:eastAsia="de-DE"/>
        </w:rPr>
        <w:br/>
        <w:t>das Joch des Starken zu zerbrechen,</w:t>
      </w:r>
      <w:r w:rsidRPr="00A43E37">
        <w:rPr>
          <w:rFonts w:eastAsia="Times New Roman"/>
          <w:szCs w:val="24"/>
          <w:lang w:eastAsia="de-DE"/>
        </w:rPr>
        <w:br/>
        <w:t>warum musst ihm die Ferse stechen</w:t>
      </w:r>
      <w:r w:rsidRPr="00A43E37">
        <w:rPr>
          <w:rFonts w:eastAsia="Times New Roman"/>
          <w:szCs w:val="24"/>
          <w:lang w:eastAsia="de-DE"/>
        </w:rPr>
        <w:br/>
        <w:t xml:space="preserve">der Schlangenkopf, den Er zertrat? </w:t>
      </w:r>
    </w:p>
    <w:p w14:paraId="73552A4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In dichtem Dunkel schreitest du</w:t>
      </w:r>
      <w:r w:rsidRPr="00A43E37">
        <w:rPr>
          <w:rFonts w:eastAsia="Times New Roman"/>
          <w:szCs w:val="24"/>
          <w:lang w:eastAsia="de-DE"/>
        </w:rPr>
        <w:br/>
        <w:t>einher, allwaltendes Verhängnis!</w:t>
      </w:r>
      <w:r w:rsidRPr="00A43E37">
        <w:rPr>
          <w:rFonts w:eastAsia="Times New Roman"/>
          <w:szCs w:val="24"/>
          <w:lang w:eastAsia="de-DE"/>
        </w:rPr>
        <w:br/>
        <w:t>und führst die Geister im Gefängnis:</w:t>
      </w:r>
      <w:r w:rsidRPr="00A43E37">
        <w:rPr>
          <w:rFonts w:eastAsia="Times New Roman"/>
          <w:szCs w:val="24"/>
          <w:lang w:eastAsia="de-DE"/>
        </w:rPr>
        <w:br/>
        <w:t xml:space="preserve">dich decken Ewigkeiten zu. </w:t>
      </w:r>
    </w:p>
    <w:p w14:paraId="2544FE7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Es musste sein! O Gott, umsonst</w:t>
      </w:r>
      <w:r w:rsidRPr="00A43E37">
        <w:rPr>
          <w:rFonts w:eastAsia="Times New Roman"/>
          <w:szCs w:val="24"/>
          <w:lang w:eastAsia="de-DE"/>
        </w:rPr>
        <w:br/>
        <w:t>sahst Du Dich um! Du sannst vergebens</w:t>
      </w:r>
      <w:r w:rsidRPr="00A43E37">
        <w:rPr>
          <w:rFonts w:eastAsia="Times New Roman"/>
          <w:szCs w:val="24"/>
          <w:lang w:eastAsia="de-DE"/>
        </w:rPr>
        <w:br/>
        <w:t>zu schonen Deines Sohnes Lebens,</w:t>
      </w:r>
      <w:r w:rsidRPr="00A43E37">
        <w:rPr>
          <w:rFonts w:eastAsia="Times New Roman"/>
          <w:szCs w:val="24"/>
          <w:lang w:eastAsia="de-DE"/>
        </w:rPr>
        <w:br/>
        <w:t>der Du die Himmel überthronst!</w:t>
      </w:r>
    </w:p>
    <w:p w14:paraId="62E2756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Muss! – Notwendigkeit,</w:t>
      </w:r>
      <w:r w:rsidRPr="00A43E37">
        <w:rPr>
          <w:rFonts w:eastAsia="Times New Roman"/>
          <w:szCs w:val="24"/>
          <w:lang w:eastAsia="de-DE"/>
        </w:rPr>
        <w:br/>
        <w:t>der sich der Allmacht Kräfte neigen!</w:t>
      </w:r>
      <w:r w:rsidRPr="00A43E37">
        <w:rPr>
          <w:rFonts w:eastAsia="Times New Roman"/>
          <w:szCs w:val="24"/>
          <w:lang w:eastAsia="de-DE"/>
        </w:rPr>
        <w:br/>
        <w:t xml:space="preserve">wir beten an in </w:t>
      </w:r>
      <w:proofErr w:type="spellStart"/>
      <w:r w:rsidRPr="00A43E37">
        <w:rPr>
          <w:rFonts w:eastAsia="Times New Roman"/>
          <w:szCs w:val="24"/>
          <w:lang w:eastAsia="de-DE"/>
        </w:rPr>
        <w:t>sel’gem</w:t>
      </w:r>
      <w:proofErr w:type="spellEnd"/>
      <w:r w:rsidRPr="00A43E37">
        <w:rPr>
          <w:rFonts w:eastAsia="Times New Roman"/>
          <w:szCs w:val="24"/>
          <w:lang w:eastAsia="de-DE"/>
        </w:rPr>
        <w:t xml:space="preserve"> Schweigen:</w:t>
      </w:r>
      <w:r w:rsidRPr="00A43E37">
        <w:rPr>
          <w:rFonts w:eastAsia="Times New Roman"/>
          <w:szCs w:val="24"/>
          <w:lang w:eastAsia="de-DE"/>
        </w:rPr>
        <w:br/>
        <w:t>denn du bist unsre Seligkeit.</w:t>
      </w:r>
    </w:p>
    <w:p w14:paraId="24BE619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Muss der Ewigkeit!</w:t>
      </w:r>
      <w:r w:rsidRPr="00A43E37">
        <w:rPr>
          <w:rFonts w:eastAsia="Times New Roman"/>
          <w:szCs w:val="24"/>
          <w:lang w:eastAsia="de-DE"/>
        </w:rPr>
        <w:br/>
        <w:t>manch hart unselig Muss des Lebens</w:t>
      </w:r>
      <w:r w:rsidRPr="00A43E37">
        <w:rPr>
          <w:rFonts w:eastAsia="Times New Roman"/>
          <w:szCs w:val="24"/>
          <w:lang w:eastAsia="de-DE"/>
        </w:rPr>
        <w:br/>
        <w:t>drückt uns, und spottet Widerstrebens:</w:t>
      </w:r>
      <w:r w:rsidRPr="00A43E37">
        <w:rPr>
          <w:rFonts w:eastAsia="Times New Roman"/>
          <w:szCs w:val="24"/>
          <w:lang w:eastAsia="de-DE"/>
        </w:rPr>
        <w:br/>
        <w:t xml:space="preserve">doch du, du stillest all dies Leid. </w:t>
      </w:r>
    </w:p>
    <w:p w14:paraId="36B26C51" w14:textId="53F81CE1"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Wenn uns Dein Mund, o Heiland! sagt</w:t>
      </w:r>
      <w:r w:rsidRPr="00A43E37">
        <w:rPr>
          <w:rFonts w:eastAsia="Times New Roman"/>
          <w:szCs w:val="24"/>
          <w:lang w:eastAsia="de-DE"/>
        </w:rPr>
        <w:br/>
        <w:t xml:space="preserve">ins Herz hinein, </w:t>
      </w:r>
      <w:r w:rsidR="009126CB">
        <w:rPr>
          <w:rFonts w:eastAsia="Times New Roman"/>
          <w:szCs w:val="24"/>
          <w:lang w:eastAsia="de-DE"/>
        </w:rPr>
        <w:t>„</w:t>
      </w:r>
      <w:r w:rsidRPr="00A43E37">
        <w:rPr>
          <w:rFonts w:eastAsia="Times New Roman"/>
          <w:szCs w:val="24"/>
          <w:lang w:eastAsia="de-DE"/>
        </w:rPr>
        <w:t>ich musste leiden!</w:t>
      </w:r>
      <w:r w:rsidR="009126CB">
        <w:rPr>
          <w:rFonts w:eastAsia="Times New Roman"/>
          <w:szCs w:val="24"/>
          <w:lang w:eastAsia="de-DE"/>
        </w:rPr>
        <w:t>“</w:t>
      </w:r>
      <w:r w:rsidRPr="00A43E37">
        <w:rPr>
          <w:rFonts w:eastAsia="Times New Roman"/>
          <w:szCs w:val="24"/>
          <w:lang w:eastAsia="de-DE"/>
        </w:rPr>
        <w:br/>
        <w:t>so gib, dass wir das Wort nicht meiden,</w:t>
      </w:r>
      <w:r w:rsidRPr="00A43E37">
        <w:rPr>
          <w:rFonts w:eastAsia="Times New Roman"/>
          <w:szCs w:val="24"/>
          <w:lang w:eastAsia="de-DE"/>
        </w:rPr>
        <w:br/>
        <w:t xml:space="preserve">dass Stolz, Scham, Furcht uns nicht verjagt! </w:t>
      </w:r>
    </w:p>
    <w:p w14:paraId="75F23B6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Nein! lernen lass uns an dem Wort,</w:t>
      </w:r>
      <w:r w:rsidRPr="00A43E37">
        <w:rPr>
          <w:rFonts w:eastAsia="Times New Roman"/>
          <w:szCs w:val="24"/>
          <w:lang w:eastAsia="de-DE"/>
        </w:rPr>
        <w:br/>
        <w:t>bis unser Innerstes durchschüttert</w:t>
      </w:r>
      <w:r w:rsidRPr="00A43E37">
        <w:rPr>
          <w:rFonts w:eastAsia="Times New Roman"/>
          <w:szCs w:val="24"/>
          <w:lang w:eastAsia="de-DE"/>
        </w:rPr>
        <w:br/>
        <w:t>von seiner Allgewalt, erzittert</w:t>
      </w:r>
      <w:r w:rsidRPr="00A43E37">
        <w:rPr>
          <w:rFonts w:eastAsia="Times New Roman"/>
          <w:szCs w:val="24"/>
          <w:lang w:eastAsia="de-DE"/>
        </w:rPr>
        <w:br/>
        <w:t xml:space="preserve">bis uns sein Schwert das Herz durchbohrt! </w:t>
      </w:r>
    </w:p>
    <w:p w14:paraId="68DF139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Licht! o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Recht!</w:t>
      </w:r>
      <w:r w:rsidRPr="00A43E37">
        <w:rPr>
          <w:rFonts w:eastAsia="Times New Roman"/>
          <w:szCs w:val="24"/>
          <w:lang w:eastAsia="de-DE"/>
        </w:rPr>
        <w:br/>
        <w:t xml:space="preserve">dass auf der </w:t>
      </w:r>
      <w:proofErr w:type="spellStart"/>
      <w:r w:rsidRPr="00A43E37">
        <w:rPr>
          <w:rFonts w:eastAsia="Times New Roman"/>
          <w:szCs w:val="24"/>
          <w:lang w:eastAsia="de-DE"/>
        </w:rPr>
        <w:t>fluchbeladnen</w:t>
      </w:r>
      <w:proofErr w:type="spellEnd"/>
      <w:r w:rsidRPr="00A43E37">
        <w:rPr>
          <w:rFonts w:eastAsia="Times New Roman"/>
          <w:szCs w:val="24"/>
          <w:lang w:eastAsia="de-DE"/>
        </w:rPr>
        <w:t xml:space="preserve"> Erde</w:t>
      </w:r>
      <w:r w:rsidRPr="00A43E37">
        <w:rPr>
          <w:rFonts w:eastAsia="Times New Roman"/>
          <w:szCs w:val="24"/>
          <w:lang w:eastAsia="de-DE"/>
        </w:rPr>
        <w:br/>
        <w:t xml:space="preserve">des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Segens fähig werde</w:t>
      </w:r>
      <w:r w:rsidRPr="00A43E37">
        <w:rPr>
          <w:rFonts w:eastAsia="Times New Roman"/>
          <w:szCs w:val="24"/>
          <w:lang w:eastAsia="de-DE"/>
        </w:rPr>
        <w:br/>
        <w:t>der Menschen sündiges Geschlecht.</w:t>
      </w:r>
    </w:p>
    <w:p w14:paraId="5100B62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Das musste sein! so hilf uns nun,</w:t>
      </w:r>
      <w:r w:rsidRPr="00A43E37">
        <w:rPr>
          <w:rFonts w:eastAsia="Times New Roman"/>
          <w:szCs w:val="24"/>
          <w:lang w:eastAsia="de-DE"/>
        </w:rPr>
        <w:br/>
        <w:t>dass wir zu Deiner Wahl zum Segen,</w:t>
      </w:r>
      <w:r w:rsidRPr="00A43E37">
        <w:rPr>
          <w:rFonts w:eastAsia="Times New Roman"/>
          <w:szCs w:val="24"/>
          <w:lang w:eastAsia="de-DE"/>
        </w:rPr>
        <w:br/>
        <w:t>du Fluch für uns! die unsre legen,</w:t>
      </w:r>
      <w:r w:rsidRPr="00A43E37">
        <w:rPr>
          <w:rFonts w:eastAsia="Times New Roman"/>
          <w:szCs w:val="24"/>
          <w:lang w:eastAsia="de-DE"/>
        </w:rPr>
        <w:br/>
        <w:t xml:space="preserve">und Dir am Segensbusen </w:t>
      </w:r>
      <w:proofErr w:type="spellStart"/>
      <w:r w:rsidRPr="00A43E37">
        <w:rPr>
          <w:rFonts w:eastAsia="Times New Roman"/>
          <w:szCs w:val="24"/>
          <w:lang w:eastAsia="de-DE"/>
        </w:rPr>
        <w:t>ruhn</w:t>
      </w:r>
      <w:proofErr w:type="spellEnd"/>
      <w:r w:rsidRPr="00A43E37">
        <w:rPr>
          <w:rFonts w:eastAsia="Times New Roman"/>
          <w:szCs w:val="24"/>
          <w:lang w:eastAsia="de-DE"/>
        </w:rPr>
        <w:t xml:space="preserve">! </w:t>
      </w:r>
    </w:p>
    <w:p w14:paraId="4589F4EB" w14:textId="77777777" w:rsidR="009126CB" w:rsidRPr="00A43E37" w:rsidRDefault="009126CB" w:rsidP="009126CB">
      <w:pPr>
        <w:pStyle w:val="berschrift1"/>
      </w:pPr>
      <w:r w:rsidRPr="00A43E37">
        <w:t>Du wundervoller Knabe</w:t>
      </w:r>
    </w:p>
    <w:p w14:paraId="5885A36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wundervoller Knabe,</w:t>
      </w:r>
      <w:r w:rsidRPr="00A43E37">
        <w:rPr>
          <w:rFonts w:eastAsia="Times New Roman"/>
          <w:szCs w:val="24"/>
          <w:lang w:eastAsia="de-DE"/>
        </w:rPr>
        <w:br/>
        <w:t>Kind des Himmels, Segensgabe!</w:t>
      </w:r>
      <w:r w:rsidRPr="00A43E37">
        <w:rPr>
          <w:rFonts w:eastAsia="Times New Roman"/>
          <w:szCs w:val="24"/>
          <w:lang w:eastAsia="de-DE"/>
        </w:rPr>
        <w:br/>
        <w:t>Wenn ich Dich im Herzen habe,</w:t>
      </w:r>
      <w:r w:rsidRPr="00A43E37">
        <w:rPr>
          <w:rFonts w:eastAsia="Times New Roman"/>
          <w:szCs w:val="24"/>
          <w:lang w:eastAsia="de-DE"/>
        </w:rPr>
        <w:br/>
        <w:t xml:space="preserve">Hab‘ ich ewiglich genug. </w:t>
      </w:r>
    </w:p>
    <w:p w14:paraId="19D9891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Sehnlich will ich nach Dir blicken,</w:t>
      </w:r>
      <w:r w:rsidRPr="00A43E37">
        <w:rPr>
          <w:rFonts w:eastAsia="Times New Roman"/>
          <w:szCs w:val="24"/>
          <w:lang w:eastAsia="de-DE"/>
        </w:rPr>
        <w:br/>
        <w:t>Fest an meine Brust dich drücken,</w:t>
      </w:r>
      <w:r w:rsidRPr="00A43E37">
        <w:rPr>
          <w:rFonts w:eastAsia="Times New Roman"/>
          <w:szCs w:val="24"/>
          <w:lang w:eastAsia="de-DE"/>
        </w:rPr>
        <w:br/>
        <w:t>Freundlich Dir die Wohnung schmücken:</w:t>
      </w:r>
      <w:r w:rsidRPr="00A43E37">
        <w:rPr>
          <w:rFonts w:eastAsia="Times New Roman"/>
          <w:szCs w:val="24"/>
          <w:lang w:eastAsia="de-DE"/>
        </w:rPr>
        <w:br/>
        <w:t xml:space="preserve">Komm herein, </w:t>
      </w:r>
      <w:proofErr w:type="spellStart"/>
      <w:r w:rsidRPr="00A43E37">
        <w:rPr>
          <w:rFonts w:eastAsia="Times New Roman"/>
          <w:szCs w:val="24"/>
          <w:lang w:eastAsia="de-DE"/>
        </w:rPr>
        <w:t>veracht</w:t>
      </w:r>
      <w:proofErr w:type="spellEnd"/>
      <w:r w:rsidRPr="00A43E37">
        <w:rPr>
          <w:rFonts w:eastAsia="Times New Roman"/>
          <w:szCs w:val="24"/>
          <w:lang w:eastAsia="de-DE"/>
        </w:rPr>
        <w:t xml:space="preserve"> sie nicht!</w:t>
      </w:r>
    </w:p>
    <w:p w14:paraId="496C404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Nein, Du wirst mich nicht verschmähen,</w:t>
      </w:r>
      <w:r w:rsidRPr="00A43E37">
        <w:rPr>
          <w:rFonts w:eastAsia="Times New Roman"/>
          <w:szCs w:val="24"/>
          <w:lang w:eastAsia="de-DE"/>
        </w:rPr>
        <w:br/>
        <w:t>Noch mein Haus vorüber gehen:</w:t>
      </w:r>
      <w:r w:rsidRPr="00A43E37">
        <w:rPr>
          <w:rFonts w:eastAsia="Times New Roman"/>
          <w:szCs w:val="24"/>
          <w:lang w:eastAsia="de-DE"/>
        </w:rPr>
        <w:br/>
        <w:t>Schon verspür‘ ich’s Friedenswehen,</w:t>
      </w:r>
      <w:r w:rsidRPr="00A43E37">
        <w:rPr>
          <w:rFonts w:eastAsia="Times New Roman"/>
          <w:szCs w:val="24"/>
          <w:lang w:eastAsia="de-DE"/>
        </w:rPr>
        <w:br/>
        <w:t xml:space="preserve">Kindlein! Deiner Gegenwart. </w:t>
      </w:r>
    </w:p>
    <w:p w14:paraId="58EB6565" w14:textId="77777777" w:rsidR="009126CB" w:rsidRPr="00A43E37" w:rsidRDefault="009126CB" w:rsidP="009126CB">
      <w:pPr>
        <w:spacing w:before="100" w:beforeAutospacing="1" w:after="100" w:afterAutospacing="1" w:line="240" w:lineRule="auto"/>
        <w:rPr>
          <w:rFonts w:eastAsia="Times New Roman"/>
          <w:szCs w:val="24"/>
          <w:lang w:eastAsia="de-DE"/>
        </w:rPr>
      </w:pPr>
      <w:proofErr w:type="spellStart"/>
      <w:r w:rsidRPr="00A43E37">
        <w:rPr>
          <w:rFonts w:eastAsia="Times New Roman"/>
          <w:szCs w:val="24"/>
          <w:lang w:eastAsia="de-DE"/>
        </w:rPr>
        <w:t>Seligs</w:t>
      </w:r>
      <w:proofErr w:type="spellEnd"/>
      <w:r w:rsidRPr="00A43E37">
        <w:rPr>
          <w:rFonts w:eastAsia="Times New Roman"/>
          <w:szCs w:val="24"/>
          <w:lang w:eastAsia="de-DE"/>
        </w:rPr>
        <w:t xml:space="preserve"> </w:t>
      </w:r>
      <w:proofErr w:type="spellStart"/>
      <w:r w:rsidRPr="00A43E37">
        <w:rPr>
          <w:rFonts w:eastAsia="Times New Roman"/>
          <w:szCs w:val="24"/>
          <w:lang w:eastAsia="de-DE"/>
        </w:rPr>
        <w:t>inners</w:t>
      </w:r>
      <w:proofErr w:type="spellEnd"/>
      <w:r w:rsidRPr="00A43E37">
        <w:rPr>
          <w:rFonts w:eastAsia="Times New Roman"/>
          <w:szCs w:val="24"/>
          <w:lang w:eastAsia="de-DE"/>
        </w:rPr>
        <w:t xml:space="preserve"> Festgeläute</w:t>
      </w:r>
      <w:r w:rsidRPr="00A43E37">
        <w:rPr>
          <w:rFonts w:eastAsia="Times New Roman"/>
          <w:szCs w:val="24"/>
          <w:lang w:eastAsia="de-DE"/>
        </w:rPr>
        <w:br/>
        <w:t>Labet mich zur Feier heute,</w:t>
      </w:r>
      <w:r w:rsidRPr="00A43E37">
        <w:rPr>
          <w:rFonts w:eastAsia="Times New Roman"/>
          <w:szCs w:val="24"/>
          <w:lang w:eastAsia="de-DE"/>
        </w:rPr>
        <w:br/>
        <w:t xml:space="preserve">Da als Heiland </w:t>
      </w:r>
      <w:proofErr w:type="spellStart"/>
      <w:r w:rsidRPr="00A43E37">
        <w:rPr>
          <w:rFonts w:eastAsia="Times New Roman"/>
          <w:szCs w:val="24"/>
          <w:lang w:eastAsia="de-DE"/>
        </w:rPr>
        <w:t>sünd’ger</w:t>
      </w:r>
      <w:proofErr w:type="spellEnd"/>
      <w:r w:rsidRPr="00A43E37">
        <w:rPr>
          <w:rFonts w:eastAsia="Times New Roman"/>
          <w:szCs w:val="24"/>
          <w:lang w:eastAsia="de-DE"/>
        </w:rPr>
        <w:t xml:space="preserve"> Leute,</w:t>
      </w:r>
      <w:r w:rsidRPr="00A43E37">
        <w:rPr>
          <w:rFonts w:eastAsia="Times New Roman"/>
          <w:szCs w:val="24"/>
          <w:lang w:eastAsia="de-DE"/>
        </w:rPr>
        <w:br/>
        <w:t xml:space="preserve">Als mein Heiland Du erschienst. </w:t>
      </w:r>
    </w:p>
    <w:p w14:paraId="599DBFF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dass doch der Geist der Liebe.</w:t>
      </w:r>
      <w:r w:rsidRPr="00A43E37">
        <w:rPr>
          <w:rFonts w:eastAsia="Times New Roman"/>
          <w:szCs w:val="24"/>
          <w:lang w:eastAsia="de-DE"/>
        </w:rPr>
        <w:br/>
      </w:r>
      <w:proofErr w:type="spellStart"/>
      <w:r w:rsidRPr="00A43E37">
        <w:rPr>
          <w:rFonts w:eastAsia="Times New Roman"/>
          <w:szCs w:val="24"/>
          <w:lang w:eastAsia="de-DE"/>
        </w:rPr>
        <w:t>Mirs</w:t>
      </w:r>
      <w:proofErr w:type="spellEnd"/>
      <w:r w:rsidRPr="00A43E37">
        <w:rPr>
          <w:rFonts w:eastAsia="Times New Roman"/>
          <w:szCs w:val="24"/>
          <w:lang w:eastAsia="de-DE"/>
        </w:rPr>
        <w:t xml:space="preserve"> mit Flammengriffeln schriebe</w:t>
      </w:r>
      <w:r w:rsidRPr="00A43E37">
        <w:rPr>
          <w:rFonts w:eastAsia="Times New Roman"/>
          <w:szCs w:val="24"/>
          <w:lang w:eastAsia="de-DE"/>
        </w:rPr>
        <w:br/>
        <w:t>Tief ins Herz, dass meine Triebe</w:t>
      </w:r>
      <w:r w:rsidRPr="00A43E37">
        <w:rPr>
          <w:rFonts w:eastAsia="Times New Roman"/>
          <w:szCs w:val="24"/>
          <w:lang w:eastAsia="de-DE"/>
        </w:rPr>
        <w:br/>
        <w:t xml:space="preserve">Alle Dir </w:t>
      </w:r>
      <w:proofErr w:type="spellStart"/>
      <w:r w:rsidRPr="00A43E37">
        <w:rPr>
          <w:rFonts w:eastAsia="Times New Roman"/>
          <w:szCs w:val="24"/>
          <w:lang w:eastAsia="de-DE"/>
        </w:rPr>
        <w:t>erglüheten</w:t>
      </w:r>
      <w:proofErr w:type="spellEnd"/>
      <w:r w:rsidRPr="00A43E37">
        <w:rPr>
          <w:rFonts w:eastAsia="Times New Roman"/>
          <w:szCs w:val="24"/>
          <w:lang w:eastAsia="de-DE"/>
        </w:rPr>
        <w:t xml:space="preserve">! </w:t>
      </w:r>
    </w:p>
    <w:p w14:paraId="23596FAE" w14:textId="77777777" w:rsidR="00B06BEF" w:rsidRPr="00A43E37" w:rsidRDefault="00B06BEF" w:rsidP="00B06BEF">
      <w:pPr>
        <w:pStyle w:val="berschrift1"/>
      </w:pPr>
      <w:r w:rsidRPr="00A43E37">
        <w:t>Ehre sei</w:t>
      </w:r>
    </w:p>
    <w:p w14:paraId="391E3ACE" w14:textId="4D1BB3A8" w:rsidR="00B06BEF" w:rsidRPr="00A43E37" w:rsidRDefault="009126CB" w:rsidP="00B06BEF">
      <w:pPr>
        <w:spacing w:before="100" w:beforeAutospacing="1" w:after="100" w:afterAutospacing="1" w:line="240" w:lineRule="auto"/>
        <w:rPr>
          <w:rFonts w:eastAsia="Times New Roman"/>
          <w:szCs w:val="24"/>
          <w:lang w:eastAsia="de-DE"/>
        </w:rPr>
      </w:pPr>
      <w:r>
        <w:rPr>
          <w:rFonts w:eastAsia="Times New Roman"/>
          <w:szCs w:val="24"/>
          <w:lang w:eastAsia="de-DE"/>
        </w:rPr>
        <w:t>„</w:t>
      </w:r>
      <w:r w:rsidR="00B06BEF" w:rsidRPr="00A43E37">
        <w:rPr>
          <w:rFonts w:eastAsia="Times New Roman"/>
          <w:szCs w:val="24"/>
          <w:lang w:eastAsia="de-DE"/>
        </w:rPr>
        <w:t>Ehre sei</w:t>
      </w:r>
      <w:r w:rsidR="00B06BEF" w:rsidRPr="00A43E37">
        <w:rPr>
          <w:rFonts w:eastAsia="Times New Roman"/>
          <w:szCs w:val="24"/>
          <w:lang w:eastAsia="de-DE"/>
        </w:rPr>
        <w:br/>
        <w:t xml:space="preserve">Ehre sei Gott in der </w:t>
      </w:r>
      <w:proofErr w:type="spellStart"/>
      <w:r w:rsidR="00B06BEF" w:rsidRPr="00A43E37">
        <w:rPr>
          <w:rFonts w:eastAsia="Times New Roman"/>
          <w:szCs w:val="24"/>
          <w:lang w:eastAsia="de-DE"/>
        </w:rPr>
        <w:t>Höh</w:t>
      </w:r>
      <w:proofErr w:type="spellEnd"/>
      <w:r w:rsidR="00B06BEF" w:rsidRPr="00A43E37">
        <w:rPr>
          <w:rFonts w:eastAsia="Times New Roman"/>
          <w:szCs w:val="24"/>
          <w:lang w:eastAsia="de-DE"/>
        </w:rPr>
        <w:t>,</w:t>
      </w:r>
      <w:r w:rsidR="00B06BEF" w:rsidRPr="00A43E37">
        <w:rPr>
          <w:rFonts w:eastAsia="Times New Roman"/>
          <w:szCs w:val="24"/>
          <w:lang w:eastAsia="de-DE"/>
        </w:rPr>
        <w:br/>
        <w:t>an den Menschen Wohlgefallen,</w:t>
      </w:r>
      <w:r w:rsidR="00B06BEF" w:rsidRPr="00A43E37">
        <w:rPr>
          <w:rFonts w:eastAsia="Times New Roman"/>
          <w:szCs w:val="24"/>
          <w:lang w:eastAsia="de-DE"/>
        </w:rPr>
        <w:br/>
        <w:t>Fried‘ im Erdental voll Weh!</w:t>
      </w:r>
      <w:r>
        <w:rPr>
          <w:rFonts w:eastAsia="Times New Roman"/>
          <w:szCs w:val="24"/>
          <w:lang w:eastAsia="de-DE"/>
        </w:rPr>
        <w:t>“</w:t>
      </w:r>
      <w:r w:rsidR="00B06BEF" w:rsidRPr="00A43E37">
        <w:rPr>
          <w:rFonts w:eastAsia="Times New Roman"/>
          <w:szCs w:val="24"/>
          <w:lang w:eastAsia="de-DE"/>
        </w:rPr>
        <w:br/>
        <w:t>Menschenkinder, hört ihr’s schallen?</w:t>
      </w:r>
      <w:r w:rsidR="00B06BEF" w:rsidRPr="00A43E37">
        <w:rPr>
          <w:rFonts w:eastAsia="Times New Roman"/>
          <w:szCs w:val="24"/>
          <w:lang w:eastAsia="de-DE"/>
        </w:rPr>
        <w:br/>
        <w:t>strahlet euch der Engel Heeresmacht</w:t>
      </w:r>
      <w:r w:rsidR="00B06BEF" w:rsidRPr="00A43E37">
        <w:rPr>
          <w:rFonts w:eastAsia="Times New Roman"/>
          <w:szCs w:val="24"/>
          <w:lang w:eastAsia="de-DE"/>
        </w:rPr>
        <w:br/>
        <w:t>durch die Nacht?</w:t>
      </w:r>
    </w:p>
    <w:p w14:paraId="57C2CD72" w14:textId="66115B8B" w:rsidR="00B06BEF" w:rsidRPr="00A43E37" w:rsidRDefault="009126CB" w:rsidP="00B06BEF">
      <w:pPr>
        <w:spacing w:before="100" w:beforeAutospacing="1" w:after="100" w:afterAutospacing="1" w:line="240" w:lineRule="auto"/>
        <w:rPr>
          <w:rFonts w:eastAsia="Times New Roman"/>
          <w:szCs w:val="24"/>
          <w:lang w:eastAsia="de-DE"/>
        </w:rPr>
      </w:pPr>
      <w:r>
        <w:rPr>
          <w:rFonts w:eastAsia="Times New Roman"/>
          <w:szCs w:val="24"/>
          <w:lang w:eastAsia="de-DE"/>
        </w:rPr>
        <w:t>„</w:t>
      </w:r>
      <w:r w:rsidR="00B06BEF" w:rsidRPr="00A43E37">
        <w:rPr>
          <w:rFonts w:eastAsia="Times New Roman"/>
          <w:szCs w:val="24"/>
          <w:lang w:eastAsia="de-DE"/>
        </w:rPr>
        <w:t>Mach‘ dich auf!</w:t>
      </w:r>
      <w:r w:rsidR="00B06BEF" w:rsidRPr="00A43E37">
        <w:rPr>
          <w:rFonts w:eastAsia="Times New Roman"/>
          <w:szCs w:val="24"/>
          <w:lang w:eastAsia="de-DE"/>
        </w:rPr>
        <w:br/>
        <w:t>werde Licht!</w:t>
      </w:r>
      <w:r>
        <w:rPr>
          <w:rFonts w:eastAsia="Times New Roman"/>
          <w:szCs w:val="24"/>
          <w:lang w:eastAsia="de-DE"/>
        </w:rPr>
        <w:t>“</w:t>
      </w:r>
      <w:r w:rsidR="00B06BEF" w:rsidRPr="00A43E37">
        <w:rPr>
          <w:rFonts w:eastAsia="Times New Roman"/>
          <w:szCs w:val="24"/>
          <w:lang w:eastAsia="de-DE"/>
        </w:rPr>
        <w:t xml:space="preserve"> – ruft Gott vom Thron –</w:t>
      </w:r>
      <w:r w:rsidR="00B06BEF" w:rsidRPr="00A43E37">
        <w:rPr>
          <w:rFonts w:eastAsia="Times New Roman"/>
          <w:szCs w:val="24"/>
          <w:lang w:eastAsia="de-DE"/>
        </w:rPr>
        <w:br/>
      </w:r>
      <w:r>
        <w:rPr>
          <w:rFonts w:eastAsia="Times New Roman"/>
          <w:szCs w:val="24"/>
          <w:lang w:eastAsia="de-DE"/>
        </w:rPr>
        <w:t>„</w:t>
      </w:r>
      <w:proofErr w:type="spellStart"/>
      <w:r w:rsidR="00B06BEF" w:rsidRPr="00A43E37">
        <w:rPr>
          <w:rFonts w:eastAsia="Times New Roman"/>
          <w:szCs w:val="24"/>
          <w:lang w:eastAsia="de-DE"/>
        </w:rPr>
        <w:t>Erd</w:t>
      </w:r>
      <w:proofErr w:type="spellEnd"/>
      <w:r w:rsidR="00B06BEF" w:rsidRPr="00A43E37">
        <w:rPr>
          <w:rFonts w:eastAsia="Times New Roman"/>
          <w:szCs w:val="24"/>
          <w:lang w:eastAsia="de-DE"/>
        </w:rPr>
        <w:t>‘ in Finsternis begraben!</w:t>
      </w:r>
      <w:r w:rsidR="00B06BEF" w:rsidRPr="00A43E37">
        <w:rPr>
          <w:rFonts w:eastAsia="Times New Roman"/>
          <w:szCs w:val="24"/>
          <w:lang w:eastAsia="de-DE"/>
        </w:rPr>
        <w:br/>
        <w:t>sieh, Ich sende Meinen Sohn,</w:t>
      </w:r>
      <w:r w:rsidR="00B06BEF" w:rsidRPr="00A43E37">
        <w:rPr>
          <w:rFonts w:eastAsia="Times New Roman"/>
          <w:szCs w:val="24"/>
          <w:lang w:eastAsia="de-DE"/>
        </w:rPr>
        <w:br/>
        <w:t>reich gesalbt mit Geist und Gaben:</w:t>
      </w:r>
      <w:r w:rsidR="00B06BEF" w:rsidRPr="00A43E37">
        <w:rPr>
          <w:rFonts w:eastAsia="Times New Roman"/>
          <w:szCs w:val="24"/>
          <w:lang w:eastAsia="de-DE"/>
        </w:rPr>
        <w:br/>
        <w:t>schau ihm froh ins lichte Angesicht</w:t>
      </w:r>
      <w:r w:rsidR="00B06BEF" w:rsidRPr="00A43E37">
        <w:rPr>
          <w:rFonts w:eastAsia="Times New Roman"/>
          <w:szCs w:val="24"/>
          <w:lang w:eastAsia="de-DE"/>
        </w:rPr>
        <w:br/>
        <w:t>werde Licht!</w:t>
      </w:r>
      <w:r>
        <w:rPr>
          <w:rFonts w:eastAsia="Times New Roman"/>
          <w:szCs w:val="24"/>
          <w:lang w:eastAsia="de-DE"/>
        </w:rPr>
        <w:t>“</w:t>
      </w:r>
      <w:r w:rsidR="00B06BEF" w:rsidRPr="00A43E37">
        <w:rPr>
          <w:rFonts w:eastAsia="Times New Roman"/>
          <w:szCs w:val="24"/>
          <w:lang w:eastAsia="de-DE"/>
        </w:rPr>
        <w:t xml:space="preserve"> </w:t>
      </w:r>
    </w:p>
    <w:p w14:paraId="67507BB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Hirten, eilt</w:t>
      </w:r>
      <w:r w:rsidRPr="00A43E37">
        <w:rPr>
          <w:rFonts w:eastAsia="Times New Roman"/>
          <w:szCs w:val="24"/>
          <w:lang w:eastAsia="de-DE"/>
        </w:rPr>
        <w:br/>
        <w:t>Hirten, eilt nach Bethlehem –</w:t>
      </w:r>
      <w:r w:rsidRPr="00A43E37">
        <w:rPr>
          <w:rFonts w:eastAsia="Times New Roman"/>
          <w:szCs w:val="24"/>
          <w:lang w:eastAsia="de-DE"/>
        </w:rPr>
        <w:br/>
        <w:t>betet an den Himmelsknaben!</w:t>
      </w:r>
      <w:r w:rsidRPr="00A43E37">
        <w:rPr>
          <w:rFonts w:eastAsia="Times New Roman"/>
          <w:szCs w:val="24"/>
          <w:lang w:eastAsia="de-DE"/>
        </w:rPr>
        <w:br/>
        <w:t>an der Botschaft angenehm</w:t>
      </w:r>
      <w:r w:rsidRPr="00A43E37">
        <w:rPr>
          <w:rFonts w:eastAsia="Times New Roman"/>
          <w:szCs w:val="24"/>
          <w:lang w:eastAsia="de-DE"/>
        </w:rPr>
        <w:br/>
        <w:t>lasset Alles Anteil haben!</w:t>
      </w:r>
      <w:r w:rsidRPr="00A43E37">
        <w:rPr>
          <w:rFonts w:eastAsia="Times New Roman"/>
          <w:szCs w:val="24"/>
          <w:lang w:eastAsia="de-DE"/>
        </w:rPr>
        <w:br/>
        <w:t>gehet hin, verkündigt’s unverweilt —</w:t>
      </w:r>
      <w:r w:rsidRPr="00A43E37">
        <w:rPr>
          <w:rFonts w:eastAsia="Times New Roman"/>
          <w:szCs w:val="24"/>
          <w:lang w:eastAsia="de-DE"/>
        </w:rPr>
        <w:br/>
        <w:t>Hirten, eilt!</w:t>
      </w:r>
    </w:p>
    <w:p w14:paraId="15A7B5AA"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Ehr ist nun</w:t>
      </w:r>
      <w:r w:rsidRPr="00A43E37">
        <w:rPr>
          <w:rFonts w:eastAsia="Times New Roman"/>
          <w:szCs w:val="24"/>
          <w:lang w:eastAsia="de-DE"/>
        </w:rPr>
        <w:br/>
        <w:t xml:space="preserve">Ehr ist nun Gott in der </w:t>
      </w:r>
      <w:proofErr w:type="spellStart"/>
      <w:r w:rsidRPr="00A43E37">
        <w:rPr>
          <w:rFonts w:eastAsia="Times New Roman"/>
          <w:szCs w:val="24"/>
          <w:lang w:eastAsia="de-DE"/>
        </w:rPr>
        <w:t>Höh</w:t>
      </w:r>
      <w:proofErr w:type="spellEnd"/>
      <w:r w:rsidRPr="00A43E37">
        <w:rPr>
          <w:rFonts w:eastAsia="Times New Roman"/>
          <w:szCs w:val="24"/>
          <w:lang w:eastAsia="de-DE"/>
        </w:rPr>
        <w:t>,</w:t>
      </w:r>
      <w:r w:rsidRPr="00A43E37">
        <w:rPr>
          <w:rFonts w:eastAsia="Times New Roman"/>
          <w:szCs w:val="24"/>
          <w:lang w:eastAsia="de-DE"/>
        </w:rPr>
        <w:br/>
        <w:t>an den Menschen Wohlgefallen,</w:t>
      </w:r>
      <w:r w:rsidRPr="00A43E37">
        <w:rPr>
          <w:rFonts w:eastAsia="Times New Roman"/>
          <w:szCs w:val="24"/>
          <w:lang w:eastAsia="de-DE"/>
        </w:rPr>
        <w:br/>
        <w:t>Fried‘ im Erdental voll Weh!</w:t>
      </w:r>
      <w:r w:rsidRPr="00A43E37">
        <w:rPr>
          <w:rFonts w:eastAsia="Times New Roman"/>
          <w:szCs w:val="24"/>
          <w:lang w:eastAsia="de-DE"/>
        </w:rPr>
        <w:br/>
        <w:t>Menschen, lasst uns niederfallen!</w:t>
      </w:r>
      <w:r w:rsidRPr="00A43E37">
        <w:rPr>
          <w:rFonts w:eastAsia="Times New Roman"/>
          <w:szCs w:val="24"/>
          <w:lang w:eastAsia="de-DE"/>
        </w:rPr>
        <w:br/>
        <w:t>lasst uns um das Friedenskindelein</w:t>
      </w:r>
      <w:r w:rsidRPr="00A43E37">
        <w:rPr>
          <w:rFonts w:eastAsia="Times New Roman"/>
          <w:szCs w:val="24"/>
          <w:lang w:eastAsia="de-DE"/>
        </w:rPr>
        <w:br/>
        <w:t>selig sein!</w:t>
      </w:r>
    </w:p>
    <w:p w14:paraId="31650887" w14:textId="77777777" w:rsidR="009126CB" w:rsidRPr="00A43E37" w:rsidRDefault="009126CB" w:rsidP="009126CB">
      <w:pPr>
        <w:pStyle w:val="berschrift1"/>
      </w:pPr>
      <w:r w:rsidRPr="00A43E37">
        <w:t>Es deckt dich, o Buch</w:t>
      </w:r>
    </w:p>
    <w:p w14:paraId="0C04DDC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Es deckt dich, o Buch! des Geheimnisses Schleier:</w:t>
      </w:r>
      <w:r w:rsidRPr="00A43E37">
        <w:rPr>
          <w:rFonts w:eastAsia="Times New Roman"/>
          <w:szCs w:val="24"/>
          <w:lang w:eastAsia="de-DE"/>
        </w:rPr>
        <w:br/>
        <w:t>nur einzeln erleuchten die nächtlichen Feuer</w:t>
      </w:r>
      <w:r w:rsidRPr="00A43E37">
        <w:rPr>
          <w:rFonts w:eastAsia="Times New Roman"/>
          <w:szCs w:val="24"/>
          <w:lang w:eastAsia="de-DE"/>
        </w:rPr>
        <w:br/>
        <w:t>die Hügel, und Fackeln versprühen die Funken:</w:t>
      </w:r>
      <w:r w:rsidRPr="00A43E37">
        <w:rPr>
          <w:rFonts w:eastAsia="Times New Roman"/>
          <w:szCs w:val="24"/>
          <w:lang w:eastAsia="de-DE"/>
        </w:rPr>
        <w:br/>
        <w:t xml:space="preserve">ringsum ist die Landschaft in Dunkel versunken. </w:t>
      </w:r>
    </w:p>
    <w:p w14:paraId="31BD517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Wohl blitzet vom Himmel manch feuriges Zeichen,</w:t>
      </w:r>
      <w:r w:rsidRPr="00A43E37">
        <w:rPr>
          <w:rFonts w:eastAsia="Times New Roman"/>
          <w:szCs w:val="24"/>
          <w:lang w:eastAsia="de-DE"/>
        </w:rPr>
        <w:br/>
        <w:t>dem alle die irdischen Lichter erbleichen:</w:t>
      </w:r>
      <w:r w:rsidRPr="00A43E37">
        <w:rPr>
          <w:rFonts w:eastAsia="Times New Roman"/>
          <w:szCs w:val="24"/>
          <w:lang w:eastAsia="de-DE"/>
        </w:rPr>
        <w:br/>
        <w:t>doch rauscht es vorüber sein Sonnengefunkel</w:t>
      </w:r>
      <w:r w:rsidRPr="00A43E37">
        <w:rPr>
          <w:rFonts w:eastAsia="Times New Roman"/>
          <w:szCs w:val="24"/>
          <w:lang w:eastAsia="de-DE"/>
        </w:rPr>
        <w:br/>
      </w:r>
      <w:proofErr w:type="spellStart"/>
      <w:r w:rsidRPr="00A43E37">
        <w:rPr>
          <w:rFonts w:eastAsia="Times New Roman"/>
          <w:szCs w:val="24"/>
          <w:lang w:eastAsia="de-DE"/>
        </w:rPr>
        <w:t>verlischet</w:t>
      </w:r>
      <w:proofErr w:type="spellEnd"/>
      <w:r w:rsidRPr="00A43E37">
        <w:rPr>
          <w:rFonts w:eastAsia="Times New Roman"/>
          <w:szCs w:val="24"/>
          <w:lang w:eastAsia="de-DE"/>
        </w:rPr>
        <w:t xml:space="preserve">, o Schreckens in schwärzeres Dunkel. </w:t>
      </w:r>
    </w:p>
    <w:p w14:paraId="46EA4BB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Sieh! Engel </w:t>
      </w:r>
      <w:proofErr w:type="spellStart"/>
      <w:r w:rsidRPr="00A43E37">
        <w:rPr>
          <w:rFonts w:eastAsia="Times New Roman"/>
          <w:szCs w:val="24"/>
          <w:lang w:eastAsia="de-DE"/>
        </w:rPr>
        <w:t>durchstrahlen’s</w:t>
      </w:r>
      <w:proofErr w:type="spellEnd"/>
      <w:r w:rsidRPr="00A43E37">
        <w:rPr>
          <w:rFonts w:eastAsia="Times New Roman"/>
          <w:szCs w:val="24"/>
          <w:lang w:eastAsia="de-DE"/>
        </w:rPr>
        <w:t>! den grauenden Morgen</w:t>
      </w:r>
      <w:r w:rsidRPr="00A43E37">
        <w:rPr>
          <w:rFonts w:eastAsia="Times New Roman"/>
          <w:szCs w:val="24"/>
          <w:lang w:eastAsia="de-DE"/>
        </w:rPr>
        <w:br/>
        <w:t>verkünden sie, Ende den nächtlichen Sorgen!</w:t>
      </w:r>
      <w:r w:rsidRPr="00A43E37">
        <w:rPr>
          <w:rFonts w:eastAsia="Times New Roman"/>
          <w:szCs w:val="24"/>
          <w:lang w:eastAsia="de-DE"/>
        </w:rPr>
        <w:br/>
        <w:t>sie füllen die Lüfte mit jubelndem Schalle:</w:t>
      </w:r>
      <w:r w:rsidRPr="00A43E37">
        <w:rPr>
          <w:rFonts w:eastAsia="Times New Roman"/>
          <w:szCs w:val="24"/>
          <w:lang w:eastAsia="de-DE"/>
        </w:rPr>
        <w:br/>
        <w:t xml:space="preserve">ein Morgenstern glänzt über Bethlehems Stalle. </w:t>
      </w:r>
    </w:p>
    <w:p w14:paraId="2566B7D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Blick auf nach des Ölbergs und Golgathas Höhen!</w:t>
      </w:r>
      <w:r w:rsidRPr="00A43E37">
        <w:rPr>
          <w:rFonts w:eastAsia="Times New Roman"/>
          <w:szCs w:val="24"/>
          <w:lang w:eastAsia="de-DE"/>
        </w:rPr>
        <w:br/>
        <w:t>dort kannst du das blutige Morgenrot sehen:</w:t>
      </w:r>
      <w:r w:rsidRPr="00A43E37">
        <w:rPr>
          <w:rFonts w:eastAsia="Times New Roman"/>
          <w:szCs w:val="24"/>
          <w:lang w:eastAsia="de-DE"/>
        </w:rPr>
        <w:br/>
        <w:t>Es streitet gewaltig, in zornigen Kriegen</w:t>
      </w:r>
      <w:r w:rsidRPr="00A43E37">
        <w:rPr>
          <w:rFonts w:eastAsia="Times New Roman"/>
          <w:szCs w:val="24"/>
          <w:lang w:eastAsia="de-DE"/>
        </w:rPr>
        <w:br/>
        <w:t>auf ewig die Heere der Nacht zu besiegen.</w:t>
      </w:r>
    </w:p>
    <w:p w14:paraId="70A88F1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fliehen! sie fliehen, der Finsternis Mächte,</w:t>
      </w:r>
      <w:r w:rsidRPr="00A43E37">
        <w:rPr>
          <w:rFonts w:eastAsia="Times New Roman"/>
          <w:szCs w:val="24"/>
          <w:lang w:eastAsia="de-DE"/>
        </w:rPr>
        <w:br/>
        <w:t>hinunter zur Hölle, in endlose Nächte!</w:t>
      </w:r>
      <w:r w:rsidRPr="00A43E37">
        <w:rPr>
          <w:rFonts w:eastAsia="Times New Roman"/>
          <w:szCs w:val="24"/>
          <w:lang w:eastAsia="de-DE"/>
        </w:rPr>
        <w:br/>
        <w:t>vom Kampfplatz erhebt sich die siegende Sonne,</w:t>
      </w:r>
      <w:r w:rsidRPr="00A43E37">
        <w:rPr>
          <w:rFonts w:eastAsia="Times New Roman"/>
          <w:szCs w:val="24"/>
          <w:lang w:eastAsia="de-DE"/>
        </w:rPr>
        <w:br/>
        <w:t xml:space="preserve">und tränket die Ostergefilde mit Wonne. </w:t>
      </w:r>
    </w:p>
    <w:p w14:paraId="0D85941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Gelöst sind die Rätsel des Buches: der Schleier</w:t>
      </w:r>
      <w:r w:rsidRPr="00A43E37">
        <w:rPr>
          <w:rFonts w:eastAsia="Times New Roman"/>
          <w:szCs w:val="24"/>
          <w:lang w:eastAsia="de-DE"/>
        </w:rPr>
        <w:br/>
        <w:t>zerfloss vor der Sonne verzehrendem Feuer.</w:t>
      </w:r>
      <w:r w:rsidRPr="00A43E37">
        <w:rPr>
          <w:rFonts w:eastAsia="Times New Roman"/>
          <w:szCs w:val="24"/>
          <w:lang w:eastAsia="de-DE"/>
        </w:rPr>
        <w:br/>
        <w:t xml:space="preserve">Die </w:t>
      </w:r>
      <w:proofErr w:type="spellStart"/>
      <w:r w:rsidRPr="00A43E37">
        <w:rPr>
          <w:rFonts w:eastAsia="Times New Roman"/>
          <w:szCs w:val="24"/>
          <w:lang w:eastAsia="de-DE"/>
        </w:rPr>
        <w:t>Erd</w:t>
      </w:r>
      <w:proofErr w:type="spellEnd"/>
      <w:r w:rsidRPr="00A43E37">
        <w:rPr>
          <w:rFonts w:eastAsia="Times New Roman"/>
          <w:szCs w:val="24"/>
          <w:lang w:eastAsia="de-DE"/>
        </w:rPr>
        <w:t>‘ ist beseligt, der Himmel steht offen:</w:t>
      </w:r>
      <w:r w:rsidRPr="00A43E37">
        <w:rPr>
          <w:rFonts w:eastAsia="Times New Roman"/>
          <w:szCs w:val="24"/>
          <w:lang w:eastAsia="de-DE"/>
        </w:rPr>
        <w:br/>
        <w:t>erklimmt ihn durch Lieben und Glauben und Hoffen!</w:t>
      </w:r>
    </w:p>
    <w:p w14:paraId="5DF0F07B" w14:textId="77777777" w:rsidR="00B06BEF" w:rsidRPr="00A43E37" w:rsidRDefault="00B06BEF" w:rsidP="00B06BEF">
      <w:pPr>
        <w:pStyle w:val="berschrift1"/>
      </w:pPr>
      <w:r w:rsidRPr="00A43E37">
        <w:t>Freundlich Vater, aus der Höhe</w:t>
      </w:r>
    </w:p>
    <w:p w14:paraId="7F46819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Freundlich, Vater! aus der Höhe</w:t>
      </w:r>
      <w:r w:rsidRPr="00A43E37">
        <w:rPr>
          <w:rFonts w:eastAsia="Times New Roman"/>
          <w:szCs w:val="24"/>
          <w:lang w:eastAsia="de-DE"/>
        </w:rPr>
        <w:br/>
        <w:t>schaust Du in dies Tal voll Wehe</w:t>
      </w:r>
      <w:r w:rsidRPr="00A43E37">
        <w:rPr>
          <w:rFonts w:eastAsia="Times New Roman"/>
          <w:szCs w:val="24"/>
          <w:lang w:eastAsia="de-DE"/>
        </w:rPr>
        <w:br/>
        <w:t>auf den herzgeliebten Sohn:</w:t>
      </w:r>
      <w:r w:rsidRPr="00A43E37">
        <w:rPr>
          <w:rFonts w:eastAsia="Times New Roman"/>
          <w:szCs w:val="24"/>
          <w:lang w:eastAsia="de-DE"/>
        </w:rPr>
        <w:br/>
        <w:t>Er spielt auf Mariens Schoße</w:t>
      </w:r>
      <w:r w:rsidRPr="00A43E37">
        <w:rPr>
          <w:rFonts w:eastAsia="Times New Roman"/>
          <w:szCs w:val="24"/>
          <w:lang w:eastAsia="de-DE"/>
        </w:rPr>
        <w:br/>
        <w:t>Er, der unermesslich große</w:t>
      </w:r>
      <w:r w:rsidRPr="00A43E37">
        <w:rPr>
          <w:rFonts w:eastAsia="Times New Roman"/>
          <w:szCs w:val="24"/>
          <w:lang w:eastAsia="de-DE"/>
        </w:rPr>
        <w:br/>
        <w:t>K</w:t>
      </w:r>
      <w:r>
        <w:rPr>
          <w:rFonts w:eastAsia="Times New Roman"/>
          <w:szCs w:val="24"/>
          <w:lang w:eastAsia="de-DE"/>
        </w:rPr>
        <w:t>ö</w:t>
      </w:r>
      <w:r w:rsidRPr="00A43E37">
        <w:rPr>
          <w:rFonts w:eastAsia="Times New Roman"/>
          <w:szCs w:val="24"/>
          <w:lang w:eastAsia="de-DE"/>
        </w:rPr>
        <w:t xml:space="preserve">nig aus dem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 </w:t>
      </w:r>
    </w:p>
    <w:p w14:paraId="4EE64EB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siehst Ihn mit Wohlgefallen</w:t>
      </w:r>
      <w:r w:rsidRPr="00A43E37">
        <w:rPr>
          <w:rFonts w:eastAsia="Times New Roman"/>
          <w:szCs w:val="24"/>
          <w:lang w:eastAsia="de-DE"/>
        </w:rPr>
        <w:br/>
        <w:t>durch die zarte Kindheit wallen:</w:t>
      </w:r>
      <w:r w:rsidRPr="00A43E37">
        <w:rPr>
          <w:rFonts w:eastAsia="Times New Roman"/>
          <w:szCs w:val="24"/>
          <w:lang w:eastAsia="de-DE"/>
        </w:rPr>
        <w:br/>
        <w:t>Dein besorgter Vaterblick</w:t>
      </w:r>
      <w:r w:rsidRPr="00A43E37">
        <w:rPr>
          <w:rFonts w:eastAsia="Times New Roman"/>
          <w:szCs w:val="24"/>
          <w:lang w:eastAsia="de-DE"/>
        </w:rPr>
        <w:br/>
        <w:t>und der Jungfrau Muttertriebe</w:t>
      </w:r>
      <w:r w:rsidRPr="00A43E37">
        <w:rPr>
          <w:rFonts w:eastAsia="Times New Roman"/>
          <w:szCs w:val="24"/>
          <w:lang w:eastAsia="de-DE"/>
        </w:rPr>
        <w:br/>
        <w:t>leiten Ihn die Bahn der Liebe:</w:t>
      </w:r>
      <w:r w:rsidRPr="00A43E37">
        <w:rPr>
          <w:rFonts w:eastAsia="Times New Roman"/>
          <w:szCs w:val="24"/>
          <w:lang w:eastAsia="de-DE"/>
        </w:rPr>
        <w:br/>
        <w:t xml:space="preserve">Liebe macht schon jetzt Sein Glück. </w:t>
      </w:r>
    </w:p>
    <w:p w14:paraId="746628ED"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Wagt ihr’s, Engel! hinzusehen,</w:t>
      </w:r>
      <w:r w:rsidRPr="00A43E37">
        <w:rPr>
          <w:rFonts w:eastAsia="Times New Roman"/>
          <w:szCs w:val="24"/>
          <w:lang w:eastAsia="de-DE"/>
        </w:rPr>
        <w:br/>
        <w:t>wie er lallen lernt und gehen,</w:t>
      </w:r>
      <w:r w:rsidRPr="00A43E37">
        <w:rPr>
          <w:rFonts w:eastAsia="Times New Roman"/>
          <w:szCs w:val="24"/>
          <w:lang w:eastAsia="de-DE"/>
        </w:rPr>
        <w:br/>
        <w:t>wie Er Menschenpflege braucht?</w:t>
      </w:r>
      <w:r w:rsidRPr="00A43E37">
        <w:rPr>
          <w:rFonts w:eastAsia="Times New Roman"/>
          <w:szCs w:val="24"/>
          <w:lang w:eastAsia="de-DE"/>
        </w:rPr>
        <w:br/>
        <w:t>Er, der Welten schafft und pfleget,</w:t>
      </w:r>
      <w:r w:rsidRPr="00A43E37">
        <w:rPr>
          <w:rFonts w:eastAsia="Times New Roman"/>
          <w:szCs w:val="24"/>
          <w:lang w:eastAsia="de-DE"/>
        </w:rPr>
        <w:br/>
        <w:t>der der Seiten Rad beweget,</w:t>
      </w:r>
      <w:r w:rsidRPr="00A43E37">
        <w:rPr>
          <w:rFonts w:eastAsia="Times New Roman"/>
          <w:szCs w:val="24"/>
          <w:lang w:eastAsia="de-DE"/>
        </w:rPr>
        <w:br/>
        <w:t xml:space="preserve">dem der Himmel Opfer raucht. </w:t>
      </w:r>
    </w:p>
    <w:p w14:paraId="0E3D0EA0"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Wir, wir wagen es, wir Sünder!</w:t>
      </w:r>
      <w:r w:rsidRPr="00A43E37">
        <w:rPr>
          <w:rFonts w:eastAsia="Times New Roman"/>
          <w:szCs w:val="24"/>
          <w:lang w:eastAsia="de-DE"/>
        </w:rPr>
        <w:br/>
        <w:t>Fröhlich in der Schar der Kinder</w:t>
      </w:r>
      <w:r w:rsidRPr="00A43E37">
        <w:rPr>
          <w:rFonts w:eastAsia="Times New Roman"/>
          <w:szCs w:val="24"/>
          <w:lang w:eastAsia="de-DE"/>
        </w:rPr>
        <w:br/>
        <w:t xml:space="preserve">sehn wir Gottes Kind </w:t>
      </w:r>
      <w:proofErr w:type="spellStart"/>
      <w:r w:rsidRPr="00A43E37">
        <w:rPr>
          <w:rFonts w:eastAsia="Times New Roman"/>
          <w:szCs w:val="24"/>
          <w:lang w:eastAsia="de-DE"/>
        </w:rPr>
        <w:t>gedeihn</w:t>
      </w:r>
      <w:proofErr w:type="spellEnd"/>
      <w:r w:rsidRPr="00A43E37">
        <w:rPr>
          <w:rFonts w:eastAsia="Times New Roman"/>
          <w:szCs w:val="24"/>
          <w:lang w:eastAsia="de-DE"/>
        </w:rPr>
        <w:t>:</w:t>
      </w:r>
      <w:r w:rsidRPr="00A43E37">
        <w:rPr>
          <w:rFonts w:eastAsia="Times New Roman"/>
          <w:szCs w:val="24"/>
          <w:lang w:eastAsia="de-DE"/>
        </w:rPr>
        <w:br/>
        <w:t>mag kein Unfall uns verletzen!</w:t>
      </w:r>
      <w:r w:rsidRPr="00A43E37">
        <w:rPr>
          <w:rFonts w:eastAsia="Times New Roman"/>
          <w:szCs w:val="24"/>
          <w:lang w:eastAsia="de-DE"/>
        </w:rPr>
        <w:br/>
        <w:t xml:space="preserve">mag’s </w:t>
      </w:r>
      <w:proofErr w:type="spellStart"/>
      <w:r w:rsidRPr="00A43E37">
        <w:rPr>
          <w:rFonts w:eastAsia="Times New Roman"/>
          <w:szCs w:val="24"/>
          <w:lang w:eastAsia="de-DE"/>
        </w:rPr>
        <w:t>entgehn</w:t>
      </w:r>
      <w:proofErr w:type="spellEnd"/>
      <w:r w:rsidRPr="00A43E37">
        <w:rPr>
          <w:rFonts w:eastAsia="Times New Roman"/>
          <w:szCs w:val="24"/>
          <w:lang w:eastAsia="de-DE"/>
        </w:rPr>
        <w:t xml:space="preserve"> des Feindes Netzen,</w:t>
      </w:r>
      <w:r w:rsidRPr="00A43E37">
        <w:rPr>
          <w:rFonts w:eastAsia="Times New Roman"/>
          <w:szCs w:val="24"/>
          <w:lang w:eastAsia="de-DE"/>
        </w:rPr>
        <w:br/>
        <w:t xml:space="preserve">die Ihm rings Verderben </w:t>
      </w:r>
      <w:proofErr w:type="spellStart"/>
      <w:r w:rsidRPr="00A43E37">
        <w:rPr>
          <w:rFonts w:eastAsia="Times New Roman"/>
          <w:szCs w:val="24"/>
          <w:lang w:eastAsia="de-DE"/>
        </w:rPr>
        <w:t>dräun</w:t>
      </w:r>
      <w:proofErr w:type="spellEnd"/>
      <w:r w:rsidRPr="00A43E37">
        <w:rPr>
          <w:rFonts w:eastAsia="Times New Roman"/>
          <w:szCs w:val="24"/>
          <w:lang w:eastAsia="de-DE"/>
        </w:rPr>
        <w:t xml:space="preserve">! </w:t>
      </w:r>
    </w:p>
    <w:p w14:paraId="5766D3C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 es wird! es wird erstarken:</w:t>
      </w:r>
      <w:r w:rsidRPr="00A43E37">
        <w:rPr>
          <w:rFonts w:eastAsia="Times New Roman"/>
          <w:szCs w:val="24"/>
          <w:lang w:eastAsia="de-DE"/>
        </w:rPr>
        <w:br/>
        <w:t>rauben wird das Kind dem Starken</w:t>
      </w:r>
      <w:r w:rsidRPr="00A43E37">
        <w:rPr>
          <w:rFonts w:eastAsia="Times New Roman"/>
          <w:szCs w:val="24"/>
          <w:lang w:eastAsia="de-DE"/>
        </w:rPr>
        <w:br/>
        <w:t xml:space="preserve">seinen Raub mit </w:t>
      </w:r>
      <w:proofErr w:type="spellStart"/>
      <w:r w:rsidRPr="00A43E37">
        <w:rPr>
          <w:rFonts w:eastAsia="Times New Roman"/>
          <w:szCs w:val="24"/>
          <w:lang w:eastAsia="de-DE"/>
        </w:rPr>
        <w:t>blut’ger</w:t>
      </w:r>
      <w:proofErr w:type="spellEnd"/>
      <w:r w:rsidRPr="00A43E37">
        <w:rPr>
          <w:rFonts w:eastAsia="Times New Roman"/>
          <w:szCs w:val="24"/>
          <w:lang w:eastAsia="de-DE"/>
        </w:rPr>
        <w:t xml:space="preserve"> Hand.</w:t>
      </w:r>
      <w:r w:rsidRPr="00A43E37">
        <w:rPr>
          <w:rFonts w:eastAsia="Times New Roman"/>
          <w:szCs w:val="24"/>
          <w:lang w:eastAsia="de-DE"/>
        </w:rPr>
        <w:br/>
        <w:t>Jauchzt dem Bruder zu, ihr Brüder</w:t>
      </w:r>
      <w:r w:rsidRPr="00A43E37">
        <w:rPr>
          <w:rFonts w:eastAsia="Times New Roman"/>
          <w:szCs w:val="24"/>
          <w:lang w:eastAsia="de-DE"/>
        </w:rPr>
        <w:br/>
        <w:t>siegreich öffnet Er euch wieder</w:t>
      </w:r>
      <w:r w:rsidRPr="00A43E37">
        <w:rPr>
          <w:rFonts w:eastAsia="Times New Roman"/>
          <w:szCs w:val="24"/>
          <w:lang w:eastAsia="de-DE"/>
        </w:rPr>
        <w:br/>
        <w:t xml:space="preserve">das </w:t>
      </w:r>
      <w:proofErr w:type="spellStart"/>
      <w:r w:rsidRPr="00A43E37">
        <w:rPr>
          <w:rFonts w:eastAsia="Times New Roman"/>
          <w:szCs w:val="24"/>
          <w:lang w:eastAsia="de-DE"/>
        </w:rPr>
        <w:t>verschlossne</w:t>
      </w:r>
      <w:proofErr w:type="spellEnd"/>
      <w:r w:rsidRPr="00A43E37">
        <w:rPr>
          <w:rFonts w:eastAsia="Times New Roman"/>
          <w:szCs w:val="24"/>
          <w:lang w:eastAsia="de-DE"/>
        </w:rPr>
        <w:t xml:space="preserve"> Vaterland! </w:t>
      </w:r>
    </w:p>
    <w:p w14:paraId="1ED7A0AF" w14:textId="77777777" w:rsidR="00B06BEF" w:rsidRPr="00A43E37" w:rsidRDefault="00B06BEF" w:rsidP="00B06BEF">
      <w:pPr>
        <w:pStyle w:val="berschrift1"/>
      </w:pPr>
      <w:r w:rsidRPr="00A43E37">
        <w:t>Geh hin in Frieden, altes Jahr</w:t>
      </w:r>
    </w:p>
    <w:p w14:paraId="513C2B2C"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Geh hin in Frieden, altes Jahr –</w:t>
      </w:r>
      <w:r w:rsidRPr="00A43E37">
        <w:rPr>
          <w:rFonts w:eastAsia="Times New Roman"/>
          <w:szCs w:val="24"/>
          <w:lang w:eastAsia="de-DE"/>
        </w:rPr>
        <w:br/>
        <w:t>nimm unsern Dank für deine Milde!</w:t>
      </w:r>
      <w:r w:rsidRPr="00A43E37">
        <w:rPr>
          <w:rFonts w:eastAsia="Times New Roman"/>
          <w:szCs w:val="24"/>
          <w:lang w:eastAsia="de-DE"/>
        </w:rPr>
        <w:br/>
        <w:t>der Herr gebot: da blieb Gefahr</w:t>
      </w:r>
      <w:r w:rsidRPr="00A43E37">
        <w:rPr>
          <w:rFonts w:eastAsia="Times New Roman"/>
          <w:szCs w:val="24"/>
          <w:lang w:eastAsia="de-DE"/>
        </w:rPr>
        <w:br/>
        <w:t>uns Fern, und Segen trank’s Gefilde.</w:t>
      </w:r>
      <w:r w:rsidRPr="00A43E37">
        <w:rPr>
          <w:rFonts w:eastAsia="Times New Roman"/>
          <w:szCs w:val="24"/>
          <w:lang w:eastAsia="de-DE"/>
        </w:rPr>
        <w:br/>
        <w:t>Gebieter</w:t>
      </w:r>
      <w:r w:rsidRPr="00A43E37">
        <w:rPr>
          <w:rFonts w:eastAsia="Times New Roman"/>
          <w:szCs w:val="24"/>
          <w:lang w:eastAsia="de-DE"/>
        </w:rPr>
        <w:br/>
        <w:t>und Hüter</w:t>
      </w:r>
      <w:r w:rsidRPr="00A43E37">
        <w:rPr>
          <w:rFonts w:eastAsia="Times New Roman"/>
          <w:szCs w:val="24"/>
          <w:lang w:eastAsia="de-DE"/>
        </w:rPr>
        <w:br/>
        <w:t>der Deinen! wie heiß</w:t>
      </w:r>
      <w:r w:rsidRPr="00A43E37">
        <w:rPr>
          <w:rFonts w:eastAsia="Times New Roman"/>
          <w:szCs w:val="24"/>
          <w:lang w:eastAsia="de-DE"/>
        </w:rPr>
        <w:br/>
        <w:t xml:space="preserve">strömt heut aus den Herzen und Lippen Dein Preis! </w:t>
      </w:r>
    </w:p>
    <w:p w14:paraId="0C51096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Steig freundlich nieder, neues Jahr,</w:t>
      </w:r>
      <w:r w:rsidRPr="00A43E37">
        <w:rPr>
          <w:rFonts w:eastAsia="Times New Roman"/>
          <w:szCs w:val="24"/>
          <w:lang w:eastAsia="de-DE"/>
        </w:rPr>
        <w:br/>
        <w:t>um freundlich wieder einst zu scheiden!</w:t>
      </w:r>
      <w:r w:rsidRPr="00A43E37">
        <w:rPr>
          <w:rFonts w:eastAsia="Times New Roman"/>
          <w:szCs w:val="24"/>
          <w:lang w:eastAsia="de-DE"/>
        </w:rPr>
        <w:br/>
        <w:t>der Herr der Zeit, die dich gebar,</w:t>
      </w:r>
      <w:r w:rsidRPr="00A43E37">
        <w:rPr>
          <w:rFonts w:eastAsia="Times New Roman"/>
          <w:szCs w:val="24"/>
          <w:lang w:eastAsia="de-DE"/>
        </w:rPr>
        <w:br/>
        <w:t>führ uns durch deine Freud‘ und Leiben!</w:t>
      </w:r>
      <w:r w:rsidRPr="00A43E37">
        <w:rPr>
          <w:rFonts w:eastAsia="Times New Roman"/>
          <w:szCs w:val="24"/>
          <w:lang w:eastAsia="de-DE"/>
        </w:rPr>
        <w:br/>
        <w:t>bring Frieden</w:t>
      </w:r>
      <w:r w:rsidRPr="00A43E37">
        <w:rPr>
          <w:rFonts w:eastAsia="Times New Roman"/>
          <w:szCs w:val="24"/>
          <w:lang w:eastAsia="de-DE"/>
        </w:rPr>
        <w:br/>
        <w:t>den Müden,</w:t>
      </w:r>
      <w:r w:rsidRPr="00A43E37">
        <w:rPr>
          <w:rFonts w:eastAsia="Times New Roman"/>
          <w:szCs w:val="24"/>
          <w:lang w:eastAsia="de-DE"/>
        </w:rPr>
        <w:br/>
        <w:t>den Traurigen Trost,</w:t>
      </w:r>
      <w:r w:rsidRPr="00A43E37">
        <w:rPr>
          <w:rFonts w:eastAsia="Times New Roman"/>
          <w:szCs w:val="24"/>
          <w:lang w:eastAsia="de-DE"/>
        </w:rPr>
        <w:br/>
        <w:t xml:space="preserve">den Hungrigen </w:t>
      </w:r>
      <w:proofErr w:type="spellStart"/>
      <w:r w:rsidRPr="00A43E37">
        <w:rPr>
          <w:rFonts w:eastAsia="Times New Roman"/>
          <w:szCs w:val="24"/>
          <w:lang w:eastAsia="de-DE"/>
        </w:rPr>
        <w:t>sel’ge</w:t>
      </w:r>
      <w:proofErr w:type="spellEnd"/>
      <w:r w:rsidRPr="00A43E37">
        <w:rPr>
          <w:rFonts w:eastAsia="Times New Roman"/>
          <w:szCs w:val="24"/>
          <w:lang w:eastAsia="de-DE"/>
        </w:rPr>
        <w:t xml:space="preserve">, lebendige Kost! </w:t>
      </w:r>
    </w:p>
    <w:p w14:paraId="1BE2AD2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Den leichten Seelen ernsten Sinn,</w:t>
      </w:r>
      <w:r w:rsidRPr="00A43E37">
        <w:rPr>
          <w:rFonts w:eastAsia="Times New Roman"/>
          <w:szCs w:val="24"/>
          <w:lang w:eastAsia="de-DE"/>
        </w:rPr>
        <w:br/>
        <w:t xml:space="preserve">die </w:t>
      </w:r>
      <w:proofErr w:type="spellStart"/>
      <w:r w:rsidRPr="00A43E37">
        <w:rPr>
          <w:rFonts w:eastAsia="Times New Roman"/>
          <w:szCs w:val="24"/>
          <w:lang w:eastAsia="de-DE"/>
        </w:rPr>
        <w:t>Zeitverprassung</w:t>
      </w:r>
      <w:proofErr w:type="spellEnd"/>
      <w:r w:rsidRPr="00A43E37">
        <w:rPr>
          <w:rFonts w:eastAsia="Times New Roman"/>
          <w:szCs w:val="24"/>
          <w:lang w:eastAsia="de-DE"/>
        </w:rPr>
        <w:t xml:space="preserve"> schnell zu enden,</w:t>
      </w:r>
      <w:r w:rsidRPr="00A43E37">
        <w:rPr>
          <w:rFonts w:eastAsia="Times New Roman"/>
          <w:szCs w:val="24"/>
          <w:lang w:eastAsia="de-DE"/>
        </w:rPr>
        <w:br/>
        <w:t>zum Einigen, was Not ist, bin</w:t>
      </w:r>
      <w:r w:rsidRPr="00A43E37">
        <w:rPr>
          <w:rFonts w:eastAsia="Times New Roman"/>
          <w:szCs w:val="24"/>
          <w:lang w:eastAsia="de-DE"/>
        </w:rPr>
        <w:br/>
        <w:t xml:space="preserve">sich mit </w:t>
      </w:r>
      <w:proofErr w:type="spellStart"/>
      <w:r w:rsidRPr="00A43E37">
        <w:rPr>
          <w:rFonts w:eastAsia="Times New Roman"/>
          <w:szCs w:val="24"/>
          <w:lang w:eastAsia="de-DE"/>
        </w:rPr>
        <w:t>entschlossnem</w:t>
      </w:r>
      <w:proofErr w:type="spellEnd"/>
      <w:r w:rsidRPr="00A43E37">
        <w:rPr>
          <w:rFonts w:eastAsia="Times New Roman"/>
          <w:szCs w:val="24"/>
          <w:lang w:eastAsia="de-DE"/>
        </w:rPr>
        <w:t xml:space="preserve"> Mut zu wenden!</w:t>
      </w:r>
      <w:r w:rsidRPr="00A43E37">
        <w:rPr>
          <w:rFonts w:eastAsia="Times New Roman"/>
          <w:szCs w:val="24"/>
          <w:lang w:eastAsia="de-DE"/>
        </w:rPr>
        <w:br/>
        <w:t>belebe,</w:t>
      </w:r>
      <w:r w:rsidRPr="00A43E37">
        <w:rPr>
          <w:rFonts w:eastAsia="Times New Roman"/>
          <w:szCs w:val="24"/>
          <w:lang w:eastAsia="de-DE"/>
        </w:rPr>
        <w:br/>
        <w:t>erhebe</w:t>
      </w:r>
      <w:r w:rsidRPr="00A43E37">
        <w:rPr>
          <w:rFonts w:eastAsia="Times New Roman"/>
          <w:szCs w:val="24"/>
          <w:lang w:eastAsia="de-DE"/>
        </w:rPr>
        <w:br/>
        <w:t>hoch über den Tand</w:t>
      </w:r>
      <w:r w:rsidRPr="00A43E37">
        <w:rPr>
          <w:rFonts w:eastAsia="Times New Roman"/>
          <w:szCs w:val="24"/>
          <w:lang w:eastAsia="de-DE"/>
        </w:rPr>
        <w:br/>
        <w:t xml:space="preserve">der Erde die Herzen zum ewigen Land! </w:t>
      </w:r>
    </w:p>
    <w:p w14:paraId="6218965D" w14:textId="77777777" w:rsidR="00B06BEF" w:rsidRPr="00A43E37" w:rsidRDefault="00B06BEF" w:rsidP="00B06BEF">
      <w:pPr>
        <w:pStyle w:val="berschrift1"/>
      </w:pPr>
      <w:r w:rsidRPr="00A43E37">
        <w:t>Gott, unser Bruder</w:t>
      </w:r>
    </w:p>
    <w:p w14:paraId="644D63A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Gott, unser Bruder! wir kommen mit Lieb‘ und mit Beugen;</w:t>
      </w:r>
      <w:r w:rsidRPr="00A43E37">
        <w:rPr>
          <w:rFonts w:eastAsia="Times New Roman"/>
          <w:szCs w:val="24"/>
          <w:lang w:eastAsia="de-DE"/>
        </w:rPr>
        <w:br/>
        <w:t>Freundlich empfange das kindliche Lob unsrer Reigen!</w:t>
      </w:r>
      <w:r w:rsidRPr="00A43E37">
        <w:rPr>
          <w:rFonts w:eastAsia="Times New Roman"/>
          <w:szCs w:val="24"/>
          <w:lang w:eastAsia="de-DE"/>
        </w:rPr>
        <w:br/>
        <w:t>tue Dich kund</w:t>
      </w:r>
      <w:r w:rsidRPr="00A43E37">
        <w:rPr>
          <w:rFonts w:eastAsia="Times New Roman"/>
          <w:szCs w:val="24"/>
          <w:lang w:eastAsia="de-DE"/>
        </w:rPr>
        <w:br/>
        <w:t>durch der Unmündigen Mund!</w:t>
      </w:r>
      <w:r w:rsidRPr="00A43E37">
        <w:rPr>
          <w:rFonts w:eastAsia="Times New Roman"/>
          <w:szCs w:val="24"/>
          <w:lang w:eastAsia="de-DE"/>
        </w:rPr>
        <w:br/>
        <w:t xml:space="preserve">nimm Deine Kinder Dir eigen! </w:t>
      </w:r>
    </w:p>
    <w:p w14:paraId="07F4A66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Jauchzet Ihm Alle! die Brust wird dem Herzen zu enge!</w:t>
      </w:r>
      <w:r w:rsidRPr="00A43E37">
        <w:rPr>
          <w:rFonts w:eastAsia="Times New Roman"/>
          <w:szCs w:val="24"/>
          <w:lang w:eastAsia="de-DE"/>
        </w:rPr>
        <w:br/>
        <w:t>Seht in den Lüften der himmlischen Heerscharen Menge!</w:t>
      </w:r>
      <w:r w:rsidRPr="00A43E37">
        <w:rPr>
          <w:rFonts w:eastAsia="Times New Roman"/>
          <w:szCs w:val="24"/>
          <w:lang w:eastAsia="de-DE"/>
        </w:rPr>
        <w:br/>
        <w:t>singt, Groß und Klein!</w:t>
      </w:r>
      <w:r w:rsidRPr="00A43E37">
        <w:rPr>
          <w:rFonts w:eastAsia="Times New Roman"/>
          <w:szCs w:val="24"/>
          <w:lang w:eastAsia="de-DE"/>
        </w:rPr>
        <w:br/>
        <w:t>stimmet frohlockend mit ein.</w:t>
      </w:r>
      <w:r w:rsidRPr="00A43E37">
        <w:rPr>
          <w:rFonts w:eastAsia="Times New Roman"/>
          <w:szCs w:val="24"/>
          <w:lang w:eastAsia="de-DE"/>
        </w:rPr>
        <w:br/>
        <w:t>in ihre Jubelgesänge!</w:t>
      </w:r>
    </w:p>
    <w:p w14:paraId="6F0F70B4" w14:textId="77777777" w:rsidR="009126CB" w:rsidRPr="00A43E37" w:rsidRDefault="009126CB" w:rsidP="009126CB">
      <w:pPr>
        <w:pStyle w:val="berschrift1"/>
      </w:pPr>
      <w:r w:rsidRPr="00A43E37">
        <w:t>Gottes Wort, du Feuerschwert</w:t>
      </w:r>
    </w:p>
    <w:p w14:paraId="3E63AC71"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Gottes Wort, du Feuerschwert!</w:t>
      </w:r>
      <w:r w:rsidRPr="00A43E37">
        <w:rPr>
          <w:rFonts w:eastAsia="Times New Roman"/>
          <w:szCs w:val="24"/>
          <w:lang w:eastAsia="de-DE"/>
        </w:rPr>
        <w:br/>
        <w:t>heil’ger Brand, der Herzen zehrt!</w:t>
      </w:r>
      <w:r w:rsidRPr="00A43E37">
        <w:rPr>
          <w:rFonts w:eastAsia="Times New Roman"/>
          <w:szCs w:val="24"/>
          <w:lang w:eastAsia="de-DE"/>
        </w:rPr>
        <w:br/>
        <w:t>Brunnquell, kräftig und lebendig!</w:t>
      </w:r>
      <w:r w:rsidRPr="00A43E37">
        <w:rPr>
          <w:rFonts w:eastAsia="Times New Roman"/>
          <w:szCs w:val="24"/>
          <w:lang w:eastAsia="de-DE"/>
        </w:rPr>
        <w:br/>
        <w:t>Eines ist zum Heil notwendig:</w:t>
      </w:r>
      <w:r w:rsidRPr="00A43E37">
        <w:rPr>
          <w:rFonts w:eastAsia="Times New Roman"/>
          <w:szCs w:val="24"/>
          <w:lang w:eastAsia="de-DE"/>
        </w:rPr>
        <w:br/>
        <w:t>achtsam aus der Liebe Mund</w:t>
      </w:r>
      <w:r w:rsidRPr="00A43E37">
        <w:rPr>
          <w:rFonts w:eastAsia="Times New Roman"/>
          <w:szCs w:val="24"/>
          <w:lang w:eastAsia="de-DE"/>
        </w:rPr>
        <w:br/>
        <w:t xml:space="preserve">dich zu hören, Wort vom Bund! </w:t>
      </w:r>
    </w:p>
    <w:p w14:paraId="10DB390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Dann erzeigst du </w:t>
      </w:r>
      <w:proofErr w:type="spellStart"/>
      <w:r w:rsidRPr="00A43E37">
        <w:rPr>
          <w:rFonts w:eastAsia="Times New Roman"/>
          <w:szCs w:val="24"/>
          <w:lang w:eastAsia="de-DE"/>
        </w:rPr>
        <w:t>seliglich</w:t>
      </w:r>
      <w:proofErr w:type="spellEnd"/>
      <w:r w:rsidRPr="00A43E37">
        <w:rPr>
          <w:rFonts w:eastAsia="Times New Roman"/>
          <w:szCs w:val="24"/>
          <w:lang w:eastAsia="de-DE"/>
        </w:rPr>
        <w:br/>
        <w:t>als Arznei der Seelen dich,</w:t>
      </w:r>
      <w:r w:rsidRPr="00A43E37">
        <w:rPr>
          <w:rFonts w:eastAsia="Times New Roman"/>
          <w:szCs w:val="24"/>
          <w:lang w:eastAsia="de-DE"/>
        </w:rPr>
        <w:br/>
        <w:t>als Durchbrecher falscher Schranken,</w:t>
      </w:r>
      <w:r w:rsidRPr="00A43E37">
        <w:rPr>
          <w:rFonts w:eastAsia="Times New Roman"/>
          <w:szCs w:val="24"/>
          <w:lang w:eastAsia="de-DE"/>
        </w:rPr>
        <w:br/>
        <w:t>Richter heimlicher Gedanken:</w:t>
      </w:r>
      <w:r w:rsidRPr="00A43E37">
        <w:rPr>
          <w:rFonts w:eastAsia="Times New Roman"/>
          <w:szCs w:val="24"/>
          <w:lang w:eastAsia="de-DE"/>
        </w:rPr>
        <w:br/>
        <w:t>tief ins Herz, in Mark und Bein</w:t>
      </w:r>
      <w:r w:rsidRPr="00A43E37">
        <w:rPr>
          <w:rFonts w:eastAsia="Times New Roman"/>
          <w:szCs w:val="24"/>
          <w:lang w:eastAsia="de-DE"/>
        </w:rPr>
        <w:br/>
        <w:t xml:space="preserve">dringet Deine Schärf hinein. </w:t>
      </w:r>
    </w:p>
    <w:p w14:paraId="452884EF"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wird seltsam wohl und weh,</w:t>
      </w:r>
      <w:r w:rsidRPr="00A43E37">
        <w:rPr>
          <w:rFonts w:eastAsia="Times New Roman"/>
          <w:szCs w:val="24"/>
          <w:lang w:eastAsia="de-DE"/>
        </w:rPr>
        <w:br/>
        <w:t>wenn du nach Gethsemane</w:t>
      </w:r>
      <w:r w:rsidRPr="00A43E37">
        <w:rPr>
          <w:rFonts w:eastAsia="Times New Roman"/>
          <w:szCs w:val="24"/>
          <w:lang w:eastAsia="de-DE"/>
        </w:rPr>
        <w:br/>
        <w:t>und nach Golgatha uns leitest</w:t>
      </w:r>
      <w:r w:rsidRPr="00A43E37">
        <w:rPr>
          <w:rFonts w:eastAsia="Times New Roman"/>
          <w:szCs w:val="24"/>
          <w:lang w:eastAsia="de-DE"/>
        </w:rPr>
        <w:br/>
        <w:t>wenn du Ihm die Gruft bereitest!</w:t>
      </w:r>
      <w:r w:rsidRPr="00A43E37">
        <w:rPr>
          <w:rFonts w:eastAsia="Times New Roman"/>
          <w:szCs w:val="24"/>
          <w:lang w:eastAsia="de-DE"/>
        </w:rPr>
        <w:br/>
        <w:t>unter des Versöhners Kreuz</w:t>
      </w:r>
      <w:r w:rsidRPr="00A43E37">
        <w:rPr>
          <w:rFonts w:eastAsia="Times New Roman"/>
          <w:szCs w:val="24"/>
          <w:lang w:eastAsia="de-DE"/>
        </w:rPr>
        <w:br/>
        <w:t xml:space="preserve">tötest du der Sünde Reiz. </w:t>
      </w:r>
    </w:p>
    <w:p w14:paraId="3E809D2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Neugeboren stehen wir</w:t>
      </w:r>
      <w:r w:rsidRPr="00A43E37">
        <w:rPr>
          <w:rFonts w:eastAsia="Times New Roman"/>
          <w:szCs w:val="24"/>
          <w:lang w:eastAsia="de-DE"/>
        </w:rPr>
        <w:br/>
        <w:t>auf vom Kreuz, und schwören Dir,</w:t>
      </w:r>
      <w:r w:rsidRPr="00A43E37">
        <w:rPr>
          <w:rFonts w:eastAsia="Times New Roman"/>
          <w:szCs w:val="24"/>
          <w:lang w:eastAsia="de-DE"/>
        </w:rPr>
        <w:br/>
        <w:t xml:space="preserve">Fürst der Herzen!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Treue:</w:t>
      </w:r>
      <w:r w:rsidRPr="00A43E37">
        <w:rPr>
          <w:rFonts w:eastAsia="Times New Roman"/>
          <w:szCs w:val="24"/>
          <w:lang w:eastAsia="de-DE"/>
        </w:rPr>
        <w:br/>
        <w:t>der gewisse Geist, der neue</w:t>
      </w:r>
      <w:r w:rsidRPr="00A43E37">
        <w:rPr>
          <w:rFonts w:eastAsia="Times New Roman"/>
          <w:szCs w:val="24"/>
          <w:lang w:eastAsia="de-DE"/>
        </w:rPr>
        <w:br/>
        <w:t>Geist der Lieb‘ und Kraft und Zucht</w:t>
      </w:r>
      <w:r w:rsidRPr="00A43E37">
        <w:rPr>
          <w:rFonts w:eastAsia="Times New Roman"/>
          <w:szCs w:val="24"/>
          <w:lang w:eastAsia="de-DE"/>
        </w:rPr>
        <w:br/>
        <w:t xml:space="preserve">treibet uns zu </w:t>
      </w:r>
      <w:proofErr w:type="spellStart"/>
      <w:r w:rsidRPr="00A43E37">
        <w:rPr>
          <w:rFonts w:eastAsia="Times New Roman"/>
          <w:szCs w:val="24"/>
          <w:lang w:eastAsia="de-DE"/>
        </w:rPr>
        <w:t>Blüt</w:t>
      </w:r>
      <w:proofErr w:type="spellEnd"/>
      <w:r w:rsidRPr="00A43E37">
        <w:rPr>
          <w:rFonts w:eastAsia="Times New Roman"/>
          <w:szCs w:val="24"/>
          <w:lang w:eastAsia="de-DE"/>
        </w:rPr>
        <w:t xml:space="preserve"> und Frucht. </w:t>
      </w:r>
    </w:p>
    <w:p w14:paraId="671A340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Rede, Herr! wir horchen Dir!</w:t>
      </w:r>
      <w:r w:rsidRPr="00A43E37">
        <w:rPr>
          <w:rFonts w:eastAsia="Times New Roman"/>
          <w:szCs w:val="24"/>
          <w:lang w:eastAsia="de-DE"/>
        </w:rPr>
        <w:br/>
        <w:t>reg‘ uns an mit Heilsbegier,</w:t>
      </w:r>
      <w:r w:rsidRPr="00A43E37">
        <w:rPr>
          <w:rFonts w:eastAsia="Times New Roman"/>
          <w:szCs w:val="24"/>
          <w:lang w:eastAsia="de-DE"/>
        </w:rPr>
        <w:br/>
        <w:t>dass wir Deines Wortes Lehren</w:t>
      </w:r>
      <w:r w:rsidRPr="00A43E37">
        <w:rPr>
          <w:rFonts w:eastAsia="Times New Roman"/>
          <w:szCs w:val="24"/>
          <w:lang w:eastAsia="de-DE"/>
        </w:rPr>
        <w:br/>
        <w:t xml:space="preserve">treu, mit </w:t>
      </w:r>
      <w:proofErr w:type="spellStart"/>
      <w:r w:rsidRPr="00A43E37">
        <w:rPr>
          <w:rFonts w:eastAsia="Times New Roman"/>
          <w:szCs w:val="24"/>
          <w:lang w:eastAsia="de-DE"/>
        </w:rPr>
        <w:t>offnen</w:t>
      </w:r>
      <w:proofErr w:type="spellEnd"/>
      <w:r w:rsidRPr="00A43E37">
        <w:rPr>
          <w:rFonts w:eastAsia="Times New Roman"/>
          <w:szCs w:val="24"/>
          <w:lang w:eastAsia="de-DE"/>
        </w:rPr>
        <w:t xml:space="preserve"> Ohren, hören!</w:t>
      </w:r>
      <w:r w:rsidRPr="00A43E37">
        <w:rPr>
          <w:rFonts w:eastAsia="Times New Roman"/>
          <w:szCs w:val="24"/>
          <w:lang w:eastAsia="de-DE"/>
        </w:rPr>
        <w:br/>
        <w:t>so gewinnt Dein Todesschmerz</w:t>
      </w:r>
      <w:r w:rsidRPr="00A43E37">
        <w:rPr>
          <w:rFonts w:eastAsia="Times New Roman"/>
          <w:szCs w:val="24"/>
          <w:lang w:eastAsia="de-DE"/>
        </w:rPr>
        <w:br/>
        <w:t xml:space="preserve">Dir noch manches Sünderherz. </w:t>
      </w:r>
    </w:p>
    <w:p w14:paraId="734A5C8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Tausend, tausend hast Du schon:</w:t>
      </w:r>
      <w:r w:rsidRPr="00A43E37">
        <w:rPr>
          <w:rFonts w:eastAsia="Times New Roman"/>
          <w:szCs w:val="24"/>
          <w:lang w:eastAsia="de-DE"/>
        </w:rPr>
        <w:br/>
        <w:t xml:space="preserve">Millionen </w:t>
      </w:r>
      <w:proofErr w:type="spellStart"/>
      <w:r w:rsidRPr="00A43E37">
        <w:rPr>
          <w:rFonts w:eastAsia="Times New Roman"/>
          <w:szCs w:val="24"/>
          <w:lang w:eastAsia="de-DE"/>
        </w:rPr>
        <w:t>sei’n</w:t>
      </w:r>
      <w:proofErr w:type="spellEnd"/>
      <w:r w:rsidRPr="00A43E37">
        <w:rPr>
          <w:rFonts w:eastAsia="Times New Roman"/>
          <w:szCs w:val="24"/>
          <w:lang w:eastAsia="de-DE"/>
        </w:rPr>
        <w:t xml:space="preserve"> Dein Lohn!</w:t>
      </w:r>
      <w:r w:rsidRPr="00A43E37">
        <w:rPr>
          <w:rFonts w:eastAsia="Times New Roman"/>
          <w:szCs w:val="24"/>
          <w:lang w:eastAsia="de-DE"/>
        </w:rPr>
        <w:br/>
        <w:t>nimm die Starken hin zum Raube!</w:t>
      </w:r>
      <w:r w:rsidRPr="00A43E37">
        <w:rPr>
          <w:rFonts w:eastAsia="Times New Roman"/>
          <w:szCs w:val="24"/>
          <w:lang w:eastAsia="de-DE"/>
        </w:rPr>
        <w:br/>
        <w:t>Kraft des Worts und Lieb‘ und Glaube</w:t>
      </w:r>
      <w:r w:rsidRPr="00A43E37">
        <w:rPr>
          <w:rFonts w:eastAsia="Times New Roman"/>
          <w:szCs w:val="24"/>
          <w:lang w:eastAsia="de-DE"/>
        </w:rPr>
        <w:br/>
        <w:t xml:space="preserve">werbe für die </w:t>
      </w:r>
      <w:proofErr w:type="spellStart"/>
      <w:r w:rsidRPr="00A43E37">
        <w:rPr>
          <w:rFonts w:eastAsia="Times New Roman"/>
          <w:szCs w:val="24"/>
          <w:lang w:eastAsia="de-DE"/>
        </w:rPr>
        <w:t>Kreuzesfahn</w:t>
      </w:r>
      <w:proofErr w:type="spellEnd"/>
      <w:r w:rsidRPr="00A43E37">
        <w:rPr>
          <w:rFonts w:eastAsia="Times New Roman"/>
          <w:szCs w:val="24"/>
          <w:lang w:eastAsia="de-DE"/>
        </w:rPr>
        <w:t>‘</w:t>
      </w:r>
      <w:r w:rsidRPr="00A43E37">
        <w:rPr>
          <w:rFonts w:eastAsia="Times New Roman"/>
          <w:szCs w:val="24"/>
          <w:lang w:eastAsia="de-DE"/>
        </w:rPr>
        <w:br/>
        <w:t xml:space="preserve">unzählbare Mengen an! </w:t>
      </w:r>
    </w:p>
    <w:p w14:paraId="78801354" w14:textId="77777777" w:rsidR="009126CB" w:rsidRPr="00A43E37" w:rsidRDefault="009126CB" w:rsidP="009126CB">
      <w:pPr>
        <w:pStyle w:val="berschrift1"/>
      </w:pPr>
      <w:r w:rsidRPr="00A43E37">
        <w:t>Heiliger Herr und Gott</w:t>
      </w:r>
    </w:p>
    <w:p w14:paraId="64727EC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Heiliger Herr und Gott,</w:t>
      </w:r>
      <w:r w:rsidRPr="00A43E37">
        <w:rPr>
          <w:rFonts w:eastAsia="Times New Roman"/>
          <w:szCs w:val="24"/>
          <w:lang w:eastAsia="de-DE"/>
        </w:rPr>
        <w:br/>
        <w:t>Jehovah Zebaoth!</w:t>
      </w:r>
      <w:r w:rsidRPr="00A43E37">
        <w:rPr>
          <w:rFonts w:eastAsia="Times New Roman"/>
          <w:szCs w:val="24"/>
          <w:lang w:eastAsia="de-DE"/>
        </w:rPr>
        <w:br/>
        <w:t>Du allbarmherziger,</w:t>
      </w:r>
      <w:r w:rsidRPr="00A43E37">
        <w:rPr>
          <w:rFonts w:eastAsia="Times New Roman"/>
          <w:szCs w:val="24"/>
          <w:lang w:eastAsia="de-DE"/>
        </w:rPr>
        <w:br/>
      </w:r>
      <w:proofErr w:type="spellStart"/>
      <w:r w:rsidRPr="00A43E37">
        <w:rPr>
          <w:rFonts w:eastAsia="Times New Roman"/>
          <w:szCs w:val="24"/>
          <w:lang w:eastAsia="de-DE"/>
        </w:rPr>
        <w:t>Allmächt’ger</w:t>
      </w:r>
      <w:proofErr w:type="spellEnd"/>
      <w:r w:rsidRPr="00A43E37">
        <w:rPr>
          <w:rFonts w:eastAsia="Times New Roman"/>
          <w:szCs w:val="24"/>
          <w:lang w:eastAsia="de-DE"/>
        </w:rPr>
        <w:t xml:space="preserve"> Gott und Herr!</w:t>
      </w:r>
      <w:r w:rsidRPr="00A43E37">
        <w:rPr>
          <w:rFonts w:eastAsia="Times New Roman"/>
          <w:szCs w:val="24"/>
          <w:lang w:eastAsia="de-DE"/>
        </w:rPr>
        <w:br/>
        <w:t>Willkommen, Herr der Ewigkeit,</w:t>
      </w:r>
      <w:r w:rsidRPr="00A43E37">
        <w:rPr>
          <w:rFonts w:eastAsia="Times New Roman"/>
          <w:szCs w:val="24"/>
          <w:lang w:eastAsia="de-DE"/>
        </w:rPr>
        <w:br/>
        <w:t>In dieser engen armen Zeit!</w:t>
      </w:r>
      <w:r w:rsidRPr="00A43E37">
        <w:rPr>
          <w:rFonts w:eastAsia="Times New Roman"/>
          <w:szCs w:val="24"/>
          <w:lang w:eastAsia="de-DE"/>
        </w:rPr>
        <w:br/>
        <w:t>Du, der Du warst, bist und sein wirst,</w:t>
      </w:r>
      <w:r w:rsidRPr="00A43E37">
        <w:rPr>
          <w:rFonts w:eastAsia="Times New Roman"/>
          <w:szCs w:val="24"/>
          <w:lang w:eastAsia="de-DE"/>
        </w:rPr>
        <w:br/>
        <w:t>Des Lichtes Quell, des Lebens Fürst,</w:t>
      </w:r>
      <w:r w:rsidRPr="00A43E37">
        <w:rPr>
          <w:rFonts w:eastAsia="Times New Roman"/>
          <w:szCs w:val="24"/>
          <w:lang w:eastAsia="de-DE"/>
        </w:rPr>
        <w:br/>
        <w:t>Hoch aus des Himmels Freudensaal</w:t>
      </w:r>
      <w:r w:rsidRPr="00A43E37">
        <w:rPr>
          <w:rFonts w:eastAsia="Times New Roman"/>
          <w:szCs w:val="24"/>
          <w:lang w:eastAsia="de-DE"/>
        </w:rPr>
        <w:br/>
        <w:t>Willkommen hier im Todestal!</w:t>
      </w:r>
      <w:r w:rsidRPr="00A43E37">
        <w:rPr>
          <w:rFonts w:eastAsia="Times New Roman"/>
          <w:szCs w:val="24"/>
          <w:lang w:eastAsia="de-DE"/>
        </w:rPr>
        <w:br/>
        <w:t>Kein Engel ist so rasch und kühn,</w:t>
      </w:r>
      <w:r w:rsidRPr="00A43E37">
        <w:rPr>
          <w:rFonts w:eastAsia="Times New Roman"/>
          <w:szCs w:val="24"/>
          <w:lang w:eastAsia="de-DE"/>
        </w:rPr>
        <w:br/>
        <w:t>Dein Lichtglanz schreckt und blendet ihn:</w:t>
      </w:r>
      <w:r w:rsidRPr="00A43E37">
        <w:rPr>
          <w:rFonts w:eastAsia="Times New Roman"/>
          <w:szCs w:val="24"/>
          <w:lang w:eastAsia="de-DE"/>
        </w:rPr>
        <w:br/>
        <w:t>Zu Sündern kommst Du, Bruderherz!</w:t>
      </w:r>
      <w:r w:rsidRPr="00A43E37">
        <w:rPr>
          <w:rFonts w:eastAsia="Times New Roman"/>
          <w:szCs w:val="24"/>
          <w:lang w:eastAsia="de-DE"/>
        </w:rPr>
        <w:br/>
        <w:t>Teilst ihre Not, trägst ihren Schmerz:</w:t>
      </w:r>
      <w:r w:rsidRPr="00A43E37">
        <w:rPr>
          <w:rFonts w:eastAsia="Times New Roman"/>
          <w:szCs w:val="24"/>
          <w:lang w:eastAsia="de-DE"/>
        </w:rPr>
        <w:br/>
        <w:t>Nimm Lieb‘, Anbetung, Dank und Ruhm –</w:t>
      </w:r>
      <w:r w:rsidRPr="00A43E37">
        <w:rPr>
          <w:rFonts w:eastAsia="Times New Roman"/>
          <w:szCs w:val="24"/>
          <w:lang w:eastAsia="de-DE"/>
        </w:rPr>
        <w:br/>
      </w:r>
      <w:proofErr w:type="spellStart"/>
      <w:r w:rsidRPr="00A43E37">
        <w:rPr>
          <w:rFonts w:eastAsia="Times New Roman"/>
          <w:szCs w:val="24"/>
          <w:lang w:eastAsia="de-DE"/>
        </w:rPr>
        <w:t>Nimm’s</w:t>
      </w:r>
      <w:proofErr w:type="spellEnd"/>
      <w:r w:rsidRPr="00A43E37">
        <w:rPr>
          <w:rFonts w:eastAsia="Times New Roman"/>
          <w:szCs w:val="24"/>
          <w:lang w:eastAsia="de-DE"/>
        </w:rPr>
        <w:t xml:space="preserve"> Sünderherz zum Heiligtum! Amen.</w:t>
      </w:r>
    </w:p>
    <w:p w14:paraId="18F97D4F" w14:textId="77777777" w:rsidR="009126CB" w:rsidRPr="00A43E37" w:rsidRDefault="009126CB" w:rsidP="009126CB">
      <w:pPr>
        <w:pStyle w:val="berschrift1"/>
      </w:pPr>
      <w:r w:rsidRPr="00A43E37">
        <w:t>Holdseliger Knabe,</w:t>
      </w:r>
    </w:p>
    <w:p w14:paraId="3649052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Holdseliger Knabe,</w:t>
      </w:r>
      <w:r w:rsidRPr="00A43E37">
        <w:rPr>
          <w:rFonts w:eastAsia="Times New Roman"/>
          <w:szCs w:val="24"/>
          <w:lang w:eastAsia="de-DE"/>
        </w:rPr>
        <w:br/>
        <w:t>den Menschen vom Thron</w:t>
      </w:r>
      <w:r w:rsidRPr="00A43E37">
        <w:rPr>
          <w:rFonts w:eastAsia="Times New Roman"/>
          <w:szCs w:val="24"/>
          <w:lang w:eastAsia="de-DE"/>
        </w:rPr>
        <w:br/>
        <w:t>zur köstlichsten Gabe</w:t>
      </w:r>
      <w:r w:rsidRPr="00A43E37">
        <w:rPr>
          <w:rFonts w:eastAsia="Times New Roman"/>
          <w:szCs w:val="24"/>
          <w:lang w:eastAsia="de-DE"/>
        </w:rPr>
        <w:br/>
      </w:r>
      <w:proofErr w:type="spellStart"/>
      <w:r w:rsidRPr="00A43E37">
        <w:rPr>
          <w:rFonts w:eastAsia="Times New Roman"/>
          <w:szCs w:val="24"/>
          <w:lang w:eastAsia="de-DE"/>
        </w:rPr>
        <w:t>geschenketer</w:t>
      </w:r>
      <w:proofErr w:type="spellEnd"/>
      <w:r w:rsidRPr="00A43E37">
        <w:rPr>
          <w:rFonts w:eastAsia="Times New Roman"/>
          <w:szCs w:val="24"/>
          <w:lang w:eastAsia="de-DE"/>
        </w:rPr>
        <w:t xml:space="preserve"> Sohn –</w:t>
      </w:r>
      <w:r w:rsidRPr="00A43E37">
        <w:rPr>
          <w:rFonts w:eastAsia="Times New Roman"/>
          <w:szCs w:val="24"/>
          <w:lang w:eastAsia="de-DE"/>
        </w:rPr>
        <w:br/>
        <w:t>0 Brudergebärde,</w:t>
      </w:r>
      <w:r w:rsidRPr="00A43E37">
        <w:rPr>
          <w:rFonts w:eastAsia="Times New Roman"/>
          <w:szCs w:val="24"/>
          <w:lang w:eastAsia="de-DE"/>
        </w:rPr>
        <w:br/>
        <w:t>die Himmel und Erbe</w:t>
      </w:r>
      <w:r w:rsidRPr="00A43E37">
        <w:rPr>
          <w:rFonts w:eastAsia="Times New Roman"/>
          <w:szCs w:val="24"/>
          <w:lang w:eastAsia="de-DE"/>
        </w:rPr>
        <w:br/>
        <w:t>vereinigt, und Edens verschlossenes Tor</w:t>
      </w:r>
      <w:r w:rsidRPr="00A43E37">
        <w:rPr>
          <w:rFonts w:eastAsia="Times New Roman"/>
          <w:szCs w:val="24"/>
          <w:lang w:eastAsia="de-DE"/>
        </w:rPr>
        <w:br/>
        <w:t xml:space="preserve">neu öffnet! dich preist der </w:t>
      </w:r>
      <w:proofErr w:type="spellStart"/>
      <w:r w:rsidRPr="00A43E37">
        <w:rPr>
          <w:rFonts w:eastAsia="Times New Roman"/>
          <w:szCs w:val="24"/>
          <w:lang w:eastAsia="de-DE"/>
        </w:rPr>
        <w:t>Erlöseten</w:t>
      </w:r>
      <w:proofErr w:type="spellEnd"/>
      <w:r w:rsidRPr="00A43E37">
        <w:rPr>
          <w:rFonts w:eastAsia="Times New Roman"/>
          <w:szCs w:val="24"/>
          <w:lang w:eastAsia="de-DE"/>
        </w:rPr>
        <w:t xml:space="preserve"> Chor. </w:t>
      </w:r>
    </w:p>
    <w:p w14:paraId="2A57B7FC"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bist Du gegeben,</w:t>
      </w:r>
      <w:r w:rsidRPr="00A43E37">
        <w:rPr>
          <w:rFonts w:eastAsia="Times New Roman"/>
          <w:szCs w:val="24"/>
          <w:lang w:eastAsia="de-DE"/>
        </w:rPr>
        <w:br/>
        <w:t>so viel unser sind,</w:t>
      </w:r>
      <w:r w:rsidRPr="00A43E37">
        <w:rPr>
          <w:rFonts w:eastAsia="Times New Roman"/>
          <w:szCs w:val="24"/>
          <w:lang w:eastAsia="de-DE"/>
        </w:rPr>
        <w:br/>
        <w:t>zum ewigen Leben,</w:t>
      </w:r>
      <w:r w:rsidRPr="00A43E37">
        <w:rPr>
          <w:rFonts w:eastAsia="Times New Roman"/>
          <w:szCs w:val="24"/>
          <w:lang w:eastAsia="de-DE"/>
        </w:rPr>
        <w:br/>
        <w:t>Du heiliges Kind!</w:t>
      </w:r>
      <w:r w:rsidRPr="00A43E37">
        <w:rPr>
          <w:rFonts w:eastAsia="Times New Roman"/>
          <w:szCs w:val="24"/>
          <w:lang w:eastAsia="de-DE"/>
        </w:rPr>
        <w:br/>
        <w:t>der Ewigkeit Vater,</w:t>
      </w:r>
      <w:r w:rsidRPr="00A43E37">
        <w:rPr>
          <w:rFonts w:eastAsia="Times New Roman"/>
          <w:szCs w:val="24"/>
          <w:lang w:eastAsia="de-DE"/>
        </w:rPr>
        <w:br/>
        <w:t>der Menschheit Berater,</w:t>
      </w:r>
      <w:r w:rsidRPr="00A43E37">
        <w:rPr>
          <w:rFonts w:eastAsia="Times New Roman"/>
          <w:szCs w:val="24"/>
          <w:lang w:eastAsia="de-DE"/>
        </w:rPr>
        <w:br/>
        <w:t>Du Herzog des Friedens, Du mächtiger Held!</w:t>
      </w:r>
      <w:r w:rsidRPr="00A43E37">
        <w:rPr>
          <w:rFonts w:eastAsia="Times New Roman"/>
          <w:szCs w:val="24"/>
          <w:lang w:eastAsia="de-DE"/>
        </w:rPr>
        <w:br/>
        <w:t xml:space="preserve">Dir, Wunderkind! jauchzt die gerettete Welt, </w:t>
      </w:r>
    </w:p>
    <w:p w14:paraId="0239F9F8"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bist Du geboren,</w:t>
      </w:r>
      <w:r w:rsidRPr="00A43E37">
        <w:rPr>
          <w:rFonts w:eastAsia="Times New Roman"/>
          <w:szCs w:val="24"/>
          <w:lang w:eastAsia="de-DE"/>
        </w:rPr>
        <w:br/>
        <w:t>Du göttlicher Sohn!</w:t>
      </w:r>
      <w:r w:rsidRPr="00A43E37">
        <w:rPr>
          <w:rFonts w:eastAsia="Times New Roman"/>
          <w:szCs w:val="24"/>
          <w:lang w:eastAsia="de-DE"/>
        </w:rPr>
        <w:br/>
        <w:t>zum Himmel erkoren,</w:t>
      </w:r>
      <w:r w:rsidRPr="00A43E37">
        <w:rPr>
          <w:rFonts w:eastAsia="Times New Roman"/>
          <w:szCs w:val="24"/>
          <w:lang w:eastAsia="de-DE"/>
        </w:rPr>
        <w:br/>
        <w:t xml:space="preserve">dem Abgrund </w:t>
      </w:r>
      <w:proofErr w:type="spellStart"/>
      <w:r w:rsidRPr="00A43E37">
        <w:rPr>
          <w:rFonts w:eastAsia="Times New Roman"/>
          <w:szCs w:val="24"/>
          <w:lang w:eastAsia="de-DE"/>
        </w:rPr>
        <w:t>entflohn</w:t>
      </w:r>
      <w:proofErr w:type="spellEnd"/>
      <w:r w:rsidRPr="00A43E37">
        <w:rPr>
          <w:rFonts w:eastAsia="Times New Roman"/>
          <w:szCs w:val="24"/>
          <w:lang w:eastAsia="de-DE"/>
        </w:rPr>
        <w:t>,</w:t>
      </w:r>
      <w:r w:rsidRPr="00A43E37">
        <w:rPr>
          <w:rFonts w:eastAsia="Times New Roman"/>
          <w:szCs w:val="24"/>
          <w:lang w:eastAsia="de-DE"/>
        </w:rPr>
        <w:br/>
        <w:t>lobsingen wir fröhlich:</w:t>
      </w:r>
      <w:r w:rsidRPr="00A43E37">
        <w:rPr>
          <w:rFonts w:eastAsia="Times New Roman"/>
          <w:szCs w:val="24"/>
          <w:lang w:eastAsia="de-DE"/>
        </w:rPr>
        <w:br/>
        <w:t>ja heilig und selig</w:t>
      </w:r>
      <w:r w:rsidRPr="00A43E37">
        <w:rPr>
          <w:rFonts w:eastAsia="Times New Roman"/>
          <w:szCs w:val="24"/>
          <w:lang w:eastAsia="de-DE"/>
        </w:rPr>
        <w:br/>
        <w:t>ertönen die Lieder, die Liebe Dir zollt!</w:t>
      </w:r>
      <w:r w:rsidRPr="00A43E37">
        <w:rPr>
          <w:rFonts w:eastAsia="Times New Roman"/>
          <w:szCs w:val="24"/>
          <w:lang w:eastAsia="de-DE"/>
        </w:rPr>
        <w:br/>
        <w:t>Sie brachten dir Weihrauch und Myrrhen und Gold:</w:t>
      </w:r>
    </w:p>
    <w:p w14:paraId="0537542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Wir bringen Dir Herzen,</w:t>
      </w:r>
      <w:r w:rsidRPr="00A43E37">
        <w:rPr>
          <w:rFonts w:eastAsia="Times New Roman"/>
          <w:szCs w:val="24"/>
          <w:lang w:eastAsia="de-DE"/>
        </w:rPr>
        <w:br/>
        <w:t>kostbarer als Gold</w:t>
      </w:r>
      <w:r w:rsidRPr="00A43E37">
        <w:rPr>
          <w:rFonts w:eastAsia="Times New Roman"/>
          <w:szCs w:val="24"/>
          <w:lang w:eastAsia="de-DE"/>
        </w:rPr>
        <w:br/>
        <w:t xml:space="preserve">Dir </w:t>
      </w:r>
      <w:proofErr w:type="spellStart"/>
      <w:r w:rsidRPr="00A43E37">
        <w:rPr>
          <w:rFonts w:eastAsia="Times New Roman"/>
          <w:szCs w:val="24"/>
          <w:lang w:eastAsia="de-DE"/>
        </w:rPr>
        <w:t>glühn</w:t>
      </w:r>
      <w:proofErr w:type="spellEnd"/>
      <w:r w:rsidRPr="00A43E37">
        <w:rPr>
          <w:rFonts w:eastAsia="Times New Roman"/>
          <w:szCs w:val="24"/>
          <w:lang w:eastAsia="de-DE"/>
        </w:rPr>
        <w:t xml:space="preserve"> ihre Kerzen;</w:t>
      </w:r>
      <w:r w:rsidRPr="00A43E37">
        <w:rPr>
          <w:rFonts w:eastAsia="Times New Roman"/>
          <w:szCs w:val="24"/>
          <w:lang w:eastAsia="de-DE"/>
        </w:rPr>
        <w:br/>
        <w:t>empfange sie hold!</w:t>
      </w:r>
      <w:r w:rsidRPr="00A43E37">
        <w:rPr>
          <w:rFonts w:eastAsia="Times New Roman"/>
          <w:szCs w:val="24"/>
          <w:lang w:eastAsia="de-DE"/>
        </w:rPr>
        <w:br/>
        <w:t>hör‘ unser Verlangen:</w:t>
      </w:r>
      <w:r w:rsidRPr="00A43E37">
        <w:rPr>
          <w:rFonts w:eastAsia="Times New Roman"/>
          <w:szCs w:val="24"/>
          <w:lang w:eastAsia="de-DE"/>
        </w:rPr>
        <w:br/>
        <w:t>behalt sie gefangen!</w:t>
      </w:r>
      <w:r w:rsidRPr="00A43E37">
        <w:rPr>
          <w:rFonts w:eastAsia="Times New Roman"/>
          <w:szCs w:val="24"/>
          <w:lang w:eastAsia="de-DE"/>
        </w:rPr>
        <w:br/>
        <w:t>entsündige, füll sie mit Klarheit und Mut!</w:t>
      </w:r>
      <w:r w:rsidRPr="00A43E37">
        <w:rPr>
          <w:rFonts w:eastAsia="Times New Roman"/>
          <w:szCs w:val="24"/>
          <w:lang w:eastAsia="de-DE"/>
        </w:rPr>
        <w:br/>
        <w:t xml:space="preserve">ernähre, </w:t>
      </w:r>
      <w:proofErr w:type="spellStart"/>
      <w:r w:rsidRPr="00A43E37">
        <w:rPr>
          <w:rFonts w:eastAsia="Times New Roman"/>
          <w:szCs w:val="24"/>
          <w:lang w:eastAsia="de-DE"/>
        </w:rPr>
        <w:t>verew’ge</w:t>
      </w:r>
      <w:proofErr w:type="spellEnd"/>
      <w:r w:rsidRPr="00A43E37">
        <w:rPr>
          <w:rFonts w:eastAsia="Times New Roman"/>
          <w:szCs w:val="24"/>
          <w:lang w:eastAsia="de-DE"/>
        </w:rPr>
        <w:t>‘ die heilige Glut!</w:t>
      </w:r>
    </w:p>
    <w:p w14:paraId="162E3341" w14:textId="77777777" w:rsidR="009126CB" w:rsidRPr="00A43E37" w:rsidRDefault="009126CB" w:rsidP="009126CB">
      <w:pPr>
        <w:pStyle w:val="berschrift1"/>
      </w:pPr>
      <w:r w:rsidRPr="00A43E37">
        <w:t>Huldigt Ihm, o ihr erlösten Heere</w:t>
      </w:r>
    </w:p>
    <w:p w14:paraId="0570FB9D"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Huldigt Ihm, o ihr erlösten Heere,</w:t>
      </w:r>
      <w:r w:rsidRPr="00A43E37">
        <w:rPr>
          <w:rFonts w:eastAsia="Times New Roman"/>
          <w:szCs w:val="24"/>
          <w:lang w:eastAsia="de-DE"/>
        </w:rPr>
        <w:br/>
        <w:t>ihr Sein teures Eigentum!</w:t>
      </w:r>
      <w:r w:rsidRPr="00A43E37">
        <w:rPr>
          <w:rFonts w:eastAsia="Times New Roman"/>
          <w:szCs w:val="24"/>
          <w:lang w:eastAsia="de-DE"/>
        </w:rPr>
        <w:br/>
        <w:t>opfert ihm des Dankes heiße Zähre,</w:t>
      </w:r>
      <w:r w:rsidRPr="00A43E37">
        <w:rPr>
          <w:rFonts w:eastAsia="Times New Roman"/>
          <w:szCs w:val="24"/>
          <w:lang w:eastAsia="de-DE"/>
        </w:rPr>
        <w:br/>
        <w:t>und das Herz zum Heiligtum!</w:t>
      </w:r>
      <w:r w:rsidRPr="00A43E37">
        <w:rPr>
          <w:rFonts w:eastAsia="Times New Roman"/>
          <w:szCs w:val="24"/>
          <w:lang w:eastAsia="de-DE"/>
        </w:rPr>
        <w:br/>
        <w:t>Ohne Rettung waren wir verloren:</w:t>
      </w:r>
      <w:r w:rsidRPr="00A43E37">
        <w:rPr>
          <w:rFonts w:eastAsia="Times New Roman"/>
          <w:szCs w:val="24"/>
          <w:lang w:eastAsia="de-DE"/>
        </w:rPr>
        <w:br/>
        <w:t>uns zum Heil, ja uns ward Er geboren!</w:t>
      </w:r>
      <w:r w:rsidRPr="00A43E37">
        <w:rPr>
          <w:rFonts w:eastAsia="Times New Roman"/>
          <w:szCs w:val="24"/>
          <w:lang w:eastAsia="de-DE"/>
        </w:rPr>
        <w:br/>
        <w:t>Hört, der Engelstimme Macht</w:t>
      </w:r>
      <w:r w:rsidRPr="00A43E37">
        <w:rPr>
          <w:rFonts w:eastAsia="Times New Roman"/>
          <w:szCs w:val="24"/>
          <w:lang w:eastAsia="de-DE"/>
        </w:rPr>
        <w:br/>
        <w:t xml:space="preserve">klinget durch die stille Nacht: </w:t>
      </w:r>
    </w:p>
    <w:p w14:paraId="5A7175F3" w14:textId="77777777" w:rsidR="009126CB" w:rsidRPr="00A43E37" w:rsidRDefault="009126CB" w:rsidP="009126CB">
      <w:pPr>
        <w:spacing w:before="100" w:beforeAutospacing="1" w:after="100" w:afterAutospacing="1" w:line="240" w:lineRule="auto"/>
        <w:rPr>
          <w:rFonts w:eastAsia="Times New Roman"/>
          <w:szCs w:val="24"/>
          <w:lang w:eastAsia="de-DE"/>
        </w:rPr>
      </w:pPr>
      <w:r>
        <w:rPr>
          <w:rFonts w:eastAsia="Times New Roman"/>
          <w:szCs w:val="24"/>
          <w:lang w:eastAsia="de-DE"/>
        </w:rPr>
        <w:t>„</w:t>
      </w:r>
      <w:r w:rsidRPr="00A43E37">
        <w:rPr>
          <w:rFonts w:eastAsia="Times New Roman"/>
          <w:szCs w:val="24"/>
          <w:lang w:eastAsia="de-DE"/>
        </w:rPr>
        <w:t>Sehet, ich verkünde große Freude</w:t>
      </w:r>
      <w:r w:rsidRPr="00A43E37">
        <w:rPr>
          <w:rFonts w:eastAsia="Times New Roman"/>
          <w:szCs w:val="24"/>
          <w:lang w:eastAsia="de-DE"/>
        </w:rPr>
        <w:br/>
        <w:t>allem Volk: ein Heiland ist</w:t>
      </w:r>
      <w:r w:rsidRPr="00A43E37">
        <w:rPr>
          <w:rFonts w:eastAsia="Times New Roman"/>
          <w:szCs w:val="24"/>
          <w:lang w:eastAsia="de-DE"/>
        </w:rPr>
        <w:br/>
        <w:t>euch in Davids Stadt geboren heute,</w:t>
      </w:r>
      <w:r w:rsidRPr="00A43E37">
        <w:rPr>
          <w:rFonts w:eastAsia="Times New Roman"/>
          <w:szCs w:val="24"/>
          <w:lang w:eastAsia="de-DE"/>
        </w:rPr>
        <w:br/>
        <w:t>Welcher ist der Herr, der Christ!</w:t>
      </w:r>
      <w:r w:rsidRPr="00A43E37">
        <w:rPr>
          <w:rFonts w:eastAsia="Times New Roman"/>
          <w:szCs w:val="24"/>
          <w:lang w:eastAsia="de-DE"/>
        </w:rPr>
        <w:br/>
      </w:r>
      <w:proofErr w:type="spellStart"/>
      <w:r w:rsidRPr="00A43E37">
        <w:rPr>
          <w:rFonts w:eastAsia="Times New Roman"/>
          <w:szCs w:val="24"/>
          <w:lang w:eastAsia="de-DE"/>
        </w:rPr>
        <w:t>Nehmt’s</w:t>
      </w:r>
      <w:proofErr w:type="spellEnd"/>
      <w:r w:rsidRPr="00A43E37">
        <w:rPr>
          <w:rFonts w:eastAsia="Times New Roman"/>
          <w:szCs w:val="24"/>
          <w:lang w:eastAsia="de-DE"/>
        </w:rPr>
        <w:t xml:space="preserve"> zum Zeichen: in der Krippe lieget,</w:t>
      </w:r>
      <w:r w:rsidRPr="00A43E37">
        <w:rPr>
          <w:rFonts w:eastAsia="Times New Roman"/>
          <w:szCs w:val="24"/>
          <w:lang w:eastAsia="de-DE"/>
        </w:rPr>
        <w:br/>
        <w:t>unter dessen Wink die Welt sich bieget</w:t>
      </w:r>
      <w:r w:rsidRPr="00A43E37">
        <w:rPr>
          <w:rFonts w:eastAsia="Times New Roman"/>
          <w:szCs w:val="24"/>
          <w:lang w:eastAsia="de-DE"/>
        </w:rPr>
        <w:br/>
        <w:t xml:space="preserve">Er, der </w:t>
      </w:r>
      <w:proofErr w:type="spellStart"/>
      <w:r w:rsidRPr="00A43E37">
        <w:rPr>
          <w:rFonts w:eastAsia="Times New Roman"/>
          <w:szCs w:val="24"/>
          <w:lang w:eastAsia="de-DE"/>
        </w:rPr>
        <w:t>Erd</w:t>
      </w:r>
      <w:proofErr w:type="spellEnd"/>
      <w:r w:rsidRPr="00A43E37">
        <w:rPr>
          <w:rFonts w:eastAsia="Times New Roman"/>
          <w:szCs w:val="24"/>
          <w:lang w:eastAsia="de-DE"/>
        </w:rPr>
        <w:t>‘ und Himmel füllt,</w:t>
      </w:r>
      <w:r w:rsidRPr="00A43E37">
        <w:rPr>
          <w:rFonts w:eastAsia="Times New Roman"/>
          <w:szCs w:val="24"/>
          <w:lang w:eastAsia="de-DE"/>
        </w:rPr>
        <w:br/>
        <w:t>liegt in Windeln eingehüllt!</w:t>
      </w:r>
      <w:r>
        <w:rPr>
          <w:rFonts w:eastAsia="Times New Roman"/>
          <w:szCs w:val="24"/>
          <w:lang w:eastAsia="de-DE"/>
        </w:rPr>
        <w:t>“</w:t>
      </w:r>
    </w:p>
    <w:p w14:paraId="6DD240E9" w14:textId="77777777" w:rsidR="009126CB" w:rsidRPr="00A43E37" w:rsidRDefault="009126CB" w:rsidP="009126CB">
      <w:pPr>
        <w:pStyle w:val="berschrift1"/>
      </w:pPr>
      <w:r w:rsidRPr="00A43E37">
        <w:t>Ihr Hirten, auf!</w:t>
      </w:r>
    </w:p>
    <w:p w14:paraId="361119B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Ihr Hirten, auf! wir wallen froh</w:t>
      </w:r>
      <w:r w:rsidRPr="00A43E37">
        <w:rPr>
          <w:rFonts w:eastAsia="Times New Roman"/>
          <w:szCs w:val="24"/>
          <w:lang w:eastAsia="de-DE"/>
        </w:rPr>
        <w:br/>
        <w:t>zur Stadt, auf Engelsweisung:</w:t>
      </w:r>
      <w:r w:rsidRPr="00A43E37">
        <w:rPr>
          <w:rFonts w:eastAsia="Times New Roman"/>
          <w:szCs w:val="24"/>
          <w:lang w:eastAsia="de-DE"/>
        </w:rPr>
        <w:br/>
        <w:t>dort liegt im Stall auf Heu und Stroh</w:t>
      </w:r>
      <w:r w:rsidRPr="00A43E37">
        <w:rPr>
          <w:rFonts w:eastAsia="Times New Roman"/>
          <w:szCs w:val="24"/>
          <w:lang w:eastAsia="de-DE"/>
        </w:rPr>
        <w:br/>
        <w:t>das Kindlein der Verheißung.</w:t>
      </w:r>
      <w:r w:rsidRPr="00A43E37">
        <w:rPr>
          <w:rFonts w:eastAsia="Times New Roman"/>
          <w:szCs w:val="24"/>
          <w:lang w:eastAsia="de-DE"/>
        </w:rPr>
        <w:br/>
        <w:t>Ach seht, umstrahlt von Himmelslicht,</w:t>
      </w:r>
      <w:r w:rsidRPr="00A43E37">
        <w:rPr>
          <w:rFonts w:eastAsia="Times New Roman"/>
          <w:szCs w:val="24"/>
          <w:lang w:eastAsia="de-DE"/>
        </w:rPr>
        <w:br/>
        <w:t>Sein holdes Jesusangesicht!</w:t>
      </w:r>
      <w:r w:rsidRPr="00A43E37">
        <w:rPr>
          <w:rFonts w:eastAsia="Times New Roman"/>
          <w:szCs w:val="24"/>
          <w:lang w:eastAsia="de-DE"/>
        </w:rPr>
        <w:br/>
        <w:t xml:space="preserve">sei uns in Kripp und </w:t>
      </w:r>
      <w:proofErr w:type="spellStart"/>
      <w:r w:rsidRPr="00A43E37">
        <w:rPr>
          <w:rFonts w:eastAsia="Times New Roman"/>
          <w:szCs w:val="24"/>
          <w:lang w:eastAsia="de-DE"/>
        </w:rPr>
        <w:t>Windlein</w:t>
      </w:r>
      <w:proofErr w:type="spellEnd"/>
      <w:r w:rsidRPr="00A43E37">
        <w:rPr>
          <w:rFonts w:eastAsia="Times New Roman"/>
          <w:szCs w:val="24"/>
          <w:lang w:eastAsia="de-DE"/>
        </w:rPr>
        <w:br/>
        <w:t xml:space="preserve">gegrüßt, Du Gotteskindlein! </w:t>
      </w:r>
    </w:p>
    <w:p w14:paraId="49135645" w14:textId="0C2BD073"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Bethlehem, du Segensstadt,</w:t>
      </w:r>
      <w:r w:rsidRPr="00A43E37">
        <w:rPr>
          <w:rFonts w:eastAsia="Times New Roman"/>
          <w:szCs w:val="24"/>
          <w:lang w:eastAsia="de-DE"/>
        </w:rPr>
        <w:br/>
        <w:t>mitnichten die Geringe!</w:t>
      </w:r>
      <w:r w:rsidRPr="00A43E37">
        <w:rPr>
          <w:rFonts w:eastAsia="Times New Roman"/>
          <w:szCs w:val="24"/>
          <w:lang w:eastAsia="de-DE"/>
        </w:rPr>
        <w:br/>
        <w:t>du birgst den Herrn, der alles hat,</w:t>
      </w:r>
      <w:r w:rsidRPr="00A43E37">
        <w:rPr>
          <w:rFonts w:eastAsia="Times New Roman"/>
          <w:szCs w:val="24"/>
          <w:lang w:eastAsia="de-DE"/>
        </w:rPr>
        <w:br/>
        <w:t>den Schöpfer aller Dinge:</w:t>
      </w:r>
      <w:r w:rsidRPr="00A43E37">
        <w:rPr>
          <w:rFonts w:eastAsia="Times New Roman"/>
          <w:szCs w:val="24"/>
          <w:lang w:eastAsia="de-DE"/>
        </w:rPr>
        <w:br/>
        <w:t>aus dir kommt, reich an Macht und Ehr‘,</w:t>
      </w:r>
      <w:r w:rsidRPr="00A43E37">
        <w:rPr>
          <w:rFonts w:eastAsia="Times New Roman"/>
          <w:szCs w:val="24"/>
          <w:lang w:eastAsia="de-DE"/>
        </w:rPr>
        <w:br/>
        <w:t>der Herzog über Gottes Heer,</w:t>
      </w:r>
      <w:r w:rsidRPr="00A43E37">
        <w:rPr>
          <w:rFonts w:eastAsia="Times New Roman"/>
          <w:szCs w:val="24"/>
          <w:lang w:eastAsia="de-DE"/>
        </w:rPr>
        <w:br/>
        <w:t>der Sohn der Ewigkeiten</w:t>
      </w:r>
      <w:r w:rsidRPr="00A43E37">
        <w:rPr>
          <w:rFonts w:eastAsia="Times New Roman"/>
          <w:szCs w:val="24"/>
          <w:lang w:eastAsia="de-DE"/>
        </w:rPr>
        <w:br/>
        <w:t xml:space="preserve">der Mann voll Schmach und Leiden. </w:t>
      </w:r>
    </w:p>
    <w:p w14:paraId="05E16D0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Wie wirst Du dulden, zartes Kind –</w:t>
      </w:r>
      <w:r w:rsidRPr="00A43E37">
        <w:rPr>
          <w:rFonts w:eastAsia="Times New Roman"/>
          <w:szCs w:val="24"/>
          <w:lang w:eastAsia="de-DE"/>
        </w:rPr>
        <w:br/>
        <w:t>wie wirken, lieben, flehen,</w:t>
      </w:r>
      <w:r w:rsidRPr="00A43E37">
        <w:rPr>
          <w:rFonts w:eastAsia="Times New Roman"/>
          <w:szCs w:val="24"/>
          <w:lang w:eastAsia="de-DE"/>
        </w:rPr>
        <w:br/>
        <w:t>im Riesenkampf mit Tod und Sünd‘</w:t>
      </w:r>
      <w:r w:rsidRPr="00A43E37">
        <w:rPr>
          <w:rFonts w:eastAsia="Times New Roman"/>
          <w:szCs w:val="24"/>
          <w:lang w:eastAsia="de-DE"/>
        </w:rPr>
        <w:br/>
        <w:t>als Löw‘ aus Juda stehen!</w:t>
      </w:r>
      <w:r w:rsidRPr="00A43E37">
        <w:rPr>
          <w:rFonts w:eastAsia="Times New Roman"/>
          <w:szCs w:val="24"/>
          <w:lang w:eastAsia="de-DE"/>
        </w:rPr>
        <w:br/>
        <w:t>und wenn zuletzt, mit Blut bedeckt,</w:t>
      </w:r>
      <w:r w:rsidRPr="00A43E37">
        <w:rPr>
          <w:rFonts w:eastAsia="Times New Roman"/>
          <w:szCs w:val="24"/>
          <w:lang w:eastAsia="de-DE"/>
        </w:rPr>
        <w:br/>
        <w:t>die Lieb‘ in Sarg und Grab Dich streckt –</w:t>
      </w:r>
      <w:r w:rsidRPr="00A43E37">
        <w:rPr>
          <w:rFonts w:eastAsia="Times New Roman"/>
          <w:szCs w:val="24"/>
          <w:lang w:eastAsia="de-DE"/>
        </w:rPr>
        <w:br/>
        <w:t>wie wirst Du im Erliegen</w:t>
      </w:r>
      <w:r w:rsidRPr="00A43E37">
        <w:rPr>
          <w:rFonts w:eastAsia="Times New Roman"/>
          <w:szCs w:val="24"/>
          <w:lang w:eastAsia="de-DE"/>
        </w:rPr>
        <w:br/>
        <w:t xml:space="preserve">unwiderstehlich siegen! </w:t>
      </w:r>
    </w:p>
    <w:p w14:paraId="3420AF3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Dann geht man und verkündiget</w:t>
      </w:r>
      <w:r w:rsidRPr="00A43E37">
        <w:rPr>
          <w:rFonts w:eastAsia="Times New Roman"/>
          <w:szCs w:val="24"/>
          <w:lang w:eastAsia="de-DE"/>
        </w:rPr>
        <w:br/>
        <w:t>das Wort von Kreuz und Krippe,</w:t>
      </w:r>
      <w:r w:rsidRPr="00A43E37">
        <w:rPr>
          <w:rFonts w:eastAsia="Times New Roman"/>
          <w:szCs w:val="24"/>
          <w:lang w:eastAsia="de-DE"/>
        </w:rPr>
        <w:br/>
        <w:t>vom Opfer, das entsündiget,</w:t>
      </w:r>
      <w:r w:rsidRPr="00A43E37">
        <w:rPr>
          <w:rFonts w:eastAsia="Times New Roman"/>
          <w:szCs w:val="24"/>
          <w:lang w:eastAsia="de-DE"/>
        </w:rPr>
        <w:br/>
        <w:t>mit friedensvoller Lippe:</w:t>
      </w:r>
      <w:r w:rsidRPr="00A43E37">
        <w:rPr>
          <w:rFonts w:eastAsia="Times New Roman"/>
          <w:szCs w:val="24"/>
          <w:lang w:eastAsia="de-DE"/>
        </w:rPr>
        <w:br/>
        <w:t xml:space="preserve">dann sammelt sich rings von der </w:t>
      </w:r>
      <w:proofErr w:type="spellStart"/>
      <w:r w:rsidRPr="00A43E37">
        <w:rPr>
          <w:rFonts w:eastAsia="Times New Roman"/>
          <w:szCs w:val="24"/>
          <w:lang w:eastAsia="de-DE"/>
        </w:rPr>
        <w:t>Erd</w:t>
      </w:r>
      <w:proofErr w:type="spellEnd"/>
      <w:r w:rsidRPr="00A43E37">
        <w:rPr>
          <w:rFonts w:eastAsia="Times New Roman"/>
          <w:szCs w:val="24"/>
          <w:lang w:eastAsia="de-DE"/>
        </w:rPr>
        <w:t>‘</w:t>
      </w:r>
      <w:r w:rsidRPr="00A43E37">
        <w:rPr>
          <w:rFonts w:eastAsia="Times New Roman"/>
          <w:szCs w:val="24"/>
          <w:lang w:eastAsia="de-DE"/>
        </w:rPr>
        <w:br/>
        <w:t>auf Golgatha, was Heil begehrt: –</w:t>
      </w:r>
      <w:r w:rsidRPr="00A43E37">
        <w:rPr>
          <w:rFonts w:eastAsia="Times New Roman"/>
          <w:szCs w:val="24"/>
          <w:lang w:eastAsia="de-DE"/>
        </w:rPr>
        <w:br/>
        <w:t>dann kommen Millionen</w:t>
      </w:r>
      <w:r w:rsidRPr="00A43E37">
        <w:rPr>
          <w:rFonts w:eastAsia="Times New Roman"/>
          <w:szCs w:val="24"/>
          <w:lang w:eastAsia="de-DE"/>
        </w:rPr>
        <w:br/>
        <w:t xml:space="preserve">den Todesstreit Dir lohnen. </w:t>
      </w:r>
    </w:p>
    <w:p w14:paraId="4FA19C9B" w14:textId="77777777" w:rsidR="00B06BEF" w:rsidRPr="00A43E37" w:rsidRDefault="00B06BEF" w:rsidP="00B06BEF">
      <w:pPr>
        <w:pStyle w:val="berschrift1"/>
      </w:pPr>
      <w:r w:rsidRPr="00A43E37">
        <w:t>Im siebenten Jahre genoss das Gefilde</w:t>
      </w:r>
    </w:p>
    <w:p w14:paraId="0601CD90"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Im siebenten Jahre genoss das Gefilde</w:t>
      </w:r>
      <w:r w:rsidRPr="00A43E37">
        <w:rPr>
          <w:rFonts w:eastAsia="Times New Roman"/>
          <w:szCs w:val="24"/>
          <w:lang w:eastAsia="de-DE"/>
        </w:rPr>
        <w:br/>
        <w:t>in Israel Ruh, und die Strenge ward Milde:</w:t>
      </w:r>
      <w:r w:rsidRPr="00A43E37">
        <w:rPr>
          <w:rFonts w:eastAsia="Times New Roman"/>
          <w:szCs w:val="24"/>
          <w:lang w:eastAsia="de-DE"/>
        </w:rPr>
        <w:br/>
        <w:t>nach siebenmal sieben erschollen die Töne</w:t>
      </w:r>
      <w:r w:rsidRPr="00A43E37">
        <w:rPr>
          <w:rFonts w:eastAsia="Times New Roman"/>
          <w:szCs w:val="24"/>
          <w:lang w:eastAsia="de-DE"/>
        </w:rPr>
        <w:br/>
        <w:t xml:space="preserve">der hellen Posaunen an Israels Söhne. </w:t>
      </w:r>
    </w:p>
    <w:p w14:paraId="0E37CC5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Das Jahr der Erquickung, des Schuldenerlasses,</w:t>
      </w:r>
      <w:r w:rsidRPr="00A43E37">
        <w:rPr>
          <w:rFonts w:eastAsia="Times New Roman"/>
          <w:szCs w:val="24"/>
          <w:lang w:eastAsia="de-DE"/>
        </w:rPr>
        <w:br/>
        <w:t>der Gnade für Recht, der Verwandlung des Hasses</w:t>
      </w:r>
      <w:r w:rsidRPr="00A43E37">
        <w:rPr>
          <w:rFonts w:eastAsia="Times New Roman"/>
          <w:szCs w:val="24"/>
          <w:lang w:eastAsia="de-DE"/>
        </w:rPr>
        <w:br/>
        <w:t>in Liebe war da, um auf selige Zeiten</w:t>
      </w:r>
      <w:r w:rsidRPr="00A43E37">
        <w:rPr>
          <w:rFonts w:eastAsia="Times New Roman"/>
          <w:szCs w:val="24"/>
          <w:lang w:eastAsia="de-DE"/>
        </w:rPr>
        <w:br/>
        <w:t xml:space="preserve">unendlichen Jubelerlasses zu deuten. </w:t>
      </w:r>
    </w:p>
    <w:p w14:paraId="0DA6832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kamen, statt flüchtiger irdischer Klänge</w:t>
      </w:r>
      <w:r w:rsidRPr="00A43E37">
        <w:rPr>
          <w:rFonts w:eastAsia="Times New Roman"/>
          <w:szCs w:val="24"/>
          <w:lang w:eastAsia="de-DE"/>
        </w:rPr>
        <w:br/>
        <w:t>verkündet durch himmlische Friedensgesänge:</w:t>
      </w:r>
      <w:r w:rsidRPr="00A43E37">
        <w:rPr>
          <w:rFonts w:eastAsia="Times New Roman"/>
          <w:szCs w:val="24"/>
          <w:lang w:eastAsia="de-DE"/>
        </w:rPr>
        <w:br/>
        <w:t xml:space="preserve">vom Geiste </w:t>
      </w:r>
      <w:proofErr w:type="spellStart"/>
      <w:r w:rsidRPr="00A43E37">
        <w:rPr>
          <w:rFonts w:eastAsia="Times New Roman"/>
          <w:szCs w:val="24"/>
          <w:lang w:eastAsia="de-DE"/>
        </w:rPr>
        <w:t>gesalbet</w:t>
      </w:r>
      <w:proofErr w:type="spellEnd"/>
      <w:r w:rsidRPr="00A43E37">
        <w:rPr>
          <w:rFonts w:eastAsia="Times New Roman"/>
          <w:szCs w:val="24"/>
          <w:lang w:eastAsia="de-DE"/>
        </w:rPr>
        <w:t xml:space="preserve"> erschien der Gesandte,</w:t>
      </w:r>
      <w:r w:rsidRPr="00A43E37">
        <w:rPr>
          <w:rFonts w:eastAsia="Times New Roman"/>
          <w:szCs w:val="24"/>
          <w:lang w:eastAsia="de-DE"/>
        </w:rPr>
        <w:br/>
      </w:r>
      <w:proofErr w:type="spellStart"/>
      <w:r w:rsidRPr="00A43E37">
        <w:rPr>
          <w:rFonts w:eastAsia="Times New Roman"/>
          <w:szCs w:val="24"/>
          <w:lang w:eastAsia="de-DE"/>
        </w:rPr>
        <w:t>dems</w:t>
      </w:r>
      <w:proofErr w:type="spellEnd"/>
      <w:r w:rsidRPr="00A43E37">
        <w:rPr>
          <w:rFonts w:eastAsia="Times New Roman"/>
          <w:szCs w:val="24"/>
          <w:lang w:eastAsia="de-DE"/>
        </w:rPr>
        <w:t xml:space="preserve"> Herz zu erretten von Ewigkeit brannte. </w:t>
      </w:r>
    </w:p>
    <w:p w14:paraId="4801C0A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Zu predigen kam Er aus göttlichem Schoße</w:t>
      </w:r>
      <w:r w:rsidRPr="00A43E37">
        <w:rPr>
          <w:rFonts w:eastAsia="Times New Roman"/>
          <w:szCs w:val="24"/>
          <w:lang w:eastAsia="de-DE"/>
        </w:rPr>
        <w:br/>
        <w:t>das Jahr des Erlasses vom Herren, das große:</w:t>
      </w:r>
      <w:r w:rsidRPr="00A43E37">
        <w:rPr>
          <w:rFonts w:eastAsia="Times New Roman"/>
          <w:szCs w:val="24"/>
          <w:lang w:eastAsia="de-DE"/>
        </w:rPr>
        <w:br/>
        <w:t>nun wird es, von Jahren zu Jahren erneuert,</w:t>
      </w:r>
      <w:r w:rsidRPr="00A43E37">
        <w:rPr>
          <w:rFonts w:eastAsia="Times New Roman"/>
          <w:szCs w:val="24"/>
          <w:lang w:eastAsia="de-DE"/>
        </w:rPr>
        <w:br/>
      </w:r>
      <w:proofErr w:type="spellStart"/>
      <w:r w:rsidRPr="00A43E37">
        <w:rPr>
          <w:rFonts w:eastAsia="Times New Roman"/>
          <w:szCs w:val="24"/>
          <w:lang w:eastAsia="de-DE"/>
        </w:rPr>
        <w:t>ohn</w:t>
      </w:r>
      <w:proofErr w:type="spellEnd"/>
      <w:r w:rsidRPr="00A43E37">
        <w:rPr>
          <w:rFonts w:eastAsia="Times New Roman"/>
          <w:szCs w:val="24"/>
          <w:lang w:eastAsia="de-DE"/>
        </w:rPr>
        <w:t>‘ Ende von Himmel und Erde gefeiert!</w:t>
      </w:r>
    </w:p>
    <w:p w14:paraId="06480EC6" w14:textId="77777777" w:rsidR="00B06BEF" w:rsidRPr="00A43E37" w:rsidRDefault="00B06BEF" w:rsidP="00B06BEF">
      <w:pPr>
        <w:pStyle w:val="berschrift1"/>
      </w:pPr>
      <w:r w:rsidRPr="00A43E37">
        <w:t>Jahre eilen</w:t>
      </w:r>
    </w:p>
    <w:p w14:paraId="156B887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Jahre eilen</w:t>
      </w:r>
      <w:r w:rsidRPr="00A43E37">
        <w:rPr>
          <w:rFonts w:eastAsia="Times New Roman"/>
          <w:szCs w:val="24"/>
          <w:lang w:eastAsia="de-DE"/>
        </w:rPr>
        <w:br/>
        <w:t>zur Vergangenheit;</w:t>
      </w:r>
      <w:r w:rsidRPr="00A43E37">
        <w:rPr>
          <w:rFonts w:eastAsia="Times New Roman"/>
          <w:szCs w:val="24"/>
          <w:lang w:eastAsia="de-DE"/>
        </w:rPr>
        <w:br/>
        <w:t>raschen Pfeilen</w:t>
      </w:r>
      <w:r w:rsidRPr="00A43E37">
        <w:rPr>
          <w:rFonts w:eastAsia="Times New Roman"/>
          <w:szCs w:val="24"/>
          <w:lang w:eastAsia="de-DE"/>
        </w:rPr>
        <w:br/>
        <w:t>gleich, entflieht die Zeit.</w:t>
      </w:r>
      <w:r w:rsidRPr="00A43E37">
        <w:rPr>
          <w:rFonts w:eastAsia="Times New Roman"/>
          <w:szCs w:val="24"/>
          <w:lang w:eastAsia="de-DE"/>
        </w:rPr>
        <w:br/>
        <w:t xml:space="preserve">Lass sie fahren!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Ruh</w:t>
      </w:r>
      <w:r w:rsidRPr="00A43E37">
        <w:rPr>
          <w:rFonts w:eastAsia="Times New Roman"/>
          <w:szCs w:val="24"/>
          <w:lang w:eastAsia="de-DE"/>
        </w:rPr>
        <w:br/>
        <w:t>winkt dir; einst durchwandelst du</w:t>
      </w:r>
      <w:r w:rsidRPr="00A43E37">
        <w:rPr>
          <w:rFonts w:eastAsia="Times New Roman"/>
          <w:szCs w:val="24"/>
          <w:lang w:eastAsia="de-DE"/>
        </w:rPr>
        <w:br/>
        <w:t>still die Säulen</w:t>
      </w:r>
      <w:r w:rsidRPr="00A43E37">
        <w:rPr>
          <w:rFonts w:eastAsia="Times New Roman"/>
          <w:szCs w:val="24"/>
          <w:lang w:eastAsia="de-DE"/>
        </w:rPr>
        <w:br/>
        <w:t>der Unendlichkeit.</w:t>
      </w:r>
    </w:p>
    <w:p w14:paraId="595E079A" w14:textId="77777777" w:rsidR="00B06BEF" w:rsidRPr="00A43E37" w:rsidRDefault="00B06BEF" w:rsidP="00B06BEF">
      <w:pPr>
        <w:pStyle w:val="berschrift1"/>
      </w:pPr>
      <w:r w:rsidRPr="00A43E37">
        <w:t>Jesu! seliger Name du!</w:t>
      </w:r>
    </w:p>
    <w:p w14:paraId="075693C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Jesu! seliger Name du!</w:t>
      </w:r>
      <w:r w:rsidRPr="00A43E37">
        <w:rPr>
          <w:rFonts w:eastAsia="Times New Roman"/>
          <w:szCs w:val="24"/>
          <w:lang w:eastAsia="de-DE"/>
        </w:rPr>
        <w:br/>
        <w:t>wo ist wohl Heil und Genuss und Ruh</w:t>
      </w:r>
      <w:r w:rsidRPr="00A43E37">
        <w:rPr>
          <w:rFonts w:eastAsia="Times New Roman"/>
          <w:szCs w:val="24"/>
          <w:lang w:eastAsia="de-DE"/>
        </w:rPr>
        <w:br/>
        <w:t>außer dir zu finden?</w:t>
      </w:r>
      <w:r w:rsidRPr="00A43E37">
        <w:rPr>
          <w:rFonts w:eastAsia="Times New Roman"/>
          <w:szCs w:val="24"/>
          <w:lang w:eastAsia="de-DE"/>
        </w:rPr>
        <w:br/>
        <w:t>In Tod und Leben</w:t>
      </w:r>
      <w:r w:rsidRPr="00A43E37">
        <w:rPr>
          <w:rFonts w:eastAsia="Times New Roman"/>
          <w:szCs w:val="24"/>
          <w:lang w:eastAsia="de-DE"/>
        </w:rPr>
        <w:br/>
        <w:t>ist uns kein Name, als du, gegeben</w:t>
      </w:r>
      <w:r w:rsidRPr="00A43E37">
        <w:rPr>
          <w:rFonts w:eastAsia="Times New Roman"/>
          <w:szCs w:val="24"/>
          <w:lang w:eastAsia="de-DE"/>
        </w:rPr>
        <w:br/>
        <w:t>zur Seligkeit.</w:t>
      </w:r>
    </w:p>
    <w:p w14:paraId="1F6F5A2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Jesu! heiliger Name du!</w:t>
      </w:r>
      <w:r w:rsidRPr="00A43E37">
        <w:rPr>
          <w:rFonts w:eastAsia="Times New Roman"/>
          <w:szCs w:val="24"/>
          <w:lang w:eastAsia="de-DE"/>
        </w:rPr>
        <w:br/>
        <w:t>dich trugen Engel den Menschen zu!</w:t>
      </w:r>
      <w:r w:rsidRPr="00A43E37">
        <w:rPr>
          <w:rFonts w:eastAsia="Times New Roman"/>
          <w:szCs w:val="24"/>
          <w:lang w:eastAsia="de-DE"/>
        </w:rPr>
        <w:br/>
        <w:t>Seraphinen lehrten</w:t>
      </w:r>
      <w:r w:rsidRPr="00A43E37">
        <w:rPr>
          <w:rFonts w:eastAsia="Times New Roman"/>
          <w:szCs w:val="24"/>
          <w:lang w:eastAsia="de-DE"/>
        </w:rPr>
        <w:br/>
        <w:t>dich aber Lernen,</w:t>
      </w:r>
      <w:r w:rsidRPr="00A43E37">
        <w:rPr>
          <w:rFonts w:eastAsia="Times New Roman"/>
          <w:szCs w:val="24"/>
          <w:lang w:eastAsia="de-DE"/>
        </w:rPr>
        <w:br/>
        <w:t>Haben, Genuss war der Fremden, Fernen,</w:t>
      </w:r>
      <w:r w:rsidRPr="00A43E37">
        <w:rPr>
          <w:rFonts w:eastAsia="Times New Roman"/>
          <w:szCs w:val="24"/>
          <w:lang w:eastAsia="de-DE"/>
        </w:rPr>
        <w:br/>
        <w:t>der Sünder Teil.</w:t>
      </w:r>
    </w:p>
    <w:p w14:paraId="0DE1B05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Name! leuchtender Morgenstern!</w:t>
      </w:r>
      <w:r w:rsidRPr="00A43E37">
        <w:rPr>
          <w:rFonts w:eastAsia="Times New Roman"/>
          <w:szCs w:val="24"/>
          <w:lang w:eastAsia="de-DE"/>
        </w:rPr>
        <w:br/>
        <w:t xml:space="preserve">des neuen Bundes </w:t>
      </w:r>
      <w:proofErr w:type="spellStart"/>
      <w:r w:rsidRPr="00A43E37">
        <w:rPr>
          <w:rFonts w:eastAsia="Times New Roman"/>
          <w:szCs w:val="24"/>
          <w:lang w:eastAsia="de-DE"/>
        </w:rPr>
        <w:t>gediegner</w:t>
      </w:r>
      <w:proofErr w:type="spellEnd"/>
      <w:r w:rsidRPr="00A43E37">
        <w:rPr>
          <w:rFonts w:eastAsia="Times New Roman"/>
          <w:szCs w:val="24"/>
          <w:lang w:eastAsia="de-DE"/>
        </w:rPr>
        <w:t xml:space="preserve"> Kern!</w:t>
      </w:r>
      <w:r w:rsidRPr="00A43E37">
        <w:rPr>
          <w:rFonts w:eastAsia="Times New Roman"/>
          <w:szCs w:val="24"/>
          <w:lang w:eastAsia="de-DE"/>
        </w:rPr>
        <w:br/>
        <w:t>A und O der Schriften</w:t>
      </w:r>
      <w:r w:rsidRPr="00A43E37">
        <w:rPr>
          <w:rFonts w:eastAsia="Times New Roman"/>
          <w:szCs w:val="24"/>
          <w:lang w:eastAsia="de-DE"/>
        </w:rPr>
        <w:br/>
        <w:t>von Gott gegeben!</w:t>
      </w:r>
      <w:r w:rsidRPr="00A43E37">
        <w:rPr>
          <w:rFonts w:eastAsia="Times New Roman"/>
          <w:szCs w:val="24"/>
          <w:lang w:eastAsia="de-DE"/>
        </w:rPr>
        <w:br/>
        <w:t>in dir beisammen ist all ihr Leben</w:t>
      </w:r>
      <w:r w:rsidRPr="00A43E37">
        <w:rPr>
          <w:rFonts w:eastAsia="Times New Roman"/>
          <w:szCs w:val="24"/>
          <w:lang w:eastAsia="de-DE"/>
        </w:rPr>
        <w:br/>
        <w:t>und Fried‘ und Trost.</w:t>
      </w:r>
    </w:p>
    <w:p w14:paraId="2636688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O Name! köstliche Gabe du</w:t>
      </w:r>
      <w:r w:rsidRPr="00A43E37">
        <w:rPr>
          <w:rFonts w:eastAsia="Times New Roman"/>
          <w:szCs w:val="24"/>
          <w:lang w:eastAsia="de-DE"/>
        </w:rPr>
        <w:br/>
        <w:t>zum neuen Jahre! so kommt, greift zu!</w:t>
      </w:r>
      <w:r w:rsidRPr="00A43E37">
        <w:rPr>
          <w:rFonts w:eastAsia="Times New Roman"/>
          <w:szCs w:val="24"/>
          <w:lang w:eastAsia="de-DE"/>
        </w:rPr>
        <w:br/>
        <w:t>Millionen Sündern</w:t>
      </w:r>
      <w:r w:rsidRPr="00A43E37">
        <w:rPr>
          <w:rFonts w:eastAsia="Times New Roman"/>
          <w:szCs w:val="24"/>
          <w:lang w:eastAsia="de-DE"/>
        </w:rPr>
        <w:br/>
        <w:t xml:space="preserve">zu </w:t>
      </w:r>
      <w:proofErr w:type="spellStart"/>
      <w:r w:rsidRPr="00A43E37">
        <w:rPr>
          <w:rFonts w:eastAsia="Times New Roman"/>
          <w:szCs w:val="24"/>
          <w:lang w:eastAsia="de-DE"/>
        </w:rPr>
        <w:t>ew’gem</w:t>
      </w:r>
      <w:proofErr w:type="spellEnd"/>
      <w:r w:rsidRPr="00A43E37">
        <w:rPr>
          <w:rFonts w:eastAsia="Times New Roman"/>
          <w:szCs w:val="24"/>
          <w:lang w:eastAsia="de-DE"/>
        </w:rPr>
        <w:t xml:space="preserve"> Lieben</w:t>
      </w:r>
      <w:r w:rsidRPr="00A43E37">
        <w:rPr>
          <w:rFonts w:eastAsia="Times New Roman"/>
          <w:szCs w:val="24"/>
          <w:lang w:eastAsia="de-DE"/>
        </w:rPr>
        <w:br/>
      </w:r>
      <w:proofErr w:type="spellStart"/>
      <w:r w:rsidRPr="00A43E37">
        <w:rPr>
          <w:rFonts w:eastAsia="Times New Roman"/>
          <w:szCs w:val="24"/>
          <w:lang w:eastAsia="de-DE"/>
        </w:rPr>
        <w:t>werd</w:t>
      </w:r>
      <w:proofErr w:type="spellEnd"/>
      <w:r w:rsidRPr="00A43E37">
        <w:rPr>
          <w:rFonts w:eastAsia="Times New Roman"/>
          <w:szCs w:val="24"/>
          <w:lang w:eastAsia="de-DE"/>
        </w:rPr>
        <w:t>‘ er mit blutiger Schrift geschrieben</w:t>
      </w:r>
      <w:r w:rsidRPr="00A43E37">
        <w:rPr>
          <w:rFonts w:eastAsia="Times New Roman"/>
          <w:szCs w:val="24"/>
          <w:lang w:eastAsia="de-DE"/>
        </w:rPr>
        <w:br/>
        <w:t>ins Herzens Grund!</w:t>
      </w:r>
    </w:p>
    <w:p w14:paraId="5133DBCC" w14:textId="77777777" w:rsidR="009126CB" w:rsidRPr="00A43E37" w:rsidRDefault="009126CB" w:rsidP="009126CB">
      <w:pPr>
        <w:pStyle w:val="berschrift1"/>
      </w:pPr>
      <w:r w:rsidRPr="00A43E37">
        <w:t>Kommt herzu, erlöste Sünder</w:t>
      </w:r>
    </w:p>
    <w:p w14:paraId="4D84114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Kommt herzu, erlöste Sünder,</w:t>
      </w:r>
      <w:r w:rsidRPr="00A43E37">
        <w:rPr>
          <w:rFonts w:eastAsia="Times New Roman"/>
          <w:szCs w:val="24"/>
          <w:lang w:eastAsia="de-DE"/>
        </w:rPr>
        <w:br/>
        <w:t>Feiert froh die heilige Nacht!</w:t>
      </w:r>
      <w:r w:rsidRPr="00A43E37">
        <w:rPr>
          <w:rFonts w:eastAsia="Times New Roman"/>
          <w:szCs w:val="24"/>
          <w:lang w:eastAsia="de-DE"/>
        </w:rPr>
        <w:br/>
        <w:t>Sammelt euch ums Kind, ihr Kinder,</w:t>
      </w:r>
      <w:r w:rsidRPr="00A43E37">
        <w:rPr>
          <w:rFonts w:eastAsia="Times New Roman"/>
          <w:szCs w:val="24"/>
          <w:lang w:eastAsia="de-DE"/>
        </w:rPr>
        <w:br/>
        <w:t>Das euch brüderlich anlacht!</w:t>
      </w:r>
      <w:r w:rsidRPr="00A43E37">
        <w:rPr>
          <w:rFonts w:eastAsia="Times New Roman"/>
          <w:szCs w:val="24"/>
          <w:lang w:eastAsia="de-DE"/>
        </w:rPr>
        <w:br/>
        <w:t>Seht, Er liegt im finstern Stalle –</w:t>
      </w:r>
      <w:r w:rsidRPr="00A43E37">
        <w:rPr>
          <w:rFonts w:eastAsia="Times New Roman"/>
          <w:szCs w:val="24"/>
          <w:lang w:eastAsia="de-DE"/>
        </w:rPr>
        <w:br/>
        <w:t>Er, der thront auf Cherubim!</w:t>
      </w:r>
      <w:r w:rsidRPr="00A43E37">
        <w:rPr>
          <w:rFonts w:eastAsia="Times New Roman"/>
          <w:szCs w:val="24"/>
          <w:lang w:eastAsia="de-DE"/>
        </w:rPr>
        <w:br/>
        <w:t>Auf! mit hellem Jubelschalle</w:t>
      </w:r>
      <w:r w:rsidRPr="00A43E37">
        <w:rPr>
          <w:rFonts w:eastAsia="Times New Roman"/>
          <w:szCs w:val="24"/>
          <w:lang w:eastAsia="de-DE"/>
        </w:rPr>
        <w:br/>
        <w:t xml:space="preserve">Stimmet ins Willkommen Ihm! </w:t>
      </w:r>
    </w:p>
    <w:p w14:paraId="4EDB3F5F" w14:textId="77777777" w:rsidR="009126CB" w:rsidRPr="00A43E37" w:rsidRDefault="009126CB" w:rsidP="009126CB">
      <w:pPr>
        <w:pStyle w:val="berschrift1"/>
      </w:pPr>
      <w:r w:rsidRPr="00A43E37">
        <w:t>Längst suchtest du, mein Geist! ein nahes Wesen</w:t>
      </w:r>
    </w:p>
    <w:p w14:paraId="4C1B063D"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Längst suchtest du, mein Geist! ein nahes Wesen,</w:t>
      </w:r>
      <w:r w:rsidRPr="00A43E37">
        <w:rPr>
          <w:rFonts w:eastAsia="Times New Roman"/>
          <w:szCs w:val="24"/>
          <w:lang w:eastAsia="de-DE"/>
        </w:rPr>
        <w:br/>
        <w:t>Ein blutverwandtes, in der Geisterwelt:</w:t>
      </w:r>
      <w:r w:rsidRPr="00A43E37">
        <w:rPr>
          <w:rFonts w:eastAsia="Times New Roman"/>
          <w:szCs w:val="24"/>
          <w:lang w:eastAsia="de-DE"/>
        </w:rPr>
        <w:br/>
        <w:t>Längst war voraus die Wohnung ihm bestellt</w:t>
      </w:r>
      <w:r w:rsidRPr="00A43E37">
        <w:rPr>
          <w:rFonts w:eastAsia="Times New Roman"/>
          <w:szCs w:val="24"/>
          <w:lang w:eastAsia="de-DE"/>
        </w:rPr>
        <w:br/>
        <w:t>In deinem Herzen – denn durch Ihn genesen,</w:t>
      </w:r>
      <w:r w:rsidRPr="00A43E37">
        <w:rPr>
          <w:rFonts w:eastAsia="Times New Roman"/>
          <w:szCs w:val="24"/>
          <w:lang w:eastAsia="de-DE"/>
        </w:rPr>
        <w:br/>
        <w:t>Und nur durch Ihn, o Seele! konntest du:</w:t>
      </w:r>
      <w:r w:rsidRPr="00A43E37">
        <w:rPr>
          <w:rFonts w:eastAsia="Times New Roman"/>
          <w:szCs w:val="24"/>
          <w:lang w:eastAsia="de-DE"/>
        </w:rPr>
        <w:br/>
        <w:t xml:space="preserve">Ihm brannte deiner Sehnsucht Flamme zu. </w:t>
      </w:r>
    </w:p>
    <w:p w14:paraId="43CB2D2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Reich war die Welt gefüllt mit Unsichtbaren,</w:t>
      </w:r>
      <w:r w:rsidRPr="00A43E37">
        <w:rPr>
          <w:rFonts w:eastAsia="Times New Roman"/>
          <w:szCs w:val="24"/>
          <w:lang w:eastAsia="de-DE"/>
        </w:rPr>
        <w:br/>
        <w:t>Heroen, Göttern, Geistern groß</w:t>
      </w:r>
      <w:r w:rsidRPr="00A43E37">
        <w:rPr>
          <w:rFonts w:eastAsia="Times New Roman"/>
          <w:szCs w:val="24"/>
          <w:lang w:eastAsia="de-DE"/>
        </w:rPr>
        <w:br/>
        <w:t>Und klein und licht und finster: doch warst du allein!</w:t>
      </w:r>
      <w:r w:rsidRPr="00A43E37">
        <w:rPr>
          <w:rFonts w:eastAsia="Times New Roman"/>
          <w:szCs w:val="24"/>
          <w:lang w:eastAsia="de-DE"/>
        </w:rPr>
        <w:br/>
        <w:t>denn Einer, Einer fehlt in ihren Scharen –</w:t>
      </w:r>
      <w:r w:rsidRPr="00A43E37">
        <w:rPr>
          <w:rFonts w:eastAsia="Times New Roman"/>
          <w:szCs w:val="24"/>
          <w:lang w:eastAsia="de-DE"/>
        </w:rPr>
        <w:br/>
        <w:t>Ein liebend Wesen, reich an Ehr‘ und Spott,</w:t>
      </w:r>
      <w:r w:rsidRPr="00A43E37">
        <w:rPr>
          <w:rFonts w:eastAsia="Times New Roman"/>
          <w:szCs w:val="24"/>
          <w:lang w:eastAsia="de-DE"/>
        </w:rPr>
        <w:br/>
        <w:t xml:space="preserve">Mit Macht und Ohnmacht prangend, Mensch und Gott. </w:t>
      </w:r>
    </w:p>
    <w:p w14:paraId="648EEBB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Da kam das Wort, um unter uns zu wohnen,</w:t>
      </w:r>
      <w:r w:rsidRPr="00A43E37">
        <w:rPr>
          <w:rFonts w:eastAsia="Times New Roman"/>
          <w:szCs w:val="24"/>
          <w:lang w:eastAsia="de-DE"/>
        </w:rPr>
        <w:br/>
        <w:t>Ward Fleisch, und lebte in der Sichtbarkeit,</w:t>
      </w:r>
      <w:r w:rsidRPr="00A43E37">
        <w:rPr>
          <w:rFonts w:eastAsia="Times New Roman"/>
          <w:szCs w:val="24"/>
          <w:lang w:eastAsia="de-DE"/>
        </w:rPr>
        <w:br/>
        <w:t>Und schlichtete den alten harten Streit</w:t>
      </w:r>
      <w:r w:rsidRPr="00A43E37">
        <w:rPr>
          <w:rFonts w:eastAsia="Times New Roman"/>
          <w:szCs w:val="24"/>
          <w:lang w:eastAsia="de-DE"/>
        </w:rPr>
        <w:br/>
        <w:t xml:space="preserve">Der </w:t>
      </w:r>
      <w:proofErr w:type="spellStart"/>
      <w:r w:rsidRPr="00A43E37">
        <w:rPr>
          <w:rFonts w:eastAsia="Times New Roman"/>
          <w:szCs w:val="24"/>
          <w:lang w:eastAsia="de-DE"/>
        </w:rPr>
        <w:t>sünd’gen</w:t>
      </w:r>
      <w:proofErr w:type="spellEnd"/>
      <w:r w:rsidRPr="00A43E37">
        <w:rPr>
          <w:rFonts w:eastAsia="Times New Roman"/>
          <w:szCs w:val="24"/>
          <w:lang w:eastAsia="de-DE"/>
        </w:rPr>
        <w:t xml:space="preserve"> Erde mit den Himmelsthronen!</w:t>
      </w:r>
      <w:r w:rsidRPr="00A43E37">
        <w:rPr>
          <w:rFonts w:eastAsia="Times New Roman"/>
          <w:szCs w:val="24"/>
          <w:lang w:eastAsia="de-DE"/>
        </w:rPr>
        <w:br/>
        <w:t>Noch, aufgehoben in die Herrlichkeit,</w:t>
      </w:r>
      <w:r w:rsidRPr="00A43E37">
        <w:rPr>
          <w:rFonts w:eastAsia="Times New Roman"/>
          <w:szCs w:val="24"/>
          <w:lang w:eastAsia="de-DE"/>
        </w:rPr>
        <w:br/>
        <w:t xml:space="preserve">Wohnt’s unter uns bis jenseits aller Zeit. </w:t>
      </w:r>
    </w:p>
    <w:p w14:paraId="59F64D3C"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Nun ist, mein Geist! befriedigt dein Verlangen:</w:t>
      </w:r>
      <w:r w:rsidRPr="00A43E37">
        <w:rPr>
          <w:rFonts w:eastAsia="Times New Roman"/>
          <w:szCs w:val="24"/>
          <w:lang w:eastAsia="de-DE"/>
        </w:rPr>
        <w:br/>
        <w:t>Verblichen ist der Glanz der Geisterschar</w:t>
      </w:r>
      <w:r w:rsidRPr="00A43E37">
        <w:rPr>
          <w:rFonts w:eastAsia="Times New Roman"/>
          <w:szCs w:val="24"/>
          <w:lang w:eastAsia="de-DE"/>
        </w:rPr>
        <w:br/>
        <w:t>Vor Ihm, dem Einen! Ihm, der ist und war</w:t>
      </w:r>
      <w:r w:rsidRPr="00A43E37">
        <w:rPr>
          <w:rFonts w:eastAsia="Times New Roman"/>
          <w:szCs w:val="24"/>
          <w:lang w:eastAsia="de-DE"/>
        </w:rPr>
        <w:br/>
        <w:t>Und sein wird! Ihm, an dem die Herzen hangen!</w:t>
      </w:r>
      <w:r w:rsidRPr="00A43E37">
        <w:rPr>
          <w:rFonts w:eastAsia="Times New Roman"/>
          <w:szCs w:val="24"/>
          <w:lang w:eastAsia="de-DE"/>
        </w:rPr>
        <w:br/>
        <w:t>Ein Gott-mit-dir bewohnt die Geisterwelt,</w:t>
      </w:r>
      <w:r w:rsidRPr="00A43E37">
        <w:rPr>
          <w:rFonts w:eastAsia="Times New Roman"/>
          <w:szCs w:val="24"/>
          <w:lang w:eastAsia="de-DE"/>
        </w:rPr>
        <w:br/>
        <w:t xml:space="preserve">Und füllt und weiht sie dir zum Friedenszelt, </w:t>
      </w:r>
    </w:p>
    <w:p w14:paraId="58FDCAA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fliegst hinaus in ihre hehren Fernen,</w:t>
      </w:r>
      <w:r w:rsidRPr="00A43E37">
        <w:rPr>
          <w:rFonts w:eastAsia="Times New Roman"/>
          <w:szCs w:val="24"/>
          <w:lang w:eastAsia="de-DE"/>
        </w:rPr>
        <w:br/>
        <w:t>Und kehrtest nicht, wie vormals, leer zurück:</w:t>
      </w:r>
      <w:r w:rsidRPr="00A43E37">
        <w:rPr>
          <w:rFonts w:eastAsia="Times New Roman"/>
          <w:szCs w:val="24"/>
          <w:lang w:eastAsia="de-DE"/>
        </w:rPr>
        <w:br/>
        <w:t>Und weidest dich an Gottes Freundesblick,</w:t>
      </w:r>
      <w:r w:rsidRPr="00A43E37">
        <w:rPr>
          <w:rFonts w:eastAsia="Times New Roman"/>
          <w:szCs w:val="24"/>
          <w:lang w:eastAsia="de-DE"/>
        </w:rPr>
        <w:br/>
        <w:t>Liegst stundenlang, um Lieb‘ Ihm abzulernen,</w:t>
      </w:r>
      <w:r w:rsidRPr="00A43E37">
        <w:rPr>
          <w:rFonts w:eastAsia="Times New Roman"/>
          <w:szCs w:val="24"/>
          <w:lang w:eastAsia="de-DE"/>
        </w:rPr>
        <w:br/>
        <w:t xml:space="preserve">An Seiner Brust, und lernst Sein Wort </w:t>
      </w:r>
      <w:proofErr w:type="spellStart"/>
      <w:r w:rsidRPr="00A43E37">
        <w:rPr>
          <w:rFonts w:eastAsia="Times New Roman"/>
          <w:szCs w:val="24"/>
          <w:lang w:eastAsia="de-DE"/>
        </w:rPr>
        <w:t>verstehn</w:t>
      </w:r>
      <w:proofErr w:type="spellEnd"/>
      <w:r w:rsidRPr="00A43E37">
        <w:rPr>
          <w:rFonts w:eastAsia="Times New Roman"/>
          <w:szCs w:val="24"/>
          <w:lang w:eastAsia="de-DE"/>
        </w:rPr>
        <w:t>:</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Kommt, liebt und glaubt euch selig ohne Sehn!</w:t>
      </w:r>
      <w:r>
        <w:rPr>
          <w:rFonts w:eastAsia="Times New Roman"/>
          <w:szCs w:val="24"/>
          <w:lang w:eastAsia="de-DE"/>
        </w:rPr>
        <w:t>“</w:t>
      </w:r>
      <w:r w:rsidRPr="00A43E37">
        <w:rPr>
          <w:rFonts w:eastAsia="Times New Roman"/>
          <w:szCs w:val="24"/>
          <w:lang w:eastAsia="de-DE"/>
        </w:rPr>
        <w:t xml:space="preserve"> </w:t>
      </w:r>
    </w:p>
    <w:p w14:paraId="1054A6A3" w14:textId="77777777" w:rsidR="00B06BEF" w:rsidRPr="00A43E37" w:rsidRDefault="00B06BEF" w:rsidP="00B06BEF">
      <w:pPr>
        <w:pStyle w:val="berschrift1"/>
      </w:pPr>
      <w:r w:rsidRPr="00A43E37">
        <w:t>Leuchte hell im finstern Stalle</w:t>
      </w:r>
    </w:p>
    <w:p w14:paraId="1A897968"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Leuchte hell im finstern Stalle,</w:t>
      </w:r>
      <w:r w:rsidRPr="00A43E37">
        <w:rPr>
          <w:rFonts w:eastAsia="Times New Roman"/>
          <w:szCs w:val="24"/>
          <w:lang w:eastAsia="de-DE"/>
        </w:rPr>
        <w:br/>
        <w:t>Gottespracht!</w:t>
      </w:r>
      <w:r w:rsidRPr="00A43E37">
        <w:rPr>
          <w:rFonts w:eastAsia="Times New Roman"/>
          <w:szCs w:val="24"/>
          <w:lang w:eastAsia="de-DE"/>
        </w:rPr>
        <w:br/>
        <w:t>Seht, sie macht</w:t>
      </w:r>
      <w:r w:rsidRPr="00A43E37">
        <w:rPr>
          <w:rFonts w:eastAsia="Times New Roman"/>
          <w:szCs w:val="24"/>
          <w:lang w:eastAsia="de-DE"/>
        </w:rPr>
        <w:br/>
        <w:t>ihn zum Himmelssaale!</w:t>
      </w:r>
      <w:r w:rsidRPr="00A43E37">
        <w:rPr>
          <w:rFonts w:eastAsia="Times New Roman"/>
          <w:szCs w:val="24"/>
          <w:lang w:eastAsia="de-DE"/>
        </w:rPr>
        <w:br/>
        <w:t>klingt hernieder, Friedenstöne!</w:t>
      </w:r>
      <w:r w:rsidRPr="00A43E37">
        <w:rPr>
          <w:rFonts w:eastAsia="Times New Roman"/>
          <w:szCs w:val="24"/>
          <w:lang w:eastAsia="de-DE"/>
        </w:rPr>
        <w:br/>
        <w:t>jauchzet Ihm,</w:t>
      </w:r>
      <w:r w:rsidRPr="00A43E37">
        <w:rPr>
          <w:rFonts w:eastAsia="Times New Roman"/>
          <w:szCs w:val="24"/>
          <w:lang w:eastAsia="de-DE"/>
        </w:rPr>
        <w:br/>
        <w:t>Cherubim!</w:t>
      </w:r>
      <w:r w:rsidRPr="00A43E37">
        <w:rPr>
          <w:rFonts w:eastAsia="Times New Roman"/>
          <w:szCs w:val="24"/>
          <w:lang w:eastAsia="de-DE"/>
        </w:rPr>
        <w:br/>
        <w:t xml:space="preserve">betet, Erdensöhne! </w:t>
      </w:r>
    </w:p>
    <w:p w14:paraId="27035B7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Euch ist’s Wunderkind geboren:</w:t>
      </w:r>
      <w:r w:rsidRPr="00A43E37">
        <w:rPr>
          <w:rFonts w:eastAsia="Times New Roman"/>
          <w:szCs w:val="24"/>
          <w:lang w:eastAsia="de-DE"/>
        </w:rPr>
        <w:br/>
        <w:t>Gottes Sohn</w:t>
      </w:r>
      <w:r w:rsidRPr="00A43E37">
        <w:rPr>
          <w:rFonts w:eastAsia="Times New Roman"/>
          <w:szCs w:val="24"/>
          <w:lang w:eastAsia="de-DE"/>
        </w:rPr>
        <w:br/>
        <w:t>kommt vom Thron</w:t>
      </w:r>
      <w:r w:rsidRPr="00A43E37">
        <w:rPr>
          <w:rFonts w:eastAsia="Times New Roman"/>
          <w:szCs w:val="24"/>
          <w:lang w:eastAsia="de-DE"/>
        </w:rPr>
        <w:br/>
        <w:t>retten, was verloren.</w:t>
      </w:r>
      <w:r w:rsidRPr="00A43E37">
        <w:rPr>
          <w:rFonts w:eastAsia="Times New Roman"/>
          <w:szCs w:val="24"/>
          <w:lang w:eastAsia="de-DE"/>
        </w:rPr>
        <w:br/>
        <w:t>Königszeptern, Hirtenstäben</w:t>
      </w:r>
      <w:r w:rsidRPr="00A43E37">
        <w:rPr>
          <w:rFonts w:eastAsia="Times New Roman"/>
          <w:szCs w:val="24"/>
          <w:lang w:eastAsia="de-DE"/>
        </w:rPr>
        <w:br/>
        <w:t>gilt Er gleich:</w:t>
      </w:r>
      <w:r w:rsidRPr="00A43E37">
        <w:rPr>
          <w:rFonts w:eastAsia="Times New Roman"/>
          <w:szCs w:val="24"/>
          <w:lang w:eastAsia="de-DE"/>
        </w:rPr>
        <w:br/>
        <w:t>Himmelreich</w:t>
      </w:r>
      <w:r w:rsidRPr="00A43E37">
        <w:rPr>
          <w:rFonts w:eastAsia="Times New Roman"/>
          <w:szCs w:val="24"/>
          <w:lang w:eastAsia="de-DE"/>
        </w:rPr>
        <w:br/>
        <w:t xml:space="preserve">will Er Allen geben, </w:t>
      </w:r>
    </w:p>
    <w:p w14:paraId="46D9493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Nimm uns hin, Du Wunderbarer,</w:t>
      </w:r>
      <w:r w:rsidRPr="00A43E37">
        <w:rPr>
          <w:rFonts w:eastAsia="Times New Roman"/>
          <w:szCs w:val="24"/>
          <w:lang w:eastAsia="de-DE"/>
        </w:rPr>
        <w:br/>
        <w:t>groß von Rat,</w:t>
      </w:r>
      <w:r w:rsidRPr="00A43E37">
        <w:rPr>
          <w:rFonts w:eastAsia="Times New Roman"/>
          <w:szCs w:val="24"/>
          <w:lang w:eastAsia="de-DE"/>
        </w:rPr>
        <w:br/>
        <w:t>stark von Tat,</w:t>
      </w:r>
      <w:r w:rsidRPr="00A43E37">
        <w:rPr>
          <w:rFonts w:eastAsia="Times New Roman"/>
          <w:szCs w:val="24"/>
          <w:lang w:eastAsia="de-DE"/>
        </w:rPr>
        <w:br/>
        <w:t xml:space="preserve">neuen </w:t>
      </w:r>
      <w:proofErr w:type="spellStart"/>
      <w:r w:rsidRPr="00A43E37">
        <w:rPr>
          <w:rFonts w:eastAsia="Times New Roman"/>
          <w:szCs w:val="24"/>
          <w:lang w:eastAsia="de-DE"/>
        </w:rPr>
        <w:t>Bund’s</w:t>
      </w:r>
      <w:proofErr w:type="spellEnd"/>
      <w:r w:rsidRPr="00A43E37">
        <w:rPr>
          <w:rFonts w:eastAsia="Times New Roman"/>
          <w:szCs w:val="24"/>
          <w:lang w:eastAsia="de-DE"/>
        </w:rPr>
        <w:t xml:space="preserve"> Bewahrer!</w:t>
      </w:r>
      <w:r w:rsidRPr="00A43E37">
        <w:rPr>
          <w:rFonts w:eastAsia="Times New Roman"/>
          <w:szCs w:val="24"/>
          <w:lang w:eastAsia="de-DE"/>
        </w:rPr>
        <w:br/>
        <w:t>Ewigvater, Held im Kriegen,</w:t>
      </w:r>
      <w:r w:rsidRPr="00A43E37">
        <w:rPr>
          <w:rFonts w:eastAsia="Times New Roman"/>
          <w:szCs w:val="24"/>
          <w:lang w:eastAsia="de-DE"/>
        </w:rPr>
        <w:br/>
        <w:t>Friedefürst!</w:t>
      </w:r>
      <w:r w:rsidRPr="00A43E37">
        <w:rPr>
          <w:rFonts w:eastAsia="Times New Roman"/>
          <w:szCs w:val="24"/>
          <w:lang w:eastAsia="de-DE"/>
        </w:rPr>
        <w:br/>
        <w:t>Du, Du wirst</w:t>
      </w:r>
      <w:r w:rsidRPr="00A43E37">
        <w:rPr>
          <w:rFonts w:eastAsia="Times New Roman"/>
          <w:szCs w:val="24"/>
          <w:lang w:eastAsia="de-DE"/>
        </w:rPr>
        <w:br/>
        <w:t>unsern Tod besiegen.</w:t>
      </w:r>
    </w:p>
    <w:p w14:paraId="18DA7A0E" w14:textId="77777777" w:rsidR="00B06BEF" w:rsidRPr="00A43E37" w:rsidRDefault="00B06BEF" w:rsidP="00B06BEF">
      <w:pPr>
        <w:pStyle w:val="berschrift1"/>
      </w:pPr>
      <w:r>
        <w:t>L</w:t>
      </w:r>
      <w:r w:rsidRPr="00A43E37">
        <w:t>icht ist Dein Kleid</w:t>
      </w:r>
    </w:p>
    <w:p w14:paraId="108931F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Licht ist Dein Kleid, Monarch der Welt!</w:t>
      </w:r>
      <w:r w:rsidRPr="00A43E37">
        <w:rPr>
          <w:rFonts w:eastAsia="Times New Roman"/>
          <w:szCs w:val="24"/>
          <w:lang w:eastAsia="de-DE"/>
        </w:rPr>
        <w:br/>
        <w:t>Kommst Du her ins dunkle Zelt?</w:t>
      </w:r>
      <w:r w:rsidRPr="00A43E37">
        <w:rPr>
          <w:rFonts w:eastAsia="Times New Roman"/>
          <w:szCs w:val="24"/>
          <w:lang w:eastAsia="de-DE"/>
        </w:rPr>
        <w:br/>
        <w:t>liegst in des Stalles Nacht Du da?</w:t>
      </w:r>
      <w:r w:rsidRPr="00A43E37">
        <w:rPr>
          <w:rFonts w:eastAsia="Times New Roman"/>
          <w:szCs w:val="24"/>
          <w:lang w:eastAsia="de-DE"/>
        </w:rPr>
        <w:br/>
        <w:t>Hosannah Dir, Hallelujah!</w:t>
      </w:r>
      <w:r w:rsidRPr="00A43E37">
        <w:rPr>
          <w:rFonts w:eastAsia="Times New Roman"/>
          <w:szCs w:val="24"/>
          <w:lang w:eastAsia="de-DE"/>
        </w:rPr>
        <w:br/>
        <w:t xml:space="preserve">Hallelujah! </w:t>
      </w:r>
    </w:p>
    <w:p w14:paraId="7A4ECA7C" w14:textId="32560FB8"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In </w:t>
      </w:r>
      <w:proofErr w:type="spellStart"/>
      <w:r w:rsidRPr="00A43E37">
        <w:rPr>
          <w:rFonts w:eastAsia="Times New Roman"/>
          <w:szCs w:val="24"/>
          <w:lang w:eastAsia="de-DE"/>
        </w:rPr>
        <w:t>sel‘gem</w:t>
      </w:r>
      <w:proofErr w:type="spellEnd"/>
      <w:r w:rsidRPr="00A43E37">
        <w:rPr>
          <w:rFonts w:eastAsia="Times New Roman"/>
          <w:szCs w:val="24"/>
          <w:lang w:eastAsia="de-DE"/>
        </w:rPr>
        <w:t xml:space="preserve"> Einklang singen wir:</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Fried‘ und Heil uns! Ehre Dir!</w:t>
      </w:r>
      <w:r w:rsidR="009126CB">
        <w:rPr>
          <w:rFonts w:eastAsia="Times New Roman"/>
          <w:szCs w:val="24"/>
          <w:lang w:eastAsia="de-DE"/>
        </w:rPr>
        <w:t>“</w:t>
      </w:r>
      <w:r w:rsidRPr="00A43E37">
        <w:rPr>
          <w:rFonts w:eastAsia="Times New Roman"/>
          <w:szCs w:val="24"/>
          <w:lang w:eastAsia="de-DE"/>
        </w:rPr>
        <w:br/>
        <w:t xml:space="preserve">Du heller Aufgang aus der </w:t>
      </w:r>
      <w:proofErr w:type="spellStart"/>
      <w:r w:rsidRPr="00A43E37">
        <w:rPr>
          <w:rFonts w:eastAsia="Times New Roman"/>
          <w:szCs w:val="24"/>
          <w:lang w:eastAsia="de-DE"/>
        </w:rPr>
        <w:t>Höh</w:t>
      </w:r>
      <w:proofErr w:type="spellEnd"/>
      <w:r w:rsidRPr="00A43E37">
        <w:rPr>
          <w:rFonts w:eastAsia="Times New Roman"/>
          <w:szCs w:val="24"/>
          <w:lang w:eastAsia="de-DE"/>
        </w:rPr>
        <w:t>,</w:t>
      </w:r>
      <w:r w:rsidRPr="00A43E37">
        <w:rPr>
          <w:rFonts w:eastAsia="Times New Roman"/>
          <w:szCs w:val="24"/>
          <w:lang w:eastAsia="de-DE"/>
        </w:rPr>
        <w:br/>
        <w:t xml:space="preserve">bringst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Trost, tilgst </w:t>
      </w:r>
      <w:proofErr w:type="spellStart"/>
      <w:r w:rsidRPr="00A43E37">
        <w:rPr>
          <w:rFonts w:eastAsia="Times New Roman"/>
          <w:szCs w:val="24"/>
          <w:lang w:eastAsia="de-DE"/>
        </w:rPr>
        <w:t>ewigs</w:t>
      </w:r>
      <w:proofErr w:type="spellEnd"/>
      <w:r w:rsidRPr="00A43E37">
        <w:rPr>
          <w:rFonts w:eastAsia="Times New Roman"/>
          <w:szCs w:val="24"/>
          <w:lang w:eastAsia="de-DE"/>
        </w:rPr>
        <w:t xml:space="preserve"> Weh</w:t>
      </w:r>
      <w:r w:rsidRPr="00A43E37">
        <w:rPr>
          <w:rFonts w:eastAsia="Times New Roman"/>
          <w:szCs w:val="24"/>
          <w:lang w:eastAsia="de-DE"/>
        </w:rPr>
        <w:br/>
        <w:t>Hallelujah!</w:t>
      </w:r>
    </w:p>
    <w:p w14:paraId="3BBAFD9E" w14:textId="77777777" w:rsidR="00B06BEF" w:rsidRPr="00A43E37" w:rsidRDefault="00B06BEF" w:rsidP="00B06BEF">
      <w:pPr>
        <w:pStyle w:val="berschrift1"/>
      </w:pPr>
      <w:r w:rsidRPr="00A43E37">
        <w:t>Mach hell der Lampen Schein</w:t>
      </w:r>
    </w:p>
    <w:p w14:paraId="0FA078E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Mach hell der Lampen Schein!</w:t>
      </w:r>
      <w:r w:rsidRPr="00A43E37">
        <w:rPr>
          <w:rFonts w:eastAsia="Times New Roman"/>
          <w:szCs w:val="24"/>
          <w:lang w:eastAsia="de-DE"/>
        </w:rPr>
        <w:br/>
        <w:t>sie brennen Dir allein:</w:t>
      </w:r>
      <w:r w:rsidRPr="00A43E37">
        <w:rPr>
          <w:rFonts w:eastAsia="Times New Roman"/>
          <w:szCs w:val="24"/>
          <w:lang w:eastAsia="de-DE"/>
        </w:rPr>
        <w:br/>
        <w:t>was unser ist, ist Dein.</w:t>
      </w:r>
      <w:r w:rsidRPr="00A43E37">
        <w:rPr>
          <w:rFonts w:eastAsia="Times New Roman"/>
          <w:szCs w:val="24"/>
          <w:lang w:eastAsia="de-DE"/>
        </w:rPr>
        <w:br/>
        <w:t>Wir knieen mit der Hirten Schar</w:t>
      </w:r>
      <w:r w:rsidRPr="00A43E37">
        <w:rPr>
          <w:rFonts w:eastAsia="Times New Roman"/>
          <w:szCs w:val="24"/>
          <w:lang w:eastAsia="de-DE"/>
        </w:rPr>
        <w:br/>
        <w:t>vor Dir, Du Kindlein Wunderbar!</w:t>
      </w:r>
      <w:r w:rsidRPr="00A43E37">
        <w:rPr>
          <w:rFonts w:eastAsia="Times New Roman"/>
          <w:szCs w:val="24"/>
          <w:lang w:eastAsia="de-DE"/>
        </w:rPr>
        <w:br/>
        <w:t>Du Leben, das war tot!</w:t>
      </w:r>
      <w:r w:rsidRPr="00A43E37">
        <w:rPr>
          <w:rFonts w:eastAsia="Times New Roman"/>
          <w:szCs w:val="24"/>
          <w:lang w:eastAsia="de-DE"/>
        </w:rPr>
        <w:br/>
        <w:t>Du Freund in Not!</w:t>
      </w:r>
      <w:r w:rsidRPr="00A43E37">
        <w:rPr>
          <w:rFonts w:eastAsia="Times New Roman"/>
          <w:szCs w:val="24"/>
          <w:lang w:eastAsia="de-DE"/>
        </w:rPr>
        <w:br/>
        <w:t xml:space="preserve">bleib ewig unser Gott! </w:t>
      </w:r>
    </w:p>
    <w:p w14:paraId="691EE21B" w14:textId="77777777" w:rsidR="009126CB" w:rsidRPr="00A43E37" w:rsidRDefault="009126CB" w:rsidP="009126CB">
      <w:pPr>
        <w:pStyle w:val="berschrift1"/>
      </w:pPr>
      <w:r w:rsidRPr="00A43E37">
        <w:t>Morgenrot</w:t>
      </w:r>
    </w:p>
    <w:p w14:paraId="60D518E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Morgenrot, du lichtes Morgenrot!</w:t>
      </w:r>
      <w:r w:rsidRPr="00A43E37">
        <w:rPr>
          <w:rFonts w:eastAsia="Times New Roman"/>
          <w:szCs w:val="24"/>
          <w:lang w:eastAsia="de-DE"/>
        </w:rPr>
        <w:br/>
        <w:t xml:space="preserve">Du endest </w:t>
      </w:r>
      <w:proofErr w:type="spellStart"/>
      <w:r w:rsidRPr="00A43E37">
        <w:rPr>
          <w:rFonts w:eastAsia="Times New Roman"/>
          <w:szCs w:val="24"/>
          <w:lang w:eastAsia="de-DE"/>
        </w:rPr>
        <w:t>uns’re</w:t>
      </w:r>
      <w:proofErr w:type="spellEnd"/>
      <w:r w:rsidRPr="00A43E37">
        <w:rPr>
          <w:rFonts w:eastAsia="Times New Roman"/>
          <w:szCs w:val="24"/>
          <w:lang w:eastAsia="de-DE"/>
        </w:rPr>
        <w:t xml:space="preserve"> Not.</w:t>
      </w:r>
      <w:r w:rsidRPr="00A43E37">
        <w:rPr>
          <w:rFonts w:eastAsia="Times New Roman"/>
          <w:szCs w:val="24"/>
          <w:lang w:eastAsia="de-DE"/>
        </w:rPr>
        <w:br/>
        <w:t>Der Liebe Sonne</w:t>
      </w:r>
      <w:r w:rsidRPr="00A43E37">
        <w:rPr>
          <w:rFonts w:eastAsia="Times New Roman"/>
          <w:szCs w:val="24"/>
          <w:lang w:eastAsia="de-DE"/>
        </w:rPr>
        <w:br/>
        <w:t>Geht auf, und strahlet Wonne</w:t>
      </w:r>
      <w:r w:rsidRPr="00A43E37">
        <w:rPr>
          <w:rFonts w:eastAsia="Times New Roman"/>
          <w:szCs w:val="24"/>
          <w:lang w:eastAsia="de-DE"/>
        </w:rPr>
        <w:br/>
        <w:t>Doch ach! blutrot</w:t>
      </w:r>
      <w:r w:rsidRPr="00A43E37">
        <w:rPr>
          <w:rFonts w:eastAsia="Times New Roman"/>
          <w:szCs w:val="24"/>
          <w:lang w:eastAsia="de-DE"/>
        </w:rPr>
        <w:br/>
        <w:t>Sinkt sie in Tod.</w:t>
      </w:r>
    </w:p>
    <w:p w14:paraId="6A29096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2. Schwind‘ uns nicht, du </w:t>
      </w:r>
      <w:proofErr w:type="spellStart"/>
      <w:r w:rsidRPr="00A43E37">
        <w:rPr>
          <w:rFonts w:eastAsia="Times New Roman"/>
          <w:szCs w:val="24"/>
          <w:lang w:eastAsia="de-DE"/>
        </w:rPr>
        <w:t>blutig’s</w:t>
      </w:r>
      <w:proofErr w:type="spellEnd"/>
      <w:r w:rsidRPr="00A43E37">
        <w:rPr>
          <w:rFonts w:eastAsia="Times New Roman"/>
          <w:szCs w:val="24"/>
          <w:lang w:eastAsia="de-DE"/>
        </w:rPr>
        <w:t xml:space="preserve"> Abendlicht!</w:t>
      </w:r>
      <w:r w:rsidRPr="00A43E37">
        <w:rPr>
          <w:rFonts w:eastAsia="Times New Roman"/>
          <w:szCs w:val="24"/>
          <w:lang w:eastAsia="de-DE"/>
        </w:rPr>
        <w:br/>
        <w:t>Triumph! ihr Angesicht</w:t>
      </w:r>
      <w:r w:rsidRPr="00A43E37">
        <w:rPr>
          <w:rFonts w:eastAsia="Times New Roman"/>
          <w:szCs w:val="24"/>
          <w:lang w:eastAsia="de-DE"/>
        </w:rPr>
        <w:br/>
        <w:t>Zeigt sie uns wieder,</w:t>
      </w:r>
      <w:r w:rsidRPr="00A43E37">
        <w:rPr>
          <w:rFonts w:eastAsia="Times New Roman"/>
          <w:szCs w:val="24"/>
          <w:lang w:eastAsia="de-DE"/>
        </w:rPr>
        <w:br/>
        <w:t>Und sinkt nun nicht mehr nieder</w:t>
      </w:r>
      <w:r w:rsidRPr="00A43E37">
        <w:rPr>
          <w:rFonts w:eastAsia="Times New Roman"/>
          <w:szCs w:val="24"/>
          <w:lang w:eastAsia="de-DE"/>
        </w:rPr>
        <w:br/>
        <w:t>Das ewige Licht</w:t>
      </w:r>
      <w:r w:rsidRPr="00A43E37">
        <w:rPr>
          <w:rFonts w:eastAsia="Times New Roman"/>
          <w:szCs w:val="24"/>
          <w:lang w:eastAsia="de-DE"/>
        </w:rPr>
        <w:br/>
        <w:t>Verlä</w:t>
      </w:r>
      <w:r>
        <w:rPr>
          <w:rFonts w:eastAsia="Times New Roman"/>
          <w:szCs w:val="24"/>
          <w:lang w:eastAsia="de-DE"/>
        </w:rPr>
        <w:t>ss</w:t>
      </w:r>
      <w:r w:rsidRPr="00A43E37">
        <w:rPr>
          <w:rFonts w:eastAsia="Times New Roman"/>
          <w:szCs w:val="24"/>
          <w:lang w:eastAsia="de-DE"/>
        </w:rPr>
        <w:t>t uns nicht!</w:t>
      </w:r>
    </w:p>
    <w:p w14:paraId="6AC1472B" w14:textId="77777777" w:rsidR="009126CB" w:rsidRPr="00A43E37" w:rsidRDefault="009126CB" w:rsidP="009126CB">
      <w:pPr>
        <w:pStyle w:val="berschrift1"/>
      </w:pPr>
      <w:r w:rsidRPr="00A43E37">
        <w:t>Nimm für Deine Mutterpflege</w:t>
      </w:r>
    </w:p>
    <w:p w14:paraId="13D41E1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Nimm für Deine Mutterpflege,</w:t>
      </w:r>
      <w:r w:rsidRPr="00A43E37">
        <w:rPr>
          <w:rFonts w:eastAsia="Times New Roman"/>
          <w:szCs w:val="24"/>
          <w:lang w:eastAsia="de-DE"/>
        </w:rPr>
        <w:br/>
        <w:t>Geist der Liebe, Dank und Ruhm!</w:t>
      </w:r>
      <w:r w:rsidRPr="00A43E37">
        <w:rPr>
          <w:rFonts w:eastAsia="Times New Roman"/>
          <w:szCs w:val="24"/>
          <w:lang w:eastAsia="de-DE"/>
        </w:rPr>
        <w:br/>
        <w:t>Deine Sorg‘ ist immer rege</w:t>
      </w:r>
      <w:r w:rsidRPr="00A43E37">
        <w:rPr>
          <w:rFonts w:eastAsia="Times New Roman"/>
          <w:szCs w:val="24"/>
          <w:lang w:eastAsia="de-DE"/>
        </w:rPr>
        <w:br/>
        <w:t>Für des Heilands Eigentum.</w:t>
      </w:r>
      <w:r w:rsidRPr="00A43E37">
        <w:rPr>
          <w:rFonts w:eastAsia="Times New Roman"/>
          <w:szCs w:val="24"/>
          <w:lang w:eastAsia="de-DE"/>
        </w:rPr>
        <w:br/>
        <w:t>Muttertrost von Dir empfangen,</w:t>
      </w:r>
      <w:r w:rsidRPr="00A43E37">
        <w:rPr>
          <w:rFonts w:eastAsia="Times New Roman"/>
          <w:szCs w:val="24"/>
          <w:lang w:eastAsia="de-DE"/>
        </w:rPr>
        <w:br/>
        <w:t>Die an Ihm in Liebe hangen;</w:t>
      </w:r>
      <w:r w:rsidRPr="00A43E37">
        <w:rPr>
          <w:rFonts w:eastAsia="Times New Roman"/>
          <w:szCs w:val="24"/>
          <w:lang w:eastAsia="de-DE"/>
        </w:rPr>
        <w:br/>
        <w:t>Laue werden, Geist der Zucht,</w:t>
      </w:r>
      <w:r w:rsidRPr="00A43E37">
        <w:rPr>
          <w:rFonts w:eastAsia="Times New Roman"/>
          <w:szCs w:val="24"/>
          <w:lang w:eastAsia="de-DE"/>
        </w:rPr>
        <w:br/>
        <w:t>Strafend von Dir heimgesucht!</w:t>
      </w:r>
    </w:p>
    <w:p w14:paraId="4B93B15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2. Ruf‘ o Geist, in unsern Seelen</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Abba, Vater!</w:t>
      </w:r>
      <w:r>
        <w:rPr>
          <w:rFonts w:eastAsia="Times New Roman"/>
          <w:szCs w:val="24"/>
          <w:lang w:eastAsia="de-DE"/>
        </w:rPr>
        <w:t>“</w:t>
      </w:r>
      <w:r w:rsidRPr="00A43E37">
        <w:rPr>
          <w:rFonts w:eastAsia="Times New Roman"/>
          <w:szCs w:val="24"/>
          <w:lang w:eastAsia="de-DE"/>
        </w:rPr>
        <w:t xml:space="preserve"> fröhlich aus;</w:t>
      </w:r>
      <w:r w:rsidRPr="00A43E37">
        <w:rPr>
          <w:rFonts w:eastAsia="Times New Roman"/>
          <w:szCs w:val="24"/>
          <w:lang w:eastAsia="de-DE"/>
        </w:rPr>
        <w:br/>
        <w:t>Gib, dass wir getrost uns zählen</w:t>
      </w:r>
      <w:r w:rsidRPr="00A43E37">
        <w:rPr>
          <w:rFonts w:eastAsia="Times New Roman"/>
          <w:szCs w:val="24"/>
          <w:lang w:eastAsia="de-DE"/>
        </w:rPr>
        <w:br/>
        <w:t>Zu der Kinder Schar vom Haus!</w:t>
      </w:r>
      <w:r w:rsidRPr="00A43E37">
        <w:rPr>
          <w:rFonts w:eastAsia="Times New Roman"/>
          <w:szCs w:val="24"/>
          <w:lang w:eastAsia="de-DE"/>
        </w:rPr>
        <w:br/>
        <w:t>Kam nicht Er, der Erstgeborne,</w:t>
      </w:r>
      <w:r w:rsidRPr="00A43E37">
        <w:rPr>
          <w:rFonts w:eastAsia="Times New Roman"/>
          <w:szCs w:val="24"/>
          <w:lang w:eastAsia="de-DE"/>
        </w:rPr>
        <w:br/>
        <w:t xml:space="preserve">Hoch herab für uns </w:t>
      </w:r>
      <w:proofErr w:type="spellStart"/>
      <w:r w:rsidRPr="00A43E37">
        <w:rPr>
          <w:rFonts w:eastAsia="Times New Roman"/>
          <w:szCs w:val="24"/>
          <w:lang w:eastAsia="de-DE"/>
        </w:rPr>
        <w:t>Verlorne</w:t>
      </w:r>
      <w:proofErr w:type="spellEnd"/>
      <w:r w:rsidRPr="00A43E37">
        <w:rPr>
          <w:rFonts w:eastAsia="Times New Roman"/>
          <w:szCs w:val="24"/>
          <w:lang w:eastAsia="de-DE"/>
        </w:rPr>
        <w:t>?</w:t>
      </w:r>
      <w:r w:rsidRPr="00A43E37">
        <w:rPr>
          <w:rFonts w:eastAsia="Times New Roman"/>
          <w:szCs w:val="24"/>
          <w:lang w:eastAsia="de-DE"/>
        </w:rPr>
        <w:br/>
        <w:t>Dient Er nicht um uns als Knecht,</w:t>
      </w:r>
      <w:r w:rsidRPr="00A43E37">
        <w:rPr>
          <w:rFonts w:eastAsia="Times New Roman"/>
          <w:szCs w:val="24"/>
          <w:lang w:eastAsia="de-DE"/>
        </w:rPr>
        <w:br/>
        <w:t>Und verdient uns Bruderrecht?</w:t>
      </w:r>
    </w:p>
    <w:p w14:paraId="7C077E5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3. Füll‘ uns, Geist der Kraft, mit Stärke,</w:t>
      </w:r>
      <w:r w:rsidRPr="00A43E37">
        <w:rPr>
          <w:rFonts w:eastAsia="Times New Roman"/>
          <w:szCs w:val="24"/>
          <w:lang w:eastAsia="de-DE"/>
        </w:rPr>
        <w:br/>
        <w:t>Dass die Lippe Ihn bekenn‘!</w:t>
      </w:r>
      <w:r w:rsidRPr="00A43E37">
        <w:rPr>
          <w:rFonts w:eastAsia="Times New Roman"/>
          <w:szCs w:val="24"/>
          <w:lang w:eastAsia="de-DE"/>
        </w:rPr>
        <w:br/>
        <w:t>La</w:t>
      </w:r>
      <w:r>
        <w:rPr>
          <w:rFonts w:eastAsia="Times New Roman"/>
          <w:szCs w:val="24"/>
          <w:lang w:eastAsia="de-DE"/>
        </w:rPr>
        <w:t>ss</w:t>
      </w:r>
      <w:r w:rsidRPr="00A43E37">
        <w:rPr>
          <w:rFonts w:eastAsia="Times New Roman"/>
          <w:szCs w:val="24"/>
          <w:lang w:eastAsia="de-DE"/>
        </w:rPr>
        <w:t xml:space="preserve"> nicht ab vom Segenswerke,</w:t>
      </w:r>
      <w:r w:rsidRPr="00A43E37">
        <w:rPr>
          <w:rFonts w:eastAsia="Times New Roman"/>
          <w:szCs w:val="24"/>
          <w:lang w:eastAsia="de-DE"/>
        </w:rPr>
        <w:br/>
        <w:t>Dass Ihm unser Herz entbrenn‘!</w:t>
      </w:r>
      <w:r w:rsidRPr="00A43E37">
        <w:rPr>
          <w:rFonts w:eastAsia="Times New Roman"/>
          <w:szCs w:val="24"/>
          <w:lang w:eastAsia="de-DE"/>
        </w:rPr>
        <w:br/>
        <w:t>Mal‘ uns nur, Du Seelenmaler,</w:t>
      </w:r>
      <w:r w:rsidRPr="00A43E37">
        <w:rPr>
          <w:rFonts w:eastAsia="Times New Roman"/>
          <w:szCs w:val="24"/>
          <w:lang w:eastAsia="de-DE"/>
        </w:rPr>
        <w:br/>
        <w:t>Ihn, den blutigen Bezahler,</w:t>
      </w:r>
      <w:r w:rsidRPr="00A43E37">
        <w:rPr>
          <w:rFonts w:eastAsia="Times New Roman"/>
          <w:szCs w:val="24"/>
          <w:lang w:eastAsia="de-DE"/>
        </w:rPr>
        <w:br/>
        <w:t xml:space="preserve">Bis wir Ihm am Busen </w:t>
      </w:r>
      <w:proofErr w:type="spellStart"/>
      <w:r w:rsidRPr="00A43E37">
        <w:rPr>
          <w:rFonts w:eastAsia="Times New Roman"/>
          <w:szCs w:val="24"/>
          <w:lang w:eastAsia="de-DE"/>
        </w:rPr>
        <w:t>ruhn</w:t>
      </w:r>
      <w:proofErr w:type="spellEnd"/>
      <w:r w:rsidRPr="00A43E37">
        <w:rPr>
          <w:rFonts w:eastAsia="Times New Roman"/>
          <w:szCs w:val="24"/>
          <w:lang w:eastAsia="de-DE"/>
        </w:rPr>
        <w:t>,</w:t>
      </w:r>
      <w:r w:rsidRPr="00A43E37">
        <w:rPr>
          <w:rFonts w:eastAsia="Times New Roman"/>
          <w:szCs w:val="24"/>
          <w:lang w:eastAsia="de-DE"/>
        </w:rPr>
        <w:br/>
        <w:t>Und nichts mehr verlangen nun!</w:t>
      </w:r>
    </w:p>
    <w:p w14:paraId="423FEDB9" w14:textId="77777777" w:rsidR="009126CB" w:rsidRPr="00A43E37" w:rsidRDefault="009126CB" w:rsidP="009126CB">
      <w:pPr>
        <w:pStyle w:val="berschrift1"/>
      </w:pPr>
      <w:r w:rsidRPr="00A43E37">
        <w:t>O Buch, du wunderbares Buch</w:t>
      </w:r>
    </w:p>
    <w:p w14:paraId="298F9DE3"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Buch, du wunderbares Buch!</w:t>
      </w:r>
      <w:r w:rsidRPr="00A43E37">
        <w:rPr>
          <w:rFonts w:eastAsia="Times New Roman"/>
          <w:szCs w:val="24"/>
          <w:lang w:eastAsia="de-DE"/>
        </w:rPr>
        <w:br/>
        <w:t>du bringest Trost den Müden,</w:t>
      </w:r>
      <w:r w:rsidRPr="00A43E37">
        <w:rPr>
          <w:rFonts w:eastAsia="Times New Roman"/>
          <w:szCs w:val="24"/>
          <w:lang w:eastAsia="de-DE"/>
        </w:rPr>
        <w:br/>
        <w:t>den frechen Sündendienern Fluch,</w:t>
      </w:r>
      <w:r w:rsidRPr="00A43E37">
        <w:rPr>
          <w:rFonts w:eastAsia="Times New Roman"/>
          <w:szCs w:val="24"/>
          <w:lang w:eastAsia="de-DE"/>
        </w:rPr>
        <w:br/>
        <w:t xml:space="preserve">den Streitern Gottesfrieden. </w:t>
      </w:r>
    </w:p>
    <w:p w14:paraId="05A8D27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treuer Zeuge von dem Christ,</w:t>
      </w:r>
      <w:r w:rsidRPr="00A43E37">
        <w:rPr>
          <w:rFonts w:eastAsia="Times New Roman"/>
          <w:szCs w:val="24"/>
          <w:lang w:eastAsia="de-DE"/>
        </w:rPr>
        <w:br/>
        <w:t>dem Sohn für uns gegeben!</w:t>
      </w:r>
      <w:r w:rsidRPr="00A43E37">
        <w:rPr>
          <w:rFonts w:eastAsia="Times New Roman"/>
          <w:szCs w:val="24"/>
          <w:lang w:eastAsia="de-DE"/>
        </w:rPr>
        <w:br/>
        <w:t>wer dich versteht, wer sich genießt,</w:t>
      </w:r>
      <w:r w:rsidRPr="00A43E37">
        <w:rPr>
          <w:rFonts w:eastAsia="Times New Roman"/>
          <w:szCs w:val="24"/>
          <w:lang w:eastAsia="de-DE"/>
        </w:rPr>
        <w:br/>
        <w:t xml:space="preserve">der hat das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Leben. </w:t>
      </w:r>
    </w:p>
    <w:p w14:paraId="71185636" w14:textId="77777777" w:rsidR="009126CB" w:rsidRPr="00A43E37" w:rsidRDefault="009126CB" w:rsidP="009126CB">
      <w:pPr>
        <w:pStyle w:val="berschrift1"/>
      </w:pPr>
      <w:r w:rsidRPr="00A43E37">
        <w:t xml:space="preserve">O </w:t>
      </w:r>
      <w:proofErr w:type="spellStart"/>
      <w:r w:rsidRPr="00A43E37">
        <w:t>heiligs</w:t>
      </w:r>
      <w:proofErr w:type="spellEnd"/>
      <w:r w:rsidRPr="00A43E37">
        <w:t xml:space="preserve"> Buch der Offenbarung</w:t>
      </w:r>
    </w:p>
    <w:p w14:paraId="4DB0496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Buch der Offenbarung!</w:t>
      </w:r>
      <w:r w:rsidRPr="00A43E37">
        <w:rPr>
          <w:rFonts w:eastAsia="Times New Roman"/>
          <w:szCs w:val="24"/>
          <w:lang w:eastAsia="de-DE"/>
        </w:rPr>
        <w:br/>
        <w:t>wie wunderbar durch Zeit und Ort</w:t>
      </w:r>
      <w:r w:rsidRPr="00A43E37">
        <w:rPr>
          <w:rFonts w:eastAsia="Times New Roman"/>
          <w:szCs w:val="24"/>
          <w:lang w:eastAsia="de-DE"/>
        </w:rPr>
        <w:br/>
        <w:t>im Schoße göttlicher Bewahrung</w:t>
      </w:r>
      <w:r w:rsidRPr="00A43E37">
        <w:rPr>
          <w:rFonts w:eastAsia="Times New Roman"/>
          <w:szCs w:val="24"/>
          <w:lang w:eastAsia="de-DE"/>
        </w:rPr>
        <w:br/>
      </w:r>
      <w:proofErr w:type="spellStart"/>
      <w:r w:rsidRPr="00A43E37">
        <w:rPr>
          <w:rFonts w:eastAsia="Times New Roman"/>
          <w:szCs w:val="24"/>
          <w:lang w:eastAsia="de-DE"/>
        </w:rPr>
        <w:t>wardst</w:t>
      </w:r>
      <w:proofErr w:type="spellEnd"/>
      <w:r w:rsidRPr="00A43E37">
        <w:rPr>
          <w:rFonts w:eastAsia="Times New Roman"/>
          <w:szCs w:val="24"/>
          <w:lang w:eastAsia="de-DE"/>
        </w:rPr>
        <w:t xml:space="preserve"> du erhalten fort und fort!</w:t>
      </w:r>
      <w:r w:rsidRPr="00A43E37">
        <w:rPr>
          <w:rFonts w:eastAsia="Times New Roman"/>
          <w:szCs w:val="24"/>
          <w:lang w:eastAsia="de-DE"/>
        </w:rPr>
        <w:br/>
        <w:t xml:space="preserve">O Buch, der Welt zum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Segen,</w:t>
      </w:r>
      <w:r w:rsidRPr="00A43E37">
        <w:rPr>
          <w:rFonts w:eastAsia="Times New Roman"/>
          <w:szCs w:val="24"/>
          <w:lang w:eastAsia="de-DE"/>
        </w:rPr>
        <w:br/>
        <w:t>dem nie ein Sünder, der verlegen</w:t>
      </w:r>
      <w:r w:rsidRPr="00A43E37">
        <w:rPr>
          <w:rFonts w:eastAsia="Times New Roman"/>
          <w:szCs w:val="24"/>
          <w:lang w:eastAsia="de-DE"/>
        </w:rPr>
        <w:br/>
        <w:t xml:space="preserve">sich umsieht, </w:t>
      </w:r>
      <w:proofErr w:type="spellStart"/>
      <w:r w:rsidRPr="00A43E37">
        <w:rPr>
          <w:rFonts w:eastAsia="Times New Roman"/>
          <w:szCs w:val="24"/>
          <w:lang w:eastAsia="de-DE"/>
        </w:rPr>
        <w:t>ungetröstet</w:t>
      </w:r>
      <w:proofErr w:type="spellEnd"/>
      <w:r w:rsidRPr="00A43E37">
        <w:rPr>
          <w:rFonts w:eastAsia="Times New Roman"/>
          <w:szCs w:val="24"/>
          <w:lang w:eastAsia="de-DE"/>
        </w:rPr>
        <w:t xml:space="preserve"> naht –</w:t>
      </w:r>
      <w:r w:rsidRPr="00A43E37">
        <w:rPr>
          <w:rFonts w:eastAsia="Times New Roman"/>
          <w:szCs w:val="24"/>
          <w:lang w:eastAsia="de-DE"/>
        </w:rPr>
        <w:br/>
        <w:t>dich ehren andachtsvolle Triebe</w:t>
      </w:r>
      <w:r w:rsidRPr="00A43E37">
        <w:rPr>
          <w:rFonts w:eastAsia="Times New Roman"/>
          <w:szCs w:val="24"/>
          <w:lang w:eastAsia="de-DE"/>
        </w:rPr>
        <w:br/>
        <w:t>erlöster Herzen, Buch der Liebe,</w:t>
      </w:r>
      <w:r w:rsidRPr="00A43E37">
        <w:rPr>
          <w:rFonts w:eastAsia="Times New Roman"/>
          <w:szCs w:val="24"/>
          <w:lang w:eastAsia="de-DE"/>
        </w:rPr>
        <w:br/>
        <w:t>endloser Ernten reiche Saat!</w:t>
      </w:r>
    </w:p>
    <w:p w14:paraId="27F2971B" w14:textId="77777777" w:rsidR="009126CB" w:rsidRPr="00A43E37" w:rsidRDefault="009126CB" w:rsidP="009126CB">
      <w:pPr>
        <w:pStyle w:val="berschrift1"/>
      </w:pPr>
      <w:r w:rsidRPr="00A43E37">
        <w:t>O Herzenskindlein</w:t>
      </w:r>
    </w:p>
    <w:p w14:paraId="209BBEC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Herzenskindlein</w:t>
      </w:r>
      <w:r w:rsidRPr="00A43E37">
        <w:rPr>
          <w:rFonts w:eastAsia="Times New Roman"/>
          <w:szCs w:val="24"/>
          <w:lang w:eastAsia="de-DE"/>
        </w:rPr>
        <w:br/>
        <w:t xml:space="preserve">In der Kripp‘ und </w:t>
      </w:r>
      <w:proofErr w:type="spellStart"/>
      <w:r w:rsidRPr="00A43E37">
        <w:rPr>
          <w:rFonts w:eastAsia="Times New Roman"/>
          <w:szCs w:val="24"/>
          <w:lang w:eastAsia="de-DE"/>
        </w:rPr>
        <w:t>Windlein</w:t>
      </w:r>
      <w:proofErr w:type="spellEnd"/>
      <w:r w:rsidRPr="00A43E37">
        <w:rPr>
          <w:rFonts w:eastAsia="Times New Roman"/>
          <w:szCs w:val="24"/>
          <w:lang w:eastAsia="de-DE"/>
        </w:rPr>
        <w:t>!</w:t>
      </w:r>
      <w:r w:rsidRPr="00A43E37">
        <w:rPr>
          <w:rFonts w:eastAsia="Times New Roman"/>
          <w:szCs w:val="24"/>
          <w:lang w:eastAsia="de-DE"/>
        </w:rPr>
        <w:br/>
        <w:t>Kommst Du aus des Himmels Saal</w:t>
      </w:r>
      <w:r w:rsidRPr="00A43E37">
        <w:rPr>
          <w:rFonts w:eastAsia="Times New Roman"/>
          <w:szCs w:val="24"/>
          <w:lang w:eastAsia="de-DE"/>
        </w:rPr>
        <w:br/>
        <w:t>Hernieder in den Stall?</w:t>
      </w:r>
      <w:r w:rsidRPr="00A43E37">
        <w:rPr>
          <w:rFonts w:eastAsia="Times New Roman"/>
          <w:szCs w:val="24"/>
          <w:lang w:eastAsia="de-DE"/>
        </w:rPr>
        <w:br/>
        <w:t xml:space="preserve">Am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Throne</w:t>
      </w:r>
      <w:r w:rsidRPr="00A43E37">
        <w:rPr>
          <w:rFonts w:eastAsia="Times New Roman"/>
          <w:szCs w:val="24"/>
          <w:lang w:eastAsia="de-DE"/>
        </w:rPr>
        <w:br/>
      </w:r>
      <w:proofErr w:type="spellStart"/>
      <w:r w:rsidRPr="00A43E37">
        <w:rPr>
          <w:rFonts w:eastAsia="Times New Roman"/>
          <w:szCs w:val="24"/>
          <w:lang w:eastAsia="de-DE"/>
        </w:rPr>
        <w:t>Lässest</w:t>
      </w:r>
      <w:proofErr w:type="spellEnd"/>
      <w:r w:rsidRPr="00A43E37">
        <w:rPr>
          <w:rFonts w:eastAsia="Times New Roman"/>
          <w:szCs w:val="24"/>
          <w:lang w:eastAsia="de-DE"/>
        </w:rPr>
        <w:t xml:space="preserve"> Du die Krone,</w:t>
      </w:r>
      <w:r w:rsidRPr="00A43E37">
        <w:rPr>
          <w:rFonts w:eastAsia="Times New Roman"/>
          <w:szCs w:val="24"/>
          <w:lang w:eastAsia="de-DE"/>
        </w:rPr>
        <w:br/>
        <w:t>Und erscheinst in Niedrigkeit</w:t>
      </w:r>
      <w:r w:rsidRPr="00A43E37">
        <w:rPr>
          <w:rFonts w:eastAsia="Times New Roman"/>
          <w:szCs w:val="24"/>
          <w:lang w:eastAsia="de-DE"/>
        </w:rPr>
        <w:br/>
        <w:t>Zu unsrer Seligkeit?</w:t>
      </w:r>
      <w:r w:rsidRPr="00A43E37">
        <w:rPr>
          <w:rFonts w:eastAsia="Times New Roman"/>
          <w:szCs w:val="24"/>
          <w:lang w:eastAsia="de-DE"/>
        </w:rPr>
        <w:br/>
        <w:t xml:space="preserve">Dir frohlockt der Himmel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Heer:</w:t>
      </w:r>
      <w:r w:rsidRPr="00A43E37">
        <w:rPr>
          <w:rFonts w:eastAsia="Times New Roman"/>
          <w:szCs w:val="24"/>
          <w:lang w:eastAsia="de-DE"/>
        </w:rPr>
        <w:br/>
        <w:t>wir, wir knieen, Kindlein, um Dich her!</w:t>
      </w:r>
      <w:r w:rsidRPr="00A43E37">
        <w:rPr>
          <w:rFonts w:eastAsia="Times New Roman"/>
          <w:szCs w:val="24"/>
          <w:lang w:eastAsia="de-DE"/>
        </w:rPr>
        <w:br/>
        <w:t>Lippen, schweigt!</w:t>
      </w:r>
      <w:r w:rsidRPr="00A43E37">
        <w:rPr>
          <w:rFonts w:eastAsia="Times New Roman"/>
          <w:szCs w:val="24"/>
          <w:lang w:eastAsia="de-DE"/>
        </w:rPr>
        <w:br/>
        <w:t>Herzen, neigt</w:t>
      </w:r>
      <w:r w:rsidRPr="00A43E37">
        <w:rPr>
          <w:rFonts w:eastAsia="Times New Roman"/>
          <w:szCs w:val="24"/>
          <w:lang w:eastAsia="de-DE"/>
        </w:rPr>
        <w:br/>
        <w:t>euch anbetend tief vor Ihm!</w:t>
      </w:r>
      <w:r w:rsidRPr="00A43E37">
        <w:rPr>
          <w:rFonts w:eastAsia="Times New Roman"/>
          <w:szCs w:val="24"/>
          <w:lang w:eastAsia="de-DE"/>
        </w:rPr>
        <w:br/>
        <w:t>deckt’s Antlitz, Cherubim!</w:t>
      </w:r>
    </w:p>
    <w:p w14:paraId="233AF8D1" w14:textId="77777777" w:rsidR="009126CB" w:rsidRPr="00A43E37" w:rsidRDefault="009126CB" w:rsidP="009126CB">
      <w:pPr>
        <w:pStyle w:val="berschrift1"/>
      </w:pPr>
      <w:r w:rsidRPr="00A43E37">
        <w:t>O herzliche Barmherzigkeit</w:t>
      </w:r>
    </w:p>
    <w:p w14:paraId="28683156" w14:textId="07E87D4F"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herzliche Barmherzigkeit</w:t>
      </w:r>
      <w:r w:rsidRPr="00A43E37">
        <w:rPr>
          <w:rFonts w:eastAsia="Times New Roman"/>
          <w:szCs w:val="24"/>
          <w:lang w:eastAsia="de-DE"/>
        </w:rPr>
        <w:br/>
        <w:t>des Vaters in der Höhe!</w:t>
      </w:r>
      <w:r w:rsidRPr="00A43E37">
        <w:rPr>
          <w:rFonts w:eastAsia="Times New Roman"/>
          <w:szCs w:val="24"/>
          <w:lang w:eastAsia="de-DE"/>
        </w:rPr>
        <w:br/>
        <w:t xml:space="preserve">der </w:t>
      </w:r>
      <w:proofErr w:type="spellStart"/>
      <w:r w:rsidRPr="00A43E37">
        <w:rPr>
          <w:rFonts w:eastAsia="Times New Roman"/>
          <w:szCs w:val="24"/>
          <w:lang w:eastAsia="de-DE"/>
        </w:rPr>
        <w:t>heilge</w:t>
      </w:r>
      <w:proofErr w:type="spellEnd"/>
      <w:r w:rsidRPr="00A43E37">
        <w:rPr>
          <w:rFonts w:eastAsia="Times New Roman"/>
          <w:szCs w:val="24"/>
          <w:lang w:eastAsia="de-DE"/>
        </w:rPr>
        <w:t xml:space="preserve"> Klang uralter Zeit,</w:t>
      </w:r>
      <w:r w:rsidRPr="00A43E37">
        <w:rPr>
          <w:rFonts w:eastAsia="Times New Roman"/>
          <w:szCs w:val="24"/>
          <w:lang w:eastAsia="de-DE"/>
        </w:rPr>
        <w:br/>
        <w:t xml:space="preserve">der </w:t>
      </w:r>
      <w:proofErr w:type="spellStart"/>
      <w:r w:rsidRPr="00A43E37">
        <w:rPr>
          <w:rFonts w:eastAsia="Times New Roman"/>
          <w:szCs w:val="24"/>
          <w:lang w:eastAsia="de-DE"/>
        </w:rPr>
        <w:t>Seherruf</w:t>
      </w:r>
      <w:proofErr w:type="spellEnd"/>
      <w:r w:rsidRPr="00A43E37">
        <w:rPr>
          <w:rFonts w:eastAsia="Times New Roman"/>
          <w:szCs w:val="24"/>
          <w:lang w:eastAsia="de-DE"/>
        </w:rPr>
        <w:t xml:space="preserve"> </w:t>
      </w:r>
      <w:r>
        <w:rPr>
          <w:rFonts w:eastAsia="Times New Roman"/>
          <w:szCs w:val="24"/>
          <w:lang w:eastAsia="de-DE"/>
        </w:rPr>
        <w:t>„</w:t>
      </w:r>
      <w:r w:rsidRPr="00A43E37">
        <w:rPr>
          <w:rFonts w:eastAsia="Times New Roman"/>
          <w:szCs w:val="24"/>
          <w:lang w:eastAsia="de-DE"/>
        </w:rPr>
        <w:t>ich sehe!</w:t>
      </w:r>
      <w:r w:rsidRPr="00A43E37">
        <w:rPr>
          <w:rFonts w:eastAsia="Times New Roman"/>
          <w:szCs w:val="24"/>
          <w:lang w:eastAsia="de-DE"/>
        </w:rPr>
        <w:br/>
        <w:t>aus Jakob steigt ein Stern empor!</w:t>
      </w:r>
      <w:r w:rsidRPr="00A43E37">
        <w:rPr>
          <w:rFonts w:eastAsia="Times New Roman"/>
          <w:szCs w:val="24"/>
          <w:lang w:eastAsia="de-DE"/>
        </w:rPr>
        <w:br/>
        <w:t>der König kommt – macht hoch das Tor!</w:t>
      </w:r>
      <w:r>
        <w:rPr>
          <w:rFonts w:eastAsia="Times New Roman"/>
          <w:szCs w:val="24"/>
          <w:lang w:eastAsia="de-DE"/>
        </w:rPr>
        <w:t>“</w:t>
      </w:r>
      <w:r w:rsidRPr="00A43E37">
        <w:rPr>
          <w:rFonts w:eastAsia="Times New Roman"/>
          <w:szCs w:val="24"/>
          <w:lang w:eastAsia="de-DE"/>
        </w:rPr>
        <w:br/>
        <w:t>wird wunderbar erfüllet.</w:t>
      </w:r>
      <w:r w:rsidRPr="00A43E37">
        <w:rPr>
          <w:rFonts w:eastAsia="Times New Roman"/>
          <w:szCs w:val="24"/>
          <w:lang w:eastAsia="de-DE"/>
        </w:rPr>
        <w:br/>
        <w:t>Er kommt, der Held aus Judas Stamm,</w:t>
      </w:r>
      <w:r w:rsidRPr="00A43E37">
        <w:rPr>
          <w:rFonts w:eastAsia="Times New Roman"/>
          <w:szCs w:val="24"/>
          <w:lang w:eastAsia="de-DE"/>
        </w:rPr>
        <w:br/>
        <w:t>der Überwinder, Löw‘ und Lamm:</w:t>
      </w:r>
      <w:r w:rsidRPr="00A43E37">
        <w:rPr>
          <w:rFonts w:eastAsia="Times New Roman"/>
          <w:szCs w:val="24"/>
          <w:lang w:eastAsia="de-DE"/>
        </w:rPr>
        <w:br/>
        <w:t>Das Rätsel ist enthüllet.</w:t>
      </w:r>
    </w:p>
    <w:p w14:paraId="403967B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Hernieder schwebt in lichter Pracht</w:t>
      </w:r>
      <w:r w:rsidRPr="00A43E37">
        <w:rPr>
          <w:rFonts w:eastAsia="Times New Roman"/>
          <w:szCs w:val="24"/>
          <w:lang w:eastAsia="de-DE"/>
        </w:rPr>
        <w:br/>
        <w:t>ein Chor der Seraphinen:</w:t>
      </w:r>
      <w:r w:rsidRPr="00A43E37">
        <w:rPr>
          <w:rFonts w:eastAsia="Times New Roman"/>
          <w:szCs w:val="24"/>
          <w:lang w:eastAsia="de-DE"/>
        </w:rPr>
        <w:br/>
        <w:t>ihr Lobgesang durchschaut die Nacht!</w:t>
      </w:r>
      <w:r w:rsidRPr="00A43E37">
        <w:rPr>
          <w:rFonts w:eastAsia="Times New Roman"/>
          <w:szCs w:val="24"/>
          <w:lang w:eastAsia="de-DE"/>
        </w:rPr>
        <w:br/>
        <w:t>Gott ist im Fleisch erschienen!</w:t>
      </w:r>
      <w:r w:rsidRPr="00A43E37">
        <w:rPr>
          <w:rFonts w:eastAsia="Times New Roman"/>
          <w:szCs w:val="24"/>
          <w:lang w:eastAsia="de-DE"/>
        </w:rPr>
        <w:br/>
        <w:t>Weit offen steht das Himmelreich:</w:t>
      </w:r>
      <w:r w:rsidRPr="00A43E37">
        <w:rPr>
          <w:rFonts w:eastAsia="Times New Roman"/>
          <w:szCs w:val="24"/>
          <w:lang w:eastAsia="de-DE"/>
        </w:rPr>
        <w:br/>
        <w:t xml:space="preserve">so jauchzt ihr Menschen </w:t>
      </w:r>
      <w:proofErr w:type="spellStart"/>
      <w:r w:rsidRPr="00A43E37">
        <w:rPr>
          <w:rFonts w:eastAsia="Times New Roman"/>
          <w:szCs w:val="24"/>
          <w:lang w:eastAsia="de-DE"/>
        </w:rPr>
        <w:t>allzugleich</w:t>
      </w:r>
      <w:proofErr w:type="spellEnd"/>
      <w:r w:rsidRPr="00A43E37">
        <w:rPr>
          <w:rFonts w:eastAsia="Times New Roman"/>
          <w:szCs w:val="24"/>
          <w:lang w:eastAsia="de-DE"/>
        </w:rPr>
        <w:br/>
        <w:t>groß sei der Rettung Wonne!</w:t>
      </w:r>
      <w:r w:rsidRPr="00A43E37">
        <w:rPr>
          <w:rFonts w:eastAsia="Times New Roman"/>
          <w:szCs w:val="24"/>
          <w:lang w:eastAsia="de-DE"/>
        </w:rPr>
        <w:br/>
        <w:t>für euch im Fleisch ward offenbar</w:t>
      </w:r>
      <w:r w:rsidRPr="00A43E37">
        <w:rPr>
          <w:rFonts w:eastAsia="Times New Roman"/>
          <w:szCs w:val="24"/>
          <w:lang w:eastAsia="de-DE"/>
        </w:rPr>
        <w:br/>
        <w:t>das Wort, das Gott von Anfang war:</w:t>
      </w:r>
      <w:r w:rsidRPr="00A43E37">
        <w:rPr>
          <w:rFonts w:eastAsia="Times New Roman"/>
          <w:szCs w:val="24"/>
          <w:lang w:eastAsia="de-DE"/>
        </w:rPr>
        <w:br/>
        <w:t xml:space="preserve">euch scheint die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Sonne!</w:t>
      </w:r>
    </w:p>
    <w:p w14:paraId="2C6F375C" w14:textId="77777777" w:rsidR="009126CB" w:rsidRPr="00A43E37" w:rsidRDefault="009126CB" w:rsidP="009126CB">
      <w:pPr>
        <w:pStyle w:val="berschrift1"/>
      </w:pPr>
      <w:r w:rsidRPr="00A43E37">
        <w:t>O Wort des Lebens</w:t>
      </w:r>
    </w:p>
    <w:p w14:paraId="41AB80F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Wort des Lebens!</w:t>
      </w:r>
      <w:r w:rsidRPr="00A43E37">
        <w:rPr>
          <w:rFonts w:eastAsia="Times New Roman"/>
          <w:szCs w:val="24"/>
          <w:lang w:eastAsia="de-DE"/>
        </w:rPr>
        <w:br/>
        <w:t>dem klingst du süß ins Ohr,</w:t>
      </w:r>
      <w:r w:rsidRPr="00A43E37">
        <w:rPr>
          <w:rFonts w:eastAsia="Times New Roman"/>
          <w:szCs w:val="24"/>
          <w:lang w:eastAsia="de-DE"/>
        </w:rPr>
        <w:br/>
        <w:t>der lang vergebens</w:t>
      </w:r>
      <w:r w:rsidRPr="00A43E37">
        <w:rPr>
          <w:rFonts w:eastAsia="Times New Roman"/>
          <w:szCs w:val="24"/>
          <w:lang w:eastAsia="de-DE"/>
        </w:rPr>
        <w:br/>
        <w:t>mühselig strebt empor,</w:t>
      </w:r>
      <w:r w:rsidRPr="00A43E37">
        <w:rPr>
          <w:rFonts w:eastAsia="Times New Roman"/>
          <w:szCs w:val="24"/>
          <w:lang w:eastAsia="de-DE"/>
        </w:rPr>
        <w:br/>
        <w:t>vom Dunkel in das Licht zu bringen,</w:t>
      </w:r>
      <w:r w:rsidRPr="00A43E37">
        <w:rPr>
          <w:rFonts w:eastAsia="Times New Roman"/>
          <w:szCs w:val="24"/>
          <w:lang w:eastAsia="de-DE"/>
        </w:rPr>
        <w:br/>
        <w:t xml:space="preserve">vom Tod zum Leben hindurch zu ringen. </w:t>
      </w:r>
    </w:p>
    <w:p w14:paraId="6B7F5493"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Er nimmt die Bibel,</w:t>
      </w:r>
      <w:r w:rsidRPr="00A43E37">
        <w:rPr>
          <w:rFonts w:eastAsia="Times New Roman"/>
          <w:szCs w:val="24"/>
          <w:lang w:eastAsia="de-DE"/>
        </w:rPr>
        <w:br/>
        <w:t>schlägt auf und liest entzückt,</w:t>
      </w:r>
      <w:r w:rsidRPr="00A43E37">
        <w:rPr>
          <w:rFonts w:eastAsia="Times New Roman"/>
          <w:szCs w:val="24"/>
          <w:lang w:eastAsia="de-DE"/>
        </w:rPr>
        <w:br/>
        <w:t>wie man dem Übel</w:t>
      </w:r>
      <w:r w:rsidRPr="00A43E37">
        <w:rPr>
          <w:rFonts w:eastAsia="Times New Roman"/>
          <w:szCs w:val="24"/>
          <w:lang w:eastAsia="de-DE"/>
        </w:rPr>
        <w:br/>
        <w:t>durch Christum wird entrückt!</w:t>
      </w:r>
      <w:r w:rsidRPr="00A43E37">
        <w:rPr>
          <w:rFonts w:eastAsia="Times New Roman"/>
          <w:szCs w:val="24"/>
          <w:lang w:eastAsia="de-DE"/>
        </w:rPr>
        <w:br/>
        <w:t>er liest und liegt ins Heilands Armen,</w:t>
      </w:r>
      <w:r w:rsidRPr="00A43E37">
        <w:rPr>
          <w:rFonts w:eastAsia="Times New Roman"/>
          <w:szCs w:val="24"/>
          <w:lang w:eastAsia="de-DE"/>
        </w:rPr>
        <w:br/>
        <w:t>und seine Seligkeit ist Erbarmen.</w:t>
      </w:r>
    </w:p>
    <w:p w14:paraId="1A4C16D5" w14:textId="77777777" w:rsidR="00B06BEF" w:rsidRPr="00A43E37" w:rsidRDefault="00B06BEF" w:rsidP="00B06BEF">
      <w:pPr>
        <w:pStyle w:val="berschrift1"/>
      </w:pPr>
      <w:r w:rsidRPr="00A43E37">
        <w:t>Sie sahn des Wortes Herrlichkeit</w:t>
      </w:r>
    </w:p>
    <w:p w14:paraId="7414B11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sahn des Wortes Herrlichkeit,</w:t>
      </w:r>
      <w:r w:rsidRPr="00A43E37">
        <w:rPr>
          <w:rFonts w:eastAsia="Times New Roman"/>
          <w:szCs w:val="24"/>
          <w:lang w:eastAsia="de-DE"/>
        </w:rPr>
        <w:br/>
        <w:t>das Fleisch ward in der Füll‘ der Zeit,</w:t>
      </w:r>
      <w:r w:rsidRPr="00A43E37">
        <w:rPr>
          <w:rFonts w:eastAsia="Times New Roman"/>
          <w:szCs w:val="24"/>
          <w:lang w:eastAsia="de-DE"/>
        </w:rPr>
        <w:br/>
        <w:t>und wandelt unsre Pfade:</w:t>
      </w:r>
      <w:r w:rsidRPr="00A43E37">
        <w:rPr>
          <w:rFonts w:eastAsia="Times New Roman"/>
          <w:szCs w:val="24"/>
          <w:lang w:eastAsia="de-DE"/>
        </w:rPr>
        <w:br/>
        <w:t>sie schöpften fröhlich aus dem Born</w:t>
      </w:r>
      <w:r w:rsidRPr="00A43E37">
        <w:rPr>
          <w:rFonts w:eastAsia="Times New Roman"/>
          <w:szCs w:val="24"/>
          <w:lang w:eastAsia="de-DE"/>
        </w:rPr>
        <w:br/>
        <w:t>des Heils, entrannen Gottes Zorn,</w:t>
      </w:r>
      <w:r w:rsidRPr="00A43E37">
        <w:rPr>
          <w:rFonts w:eastAsia="Times New Roman"/>
          <w:szCs w:val="24"/>
          <w:lang w:eastAsia="de-DE"/>
        </w:rPr>
        <w:br/>
        <w:t>und nahmen Gnad um Gnade.</w:t>
      </w:r>
      <w:r w:rsidRPr="00A43E37">
        <w:rPr>
          <w:rFonts w:eastAsia="Times New Roman"/>
          <w:szCs w:val="24"/>
          <w:lang w:eastAsia="de-DE"/>
        </w:rPr>
        <w:br/>
        <w:t>Leben geben, Freude spenden,</w:t>
      </w:r>
      <w:r w:rsidRPr="00A43E37">
        <w:rPr>
          <w:rFonts w:eastAsia="Times New Roman"/>
          <w:szCs w:val="24"/>
          <w:lang w:eastAsia="de-DE"/>
        </w:rPr>
        <w:br/>
        <w:t>Jammer enden war Ihm Wonne:</w:t>
      </w:r>
      <w:r w:rsidRPr="00A43E37">
        <w:rPr>
          <w:rFonts w:eastAsia="Times New Roman"/>
          <w:szCs w:val="24"/>
          <w:lang w:eastAsia="de-DE"/>
        </w:rPr>
        <w:br/>
        <w:t>leuchte, leuchte Segenssonne!</w:t>
      </w:r>
    </w:p>
    <w:p w14:paraId="223DF76D" w14:textId="0D2E8BE1" w:rsidR="00B06BEF" w:rsidRPr="00A43E37" w:rsidRDefault="00B06BEF" w:rsidP="00B06BEF">
      <w:pPr>
        <w:pStyle w:val="berschrift1"/>
      </w:pPr>
      <w:r w:rsidRPr="00A43E37">
        <w:t>Sie schlägt, die segensvolle Feierstunde</w:t>
      </w:r>
    </w:p>
    <w:p w14:paraId="3E49DE1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schlägt, die segensvolle Feierstunde,</w:t>
      </w:r>
      <w:r w:rsidRPr="00A43E37">
        <w:rPr>
          <w:rFonts w:eastAsia="Times New Roman"/>
          <w:szCs w:val="24"/>
          <w:lang w:eastAsia="de-DE"/>
        </w:rPr>
        <w:br/>
        <w:t>Darin der König Seine Himmel neigt,</w:t>
      </w:r>
      <w:r w:rsidRPr="00A43E37">
        <w:rPr>
          <w:rFonts w:eastAsia="Times New Roman"/>
          <w:szCs w:val="24"/>
          <w:lang w:eastAsia="de-DE"/>
        </w:rPr>
        <w:br/>
        <w:t xml:space="preserve">Und niederfährt zum neuen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Bunde:</w:t>
      </w:r>
      <w:r w:rsidRPr="00A43E37">
        <w:rPr>
          <w:rFonts w:eastAsia="Times New Roman"/>
          <w:szCs w:val="24"/>
          <w:lang w:eastAsia="de-DE"/>
        </w:rPr>
        <w:br/>
        <w:t>Auf, Seelen! schmückt euch fröhlich und gebeugt</w:t>
      </w:r>
      <w:r w:rsidRPr="00A43E37">
        <w:rPr>
          <w:rFonts w:eastAsia="Times New Roman"/>
          <w:szCs w:val="24"/>
          <w:lang w:eastAsia="de-DE"/>
        </w:rPr>
        <w:br/>
        <w:t>Dem heiligen Abend,</w:t>
      </w:r>
      <w:r w:rsidRPr="00A43E37">
        <w:rPr>
          <w:rFonts w:eastAsia="Times New Roman"/>
          <w:szCs w:val="24"/>
          <w:lang w:eastAsia="de-DE"/>
        </w:rPr>
        <w:br/>
        <w:t>Der freundlich labend</w:t>
      </w:r>
      <w:r w:rsidRPr="00A43E37">
        <w:rPr>
          <w:rFonts w:eastAsia="Times New Roman"/>
          <w:szCs w:val="24"/>
          <w:lang w:eastAsia="de-DE"/>
        </w:rPr>
        <w:br/>
        <w:t>Und reich begabend</w:t>
      </w:r>
      <w:r w:rsidRPr="00A43E37">
        <w:rPr>
          <w:rFonts w:eastAsia="Times New Roman"/>
          <w:szCs w:val="24"/>
          <w:lang w:eastAsia="de-DE"/>
        </w:rPr>
        <w:br/>
        <w:t xml:space="preserve">Das Kind euch zeigt! </w:t>
      </w:r>
    </w:p>
    <w:p w14:paraId="0C41643B" w14:textId="3A8CC5B8" w:rsidR="00B06BEF" w:rsidRPr="00A43E37" w:rsidRDefault="00B06BEF" w:rsidP="00B06BEF">
      <w:pPr>
        <w:pStyle w:val="berschrift1"/>
      </w:pPr>
      <w:r w:rsidRPr="00A43E37">
        <w:t>Welch ein Gruß</w:t>
      </w:r>
    </w:p>
    <w:p w14:paraId="43AEE1F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Welch ein Gruß!</w:t>
      </w:r>
      <w:r w:rsidRPr="00A43E37">
        <w:rPr>
          <w:rFonts w:eastAsia="Times New Roman"/>
          <w:szCs w:val="24"/>
          <w:lang w:eastAsia="de-DE"/>
        </w:rPr>
        <w:br/>
        <w:t>Holde Jungfrau, welch ein Gruß!</w:t>
      </w:r>
      <w:r w:rsidRPr="00A43E37">
        <w:rPr>
          <w:rFonts w:eastAsia="Times New Roman"/>
          <w:szCs w:val="24"/>
          <w:lang w:eastAsia="de-DE"/>
        </w:rPr>
        <w:br/>
        <w:t>Sieh, ein. Fürst von Gottes Scharen!</w:t>
      </w:r>
      <w:r w:rsidRPr="00A43E37">
        <w:rPr>
          <w:rFonts w:eastAsia="Times New Roman"/>
          <w:szCs w:val="24"/>
          <w:lang w:eastAsia="de-DE"/>
        </w:rPr>
        <w:br/>
        <w:t>Lieblich eilt zu dir sein Fuß!</w:t>
      </w:r>
      <w:r w:rsidRPr="00A43E37">
        <w:rPr>
          <w:rFonts w:eastAsia="Times New Roman"/>
          <w:szCs w:val="24"/>
          <w:lang w:eastAsia="de-DE"/>
        </w:rPr>
        <w:br/>
        <w:t>Nach viertausend dunkeln Jahren</w:t>
      </w:r>
      <w:r w:rsidRPr="00A43E37">
        <w:rPr>
          <w:rFonts w:eastAsia="Times New Roman"/>
          <w:szCs w:val="24"/>
          <w:lang w:eastAsia="de-DE"/>
        </w:rPr>
        <w:br/>
        <w:t>Leuchtet nun der Welt ein Morgenstern</w:t>
      </w:r>
      <w:r w:rsidRPr="00A43E37">
        <w:rPr>
          <w:rFonts w:eastAsia="Times New Roman"/>
          <w:szCs w:val="24"/>
          <w:lang w:eastAsia="de-DE"/>
        </w:rPr>
        <w:br/>
        <w:t>hell vom Herrn!</w:t>
      </w:r>
    </w:p>
    <w:p w14:paraId="27203D0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Fürchte nichts!</w:t>
      </w:r>
      <w:r w:rsidRPr="00A43E37">
        <w:rPr>
          <w:rFonts w:eastAsia="Times New Roman"/>
          <w:szCs w:val="24"/>
          <w:lang w:eastAsia="de-DE"/>
        </w:rPr>
        <w:br/>
        <w:t xml:space="preserve">Sieh, es wird dich </w:t>
      </w:r>
      <w:proofErr w:type="spellStart"/>
      <w:r w:rsidRPr="00A43E37">
        <w:rPr>
          <w:rFonts w:eastAsia="Times New Roman"/>
          <w:szCs w:val="24"/>
          <w:lang w:eastAsia="de-DE"/>
        </w:rPr>
        <w:t>heiliglich</w:t>
      </w:r>
      <w:proofErr w:type="spellEnd"/>
      <w:r w:rsidRPr="00A43E37">
        <w:rPr>
          <w:rFonts w:eastAsia="Times New Roman"/>
          <w:szCs w:val="24"/>
          <w:lang w:eastAsia="de-DE"/>
        </w:rPr>
        <w:br/>
        <w:t>Kraft vom Höchsten überschatten:</w:t>
      </w:r>
      <w:r w:rsidRPr="00A43E37">
        <w:rPr>
          <w:rFonts w:eastAsia="Times New Roman"/>
          <w:szCs w:val="24"/>
          <w:lang w:eastAsia="de-DE"/>
        </w:rPr>
        <w:br/>
        <w:t>Gottes Geist kommt über dich!</w:t>
      </w:r>
      <w:r w:rsidRPr="00A43E37">
        <w:rPr>
          <w:rFonts w:eastAsia="Times New Roman"/>
          <w:szCs w:val="24"/>
          <w:lang w:eastAsia="de-DE"/>
        </w:rPr>
        <w:br/>
        <w:t>Denen, die im Todesschatten</w:t>
      </w:r>
      <w:r w:rsidRPr="00A43E37">
        <w:rPr>
          <w:rFonts w:eastAsia="Times New Roman"/>
          <w:szCs w:val="24"/>
          <w:lang w:eastAsia="de-DE"/>
        </w:rPr>
        <w:br/>
        <w:t>Sitzen, glänzt von dir ein Sonnenstrahl</w:t>
      </w:r>
      <w:r w:rsidRPr="00A43E37">
        <w:rPr>
          <w:rFonts w:eastAsia="Times New Roman"/>
          <w:szCs w:val="24"/>
          <w:lang w:eastAsia="de-DE"/>
        </w:rPr>
        <w:br/>
        <w:t xml:space="preserve">Allzumal. </w:t>
      </w:r>
    </w:p>
    <w:p w14:paraId="1AD18C5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gebierst</w:t>
      </w:r>
      <w:r w:rsidRPr="00A43E37">
        <w:rPr>
          <w:rFonts w:eastAsia="Times New Roman"/>
          <w:szCs w:val="24"/>
          <w:lang w:eastAsia="de-DE"/>
        </w:rPr>
        <w:br/>
        <w:t>Den, der Jesus ist und heißt,</w:t>
      </w:r>
      <w:r w:rsidRPr="00A43E37">
        <w:rPr>
          <w:rFonts w:eastAsia="Times New Roman"/>
          <w:szCs w:val="24"/>
          <w:lang w:eastAsia="de-DE"/>
        </w:rPr>
        <w:br/>
        <w:t>Der Sein Volk von Sünden rettet,</w:t>
      </w:r>
      <w:r w:rsidRPr="00A43E37">
        <w:rPr>
          <w:rFonts w:eastAsia="Times New Roman"/>
          <w:szCs w:val="24"/>
          <w:lang w:eastAsia="de-DE"/>
        </w:rPr>
        <w:br/>
        <w:t>Der mit Feuer tauft und Geist,</w:t>
      </w:r>
      <w:r w:rsidRPr="00A43E37">
        <w:rPr>
          <w:rFonts w:eastAsia="Times New Roman"/>
          <w:szCs w:val="24"/>
          <w:lang w:eastAsia="de-DE"/>
        </w:rPr>
        <w:br/>
        <w:t>Der des Abgrunds Heere kettet –</w:t>
      </w:r>
      <w:r w:rsidRPr="00A43E37">
        <w:rPr>
          <w:rFonts w:eastAsia="Times New Roman"/>
          <w:szCs w:val="24"/>
          <w:lang w:eastAsia="de-DE"/>
        </w:rPr>
        <w:br/>
        <w:t xml:space="preserve">Ihn, den Heiligen vom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w:t>
      </w:r>
      <w:r w:rsidRPr="00A43E37">
        <w:rPr>
          <w:rFonts w:eastAsia="Times New Roman"/>
          <w:szCs w:val="24"/>
          <w:lang w:eastAsia="de-DE"/>
        </w:rPr>
        <w:br/>
        <w:t>Gottes Sohn.</w:t>
      </w:r>
    </w:p>
    <w:p w14:paraId="7401767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Welch ein Gruß!</w:t>
      </w:r>
      <w:r w:rsidRPr="00A43E37">
        <w:rPr>
          <w:rFonts w:eastAsia="Times New Roman"/>
          <w:szCs w:val="24"/>
          <w:lang w:eastAsia="de-DE"/>
        </w:rPr>
        <w:br/>
        <w:t>Menschenkinder, welch ein Gruß!</w:t>
      </w:r>
      <w:r w:rsidRPr="00A43E37">
        <w:rPr>
          <w:rFonts w:eastAsia="Times New Roman"/>
          <w:szCs w:val="24"/>
          <w:lang w:eastAsia="de-DE"/>
        </w:rPr>
        <w:br/>
        <w:t>Nehmt ihn an mit Lieb‘ und Beugung,</w:t>
      </w:r>
      <w:r w:rsidRPr="00A43E37">
        <w:rPr>
          <w:rFonts w:eastAsia="Times New Roman"/>
          <w:szCs w:val="24"/>
          <w:lang w:eastAsia="de-DE"/>
        </w:rPr>
        <w:br/>
        <w:t>Wie Maria! Herzgenuss,</w:t>
      </w:r>
      <w:r w:rsidRPr="00A43E37">
        <w:rPr>
          <w:rFonts w:eastAsia="Times New Roman"/>
          <w:szCs w:val="24"/>
          <w:lang w:eastAsia="de-DE"/>
        </w:rPr>
        <w:br/>
        <w:t>Lob und Dank sei eure Neigung!</w:t>
      </w:r>
      <w:r w:rsidRPr="00A43E37">
        <w:rPr>
          <w:rFonts w:eastAsia="Times New Roman"/>
          <w:szCs w:val="24"/>
          <w:lang w:eastAsia="de-DE"/>
        </w:rPr>
        <w:br/>
        <w:t>Menschheit, freue deines Heilands dich</w:t>
      </w:r>
      <w:r w:rsidRPr="00A43E37">
        <w:rPr>
          <w:rFonts w:eastAsia="Times New Roman"/>
          <w:szCs w:val="24"/>
          <w:lang w:eastAsia="de-DE"/>
        </w:rPr>
        <w:br/>
        <w:t>Inniglich!</w:t>
      </w:r>
    </w:p>
    <w:p w14:paraId="053F0974" w14:textId="77777777" w:rsidR="009126CB" w:rsidRPr="00A43E37" w:rsidRDefault="009126CB" w:rsidP="009126CB">
      <w:pPr>
        <w:pStyle w:val="berschrift1"/>
      </w:pPr>
      <w:r w:rsidRPr="00A43E37">
        <w:t>Wer fasst in seine Faust das Meer?</w:t>
      </w:r>
    </w:p>
    <w:p w14:paraId="5E5A5A7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Wer fasst in seine Faust das Meer?</w:t>
      </w:r>
      <w:r w:rsidRPr="00A43E37">
        <w:rPr>
          <w:rFonts w:eastAsia="Times New Roman"/>
          <w:szCs w:val="24"/>
          <w:lang w:eastAsia="de-DE"/>
        </w:rPr>
        <w:br/>
        <w:t>Wer misst es aus, der Himmel Heer,</w:t>
      </w:r>
      <w:r w:rsidRPr="00A43E37">
        <w:rPr>
          <w:rFonts w:eastAsia="Times New Roman"/>
          <w:szCs w:val="24"/>
          <w:lang w:eastAsia="de-DE"/>
        </w:rPr>
        <w:br/>
        <w:t>Mit seiner Spanne Macht? wer hält</w:t>
      </w:r>
      <w:r w:rsidRPr="00A43E37">
        <w:rPr>
          <w:rFonts w:eastAsia="Times New Roman"/>
          <w:szCs w:val="24"/>
          <w:lang w:eastAsia="de-DE"/>
        </w:rPr>
        <w:br/>
        <w:t>Die Waage fest, und wägt die Welt?</w:t>
      </w:r>
      <w:r w:rsidRPr="00A43E37">
        <w:rPr>
          <w:rFonts w:eastAsia="Times New Roman"/>
          <w:szCs w:val="24"/>
          <w:lang w:eastAsia="de-DE"/>
        </w:rPr>
        <w:br/>
        <w:t>Ein Tropf am Eimer sind die Völker Ihm,</w:t>
      </w:r>
      <w:r w:rsidRPr="00A43E37">
        <w:rPr>
          <w:rFonts w:eastAsia="Times New Roman"/>
          <w:szCs w:val="24"/>
          <w:lang w:eastAsia="de-DE"/>
        </w:rPr>
        <w:br/>
        <w:t>Die Inseln Staub, ein Scherz die Cherubim!</w:t>
      </w:r>
    </w:p>
    <w:p w14:paraId="4B4D715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Zu klein ist Ihm zum Feuerherd</w:t>
      </w:r>
      <w:r w:rsidRPr="00A43E37">
        <w:rPr>
          <w:rFonts w:eastAsia="Times New Roman"/>
          <w:szCs w:val="24"/>
          <w:lang w:eastAsia="de-DE"/>
        </w:rPr>
        <w:br/>
        <w:t>Der Libanon, und ohne Wert</w:t>
      </w:r>
      <w:r w:rsidRPr="00A43E37">
        <w:rPr>
          <w:rFonts w:eastAsia="Times New Roman"/>
          <w:szCs w:val="24"/>
          <w:lang w:eastAsia="de-DE"/>
        </w:rPr>
        <w:br/>
        <w:t>Zum Opfer all sein Wild zugleich! –</w:t>
      </w:r>
      <w:r w:rsidRPr="00A43E37">
        <w:rPr>
          <w:rFonts w:eastAsia="Times New Roman"/>
          <w:szCs w:val="24"/>
          <w:lang w:eastAsia="de-DE"/>
        </w:rPr>
        <w:br/>
        <w:t>Steigt aufs Gebirge, rüstet euch,</w:t>
      </w:r>
      <w:r w:rsidRPr="00A43E37">
        <w:rPr>
          <w:rFonts w:eastAsia="Times New Roman"/>
          <w:szCs w:val="24"/>
          <w:lang w:eastAsia="de-DE"/>
        </w:rPr>
        <w:br/>
        <w:t>Jerusalem und Zion, Rednerin,</w:t>
      </w:r>
      <w:r w:rsidRPr="00A43E37">
        <w:rPr>
          <w:rFonts w:eastAsia="Times New Roman"/>
          <w:szCs w:val="24"/>
          <w:lang w:eastAsia="de-DE"/>
        </w:rPr>
        <w:br/>
        <w:t xml:space="preserve">du Herold Gottes! auf, und meldet Ihn! </w:t>
      </w:r>
    </w:p>
    <w:p w14:paraId="75018525"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Ruft hell den Städten Juda zu:</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Er kommt! erwacht aus träger Ruh!</w:t>
      </w:r>
      <w:r w:rsidRPr="00A43E37">
        <w:rPr>
          <w:rFonts w:eastAsia="Times New Roman"/>
          <w:szCs w:val="24"/>
          <w:lang w:eastAsia="de-DE"/>
        </w:rPr>
        <w:br/>
        <w:t xml:space="preserve">Er kommt, und mit ihm </w:t>
      </w:r>
      <w:proofErr w:type="spellStart"/>
      <w:r w:rsidRPr="00A43E37">
        <w:rPr>
          <w:rFonts w:eastAsia="Times New Roman"/>
          <w:szCs w:val="24"/>
          <w:lang w:eastAsia="de-DE"/>
        </w:rPr>
        <w:t>Straf</w:t>
      </w:r>
      <w:proofErr w:type="spellEnd"/>
      <w:r w:rsidRPr="00A43E37">
        <w:rPr>
          <w:rFonts w:eastAsia="Times New Roman"/>
          <w:szCs w:val="24"/>
          <w:lang w:eastAsia="de-DE"/>
        </w:rPr>
        <w:t>‘ und Lohn</w:t>
      </w:r>
      <w:r w:rsidRPr="00A43E37">
        <w:rPr>
          <w:rFonts w:eastAsia="Times New Roman"/>
          <w:szCs w:val="24"/>
          <w:lang w:eastAsia="de-DE"/>
        </w:rPr>
        <w:br/>
        <w:t>Stark herrscht Sein Arm vom Königsthron!</w:t>
      </w:r>
      <w:r>
        <w:rPr>
          <w:rFonts w:eastAsia="Times New Roman"/>
          <w:szCs w:val="24"/>
          <w:lang w:eastAsia="de-DE"/>
        </w:rPr>
        <w:t>“</w:t>
      </w:r>
      <w:r w:rsidRPr="00A43E37">
        <w:rPr>
          <w:rFonts w:eastAsia="Times New Roman"/>
          <w:szCs w:val="24"/>
          <w:lang w:eastAsia="de-DE"/>
        </w:rPr>
        <w:br/>
        <w:t>Sink in den Staub vor Ihm, untreue Braut!</w:t>
      </w:r>
      <w:r w:rsidRPr="00A43E37">
        <w:rPr>
          <w:rFonts w:eastAsia="Times New Roman"/>
          <w:szCs w:val="24"/>
          <w:lang w:eastAsia="de-DE"/>
        </w:rPr>
        <w:br/>
        <w:t>Doch nein! erhebe dich und rühme laut!</w:t>
      </w:r>
    </w:p>
    <w:p w14:paraId="565DD048" w14:textId="77777777" w:rsidR="009126CB" w:rsidRPr="00A43E37" w:rsidRDefault="009126CB" w:rsidP="009126CB">
      <w:pPr>
        <w:spacing w:before="100" w:beforeAutospacing="1" w:after="100" w:afterAutospacing="1" w:line="240" w:lineRule="auto"/>
        <w:rPr>
          <w:rFonts w:eastAsia="Times New Roman"/>
          <w:szCs w:val="24"/>
          <w:lang w:eastAsia="de-DE"/>
        </w:rPr>
      </w:pPr>
      <w:r>
        <w:rPr>
          <w:rFonts w:eastAsia="Times New Roman"/>
          <w:szCs w:val="24"/>
          <w:lang w:eastAsia="de-DE"/>
        </w:rPr>
        <w:t>„</w:t>
      </w:r>
      <w:r w:rsidRPr="00A43E37">
        <w:rPr>
          <w:rFonts w:eastAsia="Times New Roman"/>
          <w:szCs w:val="24"/>
          <w:lang w:eastAsia="de-DE"/>
        </w:rPr>
        <w:t>Trost meinem Volk!</w:t>
      </w:r>
      <w:r>
        <w:rPr>
          <w:rFonts w:eastAsia="Times New Roman"/>
          <w:szCs w:val="24"/>
          <w:lang w:eastAsia="de-DE"/>
        </w:rPr>
        <w:t>“</w:t>
      </w:r>
      <w:r w:rsidRPr="00A43E37">
        <w:rPr>
          <w:rFonts w:eastAsia="Times New Roman"/>
          <w:szCs w:val="24"/>
          <w:lang w:eastAsia="de-DE"/>
        </w:rPr>
        <w:t xml:space="preserve"> spricht Gott der Herr;</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Vergeben ist der Sünden Heer!</w:t>
      </w:r>
      <w:r w:rsidRPr="00A43E37">
        <w:rPr>
          <w:rFonts w:eastAsia="Times New Roman"/>
          <w:szCs w:val="24"/>
          <w:lang w:eastAsia="de-DE"/>
        </w:rPr>
        <w:br/>
        <w:t>Ich weide meine Herd‘ als Hirt,</w:t>
      </w:r>
      <w:r w:rsidRPr="00A43E37">
        <w:rPr>
          <w:rFonts w:eastAsia="Times New Roman"/>
          <w:szCs w:val="24"/>
          <w:lang w:eastAsia="de-DE"/>
        </w:rPr>
        <w:br/>
        <w:t>Der Lämmer Arzt, der Schafe Wirt:</w:t>
      </w:r>
      <w:r w:rsidRPr="00A43E37">
        <w:rPr>
          <w:rFonts w:eastAsia="Times New Roman"/>
          <w:szCs w:val="24"/>
          <w:lang w:eastAsia="de-DE"/>
        </w:rPr>
        <w:br/>
        <w:t>So sprecht Jerusalem dann freundlich zu!</w:t>
      </w:r>
      <w:r w:rsidRPr="00A43E37">
        <w:rPr>
          <w:rFonts w:eastAsia="Times New Roman"/>
          <w:szCs w:val="24"/>
          <w:lang w:eastAsia="de-DE"/>
        </w:rPr>
        <w:br/>
        <w:t>Nach schwerer Ritterschaft kommt süße Ruh.</w:t>
      </w:r>
      <w:r>
        <w:rPr>
          <w:rFonts w:eastAsia="Times New Roman"/>
          <w:szCs w:val="24"/>
          <w:lang w:eastAsia="de-DE"/>
        </w:rPr>
        <w:t>“</w:t>
      </w:r>
      <w:r w:rsidRPr="00A43E37">
        <w:rPr>
          <w:rFonts w:eastAsia="Times New Roman"/>
          <w:szCs w:val="24"/>
          <w:lang w:eastAsia="de-DE"/>
        </w:rPr>
        <w:t xml:space="preserve"> </w:t>
      </w:r>
    </w:p>
    <w:p w14:paraId="680C2D1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Bereite diesem Gott den Weg,</w:t>
      </w:r>
      <w:r w:rsidRPr="00A43E37">
        <w:rPr>
          <w:rFonts w:eastAsia="Times New Roman"/>
          <w:szCs w:val="24"/>
          <w:lang w:eastAsia="de-DE"/>
        </w:rPr>
        <w:br/>
        <w:t>Mein Herz! mach richtig Seinen Steg!</w:t>
      </w:r>
      <w:r w:rsidRPr="00A43E37">
        <w:rPr>
          <w:rFonts w:eastAsia="Times New Roman"/>
          <w:szCs w:val="24"/>
          <w:lang w:eastAsia="de-DE"/>
        </w:rPr>
        <w:br/>
        <w:t>O Abgrund der Barmherzigkeit!</w:t>
      </w:r>
      <w:r w:rsidRPr="00A43E37">
        <w:rPr>
          <w:rFonts w:eastAsia="Times New Roman"/>
          <w:szCs w:val="24"/>
          <w:lang w:eastAsia="de-DE"/>
        </w:rPr>
        <w:br/>
        <w:t>Geheimnis der Gottseligkeit!</w:t>
      </w:r>
      <w:r w:rsidRPr="00A43E37">
        <w:rPr>
          <w:rFonts w:eastAsia="Times New Roman"/>
          <w:szCs w:val="24"/>
          <w:lang w:eastAsia="de-DE"/>
        </w:rPr>
        <w:br/>
        <w:t>Mein Geist verstummt vor Dir und hüllt sich ein –</w:t>
      </w:r>
      <w:r w:rsidRPr="00A43E37">
        <w:rPr>
          <w:rFonts w:eastAsia="Times New Roman"/>
          <w:szCs w:val="24"/>
          <w:lang w:eastAsia="de-DE"/>
        </w:rPr>
        <w:br/>
        <w:t xml:space="preserve">Mein Herz frohlockt in </w:t>
      </w:r>
      <w:proofErr w:type="spellStart"/>
      <w:r w:rsidRPr="00A43E37">
        <w:rPr>
          <w:rFonts w:eastAsia="Times New Roman"/>
          <w:szCs w:val="24"/>
          <w:lang w:eastAsia="de-DE"/>
        </w:rPr>
        <w:t>ew’gem</w:t>
      </w:r>
      <w:proofErr w:type="spellEnd"/>
      <w:r w:rsidRPr="00A43E37">
        <w:rPr>
          <w:rFonts w:eastAsia="Times New Roman"/>
          <w:szCs w:val="24"/>
          <w:lang w:eastAsia="de-DE"/>
        </w:rPr>
        <w:t xml:space="preserve"> Seligsein.</w:t>
      </w:r>
    </w:p>
    <w:p w14:paraId="52462D78" w14:textId="77777777" w:rsidR="00B06BEF" w:rsidRPr="00A43E37" w:rsidRDefault="00B06BEF" w:rsidP="00B06BEF">
      <w:pPr>
        <w:pStyle w:val="berschrift1"/>
      </w:pPr>
      <w:r w:rsidRPr="00A43E37">
        <w:t>Unzähmbare Mutterliebe</w:t>
      </w:r>
    </w:p>
    <w:p w14:paraId="694B2C42" w14:textId="6359EED2"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Unzähmbare Mutterliebe,</w:t>
      </w:r>
      <w:r w:rsidRPr="00A43E37">
        <w:rPr>
          <w:rFonts w:eastAsia="Times New Roman"/>
          <w:szCs w:val="24"/>
          <w:lang w:eastAsia="de-DE"/>
        </w:rPr>
        <w:br/>
        <w:t>Die im Auge na</w:t>
      </w:r>
      <w:r>
        <w:rPr>
          <w:rFonts w:eastAsia="Times New Roman"/>
          <w:szCs w:val="24"/>
          <w:lang w:eastAsia="de-DE"/>
        </w:rPr>
        <w:t>ss</w:t>
      </w:r>
      <w:r w:rsidRPr="00A43E37">
        <w:rPr>
          <w:rFonts w:eastAsia="Times New Roman"/>
          <w:szCs w:val="24"/>
          <w:lang w:eastAsia="de-DE"/>
        </w:rPr>
        <w:t xml:space="preserve"> und trübe,</w:t>
      </w:r>
      <w:r w:rsidRPr="00A43E37">
        <w:rPr>
          <w:rFonts w:eastAsia="Times New Roman"/>
          <w:szCs w:val="24"/>
          <w:lang w:eastAsia="de-DE"/>
        </w:rPr>
        <w:br/>
        <w:t>Wie im hellen heitern Blicke,</w:t>
      </w:r>
      <w:r w:rsidRPr="00A43E37">
        <w:rPr>
          <w:rFonts w:eastAsia="Times New Roman"/>
          <w:szCs w:val="24"/>
          <w:lang w:eastAsia="de-DE"/>
        </w:rPr>
        <w:br/>
        <w:t>Rastlos trägt der Kindlein Glücke!</w:t>
      </w:r>
      <w:r w:rsidRPr="00A43E37">
        <w:rPr>
          <w:rFonts w:eastAsia="Times New Roman"/>
          <w:szCs w:val="24"/>
          <w:lang w:eastAsia="de-DE"/>
        </w:rPr>
        <w:br/>
        <w:t>Feuerflammen, Mordgefahren,</w:t>
      </w:r>
      <w:r w:rsidRPr="00A43E37">
        <w:rPr>
          <w:rFonts w:eastAsia="Times New Roman"/>
          <w:szCs w:val="24"/>
          <w:lang w:eastAsia="de-DE"/>
        </w:rPr>
        <w:br/>
        <w:t xml:space="preserve">Wasserfluten, </w:t>
      </w:r>
      <w:proofErr w:type="spellStart"/>
      <w:r w:rsidRPr="00A43E37">
        <w:rPr>
          <w:rFonts w:eastAsia="Times New Roman"/>
          <w:szCs w:val="24"/>
          <w:lang w:eastAsia="de-DE"/>
        </w:rPr>
        <w:t>Reih’n</w:t>
      </w:r>
      <w:proofErr w:type="spellEnd"/>
      <w:r w:rsidRPr="00A43E37">
        <w:rPr>
          <w:rFonts w:eastAsia="Times New Roman"/>
          <w:szCs w:val="24"/>
          <w:lang w:eastAsia="de-DE"/>
        </w:rPr>
        <w:t xml:space="preserve"> von Jahren,</w:t>
      </w:r>
      <w:r w:rsidRPr="00A43E37">
        <w:rPr>
          <w:rFonts w:eastAsia="Times New Roman"/>
          <w:szCs w:val="24"/>
          <w:lang w:eastAsia="de-DE"/>
        </w:rPr>
        <w:br/>
        <w:t>Tausend Meilen, tausend Kämpfen</w:t>
      </w:r>
      <w:r w:rsidRPr="00A43E37">
        <w:rPr>
          <w:rFonts w:eastAsia="Times New Roman"/>
          <w:szCs w:val="24"/>
          <w:lang w:eastAsia="de-DE"/>
        </w:rPr>
        <w:br/>
      </w:r>
      <w:proofErr w:type="spellStart"/>
      <w:r w:rsidRPr="00A43E37">
        <w:rPr>
          <w:rFonts w:eastAsia="Times New Roman"/>
          <w:szCs w:val="24"/>
          <w:lang w:eastAsia="de-DE"/>
        </w:rPr>
        <w:t>Beutst</w:t>
      </w:r>
      <w:proofErr w:type="spellEnd"/>
      <w:r w:rsidRPr="00A43E37">
        <w:rPr>
          <w:rFonts w:eastAsia="Times New Roman"/>
          <w:szCs w:val="24"/>
          <w:lang w:eastAsia="de-DE"/>
        </w:rPr>
        <w:t xml:space="preserve"> Du Trotz, wer mag Dich dämpfen?</w:t>
      </w:r>
    </w:p>
    <w:p w14:paraId="289891B2" w14:textId="7D1BF5A5" w:rsidR="00BD71A4" w:rsidRPr="009126CB" w:rsidRDefault="00B06BEF"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2. </w:t>
      </w:r>
      <w:proofErr w:type="spellStart"/>
      <w:r w:rsidRPr="00A43E37">
        <w:rPr>
          <w:rFonts w:eastAsia="Times New Roman"/>
          <w:szCs w:val="24"/>
          <w:lang w:eastAsia="de-DE"/>
        </w:rPr>
        <w:t>Sel’ge</w:t>
      </w:r>
      <w:proofErr w:type="spellEnd"/>
      <w:r w:rsidRPr="00A43E37">
        <w:rPr>
          <w:rFonts w:eastAsia="Times New Roman"/>
          <w:szCs w:val="24"/>
          <w:lang w:eastAsia="de-DE"/>
        </w:rPr>
        <w:t xml:space="preserve"> Ewigkeit, </w:t>
      </w:r>
      <w:proofErr w:type="spellStart"/>
      <w:r w:rsidRPr="00A43E37">
        <w:rPr>
          <w:rFonts w:eastAsia="Times New Roman"/>
          <w:szCs w:val="24"/>
          <w:lang w:eastAsia="de-DE"/>
        </w:rPr>
        <w:t>verkünd</w:t>
      </w:r>
      <w:proofErr w:type="spellEnd"/>
      <w:r w:rsidRPr="00A43E37">
        <w:rPr>
          <w:rFonts w:eastAsia="Times New Roman"/>
          <w:szCs w:val="24"/>
          <w:lang w:eastAsia="de-DE"/>
        </w:rPr>
        <w:t>‘ es:</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Kann die Mutter ihres Kindes</w:t>
      </w:r>
      <w:r w:rsidRPr="00A43E37">
        <w:rPr>
          <w:rFonts w:eastAsia="Times New Roman"/>
          <w:szCs w:val="24"/>
          <w:lang w:eastAsia="de-DE"/>
        </w:rPr>
        <w:br/>
        <w:t>Je vergessen? kann Erbarmen</w:t>
      </w:r>
      <w:r w:rsidRPr="00A43E37">
        <w:rPr>
          <w:rFonts w:eastAsia="Times New Roman"/>
          <w:szCs w:val="24"/>
          <w:lang w:eastAsia="de-DE"/>
        </w:rPr>
        <w:br/>
        <w:t>Weichen aus der Mutter Armen?</w:t>
      </w:r>
      <w:r w:rsidR="009126CB">
        <w:rPr>
          <w:rFonts w:eastAsia="Times New Roman"/>
          <w:szCs w:val="24"/>
          <w:lang w:eastAsia="de-DE"/>
        </w:rPr>
        <w:t>“</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Ob es könnte</w:t>
      </w:r>
      <w:r w:rsidR="009126CB">
        <w:rPr>
          <w:rFonts w:eastAsia="Times New Roman"/>
          <w:szCs w:val="24"/>
          <w:lang w:eastAsia="de-DE"/>
        </w:rPr>
        <w:t>“</w:t>
      </w:r>
      <w:r w:rsidRPr="00A43E37">
        <w:rPr>
          <w:rFonts w:eastAsia="Times New Roman"/>
          <w:szCs w:val="24"/>
          <w:lang w:eastAsia="de-DE"/>
        </w:rPr>
        <w:t xml:space="preserve"> spricht die Liebe</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Nimmer weichen meine Triebe!</w:t>
      </w:r>
      <w:r w:rsidRPr="00A43E37">
        <w:rPr>
          <w:rFonts w:eastAsia="Times New Roman"/>
          <w:szCs w:val="24"/>
          <w:lang w:eastAsia="de-DE"/>
        </w:rPr>
        <w:br/>
        <w:t>Nie kann meine Kraft veralten,</w:t>
      </w:r>
      <w:r w:rsidRPr="00A43E37">
        <w:rPr>
          <w:rFonts w:eastAsia="Times New Roman"/>
          <w:szCs w:val="24"/>
          <w:lang w:eastAsia="de-DE"/>
        </w:rPr>
        <w:br/>
        <w:t>Niemals meine Brust erkalten!</w:t>
      </w:r>
      <w:r w:rsidR="009126CB">
        <w:rPr>
          <w:rFonts w:eastAsia="Times New Roman"/>
          <w:szCs w:val="24"/>
          <w:lang w:eastAsia="de-DE"/>
        </w:rPr>
        <w:t>“</w:t>
      </w:r>
    </w:p>
    <w:p w14:paraId="001A1C94" w14:textId="77777777" w:rsidR="00BD71A4" w:rsidRDefault="00BD71A4">
      <w:pPr>
        <w:spacing w:after="0" w:line="240" w:lineRule="auto"/>
        <w:rPr>
          <w:rFonts w:eastAsia="Times New Roman"/>
          <w:b/>
          <w:bCs/>
          <w:color w:val="000000"/>
          <w:kern w:val="36"/>
          <w:sz w:val="36"/>
          <w:szCs w:val="48"/>
          <w:lang w:eastAsia="de-DE"/>
        </w:rPr>
      </w:pPr>
      <w:r>
        <w:br w:type="page"/>
      </w:r>
    </w:p>
    <w:p w14:paraId="04C7151D" w14:textId="77777777" w:rsidR="00D5498D" w:rsidRPr="00D5498D" w:rsidRDefault="00D5498D" w:rsidP="008E63BE">
      <w:pPr>
        <w:pStyle w:val="berschrift1"/>
      </w:pPr>
      <w:r w:rsidRPr="00D5498D">
        <w:t>Quellen:</w:t>
      </w:r>
    </w:p>
    <w:p w14:paraId="6481A79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D08357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EF73055"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C05DF2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84ED6C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6393451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3CDB2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37A01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E8FFE" w14:textId="77777777" w:rsidR="006373A2" w:rsidRDefault="006373A2" w:rsidP="00CA68D9">
      <w:pPr>
        <w:spacing w:after="0" w:line="240" w:lineRule="auto"/>
      </w:pPr>
      <w:r>
        <w:separator/>
      </w:r>
    </w:p>
  </w:endnote>
  <w:endnote w:type="continuationSeparator" w:id="0">
    <w:p w14:paraId="60322562" w14:textId="77777777" w:rsidR="006373A2" w:rsidRDefault="006373A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86658" w14:textId="77777777" w:rsidR="006373A2" w:rsidRDefault="006373A2" w:rsidP="00CA68D9">
      <w:pPr>
        <w:spacing w:after="0" w:line="240" w:lineRule="auto"/>
      </w:pPr>
      <w:r>
        <w:separator/>
      </w:r>
    </w:p>
  </w:footnote>
  <w:footnote w:type="continuationSeparator" w:id="0">
    <w:p w14:paraId="493445A4" w14:textId="77777777" w:rsidR="006373A2" w:rsidRDefault="006373A2"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2B"/>
    <w:rsid w:val="000700B0"/>
    <w:rsid w:val="00082307"/>
    <w:rsid w:val="000B4D2B"/>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373A2"/>
    <w:rsid w:val="00642C46"/>
    <w:rsid w:val="006E6CAE"/>
    <w:rsid w:val="006F3B13"/>
    <w:rsid w:val="007106F4"/>
    <w:rsid w:val="007166CE"/>
    <w:rsid w:val="00737EF6"/>
    <w:rsid w:val="00760119"/>
    <w:rsid w:val="007C41F6"/>
    <w:rsid w:val="007E1779"/>
    <w:rsid w:val="0083667B"/>
    <w:rsid w:val="00857076"/>
    <w:rsid w:val="00883D4B"/>
    <w:rsid w:val="008D7463"/>
    <w:rsid w:val="008E417E"/>
    <w:rsid w:val="008E63BE"/>
    <w:rsid w:val="00903484"/>
    <w:rsid w:val="009126CB"/>
    <w:rsid w:val="009A19EB"/>
    <w:rsid w:val="009B322A"/>
    <w:rsid w:val="009F720B"/>
    <w:rsid w:val="00A8716C"/>
    <w:rsid w:val="00AA077F"/>
    <w:rsid w:val="00B06BEF"/>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5342"/>
  <w15:chartTrackingRefBased/>
  <w15:docId w15:val="{062F28D3-0652-4E3B-B40F-DDAD35625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21</Pages>
  <Words>3365</Words>
  <Characters>21206</Characters>
  <Application>Microsoft Office Word</Application>
  <DocSecurity>0</DocSecurity>
  <Lines>176</Lines>
  <Paragraphs>49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Ausgewählte Predigten</vt:lpstr>
      <vt:lpstr>Johannes Baptista von Albertini - Lieder</vt:lpstr>
      <vt:lpstr/>
      <vt:lpstr>Vorwort</vt:lpstr>
      <vt:lpstr>Überschrift </vt:lpstr>
      <vt:lpstr>Quellen:</vt:lpstr>
    </vt:vector>
  </TitlesOfParts>
  <LinksUpToDate>false</LinksUpToDate>
  <CharactersWithSpaces>24522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4</cp:revision>
  <dcterms:created xsi:type="dcterms:W3CDTF">2023-12-10T08:51:00Z</dcterms:created>
  <dcterms:modified xsi:type="dcterms:W3CDTF">2024-06-22T08:00:00Z</dcterms:modified>
  <dc:title>Lieder</dc:title>
  <dc:creator>Albertini, Johann Baptist von</dc:creator>
  <cp:keywords>Lieder</cp:keywords>
  <dc:language>de</dc:language>
</cp:coreProperties>
</file>