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1C968" w14:textId="1D5A35B4" w:rsidR="007166CE" w:rsidRDefault="00FB77D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8CB0612" wp14:editId="4B3C826E">
            <wp:extent cx="5760720" cy="7680960"/>
            <wp:effectExtent l="0" t="0" r="0" b="0"/>
            <wp:docPr id="16949830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983071" name="Grafik 169498307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58A3C0" w14:textId="77777777" w:rsidR="00493B65" w:rsidRDefault="007166CE" w:rsidP="00493B65">
      <w:pPr>
        <w:pStyle w:val="berschrift1"/>
      </w:pPr>
      <w:r>
        <w:br w:type="page"/>
      </w:r>
      <w:r w:rsidR="00493B65">
        <w:lastRenderedPageBreak/>
        <w:t>Vorwort</w:t>
      </w:r>
    </w:p>
    <w:p w14:paraId="0C8ED817"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5F04ADF0" w14:textId="77777777" w:rsidR="001F558F" w:rsidRDefault="001F558F" w:rsidP="00493B65">
      <w:r>
        <w:t>Deshalb gibt es die Glaubensstimme, und deshalb gibt es auch die Bücher, die Ihr hier herunterladen könnt. Manche Autoren sind Euch sicher bekannt, andere eher weniger.</w:t>
      </w:r>
    </w:p>
    <w:p w14:paraId="5191CA3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6108A89A"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2439145B" w14:textId="77777777" w:rsidR="00493B65" w:rsidRDefault="00493B65" w:rsidP="00493B65">
      <w:r>
        <w:t>Gruß &amp; Segen,</w:t>
      </w:r>
    </w:p>
    <w:p w14:paraId="3CCEBCED" w14:textId="77777777" w:rsidR="007166CE" w:rsidRDefault="00493B65" w:rsidP="00493B65">
      <w:r>
        <w:t>Andreas</w:t>
      </w:r>
    </w:p>
    <w:p w14:paraId="6232B01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2FBDEA" w14:textId="1C7D3A25" w:rsidR="00BD71A4" w:rsidRDefault="007A06F5" w:rsidP="00B928DD">
      <w:pPr>
        <w:pStyle w:val="berschrift1"/>
      </w:pPr>
      <w:r>
        <w:t>Friedrich Arndt – Andachten zum Neuen Testament</w:t>
      </w:r>
    </w:p>
    <w:p w14:paraId="43DECB16" w14:textId="77777777" w:rsidR="007A06F5" w:rsidRDefault="007A06F5" w:rsidP="00FD7B96">
      <w:pPr>
        <w:pStyle w:val="berschrift1"/>
        <w:rPr>
          <w:sz w:val="48"/>
        </w:rPr>
      </w:pPr>
      <w:r>
        <w:t xml:space="preserve">Andachten zum </w:t>
      </w:r>
      <w:r w:rsidRPr="00FD7B96">
        <w:t>Matthäusevangelium</w:t>
      </w:r>
    </w:p>
    <w:p w14:paraId="5521EF78" w14:textId="77777777" w:rsidR="007A06F5" w:rsidRDefault="007A06F5" w:rsidP="007A06F5">
      <w:pPr>
        <w:pStyle w:val="berschrift2"/>
      </w:pPr>
      <w:r>
        <w:t>Matth. 3,1-17.</w:t>
      </w:r>
    </w:p>
    <w:p w14:paraId="11ECBEB1" w14:textId="7378FC50" w:rsidR="007A06F5" w:rsidRDefault="007A06F5" w:rsidP="007A06F5">
      <w:pPr>
        <w:pStyle w:val="StandardWeb"/>
      </w:pPr>
      <w:r>
        <w:t xml:space="preserve">Durch die Taufe ward unser Herr Christus eingesegnet zu seinem Amt, welches Er in seinem dreißigsten Jahr öffentlich antrat, wie auch die Leviten bei ihrem Eingange ins Amt so viele Jahre haben mussten. In der Taufe, „da </w:t>
      </w:r>
      <w:r w:rsidR="00FD7B96">
        <w:t>fängt</w:t>
      </w:r>
      <w:r>
        <w:t xml:space="preserve"> Christus an, ein Christus zu sein,“ sagt Luther; und unsere lieben Väter haben wohl recht gesagt: „Unsere Sünden liegen im Jordan, darin sind sie versenket. Wenn der böse Geist von deiner Sünde viel Gerede macht, so weise ihn in den Grund des Jordans, da mag er sie suchen und darüber ersaufen.“ Ja, Ambrosius saget sein: „Für uns ist Christus abgewaschen, ja, Er hat uns an seinem eignen Leibe gewaschen und gebadet.“ Das ist schon ungemein tröstlich und beruhigend für arme Sünder, wie wir sind, die wir alle Tage der Abwaschung bedürfen. – Nicht minder tröstlich ist, dass beim zweiten Adam sich der Himmel wieder geöffnet hat, der beim ersten Adam verschlossen wurde, da wir alle Nachkommen des ersten Adam sind und durch ihn einen verschlossenen Himmel von Natur über uns haben. – Vollends eine Quelle voll Trost und Friedens ist der Gottesruf: „Das ist mein lieber Sohn, an welchem ich Wohlgefallen habe.“ Mit den Worten macht Gott aller Welt Herz lachend und fröhlich, und durchgießt alle Kreatur mit eitel göttlicher Süßigkeit und Trost. Wieso? Ei, wenn ich das weiß und gewiss bin, dass der Mensch Christus Gottes Sohn ist und dem Vater wohlgefällt, so bin ich auch gewiss, dass alles, was dieser Mensch redet und tut, das ist eitel liebes Sohnes Wort und Werk, welches auf das Allerbeste Gott muss gefallen. Wohlan, das will ich denn merken und wohl fassen. Wo ich denn nun </w:t>
      </w:r>
      <w:proofErr w:type="spellStart"/>
      <w:r>
        <w:t>hinfürder</w:t>
      </w:r>
      <w:proofErr w:type="spellEnd"/>
      <w:r>
        <w:t xml:space="preserve"> Christum höre reden oder sehe etwas tun, dass Er’s mir zu gute tut, wie Er denn allenthalben tut, da Er spricht: Er tue und leide Alles um meinetwillen, - so will ich an dieser Worte des Vaters gedenken, dass Er der liebe Sohn ist und dass solch Reden, Tun und Leiden Christi, das für mich geschieht, müsse Gott herzlich wohlgefallen. Ach, fühlte ich das immer und recht, mein Herz müsste vor Freuden in hunderttausend Stücken zerspringen! Um Deiner Taufe willen im Jordan und am Kreuz, Herr Jesu, hilf uns ererben, was Du uns erworben hast. Amen. </w:t>
      </w:r>
    </w:p>
    <w:p w14:paraId="425C3596" w14:textId="77777777" w:rsidR="007A06F5" w:rsidRDefault="007A06F5" w:rsidP="007A06F5">
      <w:pPr>
        <w:pStyle w:val="berschrift2"/>
      </w:pPr>
      <w:r>
        <w:t>Matth. 4,1-11.</w:t>
      </w:r>
    </w:p>
    <w:p w14:paraId="6680988D" w14:textId="77777777" w:rsidR="007A06F5" w:rsidRDefault="007A06F5" w:rsidP="007A06F5">
      <w:pPr>
        <w:pStyle w:val="StandardWeb"/>
      </w:pPr>
      <w:r>
        <w:t xml:space="preserve">O eine tiefe Erniedrigung, Herr Jesu, dass Du, der ewige Sohn Gottes, Dich dem Teufel überlassen hast, dass Er Dich versucht, dreimal versucht, ja gar hat anreden und Dir zumuten dürfen, vor ihm niederzufallen und ihn anzubeten! Aber das hast Du gelitten, damit Du ein treuer Hoherpriester würdest, welcher versucht wurde in Allem, damit Du mit Deinen Brüdern könntest Mitleid haben. Das hast Du getan, auf dass Du diesen starken Gewappneten überwändest und uns die Kraft erwürbest, gleichen Sieg über ihn davon zu tragen. Ich danke Dir deswegen demütig für diese Deine tiefe Erniedrigung und bitte Dich, Du wollest Deine Gnade geben, die mich vorbereite auf alle satanische Versuchungen und mit in derselben Kraft zu überwinden verliehe. Denn wie Du gleich nach Deiner Taufe den Versucher um Dich gehabt hast, so empfinden Deine Gläubigen nicht weniger von ihrer Taufe an diese teuflischen Versuchungen. Was Wunder, da wir in der heiligen Taufe dem Teufel und allen seinen Werken und allem seinem Wesen absagen, so kündigen wir ja dem ganzen höllischen Heere den Krieg an. Nun, Herr Jesu, so lasse denn meine Taufgnade in mir kräftig und wirksam sein, unter Deiner Blutfahne ritterlich wider Sünde, Teufel und Welt zu streiten und die Siegeskrone davon zu tragen. – Insbesondere erkenne ich aus Deiner Versuchung, dass es in Deinem Reiche überhaupt keine geistliche Weihe gibt ohne geistliche Proben, aber auch gottlob keine geistliche Proben ohne geistliche Waffen, und vollends keine geistlichen Waffen ohne geistlichen Sieg. Noch immer schneidet das Wort Gottes als das Schwert des Geistes und hat bis heute noch keine Scharte bekommen; wer’s zu führen versteht, der kann bestehen in allen Anfechtungen in der Kraft des Herrn. Vor Dir und Deinem Worte muss der Teufel noch heute weichen. Hilf mir denn recht streiten und an Dich mich halten allewege. Wie selig wird die Stunde meines Todes sein, wenn ich, von allen Versuchungen Satans befreit, Dir, dem Lamme, das ewige Triumphlied anstimmen werde! Amen. </w:t>
      </w:r>
    </w:p>
    <w:p w14:paraId="6E6949FD" w14:textId="77777777" w:rsidR="007A06F5" w:rsidRDefault="007A06F5" w:rsidP="007A06F5">
      <w:pPr>
        <w:pStyle w:val="StandardWeb"/>
      </w:pPr>
      <w:r>
        <w:t>Sei willkommen, o mein Heil;</w:t>
      </w:r>
      <w:r>
        <w:br/>
        <w:t>Hosianna, Du mein Teil!</w:t>
      </w:r>
      <w:r>
        <w:br/>
        <w:t>Richte Du auch eine Bahn</w:t>
      </w:r>
      <w:r>
        <w:br/>
        <w:t xml:space="preserve">Dir in meinem Herzen an. </w:t>
      </w:r>
    </w:p>
    <w:p w14:paraId="584856E9" w14:textId="77777777" w:rsidR="007A06F5" w:rsidRDefault="007A06F5" w:rsidP="007A06F5">
      <w:pPr>
        <w:pStyle w:val="StandardWeb"/>
      </w:pPr>
      <w:r>
        <w:t xml:space="preserve">Hosianna dem Sohne Davids! Gelobt sei, der da kommt im Namen des Herrn! Hosianna in der Höhe! </w:t>
      </w:r>
    </w:p>
    <w:p w14:paraId="6A3B06FA" w14:textId="77777777" w:rsidR="007A06F5" w:rsidRDefault="007A06F5" w:rsidP="007A06F5">
      <w:pPr>
        <w:pStyle w:val="berschrift2"/>
      </w:pPr>
      <w:r>
        <w:t>Matth. 5.</w:t>
      </w:r>
    </w:p>
    <w:p w14:paraId="758798F5" w14:textId="77777777" w:rsidR="007A06F5" w:rsidRDefault="007A06F5" w:rsidP="007A06F5">
      <w:pPr>
        <w:pStyle w:val="StandardWeb"/>
      </w:pPr>
      <w:r>
        <w:t xml:space="preserve">Es ist eins der wichtigsten Kapitel der heiligen Schrift, das wir gelesen haben, und gegen welches wir uns so oft versündigen, indem wir bald zu viel aus dem Gesetze machen und durch des Gesetzes Werke gerecht werden wollen vor Gott, bald wieder zu wenig daraus machen, indem wir meinen, weil Du, Herr Jesu, das Gesetz erfüllt habest, so seien wir davon frei und können durch einen werklosen Glauben selig werden. Lehre Du uns die rechte Mittelstraße Deines Evangeliums, dass wir als arme Sünder in Glauben ergreifen Deine vollkommene Gesetzerfüllung, um dadurch vor Gott gerecht zu werden, hernach aber auch Deinem Lebensbeispiele zu folgen, und nach demselben das Gesetz zur Richtschnur unseres Tuns und Lassens machen in rechtschaffenem Fleiße der Heiligung. Wir wissen ja, dass Du nicht nur das Gesetz und die Propheten vor uns und für uns erfüllt hast, sondern sie auch in uns und durch uns erfüllen willst, und das Gesetz nicht aufhebest, sondern aufrichtest. Und du willst es in uns tun und in uns das Wollen und Vollbringen des Guten wirken nach Deinem Wohlgefallen, wenn wir nur glauben, nur Deine Gnadenmittel fleißig brauchen und bitten um den heiligen Geist. Wenn wir in fröhlichem Glauben die Versöhnung ergreifen, die in Dir geschehen ist, so haben wir die alten Sühnopfer vollendet; und wenn wir Dich täglich loben und preisen, dass Du uns errettet hast aus der Obrigkeit der Finsternis und versetzet in Dein Gnadenreich, so sind das unsere Dankopfer. Komm denn täglich zu uns aufs neue, Herr Jesus, am Morgen und am Abend, als unsere einzige und ewige Gerechtigkeit, als der Christus für uns und in uns; komm auch jetzt, und wasche uns von allen heutigen Sünden rein und mache uns Deinem Vater wohlgefällig und angenehm durch Dein heiliges Verdienst. Du bist des Gesetzes Ende, seine vollen Enthüllung und Erfüllung, auch in uns, und Du bist des Evangelii Inhalt und Kraft, lauter „Nein, Nein“ zu allem, was ungöttlich und schädlich ist, lauter „Ja, Ja“ zu allem, was heilig und zum wahren Besten dienlich ist. Du bist Anfang, Mittel und Ende, unser A und O, im Leben und im Sterben. Amen. </w:t>
      </w:r>
    </w:p>
    <w:p w14:paraId="6E03DDAC" w14:textId="77777777" w:rsidR="007A06F5" w:rsidRDefault="007A06F5" w:rsidP="007A06F5">
      <w:pPr>
        <w:pStyle w:val="berschrift2"/>
      </w:pPr>
      <w:r>
        <w:t>Matth. 5,22.</w:t>
      </w:r>
    </w:p>
    <w:p w14:paraId="255BF444" w14:textId="77777777" w:rsidR="007A06F5" w:rsidRDefault="007A06F5" w:rsidP="007A06F5">
      <w:pPr>
        <w:pStyle w:val="StandardWeb"/>
      </w:pPr>
      <w:r>
        <w:t xml:space="preserve">„Wer mit seinem Bruder zürnt, der ist des Gerichts schuldig.“ </w:t>
      </w:r>
    </w:p>
    <w:p w14:paraId="53B69404" w14:textId="77777777" w:rsidR="007A06F5" w:rsidRDefault="007A06F5" w:rsidP="007A06F5">
      <w:pPr>
        <w:pStyle w:val="StandardWeb"/>
      </w:pPr>
      <w:r>
        <w:t xml:space="preserve">Warum willst du noch andern zürnen? Durch solchen Zorn wirst du leicht zu einem zweifachen Mörder. Den nächsten tötest du, und dich auch. </w:t>
      </w:r>
    </w:p>
    <w:p w14:paraId="1E5949F4" w14:textId="77777777" w:rsidR="007A06F5" w:rsidRDefault="007A06F5" w:rsidP="007A06F5">
      <w:pPr>
        <w:pStyle w:val="StandardWeb"/>
      </w:pPr>
      <w:r>
        <w:t xml:space="preserve">Den nächsten tötest du mit dem Herzen, gönnst ihm das Leben nicht, sondern lieber den Tod und alles Unglück; siehst ihn unfreundlich an, kränkst seine Ehre, die ihm so lieb wie das Leben ist, und betrübst ihn mit manchem bitteren Wort. Dich selbst tötest du geistlich; denn dein Zorn trennt dich von Gott. Wo der Zorn die Herrschaft einnimmt, da geht Christus, die Sonne der Gerechtigkeit, unter; Christus ist der Seele Leben, ohne Ihn bist du geistlich tot. </w:t>
      </w:r>
    </w:p>
    <w:p w14:paraId="6276C9B7" w14:textId="77777777" w:rsidR="007A06F5" w:rsidRDefault="007A06F5" w:rsidP="007A06F5">
      <w:pPr>
        <w:pStyle w:val="StandardWeb"/>
      </w:pPr>
      <w:r>
        <w:t xml:space="preserve">Willst du zürnen, so zürne besser gegen deine Sünde. Willst du strafen, so strafe besser dich. Willst du richten, so sei besser ein strenger Richter über deine eigenen Taten. - Ach, der gewöhnliche Zorn gegen andere ist meist ein sündiger, nicht hervorgegangen aus Abscheu vor der Sünde, sondern aus der Selbstsucht; nicht geübt um Gottes und der Wahrheit willen, sondern weil unser eitles, selbstverliebtes Ich verletzt worden ist. Ein solcher Zorn tut nicht, was vor Gott recht ist. Denn solcher Zorn ist blind, und das Sprichwort sagt zu Recht von ihm 'Zorn macht den Menschen verworren' und 'Zornes Ausgang ist der Reue Anfang'. Er sucht im Grunde nur Rache, aber nicht Recht und Gerechtigkeit, nicht die Rettung und Besserung des Bruders. </w:t>
      </w:r>
    </w:p>
    <w:p w14:paraId="0225548A" w14:textId="77777777" w:rsidR="007A06F5" w:rsidRDefault="007A06F5" w:rsidP="007A06F5">
      <w:pPr>
        <w:pStyle w:val="StandardWeb"/>
      </w:pPr>
      <w:r>
        <w:t xml:space="preserve">Vor solchem Zorn bewahre uns Gott! damit uns desto mehr der heilige Zorn für des Herrn Sache gegen die Sünde und alles ungöttliche Wesen in uns und außer uns durchglühe; denn dieser ist seiner innersten Natur nach nichts anderes als heilige Liebe, die nur zürnt aus Liebe, die vorsichtig wandelt, die zur rechten Zeit redet, und zur rechten Zeit schweigt. Für unsere eigene Person haben wir alles zu vergeben, und alles zu dulden; nur dann, wenn wir sagen können: ich habe keinen Feind mehr auf der Erde, sind wir recht und fähig, des Herrn Kriege zu führen und mit heiligem Feuer zu streiten. </w:t>
      </w:r>
    </w:p>
    <w:p w14:paraId="6D28EA8D" w14:textId="77777777" w:rsidR="007A06F5" w:rsidRDefault="007A06F5" w:rsidP="007A06F5">
      <w:pPr>
        <w:pStyle w:val="berschrift2"/>
      </w:pPr>
      <w:r>
        <w:t>Matth. 6.</w:t>
      </w:r>
    </w:p>
    <w:p w14:paraId="55BB1ACF" w14:textId="77777777" w:rsidR="007A06F5" w:rsidRDefault="007A06F5" w:rsidP="007A06F5">
      <w:pPr>
        <w:pStyle w:val="StandardWeb"/>
      </w:pPr>
      <w:r>
        <w:t xml:space="preserve">Getreuester Jesu, Du hast mich jetzt gelehrt, wie ich am ersten nach dem Reiche Gottes und Seiner Gerechtigkeit, nämlich nach Deiner Gerechtigkeit, trachten solle. Unzähligen ist das Reich Gottes ihr Letztes, sie haben für dasselbe weder Sinn noch Zeit. Viele haben wohl eine Gerechtigkeit vor Augen, doch es ist ihre, nicht Christi Gerechtigkeit, es ist die bürgerliche, nicht die göttliche; so Mancher will Mammonsdienst und Gottesdienst verbinden und hält es mit einem halbherzigen Wesen. Diese alle haben darum keine Verheißung, und müssen darum ängstlich sorgen, wenn sie in die Zukunft blicken. – Leider kann ich vor Dir, dem Herzenskündiger, nicht leugnen, dass auch mein Herz manchmal mit ängstlichen Sorgen beladen gewesen ist, wenn mein Glaube schwach war und ich nicht recht bedachte, was für einen liebreichen Vater ich durch Deine Versöhnung im Himmel habe. Ach, vergib mir diese schwere Missetat aus Gnade und Barmherzigkeit, und vermehre mein kindliches Vertrauen, damit ich in den Armen meines himmlischen Vaters sanft und sicher ruhe, wie ein Kind in seiner Mutter Schoß. Du hast meine Seele zum ewigen Leben berufen, so wirst du auch meinem dürftigen Leibe in dem zeitlichen Leben nichts mangeln lassen. Jeder schwache Glaube an Gottes Fürsorge ist doch zuletzt eine Verunehrung Gottes und ein Zweifel, ob Er unsere Not wisse oder ob Er ihr abhelfen könne und wolle, und stirbt, je mehr der Mensch ernstlich trachtet nach der Seligkeit, nach dem Reiche und der Gerechtigkeit seines Gottes. Hilf mir denn, dass mich künftig nichts mehr bewege, mich wegen der vergänglichen Dinge dieser Welt zu ängstigen und zu quälen, wodurch ich nur mir selbst zur Marter werden würde, da Du mich doch dazu verordnet hast, dass ich die Seligkeit und die Ruhe in Dir, schon in dem gegenwärtigen Leben, genießen soll. Ich weiß ja. „Gott trachtet auch am ersten nach dem Reiche Gottes.“ Überlasse ich mich daher Ihm, so kommt es, und mit ihm Gerechtigkeit, Friede und Freude in dem heiligen Geiste. Amen. </w:t>
      </w:r>
    </w:p>
    <w:p w14:paraId="06006439" w14:textId="77777777" w:rsidR="007A06F5" w:rsidRDefault="007A06F5" w:rsidP="007A06F5">
      <w:pPr>
        <w:pStyle w:val="berschrift2"/>
      </w:pPr>
      <w:r>
        <w:t>Matth. 7.</w:t>
      </w:r>
    </w:p>
    <w:p w14:paraId="58119D32" w14:textId="77777777" w:rsidR="007A06F5" w:rsidRDefault="007A06F5" w:rsidP="007A06F5">
      <w:pPr>
        <w:pStyle w:val="StandardWeb"/>
      </w:pPr>
      <w:r>
        <w:t xml:space="preserve">So viel erhellt auch wieder aus diesen Worten, dass es nur einen doppelten Weg gibt, den einen durch die Pforte des Todes, den andern durch die Pforte des Lebens, und dass es immer und immer wieder heißt: entweder – oder. Auch wir standen an der Pforte des Todes; aber wir haben Deine Stimme gehört, Herr Jesu, die uns so mächtig zur Pforte des Lebens rief. Hier sind wir; wir haben den Tod verdient: o erbarme Dich über uns. Du hast Dein Blut für uns vergossen; in der Kraft dieses für uns vergossenen Blutes reinige uns von unserer Sünde und sprich uns los von unserer schweren Schuld. Wir dürfen es nicht hoffen; aber Deine Gnade ist überschwänglich groß, und Du willst den Tod des Sünders nicht. Herr und Heiland, Du willst nicht unsern Tod; so ergreife uns denn, Du Fürst des Lebens, mit Deiner heiligen allmächtigen Hand, und führe uns in das Reich des Lichtes und des Lebens. Du bist der einige Mittler zwischen Gott und uns; führe uns zum Throne Gottes. In unserer Unreinheit dürften wir’s nicht wagen; schmücke uns mit Deiner vollkommenen Gerechtigkeit, dass wir bestehen können vor dem heiligen Gott und Er uns annehme als seine Kinder. Der Weg ist freilich eng, der zum Leben führt, und die Pforte schmal; Feinde lauern zur Rechten und Linken; es ist schwer, ein Christ zu sein und nach dem Sinn des rechten Geistes zu leben! Viele trachten danach, wie sie ins ewige Leben hineinkommen, und es gelingt ihnen nicht; aber es ist ein seliger Weg, auf dem uns die Engel begleiten, wo wir nie allein sind, sondern derer, die für uns sind, mehr sind als derer, die wider uns sind, und wo Du in den Schwachen mächtig bist und uns stärkst, dass wir nicht abweichen noch straucheln und fallen, sondern einen guten Kampf kämpfen, den Lauf vollenden und Glauben halten bis ans Ende. Sei und bleibe Du denn unser Führer ins freudenreiche Vaterland. </w:t>
      </w:r>
    </w:p>
    <w:p w14:paraId="36C873BC" w14:textId="77777777" w:rsidR="007A06F5" w:rsidRDefault="007A06F5" w:rsidP="007A06F5">
      <w:pPr>
        <w:pStyle w:val="StandardWeb"/>
      </w:pPr>
      <w:r>
        <w:t>O Jesu, ich soll ernstlich ringen,</w:t>
      </w:r>
      <w:r>
        <w:br/>
        <w:t xml:space="preserve">Zur engen Pforte </w:t>
      </w:r>
      <w:proofErr w:type="spellStart"/>
      <w:r>
        <w:t>einzugehn</w:t>
      </w:r>
      <w:proofErr w:type="spellEnd"/>
      <w:r>
        <w:t>,</w:t>
      </w:r>
      <w:r>
        <w:br/>
        <w:t xml:space="preserve">Ach, hilf Du mir es selbst vollbringen, </w:t>
      </w:r>
      <w:r>
        <w:br/>
        <w:t xml:space="preserve">Sonst muss ich ewig draußen </w:t>
      </w:r>
      <w:proofErr w:type="spellStart"/>
      <w:r>
        <w:t>stehn</w:t>
      </w:r>
      <w:proofErr w:type="spellEnd"/>
      <w:r>
        <w:t xml:space="preserve">. Amen. </w:t>
      </w:r>
    </w:p>
    <w:p w14:paraId="430CD4B4" w14:textId="77777777" w:rsidR="007A06F5" w:rsidRDefault="007A06F5" w:rsidP="007A06F5">
      <w:pPr>
        <w:pStyle w:val="berschrift2"/>
      </w:pPr>
      <w:r>
        <w:t>Matth. 8,1-24.</w:t>
      </w:r>
    </w:p>
    <w:p w14:paraId="5E48DC53" w14:textId="77777777" w:rsidR="007A06F5" w:rsidRDefault="007A06F5" w:rsidP="007A06F5">
      <w:pPr>
        <w:pStyle w:val="StandardWeb"/>
      </w:pPr>
      <w:r>
        <w:t xml:space="preserve">Vater über Alles, was Kinder heißt im Himmel und auf Erden, ich muss Dir klagen, dass mein Herz den großen Glauben des heidnischen Hauptmanns zu Kapernaum nicht besitzt, sondern manchmal so kleinmütig ist, dass der glaube kaum schimmert wie ein Fünklein unter der Asche. Ach, stärke meinen Glauben, wenn er schwach wird, erleuchte meinen Verstand, und vertreibe die finstern Wolken der Einwendungen meines Fleisches und Blutes, und lass Deine unendliche Barmherzigkeit gegen den armen Sünder sich lebendig und kräftig an meiner Seele offenbaren, dass ich Dich liebe mehr um Deinet- als um meinetwillen. Ich winde mich in meiner Glaubensschwachheit als ein schwaches Gewächs um Dich, Herr Jesu, als den Baum des Lebens, und falle in Deine Gnadenarme: bitte Du für mich und stärke mich, dass mein Glaube nicht aufhöre. Biete mir Deine Gnadenhand, dass ich nicht gar versinke. Lass das glimmende Fünklein, das Du in mir angezündet hast, mir selbst zusprechen: was betrübst du dich, meine Seele, und bist so unruhig in mir? Harre auf Gott, ich werde Ihm doch noch danken, dass Er meines Angesichts Hilfe und mein Gott ist; ich bin und bleibe doch Dein Kind, das Du lieb hast, und das Dich lieb hat, was auch das böse Dichten und Trachten des Leibes und Todes will dawider reden; ich bin selig, aber noch in Hoffnung, wenn ich schon umhüllt bin mit mancherlei Schwachheiten. Unterdes bitte ich Dich, Herr, mein Gott, mehre meinen Glauben, meine Hoffnung, meine Liebe, nimm mich mir und gib Dich mir zum alleinigen und völligen Eigentum. Gib, dass ich durch Deine stärkende Gnade im Glauben immer beständig, fröhlich in Hoffnung, getröstet in Trübsal und tätig sei in den Werken und Früchten des Glaubens, und dass ich Deine Freundlichkeit und die Süßigkeit Deiner Liebe schmecken, recht fühlen und empfinden möge bis an mein seliges Ende, und alsdann mit vollen Segeln des Glaubens einfahren in den Hafen meiner seligen Ewigkeit. Amen. </w:t>
      </w:r>
    </w:p>
    <w:p w14:paraId="2C393B50" w14:textId="77777777" w:rsidR="007A06F5" w:rsidRDefault="007A06F5" w:rsidP="007A06F5">
      <w:pPr>
        <w:pStyle w:val="berschrift2"/>
      </w:pPr>
      <w:r>
        <w:t>Matth. 8,23-34.</w:t>
      </w:r>
    </w:p>
    <w:p w14:paraId="2AA539C4" w14:textId="77777777" w:rsidR="007A06F5" w:rsidRDefault="007A06F5" w:rsidP="007A06F5">
      <w:pPr>
        <w:pStyle w:val="StandardWeb"/>
      </w:pPr>
      <w:r>
        <w:t xml:space="preserve">Du, ewiger Sohn Gottes, hast ehemals auch geschlafen! Du hast alle Schwachheit der Kinder Adams empfinden müssen, bis Du im Grabe die Gestalt des sündlichen Fleisches auf ewig ausziehen konntest. Aber, o wie heilig war Deine Ruhe! Ja, Herr Jesu, Du konntest sagen: „Der Vater lässt mich nie allein; denn ich tue allezeit, was Ihm gefällt.“ So schliefst Du im Schiff. Das Meer wütete und wallte, Deine Jünger sahen den Tod; Du aber konntest mit Recht fragen: „Warum seid ihr so furchtsam?“ Heiliger Heiland, Dein menschliches Leben auf dieser Erde heiligt das arme Leben Deiner Gläubigen. Jesus Christus ist für uns gestorben – so sagt Dein Wort – dass wir, wir wachen oder schlafen, zusammen mit Ihm leben sollen. (1. Thess. 5,10.) O so heilige Dir denn auch meine Ruhe in dieser Nacht, und solange noch Sonne und Mond über mein Haupt untergehen sollen. Nun ist es finster geworden um mich her: lass mir das Licht Deines Angesichts leuchten und sei mir gnädig. Nun vergesse ich Sorge und Kummer: lass mich Dein auch im Schlafe nicht vergessen. Nun schweigen meine Lippen: lass meine Seele auch im Schlafe zu Dir beten. Herr, heilige meine Ruhe; reinige mein Herz, dass kein unreiner Traum mein Herz beflecke und Deinen Geist betrübe. Sei Du mein Traum, meine Freude und Wonne. – Der Schlaf hemmt auf einige Stunden jede meiner Beschäftigungen mit den Dingen dieser vergänglichen Welt; aber die Verbindung der Gläubigen mit ihrem Jesu ist nicht von dieser Welt. Sie ist himmlisch; denn Du bist der Herr vom Himmel. Und wenn wir in den namenlosen Augenblicken, die der Mensch Jahre nennt, das Bild des ersten Menschen getragen haben, der von der Erde und irdisch war: so sollen wir durch alle Ewigkeiten das Bild des andern Menschen tragen, der der Herr vom Himmel ist. O Immanuel, verbinde meine Seele mit Dir im festen Glauben, in der lebendigen Liebe, im unverbrüchlichen Gehorsam, und in der fröhlichen Hoffnung! In der Ewigkeit werden wir erfahren, was Du Deinen Freunden – auch schlafend geben konntest. Amen. </w:t>
      </w:r>
    </w:p>
    <w:p w14:paraId="1FA5D58B" w14:textId="77777777" w:rsidR="007A06F5" w:rsidRDefault="007A06F5" w:rsidP="007A06F5">
      <w:pPr>
        <w:pStyle w:val="berschrift2"/>
      </w:pPr>
      <w:r>
        <w:t>Matth. 9,1-17.</w:t>
      </w:r>
    </w:p>
    <w:p w14:paraId="37FDF7F5" w14:textId="77777777" w:rsidR="007A06F5" w:rsidRDefault="007A06F5" w:rsidP="007A06F5">
      <w:pPr>
        <w:pStyle w:val="StandardWeb"/>
      </w:pPr>
      <w:r>
        <w:t>Was gibst Du Gott, o meine Seele,</w:t>
      </w:r>
      <w:r>
        <w:br/>
        <w:t>Gott, der dir Alles schenkt und gibt?</w:t>
      </w:r>
      <w:r>
        <w:br/>
        <w:t>Was ist in deiner Leibeshöhle,</w:t>
      </w:r>
      <w:r>
        <w:br/>
        <w:t>Das Ihn vergnügt und Ihm beliebt?</w:t>
      </w:r>
      <w:r>
        <w:br/>
        <w:t>Es muss das Best’ und Liebste sein:</w:t>
      </w:r>
      <w:r>
        <w:br/>
        <w:t xml:space="preserve">Gib Ihm, gib Ihm das Herz allein. </w:t>
      </w:r>
    </w:p>
    <w:p w14:paraId="251E5044" w14:textId="77777777" w:rsidR="007A06F5" w:rsidRDefault="007A06F5" w:rsidP="007A06F5">
      <w:pPr>
        <w:pStyle w:val="StandardWeb"/>
      </w:pPr>
      <w:r>
        <w:t xml:space="preserve">Meine Seele, du Verlobte deines Jesu, dein Bräutigam hat dir sein Herz geschenkt; ja, du hast Ihm solches selbst genommen: was schenkst du Ihm wieder? Geschenke erfordern Gegengeschenke. Du sprichst: „ich habe nichts, was sollte ich Jesu schenken? Ist doch schon Alles sein, was ich habe.“ Schon recht; gleichwohl bekommt Er vielmals das Beste nicht, was der Mensch hat, und was doch dieser Seelenbräutigam so sehnlich wünscht und verlangt. Was ist dieses? Das Herz. Herz gegen Herz ist sein Begehr. Hörest du nicht, wie inständig Er sich dieses Geschenk ausbittet: „Gib mir, mein Sohn, dein Herz?“ wie beweglich und durchdringend Er im Texte zum Zöllner Matthäus spricht: „folge mir,“ und wie Er so stark auch an deine Herzenstür klopft, so laut schreit und so süß dir zuspricht: „komm, komm doch her zu mir, ich will dich erquicken“? (Spr. 23,26.) Treue im Glauben, Beständigkeit im Leiden, und eine ungefärbte Liebe ist’s, was Er verlangt. (Offbg. 2,10. Lux. 8,13. Joh. 21,15.) Jeder sollte billig ein Jakobsherz haben, dass er sage: „Herr, ich lasse Dich nicht, Du segnest mich denn;“ ein </w:t>
      </w:r>
      <w:proofErr w:type="spellStart"/>
      <w:r>
        <w:t>Assaphsherz</w:t>
      </w:r>
      <w:proofErr w:type="spellEnd"/>
      <w:r>
        <w:t xml:space="preserve">, welches spricht: „Herr, wenn ich nur Dich habe, so frage ich nichts nach Himmel und Erde,“ und ein Hiobsherz, welches ausruft: „Ob mich der Herr gleich töten würde, so will ich dennoch auf Ihn hoffen.“ Ein solches Herz haben die Alten einander gewünscht; dies wünsche ich auch dir. Dein Herz ein Tempel des heiligen Geistes, eine Ruhestätte Gottes. Das Herz ist dreieckig; anzuzeigen, dass es dem dreieinigen Gott gehöre. Es ist oben offen, unten zu; zu lehren, wie es Gott stets offen, dem Irdischen aber verschlossen sein soll. Es soll nicht lieb haben die Welt, noch was in der Welt ist; Gott aber soll es lieben von ganzem Herzen und von ganzer Seele. – Mein Christ, hast du Ihm auch dies Geschenk gegeben? ganz? hast du nicht ein Herz für Gott, ein anderes für die Welt? Was die Delila zum Simson sagte, das muss auch Gott von dir sagen: „Wie kannst du sagen, du habest mich lieb, so dein Herz doch nicht mit mir ist?“ (Richt. 16,15.) Gott nennst du, die Welt meinst du. Zweiherzig, </w:t>
      </w:r>
      <w:proofErr w:type="spellStart"/>
      <w:r>
        <w:t>zweizüngig</w:t>
      </w:r>
      <w:proofErr w:type="spellEnd"/>
      <w:r>
        <w:t xml:space="preserve">. Kaltsinniger, du stoßest Gott aus deinem Herzen: wahrlich, Er wird dich wieder aus seinem stoßen! – Herr Gott, ich habe Dein Herz, hier hast Du meines wieder. Ist es unrein, reinige es. Schaff’ in mir, Gott, ein reines Herz, und gib mir einen neuen, gewissen Geist. Ist es verstockt und hart? Erweiche es. Ist es unbeständig? Befestige es. Ist es erkaltet? Flamme es an mit dem Feuer Deiner Liebe. Ist es zu schwach, Jesu zu folgen? Ziehe Du es selbst Ihm nach, so laufe ich in seinen nachgelassenen Fußtapfen. Du, Herzenskündiger, prüfst es: richte es ein nach Deinem heiligen Wohlgefallen. Welt, so ist und bleibt dir nun mein Herz verschlossen; Gott hat es gelenkt, Ihm sei es nun auch geschenkt. </w:t>
      </w:r>
    </w:p>
    <w:p w14:paraId="16FA0783" w14:textId="77777777" w:rsidR="007A06F5" w:rsidRDefault="007A06F5" w:rsidP="007A06F5">
      <w:pPr>
        <w:pStyle w:val="StandardWeb"/>
      </w:pPr>
      <w:r>
        <w:t>Wem sollt’ ich mein Herz lieber gönnen,</w:t>
      </w:r>
      <w:r>
        <w:br/>
        <w:t>Als dem, der mir das Seine gibt?</w:t>
      </w:r>
      <w:r>
        <w:br/>
        <w:t xml:space="preserve">Gott muss ich meinen Herzlieb nennen, </w:t>
      </w:r>
      <w:r>
        <w:br/>
        <w:t>Er hat mich bis zum Tod geliebt.</w:t>
      </w:r>
      <w:r>
        <w:br/>
        <w:t>Mein Herz, sein Herz, ein Herz allein,</w:t>
      </w:r>
      <w:r>
        <w:br/>
        <w:t xml:space="preserve">Soll Sein und keines Andern sein. Amen. </w:t>
      </w:r>
    </w:p>
    <w:p w14:paraId="10FEF905" w14:textId="77777777" w:rsidR="007A06F5" w:rsidRDefault="007A06F5" w:rsidP="007A06F5">
      <w:pPr>
        <w:pStyle w:val="berschrift2"/>
      </w:pPr>
      <w:r>
        <w:t>Matth. 9,18-36.</w:t>
      </w:r>
    </w:p>
    <w:p w14:paraId="20A3F2C9" w14:textId="77777777" w:rsidR="007A06F5" w:rsidRDefault="007A06F5" w:rsidP="007A06F5">
      <w:pPr>
        <w:pStyle w:val="StandardWeb"/>
      </w:pPr>
      <w:r>
        <w:t xml:space="preserve">Welch eine Tätigkeit des Herrn! Ein Werk seiner liebe und Menschenfreundlichkeit folgt dem andern. Nicht ein Mensch ist aus seinem wohltuenden Kreise ausgeschlossen; an Alle wendet Er sich, Alle sucht Er für sich und damit für ihr eigenes Wohl zu gewinnen. Auf seinen Wanderungen durch Judäa und Galiläa, bei seinen Besuchen in den Synagogen wie bei seiner Einkehr in den Hütten der Armen, beständig mit dem Volke in Berührung gebracht, lernte der Herr aus eigenster Anschauung das sittliche Verderben und das hiermit so häufig verknüpfte leibliche Elend der Menge kennen. Dies bewegte sein gefühlvolles Herz im Innersten und es jammerte Ihn des verschmachteten, innerlich zerrissenen und unbefriedigten, und äußerlich gedrückten und unglücklichen Volkes, und nun widmete Er ihm die treueste Sorge und Geschäftigkeit ohne Rast und Ruhe. In der ganzen Welt- und Menschengeschichte gibt es kein Beispiel einer gleichen, allseitigen, herablassenden, uneigennützigen und reinen menschenfreundlichen Tätigkeit zum Heil der Sünder! – Müssen wir sie nicht bewundern, dankbar anerkennen und gläubig uns zueignen? Müssen wir nicht, erkennend, wie arm und unglücklich wir ohne Christum sein würden, glaubensvoll und froh jauchzen: Gottlob, dass Er auch an mich gedacht hat, auch mein Erlöser und Herr geworden ist!? Müssen wir nicht vor allem seine Tätigkeit auch für unser Leben und Wirken in der Zeit zum beständigen Vorbild erwählen? und namentlich derer gedenken, die noch in Finsternis und Schatten des Todes sitzen? Mehr als zwei Dritteile der Menschheit sind noch brachliegendes Ackerfeld, und was bis jetzt zur Bekehrung der Heiden geschehen, ist nur der erste Anfang von dem, was geschehen muss, bis die Fülle der Heiden eingegangen ist. Lass uns denn anhalten in der Fürbitte und Handreichung für die Veranstaltungen zur christlichen Bebauung des unfruchtbaren Ackers der Welt, darüber aber den eigenen Herzensacker niemals vergessen. Amen. </w:t>
      </w:r>
    </w:p>
    <w:p w14:paraId="4CA5C4D0" w14:textId="77777777" w:rsidR="007A06F5" w:rsidRDefault="007A06F5" w:rsidP="007A06F5">
      <w:pPr>
        <w:pStyle w:val="berschrift2"/>
      </w:pPr>
      <w:r>
        <w:t>Matth. 10.</w:t>
      </w:r>
    </w:p>
    <w:p w14:paraId="0E7C3775" w14:textId="77777777" w:rsidR="007A06F5" w:rsidRDefault="007A06F5" w:rsidP="007A06F5">
      <w:pPr>
        <w:pStyle w:val="StandardWeb"/>
      </w:pPr>
      <w:r>
        <w:t xml:space="preserve">Mit dieser Rede sendete Jesus seine Jünger, lange vor seinem Tode, gleichsam auf Probe, und zugleich zum Zwecke, Ihm selbst den Weg überallhin zu bereiten, in die Städte und Marktflecken Judäas aus, den verlorenen Schafen Israels zu predigen, das Himmelreich sei nahe herbeigekommen. Er erteilte ihnen bei dieser Aussendung zugleich die nötigen Verhaltungsmaßregeln, aber auch die herzerhebenden Verheißungen zur Aufrichtung unter den Feinden und Verfolgungen, welche sie treffen würden. Auch an uns ergeht eine ähnliche Aufforderung: wir sollen den Herrn vor der Welt bekennen, mit dem Munde und mit dem Leben, als Glieder Christi, als seines Geistes Kinder, als durch sein Blut Erlöste, als Gottes Gesalbte. Warum geschieht es nicht freudiger und offener und eifriger? An Gelegenheit dazu fehlt es nicht; was hält uns ab? Es ist bald eine Art von Scham: wir fürchten die Urteile und möglichen </w:t>
      </w:r>
      <w:proofErr w:type="spellStart"/>
      <w:r>
        <w:t>Verspottungen</w:t>
      </w:r>
      <w:proofErr w:type="spellEnd"/>
      <w:r>
        <w:t xml:space="preserve"> der Menschen, namentlich von denen, mit denen wir vormals einerlei Sinnes waren; und diese Scham entsteht aus falscher Eigenliebe, die sich nicht demütigen lassen will. Es ist bald die Weltliebe, die unser Herz immer wieder zur Unentschiedenheit und zum Hinken auf zwei Seiten bringt: wir wollen alte Gewohnheiten, alten Umgang, alte Vorurteile nicht fahren lassen, uns nicht selber verpflichten und binden. Wäre es uns mehr Ernst mit der Heiligung, hätten wir Christum recht lieb, so würden wir nicht anstehen, von Ihm zu zeugen und uns Ihm ganz und ohne Rückhalt zu übergeben. Es ist endlich oft auch die Trägheit, die Bequemlichkeit und der Leichtsinn, was vom herzhaften Bekenntnis Christi abhält: „es hilft ja doch nichts, das macht die Menschen nicht anders, das ist wie in den Wind gesprochen.“ Ist denn unsere Liebe zum Heiland so bald müde, dass, wenn wir nicht alsbald einen Erfolg sehen, wir dann lieber gar nichts tun möchten? Und ist es uns denn so ganz einerlei, ob unser Freund das Heil findet und selig wird oder nicht? Besser, einmal zur Unzeit reden, als zur rechten Zeit nicht zu reden! Gott legt seinen Segen oft auf ein schwaches Wort, wenn es nur lauter und aus der Liebe Christi kommt. Herr, vergib uns unsere bisherige Versäumnis und mache uns in Zukunft treuer und freier. Amen. </w:t>
      </w:r>
    </w:p>
    <w:p w14:paraId="4E683974" w14:textId="77777777" w:rsidR="007A06F5" w:rsidRDefault="007A06F5" w:rsidP="007A06F5">
      <w:pPr>
        <w:pStyle w:val="berschrift2"/>
      </w:pPr>
      <w:r>
        <w:t>Matth. 11.</w:t>
      </w:r>
    </w:p>
    <w:p w14:paraId="0F70E897" w14:textId="77777777" w:rsidR="007A06F5" w:rsidRDefault="007A06F5" w:rsidP="007A06F5">
      <w:pPr>
        <w:pStyle w:val="StandardWeb"/>
      </w:pPr>
      <w:r>
        <w:t xml:space="preserve">Christus hat allein die Macht, die mühseligen und beladenen Seelen zu erquicken. Und doch versucht man es zuerst mit jedem andern Trost und Tröster, ehe man dem einen und rechten Raum gibt. Vielen Menschen darf man gar nicht von Christus reden; sie wittern gleich Bekehrungssucht oder Pietismus. Andere sind noch nicht mühselig und beladen genug; sie nippen noch gern an den Freudenbechern der Welt, auch mit einem halbkranken Herzen und einem halbgeschlagenen Gewissen. Andere erkennen wohl, dass es anders mit ihnen werden muss, aber nur heute nicht; morgen vielleicht, übermorgen gewiss. Und so geht der Freund der Mühseligen und Beladenen von einer Tür zur andern, und findet doch keinen Eingang. – Ach, Herr Jesu, mache Du mich nur recht mühselig und beladen in einer ernstlichen Buße, dass ich mein Sündenelend einsehe, schmerzlich empfinde und bereue; aber bei dem Gesetze lass mich dann nicht zu lange bleiben, mich darunter zu ängstigen und zu quälen durch einen knechtischen und furchtsamen Geist. Durch Dein gnadenreiches Evangelium rufe meiner geängstigten und betrübten Seele, dass ich mit Begierde und in Zuversicht des Glaubens zu Dir komme und mit Deinem Trost der Vergebung der Sünden innig und süß erquickt werde. Neige endlich auch meinen Nacken unter das Joch Deiner Gebote und Deines Kreuzes, und stelle Dich meinem Herzen beständig zum Beispiel der Demut und Sanftmut vor, so werde ich wahre innerliche und äußerliche, zeitliche und ewige, leibliche und geistliche Ruhe für meine Seele finden und erlangen. Ach, gib </w:t>
      </w:r>
      <w:proofErr w:type="spellStart"/>
      <w:r>
        <w:t>mir’s</w:t>
      </w:r>
      <w:proofErr w:type="spellEnd"/>
      <w:r>
        <w:t xml:space="preserve"> in der Tat zu erfahren, was Du gesagt hast: Mein Joch ist sanft und meine Last ist leicht! </w:t>
      </w:r>
    </w:p>
    <w:p w14:paraId="7997AD56" w14:textId="77777777" w:rsidR="007A06F5" w:rsidRDefault="007A06F5" w:rsidP="007A06F5">
      <w:pPr>
        <w:pStyle w:val="StandardWeb"/>
      </w:pPr>
      <w:r>
        <w:t xml:space="preserve">O sanftes Joch, o leichte Bürde, die Jesus auf die Seele legt, o höchstes Glück, o größte Würde für den, der es mit Freuden trägt! Dem, der es willig auf sich fasst, dem hilft der Heiland selbst es tragen, so dass er kann mit Wahrheit sagen: o sanftes Joch! o leichte Last! Amen. </w:t>
      </w:r>
    </w:p>
    <w:p w14:paraId="4AE1BD32" w14:textId="77777777" w:rsidR="007A06F5" w:rsidRDefault="007A06F5" w:rsidP="007A06F5">
      <w:pPr>
        <w:pStyle w:val="berschrift2"/>
      </w:pPr>
      <w:r>
        <w:t>Matth. 12,1-21.</w:t>
      </w:r>
    </w:p>
    <w:p w14:paraId="5123F1DE" w14:textId="77777777" w:rsidR="007A06F5" w:rsidRDefault="007A06F5" w:rsidP="007A06F5">
      <w:pPr>
        <w:pStyle w:val="StandardWeb"/>
      </w:pPr>
      <w:r>
        <w:t xml:space="preserve">Eine köstliche Verheißung hast Du mir da gegeben, Herr Jesu. Bin ich doch oft auch an Schwachheit des Glaubens wie ein zerstoßenes Rohr und an kaltsinniger Andacht und trägem Eifer der Heiligkeit wie ein glimmender Doch. Mein Mut ist manchmal recht klein, meinem Herzen bange; ich bin schwach, trostlos und elend, und sehe keine Hilfe; bin so verzagt, als ob mir das Licht und der Trost wohl nie wieder aufgehen möchte, und durch alle meine Bemühungen und Anstrengungen kann ich nicht bewirken, dass die Flamme des Glaubens und der Liebe wieder emporlodert, sondern ich empfinde nur den stickenden Qualm meines verderbten Herzens. Gottlob, dass Du mir da die Verheißung gegeben hast, Du wollest das zerstoßene Rohr nicht zerbrechen und den glimmenden Doch nicht auslöschen, und dass Du immer wieder das Licht aufgehen lässt den Gerechten und Freude den frommen Herzen, immer wieder uns erlösest aus unseren Bekümmernissen, Ängsten, Nöten und Sünden, selbst das in uns schaffest, was uns unmöglich war, die Niedergeschlagenen aufrichtest und aus ihnen wohl gar Eichbäume der Gerechtigkeit, Pflanzen dem Herrn zum Preise, ja Pfeiler in Deinem Hause daraus machst und ihnen den Sieg verleihest! Gottlob, dass Du das kleine Fünklein des Guten in der Seele erhältst, wie Du einst auch zu Petro sprachst: „Ich habe für dich gebeten, dass dein Glaube nicht aufhöre,“ und wenn alles Leben wie erloschen scheint, Du es in dem Grunde der Seele bewahrest, wie im Winter den Saft der Bäume in deren Wurzel, und dies verborgene Leben zeigst in dem Kummer, Seufzen und Sehnen des Herzens. So wirst Du denn auch mir zur rechten Stunde das Öl des Geistes zugießen, dass ich Anfänger fortschreiten, ich Angefochtener neuen, innigeren Trost, Frieden, Licht, Munterkeit und Kraft in mir spüren kann, bis Du dieses Gericht in mir ausgeführt hast zum Siege Deines herrlichen Namens. Stärk uns durch Dein Wort, bis das Schwache dort in der Kraft Dir singt und das Lob der Stärke Dir für Deine Werke in den Himmel bringt. Amen. </w:t>
      </w:r>
    </w:p>
    <w:p w14:paraId="6B02AF28" w14:textId="77777777" w:rsidR="007A06F5" w:rsidRDefault="007A06F5" w:rsidP="007A06F5">
      <w:pPr>
        <w:pStyle w:val="berschrift2"/>
      </w:pPr>
      <w:r>
        <w:t>Matth. 12,22-50.</w:t>
      </w:r>
    </w:p>
    <w:p w14:paraId="610685BE" w14:textId="389270A6" w:rsidR="007A06F5" w:rsidRDefault="007A06F5" w:rsidP="007A06F5">
      <w:pPr>
        <w:pStyle w:val="StandardWeb"/>
      </w:pPr>
      <w:r>
        <w:t xml:space="preserve">Lieber himmlischer Vater, ich bekenne es allewege, und Du siehst auch und weißt es, dass ich allenthalben, wo ich gehe oder stehe, inwendig und auswendig, mit Haut und Haar, mit Leib und Seele in das höllische Feuer hinein gehöre. Das weißest Du auch, o Vater, dass meinethalben nichts Gutes in mir ist, nicht ein Haar auf meinem Haupt, es gehöret doch Alles in den Abgrund der Höllen, zu dem leidigen Teufel. Was soll ich viel Worte davon machen? Aber, lieber Vater, ich bitte wieder allewege, ich sei meinethalben, was ich wolle, so bitte ich dennoch, und will es von Dir auch gebeten haben alle Tage, dass Du Dein Aufsehen und Aufmerken nicht haben wollest auf mich, als auf einen solchen Sünder, wie ich bin. O es ist sonst mit mir verloren und verdorben, und wenn hunderttausend Welten auf meiner Seite wären; sondern das bitte ich Dich, Du wollest Dein Aufsehen und Aufmerken also auf mich haben, dass Du wollest Deine Augen kehren, wenden und richten auf das Angesicht Deines liebsten Sohnes Jesu Christi, Deines Gesalbten, meines Mittlers, Hohenpriesters und Fürsprechers, meines Heilandes, Erlösers und Seligmachers, und wollest mir um Seinetwillen, ich bitte Dich, lieber Vater, gnädig und barmherzig sein, und wollest mir um Deines lieben Sohnes Jesu Christi willen verleihen ein seliges Ende und eine fröhliche Auferstehung, und mir hier und dort helfen am Leib und an der Seele. Und um seines rosenfarben Blutes willen, das Er so mild am Stamme des Kreuzes zu Verzeihung und Vergebung meiner Sünden vergossen hat, bitte ich, lieber himmlischer Vater, dass Du dasselbige Blut Jesu Christi, Deines lieben Sohnes, an mir armen Kreatur, meiner mannichfaltigen Sünden halber, die da nicht auszusprechen noch auszurechnen sind, nach Deiner Gerechtigkeit nicht wollest lassen verloren sein; sondern wollest es nach Deiner grundlosen Barmherzigkeit den Nutzen und die Frucht lassen schaffen und ausrichten, dazu es von Dir in Ewigkeit ist verordnet, und von Deinem lieben Sohn Jesu am Kreuz auch vergossen ist, als nämlich, dass Du mir es wollest gereichen und kommen lassen zur Vergebung meiner Sünden, auf dass, welche Stunde und welchen Augenblick bei Nacht oder bei Tag Du kommest und anklopfest, und meinen Geist, welchen Du mir erstlich hast eingeblasen, wiederum hinwegfordern wolltest, so bitte ich Dich allewege, lieber Vater, dass Du Dir </w:t>
      </w:r>
      <w:proofErr w:type="spellStart"/>
      <w:r>
        <w:t>denselbigen</w:t>
      </w:r>
      <w:proofErr w:type="spellEnd"/>
      <w:r>
        <w:t xml:space="preserve"> meinen Geist und meine Seele wollest ja lassen befohlen sein in Deine Hände. Amen. </w:t>
      </w:r>
    </w:p>
    <w:p w14:paraId="5245BFBC" w14:textId="77777777" w:rsidR="007A06F5" w:rsidRDefault="007A06F5" w:rsidP="007A06F5">
      <w:pPr>
        <w:pStyle w:val="StandardWeb"/>
      </w:pPr>
      <w:r>
        <w:t xml:space="preserve">Dr. Luthers tägliches Gebet. </w:t>
      </w:r>
    </w:p>
    <w:p w14:paraId="58D976D9" w14:textId="77777777" w:rsidR="007A06F5" w:rsidRDefault="007A06F5" w:rsidP="007A06F5">
      <w:pPr>
        <w:pStyle w:val="berschrift2"/>
      </w:pPr>
      <w:r>
        <w:t>Matth. 13,1-30.</w:t>
      </w:r>
    </w:p>
    <w:p w14:paraId="29B13DB9" w14:textId="77777777" w:rsidR="007A06F5" w:rsidRDefault="007A06F5" w:rsidP="007A06F5">
      <w:pPr>
        <w:pStyle w:val="StandardWeb"/>
      </w:pPr>
      <w:r>
        <w:t xml:space="preserve">Das sind zwei sehr wichtige Gleichnisse aus dem Munde des Herrn. Beide fordern mich zur Selbstprüfung auf. Das erste fragt mich: welche ein Acker bist du? Feldweg? Felsboden? Dornensaat? gutes Land? Das Letzte gewiss am wenigsten, sondern aller Wahrscheinlichkeit und Wahrheit nach ein Boden, wo alle vier Ackerteile sich finden, bald eins mehr, bald ein anderes weniger, heute dieses vorherrschend, morgen jenes. Bald hindern die Zerstreuungen der Welt, bald das Strohfeuer des Herzens, bald das schlimme Gemisch Christi mit der beibehaltenen Lieblingssünde das Aufgehen des guten Samens, und es steckt auch in der sogenannten Bekehrung noch der Hochmut, der Geiz, die Wollust und die Trägheit. Herr, Herr, soll’s denn immer so bleiben? werde ich es denn nie zu einem ganzen, Dir wohlgefälligen Christentum bringen? Mache mich immer munterer im Wachen und Beten, und immer treuer im Kleinen, immer beharrlicher im eignen Generalbankerott und in der Aneignung Deiner Gnade: dann ist mir nicht bange, es geht vorwärts zum ewigen Leben. – Dann bin ich auch davor bewahrt, jemals ein Unkraut, ein Kind der Bosheit, ein Teufelssame, in Deinem Reich zu werden, im Leben unnütz und schädlich, im Tode mir selbst unerträglich und marternd: ach, die Schnitter schärfen schon ihre Sicheln und mähen jene Missgeburten im Reiche Gottes bald ab. Rotte denn, o Herr, jedes Unkraut, jede Sünde, in meinem Herzen je länger je gründlicher aus und säe an dessen Stelle Gutes, und lass das Unkraut um mich her, die bösen Taten und die bösen Menschen, und den Umgang mit ihnen mir immer mehr zum Segen gereichen, damit desto herrlicher die Wirksamkeit Deiner Gnade, dem Teufel und der Welt zum Trotz, sich an mir verherrlichen und offenbaren möge. Andrerseits aber steure auch des Satans Bosheit und lass nicht zu, dass sein Unkraut der Ärgernisse vollends Deinen Acker einnehme und den Weizen gar unterdrücke. Amen, um Deiner Verheißung willen. Amen. </w:t>
      </w:r>
    </w:p>
    <w:p w14:paraId="0F99A259" w14:textId="77777777" w:rsidR="007A06F5" w:rsidRDefault="007A06F5" w:rsidP="007A06F5">
      <w:pPr>
        <w:pStyle w:val="berschrift2"/>
      </w:pPr>
      <w:r>
        <w:t>Matth. 13,31-58.</w:t>
      </w:r>
    </w:p>
    <w:p w14:paraId="13F5F665" w14:textId="77777777" w:rsidR="007A06F5" w:rsidRDefault="007A06F5" w:rsidP="007A06F5">
      <w:pPr>
        <w:pStyle w:val="StandardWeb"/>
      </w:pPr>
      <w:proofErr w:type="spellStart"/>
      <w:r>
        <w:t>Allgenugsamer</w:t>
      </w:r>
      <w:proofErr w:type="spellEnd"/>
      <w:r>
        <w:t xml:space="preserve"> Gott und Herr, der Frommen Schild und sehr großer Lohn, von Grund unserer Herzen sagen wir Deinem Namen Dank für den herrlichen Schatz Deines göttlichen Wortes, dass Du uns in dem Schoß Deiner Kirche hast lassen geboren werden, in welcher wir einen reichen Schatz Deiner Wahrheit nach dem andern können sammeln, tief in unser Herz legen und uns damit erbauen, aufrichten und trösten in unserm ganzen Leben, Leiden und Sterben. Gewiss ist das Evangelium und Reich Deines Sohnes wie ein Senfkorn klein und unscheinbar in seinen Anfängen, kräftig und bedeutsam in seinem Wachstum, wie ein Sauerteig von verborgener und doch unausbleiblicher Wirksamkeit, wie ein Netz angefüllt mit den verschiedenartigsten Herzen und Gemütsarten, aber vor allem ist es kostbar wie ein Schatz im Acker und wie eine Perle und wert, dass wir alles Andere, was wir haben, Geld und Gut, Vaterland, Freundschaft, Gemächlichkeit, Ehre und was die Welt Herrliches hat, geringschätzen und verläugnen, und sprechen: Mach mich an meiner Seele reich, so habe ich genug hier und ewiglich. Ein wahrhaftiger Schatz, der die Seele erquickt; ein nützlicher Schatz, der Trost gibt in allem Leiden; ein beständiger Schatz, den kein Feuer verbrennen, kein Dieb stehlen kann, sondern der bei uns bleibt in Lieb’ und Leid, in Not und Tod! Die Welt weiß diesen Schatz freilich nicht zu schätzen; ja, wir selbst sind manchmal so lässig und lau, dass wir Dein Wort nicht andächtig genug hören und lesen, und nicht fleißig genug bewahren, auch unser Leben und unsern Wandel so nicht danach einrichten, wie wir wohl gern wollten und billig sollten. Abba, Vater, vergib uns alle diese Unachtsamkeit und Sünde um Jesu Christi willen. Öffne Du selbst, o Gott, unsere Herzen wie der Lydia, so oft wir Dein Wort lesen und hören, dass wir sehen die Wunder in Deinem Gesetze. Lass unser Herz brennen vor Freude und heiliger Liebe der Wahrheit, wenn Du in Deinem Worte mit uns redest. Lass uns auch diesen Schatz so lieb haben, dass wir lieber Alles verlassen, was Du uns in dieser Welt gegeben hast, dass wir nur diesen Schatz, die teure Beilage unseres allerheiligsten Glaubens, behalten bis an unser seliges Ende. Lass auch heute den edelsten Schatz unserer Seele, Deinen lieben Sohn, bei uns einkehren und Wohnung bei uns machen. Haben wir Jesum, so haben wir Alles. Gönnest Du uns Reichtum und zeitliche Güter in dieser Welt, so bewahre uns doch, dass wir unsere Herzen nicht mögen daran hangen und Deiner dabei nicht vergessen. Gibst Du uns wenig in dieser Welt, so gib uns dabei ein in Dir fröhliches und vergnügtes Herz, mache unsere Seele desto reicher an Erkenntnis, Glauben, Liebe, Geduld, Hoffnung und gottseligem Wandel, und gib uns endlich den allerbesten Schatz und das schöne Kinderteil droben in dem Himmel. Amen. </w:t>
      </w:r>
    </w:p>
    <w:p w14:paraId="5DFA2DCC" w14:textId="77777777" w:rsidR="007A06F5" w:rsidRDefault="007A06F5" w:rsidP="007A06F5">
      <w:pPr>
        <w:pStyle w:val="berschrift2"/>
      </w:pPr>
      <w:r>
        <w:t>Matth. 15,1-28.</w:t>
      </w:r>
    </w:p>
    <w:p w14:paraId="61BBD249" w14:textId="77777777" w:rsidR="007A06F5" w:rsidRDefault="007A06F5" w:rsidP="007A06F5">
      <w:pPr>
        <w:pStyle w:val="StandardWeb"/>
      </w:pPr>
      <w:r>
        <w:t xml:space="preserve">O wie beschämt dieser große Glaube des Weibes meinen kleinen Glauben, Herr Jesu! Sie war eine Heidin und ich bin Christ; und doch ist ihr Glaube groß, der meinige hingegen klein. Es liegt nur an mir, da Du uns Allen gleiche Kraft zum Glauben darreichst. Würde ich mehr Begierde nach Dir haben und mein Vertrauen besser auf die zwei Grundsäulen, Deine Allmacht und Deine Güte, setzen lernen; würde ich mehr in mein Nichts einkehren, in meine Unwürdigkeit, und geduldiger anhalten in der Stunde der Versuchung und Läuterung: so sollte gewiss mein Glaube täglich größer und stärker sein und werden. Ach aber, da dies und dergleichen aus meiner eigenen Schuld fehlt, anstatt dass Du gern zu mir sagen wolltest: o Mensch, dein Glaube ist groß, so musst Du mich vielmehr, wie dort Deine Jünger, anreden und schelten: O du Kleingläubiger, wie du so gar keinen Glauben hast in deinem Herzen! Und diesen meinen Kleinglauben, ja selbst oft auch Unglauben klage ich Dir mit großer Wehmut meines Herzens und bitte Dich um Vergebung solcher Sünde des Unglaubens! Weil aber der Glaube nicht Jedermanns Ding ist und kein Werk unserer menschlichen Kräfte, so bringe ich Dir mein ungläubiges Herz, dass Du es selbst bessern und den Glauben darin pflanzen und vermehren wollest. Meine Bitte ist, um was die Jünger Dich gebeten: Herr, mehre, Herr, stärke mir den Glauben! Entferne von mir alle glaubensschwächenden Gedanken, verleihe mir Freunde, die durch innigen, lebendigen Glauben meinem Glauben neues Leben geben; was ich lese und höre, müsse meinen Glauben stärken; jede neue Erfahrung Deiner Huld müsse Nahrung meines Glaubens sein. Jede Gebetserhörung müsse meinen Glauben höher erheben. Will er wanken, so erinnere Dein Geist mich an Deine unwandelbare Treue, an Deine ewig geltenden Verheißungen, an Deine Allgenugsamkeit für alle meine Bedürfnisse, an alle Glaubenshelden, welche Menschen waren wie ich, und durch ihren Glauben </w:t>
      </w:r>
      <w:proofErr w:type="spellStart"/>
      <w:r>
        <w:t>Unmöglichscheinendes</w:t>
      </w:r>
      <w:proofErr w:type="spellEnd"/>
      <w:r>
        <w:t xml:space="preserve"> wirkten. Herr, ich glaube, komm zu Hilfe meinem schwachen Glauben. Amen. </w:t>
      </w:r>
    </w:p>
    <w:p w14:paraId="7D7F18ED" w14:textId="77777777" w:rsidR="007A06F5" w:rsidRDefault="007A06F5" w:rsidP="007A06F5">
      <w:pPr>
        <w:pStyle w:val="berschrift2"/>
      </w:pPr>
      <w:r>
        <w:t>Matth. 16.</w:t>
      </w:r>
    </w:p>
    <w:p w14:paraId="0FEC3735" w14:textId="77777777" w:rsidR="007A06F5" w:rsidRDefault="007A06F5" w:rsidP="007A06F5">
      <w:pPr>
        <w:pStyle w:val="StandardWeb"/>
      </w:pPr>
      <w:r>
        <w:t xml:space="preserve">Barmherziger Gott und Vater unsers Herrn Jesu Christi, gib mir die Gnade des heiligen Geistes, dass ich über alle Versuchungen der Welt den Sieg davon trage, und nie meine, was menschlich, sondern allezeit, was göttlich ist, und Dir nie ärgerlich, geschweige denn ein Satan werde, wie Petrus in obigen Worten. Die Welt greift mich an mit Hass, Schmeicheleien und verkehrten Beispielen: lehre mich, den Hass der Welt gering zu achten, ihre Schmeicheleien abwenden, und die Nachahmung der Bösen meiden. Was wird gegen mich der Hass der Welt vermögen, wenn Deine Gnade wie ein Schild mich deckt? Wiederum, was wird </w:t>
      </w:r>
      <w:proofErr w:type="spellStart"/>
      <w:r>
        <w:t>mir’s</w:t>
      </w:r>
      <w:proofErr w:type="spellEnd"/>
      <w:r>
        <w:t xml:space="preserve"> nützen können, wenn alle Menschen mich mit Liebe umfassen, und Du indessen mit dem Grimm Deines Zorns mich verfolgst? Die Welt vergeht, es vergeht der Hass der Welt; Deine beständige Gnade allein aber währt ewig. Warum soll ich mich vor denen fürchten, die den Leib töten, die Seele aber nicht töten können? Der Glaube ist unser Sieg, der die Welt überwindet. – Aber nicht nur zur Linken greift mich die Welt mit Hass an, sondern sie sucht mich auch zur Rechten mit ihren Schmeicheleien anzulocken; sie hat einen stechenden Schwanz, aber auch ein schmeichlerisches Gesicht: gib mir, o Christe, die Lieblichkeit der himmlischen Freude zu schmecken, dass alle Liebe zur Welt in mir untergehe. Der Geschmack meiner Seele ist verdorben, sie begehrt das Irdische, und die Verachtung der weltlichen Schmeicheleien scheint ihr bitter; aber Du, der Du die Dinge nach der Wahrheit schätzest, Du hast mich gelehrt, die Reizungen der Welt zu verschmähen, und hast gewollt, dass meine Seele zum Himmlischen erhoben werde. Wende daher ab mein Herz von den Liebkosungen der Welt, dass es, zu Dir gewandt, die wahren und geistigen Ergötzungen genieße. Was hat den nun verstorbenen Liebhabern der Welt der nichtige Ruhm, die kurze Freude, die geringe Macht genützt? Nichts ist von ihnen übrig geblieben, als Asche und Würmer; jetzt wird ihr Fleisch hier den Würmern zur Speise gegeben, ihre Seele aber dort mit ewigem Feuer gepeinigt; alle ihre Herrlichkeit ist verblüht, und wie Heu auf dem Felde verdorret. Verhüte, o Gott, dass ich nicht auf ihre Wege trete, damit ich nicht zu derselben Grenze des Elendes gelange; sondern führe mich durch die Überwindung der Welt zur Krone der himmlischen Herrlichkeit. Amen. </w:t>
      </w:r>
    </w:p>
    <w:p w14:paraId="740EB083" w14:textId="77777777" w:rsidR="007A06F5" w:rsidRDefault="007A06F5" w:rsidP="007A06F5">
      <w:pPr>
        <w:pStyle w:val="berschrift2"/>
      </w:pPr>
      <w:r>
        <w:t>Matth. 17,1-2</w:t>
      </w:r>
    </w:p>
    <w:p w14:paraId="72967DA2" w14:textId="77777777" w:rsidR="007A06F5" w:rsidRDefault="007A06F5" w:rsidP="007A06F5">
      <w:pPr>
        <w:pStyle w:val="StandardWeb"/>
      </w:pPr>
      <w:r>
        <w:t xml:space="preserve">Bei Jesu tiefer Erniedrigung im </w:t>
      </w:r>
      <w:proofErr w:type="spellStart"/>
      <w:r>
        <w:t>Ölgarten</w:t>
      </w:r>
      <w:proofErr w:type="spellEnd"/>
      <w:r>
        <w:t xml:space="preserve"> schliefen die Jünger. Sie sollten Augenzeugen sein, und siehe, ihre Augen waren voll Schlafs. Das lassen wir die Nacht entschuldigen, die Traurigkeit auch. Dass sie aber bei seiner Verklärung schliefen, da sie keine Ursache zu trauern hatten, da die Sonne am Himmel schien und Er selber viel heller leuchtete, denn die Sonne am Himmel, mag nicht entschuldigt werden. Anstatt dass sie ihre Augen hätten auftun und diesem herrlichen Auftritt mit Fleiß zusehen sollen, schließen sie dieselben zu. Der Berg hatte ihre Beine müde gemacht, der Leib ihre Seele beschwert. – Ihr Schlaf war kein Entzückungsschlaf, darin Gott den Leuten das Ohr öffnet und schrecket und züchtiget sie (Hiob 33,16.); nicht ein wachender Schlaf, davon die Braut des Herrn redet: „Ich schlafe, aber mein Herz wachet;“ nicht ein loser Schlaf, der mehr ein Schlummer als ein Schlafen ist; sondern ein schwerer Schlaf, ein halber Todesschlaf. Wie geneigt sind wir doch zum Schlaf, wenn wir göttliche Dinge betrachten sollen! Da jene schliefen, säte der Feind sein Unkraut aus; </w:t>
      </w:r>
      <w:proofErr w:type="spellStart"/>
      <w:r>
        <w:t>Eutyches</w:t>
      </w:r>
      <w:proofErr w:type="spellEnd"/>
      <w:r>
        <w:t xml:space="preserve"> schlief und fiel. Wie rüttelt der Satan die Wiege, dass er uns bei unserer Andacht einschläfre, und wenn das geschehen, so nimmt er entweder etwas Gutes von, oder bringt etwas Böses in uns, oder setzt uns in Gefahr eines tödlichen Falls. Der Schlaf ist des Todes Bruder. Wer tot ist, der schläft nur vor Gott, wer aber schläft, da er wachen sollte, der ist tot vor Ihm. Wer in der Predigt schläft, dem wird mehr eine Leichen- als Lehrpredigt gehalten. Ein schlafsüchtiges, schlummerndes Herz ist nicht geschickt zu erscheinen vor dem Hüter Israels, der nicht schläft noch schlummert. Ach lasst uns doch eine Stunde mit dem wachen, der uns zum Besten immer wachet! Das Gebet wehret dem Schlaf. Die Tränen wischen ihn aus den Augen. Im Bethause bete mit Tränen, so hat der Schlaf keine Macht über dir. Die eine Fülle lässt die andere nicht ein. Wo man voll Andacht ist, da kann man nicht voll Schlafes sein. Durch die Mäßigkeit wird beides, das Wachen und Beten, gefördert. Darum belade deinen Leib nicht mit Fressen und Saufen, wenn du Gott dienen sollst. Viel eher brennt ein dürres als ein nasses Holz an. Viel eher lässt sich ein Strohhalm als ein Stück Blei aufheben. Sei nüchtern und mäßig zum Gebet. Amen. </w:t>
      </w:r>
    </w:p>
    <w:p w14:paraId="125EAD5C" w14:textId="77777777" w:rsidR="007A06F5" w:rsidRDefault="007A06F5" w:rsidP="007A06F5">
      <w:pPr>
        <w:pStyle w:val="berschrift2"/>
      </w:pPr>
      <w:r>
        <w:t>Matth. 18,21-35.</w:t>
      </w:r>
    </w:p>
    <w:p w14:paraId="552D5F7D" w14:textId="77777777" w:rsidR="007A06F5" w:rsidRDefault="007A06F5" w:rsidP="007A06F5">
      <w:pPr>
        <w:pStyle w:val="StandardWeb"/>
      </w:pPr>
      <w:r>
        <w:t xml:space="preserve">Du hast, o Herr, dem Menschen das Verlangen nach Glückseligkeit eingepflanzt, und uns untereinander verbunden, damit ein jedes dieses Ziel desto eher erreiche. Aber ach, wir sündige, schwache Geschöpfe hindern und stören einander oft mehr, als dass wir uns hülfen und förderten. Auch ich trage diese Schuld. Ich liebe den Nächsten nicht so innig und aufrichtig wie ich sollte, ich kenne die Größe wahrer Nächstenliebe kaum. Ich bin der barmherzige Samariter nicht, den mir das Evangelium zum Vorbilde aufstellt, und sträube mich oft gar sehr, die hundert Groschen zu erlassen und zu vergeben. Nur bisweilen ahnet mein Herz, wie viel Herrliches auf Deiner Erde gewirkt, wie viel Seligkeit genossen werden könnte, wenn aller Hader und Streit, alle Feindschaft und Missgunst überwunden würde und uns Alle reines, lebendiges Wohlwollen beseelte! O Vater, Du Gott der Liebe, treibe doch alle feindseligen Gedanken aus mir aus; besiege mit dem allmächtigen Hauch Deiner Barmherzigkeit die unheimliche Kälte, die in den Klüften meiner Brust verborgen ist! – ich bin oft mit mir selber unzufrieden. Mein Gewissen sagt mir: Du bist doch gar nichts, denn du hast die Liebe nicht. Wenn ich mit Andern rede, ach, ich habe oft schon beleidigende Ausdrücke gebraucht; ich war finster, ungesellig, kalt und gleichgültig, oder wenn ich wärmer wurde und zärtlicher redete, so tönte mir selber mein Wort wie mattes Erz, wie eine klingende Schelle. Wenn ich auch manchmal einem armen Bruder Teilnahme bezeuge, rate und helfe, ach, so fehlt doch meinem Tun die rechte Weihe, die heilige Liebe, das Band der Vollkommenheit. Und wenn ich auch Einzelne aufrichtig liebe, so ist meine Liebe schwach, und umfasst nicht meine Mitchristen und Mitmenschen alle. O Liebe, die am Kreuze starb, lehre Du mich lieben! O Liebe, die dem Feind vergab, lehre mich verzeihen! Lehre mich beständig lieben, auch wenn ich nicht geliebt werde! Es ist so süß, geliebt zu werden; darum will ich lieben. Liebe mich, ewige Liebe, damit alle Kälte aus dem Herzen weiche. Offenbare Dich mir immer mehr in Deiner Herrlichkeit und Majestät, damit die träge Selbstgenügsamkeit und die weichliche Eigenliebe dem heiligen Eifer des Wohlwollens Platz mache und uneigennützigem Brudersinn. Amen. </w:t>
      </w:r>
    </w:p>
    <w:p w14:paraId="48B519AC" w14:textId="77777777" w:rsidR="007A06F5" w:rsidRDefault="007A06F5" w:rsidP="007A06F5">
      <w:pPr>
        <w:pStyle w:val="berschrift2"/>
      </w:pPr>
      <w:r>
        <w:t>Matth. 19,1-26.</w:t>
      </w:r>
    </w:p>
    <w:p w14:paraId="66A6BE76" w14:textId="77777777" w:rsidR="007A06F5" w:rsidRDefault="007A06F5" w:rsidP="007A06F5">
      <w:pPr>
        <w:pStyle w:val="StandardWeb"/>
      </w:pPr>
      <w:r>
        <w:t xml:space="preserve">Offenbar war dieser Jüngling religiös, gottesfürchtig, tugendbeflissen, und glaubte an Unsterblichkeit, Gericht und eine Welt der Seligen und Verdammten, und an eine göttliche Offenbarung, die in Mose und den Propheten, die auch in Jesu, der Propheten Jüngstem, der Welt geworden sei. Er war also ehrenwerter Vernunftgläubiger oder Rationalist. Jesus will ihn von der Oberflächlichkeit seiner sittlichen und religiösen Begriffe befreien und zu gründlicherem Nachdenken über das, was zu seinem Frieden dient, anregen. Darum verweist Er ihm das Spielen mit dem Wörtlein: „gut“ und bezeichnet alle Menschen als sündig und erlösungsbedürftig, und bahnt ihm den Weg zu der naheliegenden Folgerung, dass Er mehr als ein menschlicher Rabbi sein müsse. Man wird jedoch Christo, als dem vermittelnden Gottmenschen, nimmer die Ihm gebührende Ehre geben, solange man noch wähnt, auch ohne Vertretung und Versöhnung zurechtkommen zu können. Deshalb suchte der Herr den Stachel der Wahrheit, dass er in sich verdammlich sei vor Gott und der Vergebung bedürfe, noch tiefer ins Herz zu drücken, indem Er ihn auf das Halten der Gebote verwies und zur Prüfung und Selbsterforschung Anregung gab. Leider bleibt der Jüngling für jetzt hier hängen, und geht betrübt hinweg, weil der Mammon ihm viel näher am Herzen liegt als der himmlische Schatz des Beifalls und der Gemeinschaft Gottes. Ob er später noch seine tiefe Sündhaftigkeit erkannt und Gnade bei Christo gesucht hat? Wir wissen es nicht; der Weg aber dahin war ihm jedenfalls gewiesen. Wer zum Leben eingehen will, - es geht nicht anders, der muss erst zu einem armen Sünder werden. Der Weg der Buße und der Selbstverleugnung ist allein der rechte Weg nach Zion. Zeige und führe mich denn diesen Weg, Herr Jesu, und da die Eigenliebe mir meine Fehler so oft verbirgt, so öffne Du mir durch die Zucht Deines Geistes die Augen, meine Fehler zu erkennen; aber behüte mich auch, dass, wenn Du mir meinen Hauptfehler zu erkennen gibst, ich ja nicht betrübt zurückgehe, sondern mich von Deiner Gnade bessern lasse. Amen. </w:t>
      </w:r>
    </w:p>
    <w:p w14:paraId="25E5B30C" w14:textId="77777777" w:rsidR="007A06F5" w:rsidRDefault="007A06F5" w:rsidP="007A06F5">
      <w:pPr>
        <w:pStyle w:val="berschrift2"/>
      </w:pPr>
      <w:r>
        <w:t>Matth. 19,27-30. 20,1-16.</w:t>
      </w:r>
    </w:p>
    <w:p w14:paraId="7812A8B3" w14:textId="77777777" w:rsidR="007A06F5" w:rsidRDefault="007A06F5" w:rsidP="007A06F5">
      <w:pPr>
        <w:pStyle w:val="StandardWeb"/>
      </w:pPr>
      <w:r>
        <w:t xml:space="preserve">Groß ist der Reichtum wichtiger Lehren und Warnungen in diesem Gleichnis. Auf die Berufung der mannigfachen Nationen des Erdbodens zum Evangelio und die Einladung eines Jeglichen unter uns zum Reiche Gotte weiset es uns hin; die Verpflichtung der Berufenen, die Hoffnung der treuen Diener Christi, die last und Hitze des Tages, die Ruhe und den Lohn des Feierabends, die Gerechtigkeit, die Güte und die erfreuende Gnade des Herrn zeigt es uns im </w:t>
      </w:r>
      <w:proofErr w:type="spellStart"/>
      <w:r>
        <w:t>erwecklichsten</w:t>
      </w:r>
      <w:proofErr w:type="spellEnd"/>
      <w:r>
        <w:t xml:space="preserve"> Bilde. Besonders wichtig ist die Erwähnung der elften Stunde, wo der Hausvater zum letzten Mal ausgeht, um Arbeiter zu mieten in seinen Weinberg. Diese letzte Frist des menschlichen Lebens ist offenbar eine Gnadenstunde, denn sie hat auch noch die Verheißung des Lohns. Sie ist gleichwohl eine sehr ernste Stunde, weil sie eben die letzte ist in der Gnadenfrist. Dabei ist sie im höchsten Grade ungewiss: kann es nicht die gegenwärtige Stunde sein? Rühme dich nicht des </w:t>
      </w:r>
      <w:proofErr w:type="spellStart"/>
      <w:r>
        <w:t>morgenden</w:t>
      </w:r>
      <w:proofErr w:type="spellEnd"/>
      <w:r>
        <w:t xml:space="preserve"> Tages, denn du weißt nicht, was heute sich begeben wird. Gottlob, dass sie nach und nach gewisser wird, je länger wir leben, und immer offenbarer und deutlicher sich bei Vielen anmeldet; besonders wenn der Schnee des Alters das Haupt bedeckt und ein Glied und Sinn nach dem andern seine Dienste versagt! Wohl ist das hohe Alter dann eine schwere, oft schmerzensreiche und drückende Zeit; aber – mag sie sauer werden, die elfte Stunde: sie ist die letzte; mag es noch hart hergehen im Weinberg, sie kündigt den nahen Abend, die Ruhe, den Hingang in das Haus des Herrn, die Austeilung des ersehnten Lohnes an. Auf sie kommt die liebliche Zeit der Erquickung vor dem Angesichte des Herrn. – Wie? Wenn meine elfte Stunde schon geschlagen hätte, ohne dass ich es wüsste? Bin ich fertig und bereit? Habe ich Lust abzuscheiden und bei Christo zu sein? – Würde diese Stunde mir die süßeste und seligste meines ganzen Lebens werden? Herr, öffne mir die Augen und rüste mich selbst aus zu einem treuen Arbeiter in Deinem Weinberge, der seines Ausgangs sich freuen kann, Amen. </w:t>
      </w:r>
    </w:p>
    <w:p w14:paraId="7EDED6F5" w14:textId="77777777" w:rsidR="007A06F5" w:rsidRDefault="007A06F5" w:rsidP="007A06F5">
      <w:pPr>
        <w:pStyle w:val="berschrift2"/>
      </w:pPr>
      <w:r>
        <w:t>Matth. 20,20-28.</w:t>
      </w:r>
    </w:p>
    <w:p w14:paraId="45E95FA0" w14:textId="77777777" w:rsidR="007A06F5" w:rsidRDefault="007A06F5" w:rsidP="007A06F5">
      <w:pPr>
        <w:pStyle w:val="StandardWeb"/>
      </w:pPr>
      <w:r>
        <w:t xml:space="preserve">Gekommen ist die Zeit, wo mein Heiland wandelte nach der heiligen Stadt; bald werden sie Ihn mit Hosianna empfangen, und dann über Ihn rufen: Kreuzige Ihn! O du Fülle des Gehorsams, wer kann es dir gleich tun? O du lauterste Demut und Ergebung, wer kann sich mit dir messen? Alle Flammen sind kalt gegen die Liebe, welche in diesem göttlichen Herzen schlägt. O dass, wenn ich nun den Tag feiere, an welchem Er einzog, Er auch zu mir einziehen möchte! O dass, wenn Er nun kommt, Er nicht über mich weinen dürfte! Mein König und mein Gott, wie soll ich Dich begrüßen? Werde ich, wenn Du den Tempel meines Herzens reinigen willst, anheben und sagen: Aus was für Macht tust Du das? Oder werde ich lieber ein Unmündiger sein, aus dessen Munde Du Dir Lob zurichtest? Werde ich als ein unnützer Feigenbaum am Wege stehen, der verdorren muss; oder wirst Du Früchte des lebendigen Glaubens an mir finden? Ich habe es gesagt, und sage es noch, und werde es immer sagen: Gibst Du mir nicht, so habe ich nicht; reinigst Du mich, so werde ich rein; machst Du mich reich, so trage ich die Fülle. Darum bitte ich Dich, Du lebendige Liebe, gehe ein in meine Seele, dass sie wahrhaftig lieben könne. Lieben, - ja, Dich, der Du nun zum Ölberge wallst, und für mich, auch für mich betest: „Heilige ihn in Deiner Wahrheit,“ und für mich, auch für mich betest, dass mein Glaube nicht aufhöre, dass ich nicht verloren sei; der Du auch um meinetwillen ringest in Gethsemane, und, Jerusalems hochgekrönter König, mit stummen Lippen fragst, ob sie wissen, was sie an Dir tun? Lieben Dich, der Du die Glieder den Nägeln darreichst, mich vom ewigen Schmerz zu erretten, und Dein heiliges Leben verblutest, auf dass ein Sünder selig werde; ja, lieben, so es möglich wäre, wie Du; dulden, so es möglich wäre, wie Du; wirken endlich, so Du mich würdig hast gemacht, wirken zum großen Gemeinwohl, mit Dir, dem alle Gewalt gegeben ist, nachdem ich auch im Kleinen treu erfunden worden. Eines aber bitte ich besonders von Dir. Gleichwie in Deinem Munde kein Betrug war, und ist keine Lüge über Deine Lippen gegangen: so wollest Du mich bewahren vor aller Heuchelei, auf dass ich nicht etwa Dein Kreuz im Munde führe, und meine meinen Vorteil damit und meine Bequemlichkeit und Sinneslust; oder es mir nur ein Wahnbild sei, als ob das Holz mich könnte selig machen; oder treibe gar der Sünden desto mehr, weil ich fromm scheine und glaube – ach, wie ein Teufel, welcher zittert. Oder dass ich nicht rede von dem Göttlichen, der seine Lehre mit dem Tode besiegelt hat, und verstehe heimtückisch einen kühnen Menschen darunter, der vielleicht besser getan hätte, den großen Gang zur Stadt seiner Feinde jetzt noch nicht zu wagen, und kenne das Lamm Gottes nicht, welches der Welt Sünde trägt. Vor solchem Allen bewahre uns durch Dein blutiges Verdienst, o Herr und Heiland. So werden wir in der Wahrheit stehen, und die Wahrheit wird uns frei und wird uns weise machen. So werden wir Dir herzlich dankbar sein, und Deine rechten Jünger durch rechte Nächstenliebe, Feindesliebe, Glauben an Gott und Glauben an Dich. So werden wir nicht aus Trägheit oder Zagheit, sondern als Deine Nachfolger, Kreuz tragen und still halten, wenn wir gekreuzigt werden, bis das sündige Herz sich gar ausgeblutet hat, und das Gesetz in den Gliedern verronnen ist, und es vollbracht ist an uns, was vollbracht werden musste; bis die Felsen brechen, und Gott und Mensch uns Zeugnis gibt, und wir eingehen in die Ruhe und in das stille Land, welches aufnimmt Alle, die zu Deiner Rechten gekreuzigt sind, und deren Tage ihrer Wallfahrt unter den Irdischen eitel und böse gewesen; bis die Nacht scheidet, und das Licht anbricht, und der Lenz der höheren Ostern mit unsterblichem Blütenduft uns anweht, und die Boten aus den heiligen Tausenden im Lichtgewand uns begegnen, und wir Preis geben dem, der auf dem Thron sitzt, und dem Lamme, das geopfert ward. Amen. </w:t>
      </w:r>
    </w:p>
    <w:p w14:paraId="25066940" w14:textId="77777777" w:rsidR="007A06F5" w:rsidRDefault="007A06F5" w:rsidP="007A06F5">
      <w:pPr>
        <w:pStyle w:val="berschrift2"/>
      </w:pPr>
      <w:r>
        <w:t>Matth. 21,1-15.</w:t>
      </w:r>
    </w:p>
    <w:p w14:paraId="020073DA" w14:textId="28D081D5" w:rsidR="007A06F5" w:rsidRDefault="007A06F5" w:rsidP="007A06F5">
      <w:pPr>
        <w:pStyle w:val="StandardWeb"/>
      </w:pPr>
      <w:r>
        <w:t xml:space="preserve">„Sei uns tausendmal gegrüßt, Du treuer Hoherpriester unserer Seelen, der Du Dein Blut vergossen hast zur Versöhnung für unsere und der ganzen Welt Sünden; sei uns gegrüßt, Du König der Herrlichkeit, der Du gekommen bist zur Tochter Zion, ein Gerechter und ein Helfer, sanftmütig und von Herzen demütig, dass in Dir alle Mühseligen und Beladenen Ruhe finden sollen für ihre Seelen. Hosianna Dir, dem Sohne Davids! Gelobet seist Du, der da kommt in dem Namen des Herrn! Hosianna in der Höhe!“ So jauchzte Dein Volk Dir entgegen, da Du als König einzogst in Deine Stadt und über sie weintest und feierlich Alle beriefest in Dein Reich. Hosianna, rufen auch wir aus tiefstem Herzensgrunde, und wie sie dort ihre Kleider unserer eignen Gerechtigkeit wegwerfen und zu Deinen Füßen legen. Du aber, barmherziger Heiland, gehe ein bei uns, siehe nicht an unsere große Unwürdigkeit, in der wir freilich nicht wert sind, dass Du uns nur anblickst. Aber Du bist ja auch in jene mit Blutschulden bedeckte Stadt eingezogen als das große Opfer für die Sünden der Welt; in der Kraft dieses Opfers erbarme Dich auch über uns und verachte nicht, zu uns zu kommen. Du kannst auch aus uns, wie aus Deinem Tempel, den ganzen Kram und Markt aller irdischen Dinge austreiben, und uns heiligen zu einem reinen Bethaus, darinnen Du wohnen kannst samt dem Vater in dem heiligen Geist. O es ist Dir ein Kleines, zu machen, dass alle Täler erhöhet und alle Berge und Hügel erniedrigt werden, so bereite Dir selbst den Weg und mache Dir eine ebnen Bahn in unsere Herzen, wirf allen </w:t>
      </w:r>
      <w:r w:rsidR="00FD7B96">
        <w:t>sadduzäischer</w:t>
      </w:r>
      <w:r>
        <w:t xml:space="preserve"> Leichtsinn und Unglauben und allen pharisäischen Sauerteig und Hochmut aus uns hinaus, und mache uns gleich den Kindern im Tempel, aus deren Munde Du Dir ein so feines Lob zugerichtet hast. Ja, zu Kindern mache uns, dass wir nichts begehren als Dich allein, Du ewige Liebe. Amen. </w:t>
      </w:r>
    </w:p>
    <w:p w14:paraId="66691D21" w14:textId="77777777" w:rsidR="007A06F5" w:rsidRDefault="007A06F5" w:rsidP="007A06F5">
      <w:pPr>
        <w:pStyle w:val="berschrift2"/>
      </w:pPr>
      <w:r>
        <w:t>Matth. 21,9</w:t>
      </w:r>
    </w:p>
    <w:p w14:paraId="698F57E6" w14:textId="77777777" w:rsidR="007A06F5" w:rsidRDefault="007A06F5" w:rsidP="007A06F5">
      <w:pPr>
        <w:pStyle w:val="StandardWeb"/>
      </w:pPr>
      <w:r>
        <w:t>Sei willkommen, o mein Heil;</w:t>
      </w:r>
      <w:r>
        <w:br/>
        <w:t>Hosianna, Du mein Teil!</w:t>
      </w:r>
      <w:r>
        <w:br/>
        <w:t>Richte Du auch eine Bahn</w:t>
      </w:r>
      <w:r>
        <w:br/>
        <w:t xml:space="preserve">Dir in meinem Herzen an. </w:t>
      </w:r>
    </w:p>
    <w:p w14:paraId="3B2C0C64" w14:textId="77777777" w:rsidR="007A06F5" w:rsidRDefault="007A06F5" w:rsidP="007A06F5">
      <w:pPr>
        <w:pStyle w:val="StandardWeb"/>
      </w:pPr>
      <w:r>
        <w:rPr>
          <w:rStyle w:val="Fett"/>
        </w:rPr>
        <w:t>Hosianna dem Sohne Davids! Gelobt sei, der da kommt im Namen des Herrn! Hosianna in der Höhe!</w:t>
      </w:r>
      <w:r>
        <w:t xml:space="preserve"> </w:t>
      </w:r>
    </w:p>
    <w:p w14:paraId="23E41925" w14:textId="77777777" w:rsidR="007A06F5" w:rsidRDefault="007A06F5" w:rsidP="007A06F5">
      <w:pPr>
        <w:pStyle w:val="StandardWeb"/>
      </w:pPr>
      <w:r>
        <w:t xml:space="preserve">So sang Israel, als Jesus seinen feierlichen Einzug hielt in Jerusalem, und so singen wir heute, wo wir in ein neues Kirchenjahr eingetreten sind und der Herr seinen Einzug halten will in unsere Herzen. Die Pforten des Heils haben sich von neuem geöffnet, eine neue Reihe von Sonn- und Festtagen rückt uns entgegen und im Vordergrunde leuchtet das fröhliche Weihnachtsfest mit seinen Hirten und Engeln, als ein Fest des Himmels und der Erde zugleich, in hoher Bewegung. Wie können wir die neue Zeit des Jahres gesegneter für uns beginnen, als mit dem Rufe: Hosianna! d.h. Herr, hilf uns. Hilf uns heraus aus der alten Zeit und dem alten Wesen unseres Herzens, dass Alles, was sündhaft ist, in uns untergehe und versinke in das Meer der Vergessenheit; und hilf uns hinüber in die neue Zeit, dass Alles in uns neu werde, unser Herz neu, unser Leben neu, mit den neuen Gnadenmitteln neue Gnadenwirkungen uns zu Teil werden, mit jedem neuen Sonntage die Sonne des Heils neu belebend, erwärmend und erleuchtend uns aufgehe, und mit jedem neuen Festtage wir ein Vorgefühl der Feste erhalten, die vor Deinem Angesichte gefeiert werden ohne Aufhören immer und ewiglich. Herr, hilf uns! Du kannst, Du willst, Du wirst uns helfen; und wir bedürfen Deiner Hilfe und sind ohne Dich rettungslos verloren. - Gelobt sei, der da kommt im Namen des Herrn! Wir begrüßen Ihn mit offenen Armen, mit den Armen unserer Hingebung und Begeisterung. Keine fröhlichere Kunde kann uns der Advent bringen, als dass Christus wieder zu uns kommt. O, wo Er kommt, da kommt mit Ihm das Heil; Gerechtigkeit, Friede und Freude im heiligen Geist; da werden die Herzen errettet von der Obrigkeit der Finsternis und zu Königen und Priestern gemacht im Reiche Jesu Christi. Herr Jesu, sei denn unserm Herzen willkommen! Wir wollen Dich gern und willig haben, Du bist uns ja der Allerliebste vor andern Heiligen, Engeln und Menschen. Lass unser Herz Dein königliches Adventsschloss sein, ziehe hinein, als in Deinen fürstlichen Palast und in Dein selbsterworbenes Eigentum, regiere da wie ein gebietender Herr, gebeut allen unsern Gedanken, Reden, Gebärden, Tritten, Adern, Blutstropfen und Gliedmaßen, dass sie Dir dienen! Trag' in unser Herz Deine königlichen Schätze, Gerechtigkeit, Hilfe, Sanftmut und Liebe! Verleihe uns ein recht bußfertiges Herz; hilf, dass wir unser Sündenkleid in Demut ablegen, Dich für unseres Glaubens und Lebens gebietenden Regenten erkennen und Dir ein fröhliches Hosianna klingen, solange ein Atem in uns ist. Herr Jesu, wir schwören noch einmal zu Deiner königlichen Krone: Mit Leib und Seele alleine Dein, wollen wir, Du König der Ehren, Jesu in Ewigkeit sein! Amen. </w:t>
      </w:r>
    </w:p>
    <w:p w14:paraId="00A5587E" w14:textId="77777777" w:rsidR="007A06F5" w:rsidRDefault="007A06F5" w:rsidP="007A06F5">
      <w:pPr>
        <w:pStyle w:val="StandardWeb"/>
      </w:pPr>
      <w:r>
        <w:t>Auf, auf, ihr Reichsgenossen!</w:t>
      </w:r>
      <w:r>
        <w:br/>
        <w:t>Der König kommt heran!</w:t>
      </w:r>
      <w:r>
        <w:br/>
        <w:t>Empfanget unverdrossen</w:t>
      </w:r>
      <w:r>
        <w:br/>
        <w:t>Den großen Wundermann.</w:t>
      </w:r>
      <w:r>
        <w:br/>
        <w:t>Ihr Christen, geht herfür!</w:t>
      </w:r>
      <w:r>
        <w:br/>
        <w:t>Lasst uns vor allen Dingen</w:t>
      </w:r>
      <w:r>
        <w:br/>
        <w:t>Ihm Hosianna singen</w:t>
      </w:r>
      <w:r>
        <w:br/>
        <w:t xml:space="preserve">Mit heiliger Begier. </w:t>
      </w:r>
    </w:p>
    <w:p w14:paraId="62408827" w14:textId="77777777" w:rsidR="007A06F5" w:rsidRDefault="007A06F5" w:rsidP="007A06F5">
      <w:pPr>
        <w:pStyle w:val="StandardWeb"/>
      </w:pPr>
      <w:r>
        <w:t>Auf, auf, ihr Vielgeplagten!</w:t>
      </w:r>
      <w:r>
        <w:br/>
        <w:t>Der König ist nicht fern.</w:t>
      </w:r>
      <w:r>
        <w:br/>
        <w:t>Seid fröhlich, ihr Verzagten!</w:t>
      </w:r>
      <w:r>
        <w:br/>
        <w:t>Dort kommt der Morgenstern.</w:t>
      </w:r>
      <w:r>
        <w:br/>
        <w:t>Der Herr will in der Not</w:t>
      </w:r>
      <w:r>
        <w:br/>
        <w:t>Mit reichem Trost euch speisen,</w:t>
      </w:r>
      <w:r>
        <w:br/>
        <w:t>Er will euch Hilf' erweisen,</w:t>
      </w:r>
      <w:r>
        <w:br/>
        <w:t xml:space="preserve">Ja dämpfen gar den Tod. </w:t>
      </w:r>
    </w:p>
    <w:p w14:paraId="60B42AB7" w14:textId="77777777" w:rsidR="007A06F5" w:rsidRDefault="007A06F5" w:rsidP="007A06F5">
      <w:pPr>
        <w:pStyle w:val="StandardWeb"/>
      </w:pPr>
      <w:r>
        <w:t>Nun, Herr, Du gibst uns reichlich,</w:t>
      </w:r>
      <w:r>
        <w:br/>
        <w:t>Die wir sind arm und schwach;</w:t>
      </w:r>
      <w:r>
        <w:br/>
        <w:t>Du liebest unvergleichlich</w:t>
      </w:r>
      <w:r>
        <w:br/>
        <w:t>Und eilst den Sündern nach.</w:t>
      </w:r>
      <w:r>
        <w:br/>
        <w:t xml:space="preserve">Drum </w:t>
      </w:r>
      <w:proofErr w:type="spellStart"/>
      <w:r>
        <w:t>woll'n</w:t>
      </w:r>
      <w:proofErr w:type="spellEnd"/>
      <w:r>
        <w:t xml:space="preserve"> wir Dir allein</w:t>
      </w:r>
      <w:r>
        <w:br/>
        <w:t>Die Stimmen hoch erschwingen,</w:t>
      </w:r>
      <w:r>
        <w:br/>
        <w:t>Dir Hosianna singen</w:t>
      </w:r>
      <w:r>
        <w:br/>
        <w:t xml:space="preserve">Und ewig dankbar sein. </w:t>
      </w:r>
    </w:p>
    <w:p w14:paraId="7AD79F05" w14:textId="77777777" w:rsidR="007A06F5" w:rsidRDefault="007A06F5" w:rsidP="007A06F5">
      <w:pPr>
        <w:pStyle w:val="berschrift2"/>
      </w:pPr>
      <w:r>
        <w:t>Matth. 21,23-46.</w:t>
      </w:r>
    </w:p>
    <w:p w14:paraId="3CFC7C47" w14:textId="77777777" w:rsidR="007A06F5" w:rsidRDefault="007A06F5" w:rsidP="007A06F5">
      <w:pPr>
        <w:pStyle w:val="StandardWeb"/>
      </w:pPr>
      <w:r>
        <w:t xml:space="preserve">Was willst Du Größeres, meine Seele, als mit dem verbunden werden, der der Erbe des Weinbergs ist und sich von den Knechten töten und kreuzigen ließ? Nur gleiches Loos vereinigt. Wer mir nachfolgen will, spricht Jesus Christus, der nehme sein Kreuz auf sich. Wer mit dem Herrn auferstehen will zum Leben der Herrlichkeit, der lasse sich mit Ihm töten. Dich selbst sollst du nicht kreuzigen aus Willkür oder Hochmut; sich kreuzigen heißt, sich kreuzigen lassen; das Leben hat Holz, Hände und Nägel genug, wodurch dieser Dienst an dir verrichtet wird. Halte du nur stille. Der Herr hat es sie geheißen: Kreuziget ihn! Teil am Kreuze haben, heißt, Teil an Christo haben. – Das verborgene Kreuz aber ist am kräftigsten. Die Zerknirschung, der </w:t>
      </w:r>
      <w:proofErr w:type="spellStart"/>
      <w:r>
        <w:t>mans</w:t>
      </w:r>
      <w:proofErr w:type="spellEnd"/>
      <w:r>
        <w:t xml:space="preserve"> nicht ansieht, ist die tiefste. Der verborgene Mensch des Herzens allein ist köstlich vor Gott. Nicht nur unser Leben, sondern auch unser Tod muss verborgen sein mit Christo in Gott: das heißt, du sollst weder die Kreuzigung noch die Auferstehung zur Schau tragen. – Du sollst dich auch den menschlichen Gesellschaften nicht entziehen, Gott erlaube es denn; du sollst nicht mit Gewalt nur unter deinen Geistesverwandten zu leben suchen. Nach Gottes Willen sollst du außer der Welt in Gesellschaft, und nach Gottes Willen mitten in der Welt einsam leben. – Es gibt insbesondere ein dreifaches Kreuz im Dienste Christi: das Märtyrer- und Zeugenkreuz, das Prüfungs- und Bewährungskreuz und das Züchtigungs- und Strafkreuz. Hilf mir, Herr Jesu, dass ich mich nicht sträube gegen dieses Dein Kreuz, vielmehr in demselben Dich um so treuer bekenne, Geduld und Standhaftigkeit, Liebe und Gehorsam beweise und bewähre, und Züchtigung wohl anwende, dass sie mir eine friedsame Frucht der Gerechtigkeit gebe und mich im rechten Selbstverleugnungs- und Leidenssinn immer mehr übe. Amen. </w:t>
      </w:r>
    </w:p>
    <w:p w14:paraId="3D387434" w14:textId="77777777" w:rsidR="007A06F5" w:rsidRDefault="007A06F5" w:rsidP="007A06F5">
      <w:pPr>
        <w:pStyle w:val="berschrift2"/>
      </w:pPr>
      <w:r>
        <w:t>Matth. 28,1-15.</w:t>
      </w:r>
    </w:p>
    <w:p w14:paraId="39CEC283" w14:textId="77777777" w:rsidR="007A06F5" w:rsidRDefault="007A06F5" w:rsidP="007A06F5">
      <w:pPr>
        <w:pStyle w:val="StandardWeb"/>
      </w:pPr>
      <w:r>
        <w:t xml:space="preserve">O Fürst des Lebens, Herr Jesu Christe, Dich beten wir an in Deiner Kraft und Herrlichkeit, worin Du gesiegt hast über den Tod, über die Hölle und über alle Deine und unsere Feinde. Dir, o mächtiger Lebens- und Friedensfürst, wollen wir Ehre geben, Dir wollen wir huldigen als unserm Herrn und Könige; Dir wollen wir uns ergeben mit Allem, was wir sind und haben. Himmel und Erde müssen Dich anbeten; Alles müsse Dir Preis und Lob bringen. O Jesu, erbarme Dich über uns, und hilf auch uns am Auferstehungstage; lass Deinen Kampf und Deinen Sieg an uns nicht vergeblich sein. Lass es uns erfahren, dass Du lebest, dass Du Macht hast und gegenwärtig bist, uns zu helfen. Wir führen unser Leben nur allzu sehr in eigner Kraft, in eignem gebrechlichen Wirken, weil wir Deinem Wirken nicht Raum geben: drücke es doch tief in unsere Herzen, dass wir nicht ablassen vom Gebet, und beständig bleiben im Anhangen an Dir und im Warten auf Dich und Deine lebendig machende Geisteskraft. Ziehe uns aus dem Grabe in Dein Leben hinein. Lass uns das Eitle und Sichtbare immer mehr nichtig, immer mehr entfremdet werden. Dein göttliches Leben werde bekannt unseren Herzen, werde uns immer lieber und wichtiger, damit wir als wahre Fremdlinge in dieser Welt leben mögen. Scheide unsern Sinn von allem, was nicht in Dein Reich gehöret; lass unsern ganzen Wandel zeigen, dass wir Dir angehören und Dich zu einem Herrn haben. </w:t>
      </w:r>
    </w:p>
    <w:p w14:paraId="4C08EA57" w14:textId="77777777" w:rsidR="007A06F5" w:rsidRDefault="007A06F5" w:rsidP="007A06F5">
      <w:pPr>
        <w:pStyle w:val="StandardWeb"/>
      </w:pPr>
      <w:r>
        <w:t xml:space="preserve">Herr, wir erkennen Deine Oberherrschaft über uns, über unser Leben, über unser Sterben, über Seele und Leib: Dir gehört Alles zu. O gib, dass wir Alles Dir willig opfern, und alle unsere Kraft zu Deinem Dienste verzehren. </w:t>
      </w:r>
    </w:p>
    <w:p w14:paraId="0D12E1C7" w14:textId="77777777" w:rsidR="007A06F5" w:rsidRDefault="007A06F5" w:rsidP="007A06F5">
      <w:pPr>
        <w:pStyle w:val="StandardWeb"/>
      </w:pPr>
      <w:r>
        <w:t xml:space="preserve">Lass Dein Leben unseren Seelengrund, unsere Kräfte, alle unsere Sinnen durchdringen, dass Alles voll Deines Lebens werde. Komm, Herr und König, ziehe ein in unser Herz, befiehl, herrsche und lebe ewiglich in uns als in Deinem Eigentum. </w:t>
      </w:r>
    </w:p>
    <w:p w14:paraId="286C3E6D" w14:textId="77777777" w:rsidR="007A06F5" w:rsidRDefault="007A06F5" w:rsidP="007A06F5">
      <w:pPr>
        <w:pStyle w:val="StandardWeb"/>
      </w:pPr>
      <w:r>
        <w:t xml:space="preserve">O Du treuer Herr, lehre uns auf Dich trauen, im Leben und im Sterben, dass wir Dich für unser Eins und Alles halten und mit Dir, unserm Herrn, eingehen in Dein ewiges Reich. Jesu, erhöre uns nach dem Reichtum Deiner Gnade und zur Verherrlichung Deines großen Namens. Amen. </w:t>
      </w:r>
    </w:p>
    <w:p w14:paraId="5BA398BD" w14:textId="77777777" w:rsidR="007A06F5" w:rsidRDefault="007A06F5" w:rsidP="007A06F5">
      <w:pPr>
        <w:pStyle w:val="berschrift1"/>
        <w:rPr>
          <w:sz w:val="48"/>
        </w:rPr>
      </w:pPr>
      <w:r>
        <w:t>Andachten zum Markusevangelium</w:t>
      </w:r>
    </w:p>
    <w:p w14:paraId="2E276CE4" w14:textId="77777777" w:rsidR="007A06F5" w:rsidRDefault="007A06F5" w:rsidP="007A06F5">
      <w:pPr>
        <w:pStyle w:val="berschrift2"/>
      </w:pPr>
      <w:r>
        <w:t>Marc. 6,14-34.</w:t>
      </w:r>
    </w:p>
    <w:p w14:paraId="398945B0" w14:textId="77777777" w:rsidR="007A06F5" w:rsidRDefault="007A06F5" w:rsidP="007A06F5">
      <w:pPr>
        <w:pStyle w:val="StandardWeb"/>
      </w:pPr>
      <w:r>
        <w:t xml:space="preserve">Eine traurige, die schmerzlichsten Gefühle aufregende Geschichte! Unter allen Personen, die hier handelnd auftreten, ist auch nicht eine, die eines ehrenwerten Gedächtnisses würdig wäre: ein schwacher, sündenbeladener König, der ein leichtsinnig gegebenes Wort höher hält, als die Stimme der Gerechtigkeit und Wahrheit; - ein rachsüchtiges Weib, welches die wohlverdiente Züchtigung ihres unkeuschen, treulosen Lebens mit dem Tode bestraft, - und eine leichtsinnige Tochter, welcher Leben oder Tod eines Menschen etwas völlig Gleichgültiges ist – wo ist hier eine Freude, wo ein Vorbild zu einem christlichen Leben? Nur ernste Mahnungen und Warnungen sind es, welche diese Geschichte predigt. – Der treue Prophet des Herrn, Johannes, musste das traurige Opfer der Sünden solcher Menschen werden: unbegreifliche Zulassung Gottes! Doch erleuchtet einiges Licht schon hier dieses Dunkel. Johannes scheint freilich zu unterliegen; wahrhaft aber hat er gesiegt. Welche Schreckensgewalt übt er noch nach seinem Tode über das Gemüt seines Mörders aus! Welche stille Angst verfolgt den Herodes bis in seine Träume hinein! Das Reich des Herodes ist längst zerstört, die Wirksamkeit des Johannes aber ist eine mächtige Säule geworden an dem erhabensten Gebäude, das ewig dauert, und sein Wort wirkt noch heute segensreich auf Millionen Herzen. Im Reiche Gottes geschieht nichts umsonst, geht nichts verloren. In den Herzen der meisten Menschen hat die Wahrheit Gottes einen geheimen Bundesgenossen, der ihm wohl einmal zu günstiger Stunde den Eingang öffnet, dass Gottes Wort endlich den beharrlichen Widerstand überwindet. Doch der vollendete Sieg der Diener Gottes über die Kinder der Welt liegt jenseits in einer höheren Zukunft, wo Johannes längst den Lohn seiner Treue empfangen hat, während seine Verfolger der qualvollen Finsternis übergeben sind, die sie sich selbst geweiht haben. Lass mich also nicht irre werden an Deinen Führungen, o Herr, durch den Märtyrertod Deines Zeugen, im Gegenteil weder durch Genuss noch durch Leiden mich von Deiner Liebe scheiden; in Dir überwinden die Kinder Gottes zuletzt doch die Welt, den Tod, die Hölle und den Satan. Amen. </w:t>
      </w:r>
    </w:p>
    <w:p w14:paraId="62434920" w14:textId="77777777" w:rsidR="007A06F5" w:rsidRDefault="007A06F5" w:rsidP="007A06F5">
      <w:pPr>
        <w:pStyle w:val="berschrift2"/>
      </w:pPr>
      <w:r>
        <w:t>Marc. 7,31-37.</w:t>
      </w:r>
    </w:p>
    <w:p w14:paraId="4A5948CF" w14:textId="77777777" w:rsidR="007A06F5" w:rsidRDefault="007A06F5" w:rsidP="007A06F5">
      <w:pPr>
        <w:pStyle w:val="StandardWeb"/>
      </w:pPr>
      <w:r>
        <w:t xml:space="preserve">Der Herr hat Alles wohlgemacht! Das muss auch ich bekennen, wenn ich mein vergangenes Leben durchgehe und alle die mir erwiesenen göttlichen Wohltaten der Schöpfung, Erhaltung und Regierung, der Erlösung und Erneuerung überblicke, insbesondere, wie Christus den Fluch von der ganzen Natur und namentlich vom Menschen weggenommen, indem Er ein Fluch für uns geworden ist, andernteils den neuen Segen wieder erworben, denselben mir alle Tage angeboten hat und mir selbst zum Segen sein und bleiben will, sobald ich ihn nur wie die Leute im Evangelio darum bitte, und eine herzliche Sehnsucht und Verlangen danach habe, mich Ihm nahe in Buße und Glauben und ohne Widerstreben seine Gnade schalten und walten lasse. Betrachte ich meine gegenwärtigen Umstände, und wie es mir jetzt geht äußerlich und innerlich, obschon Manches meinem Fleische und Blute widrig und übel vorkommt, so muss ich doch, wenn ich es recht überlege, Dir zu Ehren ebenfalls bekennen: „Der Herr macht Alles wohl.“ Sind Deine Gedanken auch nicht immer meine Gedanken und Deine Wege nicht meine Wege, so sind sie doch höher als meine Gedanken und Wege, so viel höher der Himmel als die Erde ist, und immer Gedanken der Liebe und des Friedens, und nicht des Leides. Sie sind immer nur auf mein Heil berechnet. Durch sie hindurch tönt unaufhörlich Dein allmächtiges Wort Hephata und die heilende Kraft Deines Blutes, welche Du meiner Seele zueignen willst. Ins künftige hinaus ist meine Vernunft oft sehr klein-, ja, ungläubig, ob es auch wohl gehen werde, ob ich werde Alles überwinden und die Krone des ewigen Lebens erreichen; allein ich fasse das feste Vertrauen, welches eine große Belohnung hat, ergreife Deine Verheißungen und Taten, und spreche: Der Herr wird Alles wohl machen. Amen. Amen! </w:t>
      </w:r>
    </w:p>
    <w:p w14:paraId="5E4B1486" w14:textId="77777777" w:rsidR="007A06F5" w:rsidRDefault="007A06F5" w:rsidP="007A06F5">
      <w:pPr>
        <w:pStyle w:val="StandardWeb"/>
      </w:pPr>
      <w:r>
        <w:t>Der Herr hat’s wohlgemacht! So spricht ein wahrer Christ,</w:t>
      </w:r>
      <w:r>
        <w:br/>
        <w:t>Ob ihm Desselben Rat gleich anfangs bitter ist.</w:t>
      </w:r>
      <w:r>
        <w:br/>
        <w:t>Und warum tut er dies? Er gibt aufs Ende Acht,</w:t>
      </w:r>
      <w:r>
        <w:br/>
        <w:t xml:space="preserve">Denn dieses zeigt zuletzt, dass Gott es wohlgemacht. </w:t>
      </w:r>
    </w:p>
    <w:p w14:paraId="015F4508" w14:textId="77777777" w:rsidR="007A06F5" w:rsidRDefault="007A06F5" w:rsidP="007A06F5">
      <w:pPr>
        <w:pStyle w:val="berschrift2"/>
      </w:pPr>
      <w:r>
        <w:t>Marc. 11,12-26.</w:t>
      </w:r>
    </w:p>
    <w:p w14:paraId="3EE7EA0C" w14:textId="77777777" w:rsidR="007A06F5" w:rsidRDefault="007A06F5" w:rsidP="007A06F5">
      <w:pPr>
        <w:pStyle w:val="StandardWeb"/>
      </w:pPr>
      <w:r>
        <w:t xml:space="preserve">Was war es. dass Du den unfruchtbaren Feigenbaum verfluchtest auf dem Wege nach Jerusalem? Es war kein unwilliger Zorn darüber, dass Du Deinen Hunger nicht stillen konntest, Herr Jesu, es war heilige Liebe. Taten reden lauter als Worte, und prophetische Monumente unvergänglicher als flüchtige Bitten und vertrocknende Tränen. Am Palmsonntage weintest Du über Jerusalems Unglauben und Untergang, am Montage in der Karwoche verfluchtest Du den Feigenbaum, der wohl Blätter hatte, aber keine Früchte, als ein Bild Israels, das wohl Hosianna rief und weltliche Ehrenbezeugungen Dir erwies, aber nicht an Dich glauben wollte, und darum bald schrie: Kreuzige, kreuzige! Am Dienstag belehrtest Du Deine Jünger über die Kraft des lebendigen Glaubens. Der verdorrte Feigenbaum stand nun da als ein Warnungszeichen für die Juden, als ein Stärkungszeichen für Deine lieben Apostel. Lass es mir beides sein, Herr Jesu. Ach, ich habe ja wohl Blätter an mir, Blätter der Bewunderung, der Erkenntnis, des teilweisen Glaubens an Dich; aber wo sind die Früchte? Du suchst sie uns findest sie nicht. O sprich den Fluch nicht aus über mich, warne mich alle Tage, öffne mir die Augen, dass ich sehe, und die Ohren, dass ich höre, wirke aber auch in mir den lebendigen Glauben, der die Berge der Sünden in meinem Herzen versetzet und alle unfruchtbaren Bäume der bösen Lust ausrottet, damit ich alle Schwierigkeiten, die mir auf dem Wege des Himmels begegnen, getrost angreife und Deine Sache und mich mit derselben standhaft hindurchglauben und bete, einen Sieg nach dem andern erlange, und Dir ein Halleluja nach dem andern hier und dort singe. Mache mir das Glauben und Beten notwendiger und unentbehrlicher als Essen und Trinken und Kleider und alle anderen Geschäfte dieses Lebens. Lass mich im Beten leben und im Leben beten; lass mich durch das Beten nehmen und meine Freude vollkommen sein. Amen. </w:t>
      </w:r>
    </w:p>
    <w:p w14:paraId="620A934B" w14:textId="77777777" w:rsidR="007A06F5" w:rsidRDefault="007A06F5" w:rsidP="007A06F5">
      <w:pPr>
        <w:pStyle w:val="berschrift1"/>
        <w:rPr>
          <w:sz w:val="48"/>
        </w:rPr>
      </w:pPr>
      <w:r>
        <w:t>Andachten zum Lukasevangelium</w:t>
      </w:r>
    </w:p>
    <w:p w14:paraId="4AC18DBF" w14:textId="77777777" w:rsidR="007A06F5" w:rsidRDefault="007A06F5" w:rsidP="007A06F5">
      <w:pPr>
        <w:pStyle w:val="berschrift2"/>
      </w:pPr>
      <w:r>
        <w:t>Luk. 4,14-31.</w:t>
      </w:r>
    </w:p>
    <w:p w14:paraId="7E67A8A2" w14:textId="77777777" w:rsidR="007A06F5" w:rsidRDefault="007A06F5" w:rsidP="007A06F5">
      <w:pPr>
        <w:pStyle w:val="StandardWeb"/>
      </w:pPr>
      <w:r>
        <w:t xml:space="preserve">Dieser Worte zeigen uns beides, einmal die Herrlichkeit der Person und des Werkes Jesu Christi, und sodann die Erbärmlichkeit und Feindschaft der menschlichen Natur gegen Ihn. Wie ist Er doch, wie kein anderer, der Gesalbte des Herrn, gesalbt schon gleich bei seiner Menschwerdung, als durch die unbegreifliche Wirkung des heiligen Geistes die ganze Fülle der Gottheit mit der Menschheit sich vereinte, und hernach bei seiner Taufe, als der heilige Geist ohne Maß über Ihn kam! Wie besitzt Er doch diese Fülle seiner unendlichen Gaben bloß für die Armen und Elenden, die von Herzen seufzen: „Wo soll ich fliehen hin, weil ich beschweret bin mit viel und großen Sünden, wo soll ich Rettung finden? Wenn alle Welt herkäme, mein’ Angst sie nicht wegnähme!“ für die zerstoßenen Herzen und zerschlagenen Gemüter! Und doch verachteten sie Ihn in Nazareth teils um seiner Armut und Knechtsgestalt willen, teils weil Er nicht unter ihnen, wie zu Kapernaum, Wunder tun und seiner Vaterstadt einen Namen machen wollte. Ja, das Ärgernis an Jesu Niedrigkeit war das Öl, das das Feuer der Feindschaft und Erbitterung gegen Jesum in wenigen Augenblicken in volle Flammen setzte. Herr, bewahre mich vor der schweren Sünde, mich an Dir zu stoßen und zu ärgern. Lass mich mitten in Deiner Armut und Niedrigkeit allezeit die Himmelsstrahlen Deiner Gottesherrlichkeit sehen, verkläre Dich immer mehr in mir und bewahre mich vor dem Gericht, dass ich durch Versäumen der Gnade Gottes verworfen werde und wie Esau keinen Raum zur Buße mehr finde! heute ist diese Schrift erfüllet auch vor meinen Ohren! Heute ist die angenehme Zeit, heute ist der Tag des Heils! Hilf mir, dass ich Deine Gnade nicht vergebens empfange. Mein Jesu, Du bist mein Herr, mein Gott, der Heilige in Israel, mein Heiland! Ich will Dich daher lieben, o mein Leben, als meinen allerbesten Freund. Ich will Dich lieben und erheben, solange mich Dein Glanz bescheint. Ich will Dich lieben, Gotteslamm, als meiner Seele Bräutigam. Amen. </w:t>
      </w:r>
    </w:p>
    <w:p w14:paraId="69BD3D4B" w14:textId="77777777" w:rsidR="007A06F5" w:rsidRDefault="007A06F5" w:rsidP="007A06F5">
      <w:pPr>
        <w:pStyle w:val="berschrift2"/>
      </w:pPr>
      <w:r>
        <w:t>Luk. 5,1-11.</w:t>
      </w:r>
    </w:p>
    <w:p w14:paraId="1BE55C8F" w14:textId="77777777" w:rsidR="007A06F5" w:rsidRDefault="007A06F5" w:rsidP="007A06F5">
      <w:pPr>
        <w:pStyle w:val="StandardWeb"/>
      </w:pPr>
      <w:r>
        <w:t xml:space="preserve">Großer Gott, heiliger Vater, wir sagen Dir billig Dank, dass Du zur Erinnerung unseres Falles uns schwere Arbeit im Schweiße unseres Angesichts auferlegt hast, aber gleichwohl solche Strafe zu unserm Beste und zur Gelegenheit vieles Guten gemacht hast, ja, sie als einen Dir wohlgefälligen Dienst aufnehmen willst. Vergib uns in Gnaden, wo wir mit Müßiggang, Trägheit, Vorwitz oder unnötiger Arbeit uns versündigt, oder auch unsere Arbeit nicht mit gutem und treuem Herzen aus Gehorsam gegen Dein Gebot, sondern aus fleischlichen Absichten verrichtet und also nicht geheiligt haben; lass uns solches bußfertig erkennen und in Zukunft bessern. Gib uns allezeit Deinen heiligen Geist, der uns bei jeder Gelegenheit klar zeige, was unser Beruf und Dein Befehl von uns fordert, damit wir niemals etwas begehren, wo wir nicht Deinen Willen, Befehl und Wort, Herr Jesu, zum Grunde haben. Verleihe uns auch Gesundheit und notwendige Kräfte des Leibes und der Seele, und lass Dir unsern Verstand, Gedächtnis, Gesicht, Gehör und alle Glieder bis an unser seliges Ende befohlen sein. Du hast Alles in Deinen Händen; Dein ist Anfang, Mittel und Ende. Verleihe uns jedes Mal so viel leiblichen Segen zu unserer Arbeit, als Du zu Deiner Ehre und unserer Ermunterung nötig findest; und wenn Du ihn zurückzuhalten für nötig erachtest, so lehre uns in Geduld Deinen Willen erkennen und weder dagegen murren noch verdrossen werden. Nimm aber alle in Deiner Furcht getane Arbeit als ein Dir gefälliges Opfer und Dienst also an, dass Du Deine Gnade in unseren Seelen stets vermehrest und der Sabbat Deiner Ruhe dann uns um so erquicklicher werde. Segne auch jetzt die Sabbatstunde des heutigen Tagewerks, breite Deine Segenshände über uns und die Unsrigen aus nahe und fern, lass uns in dieser Nacht Deiner Obhut und Treue empfohlen sein, im Frieden schlafen und mit neuer Kraft morgen aufstehen zu neuer Tätigkeit. Lass es allezeit von uns heißen: „Was er macht, das gerät wohl.“ Das walte Gott Vater, Sohn und heiliger Geist. Amen. </w:t>
      </w:r>
    </w:p>
    <w:p w14:paraId="491CAC85" w14:textId="77777777" w:rsidR="007A06F5" w:rsidRDefault="007A06F5" w:rsidP="007A06F5">
      <w:pPr>
        <w:pStyle w:val="berschrift2"/>
      </w:pPr>
      <w:r>
        <w:t>Luk. 7,11-17. 36-50.</w:t>
      </w:r>
    </w:p>
    <w:p w14:paraId="6C134A99" w14:textId="77777777" w:rsidR="007A06F5" w:rsidRDefault="007A06F5" w:rsidP="007A06F5">
      <w:pPr>
        <w:pStyle w:val="StandardWeb"/>
      </w:pPr>
      <w:r>
        <w:t xml:space="preserve">Von zwei Totenerweckungen ist hier die Rede, von einer leiblichen – der des Jünglings zu Nain, und von einer geistlichen – der der Maria Magdalena. Erstere war ein Wunder der Macht Jesu, letztere ein Wunder seiner Gnade. Jene ist augenfälliger, diese tiefer und nachhaltiger. Umkehren wollte, musste die Sünderin; es graute ihr vor den alten Sündenwegen. Aber wie nur tilgen die alte Schuld? wie den Herrn versöhnen und des Fluches ledig werden? Da drang zu ihr der Name Jesus. Diesen Namen hören und freudig aufatmen war eins bei ihr. Sie geht ins Haus des Pharisäers, tritt hinten zu seinen Füßen, sich selbst nicht wert achtend vor seinem Angesicht zu erscheinen, holt ein Salbenfläschlein hervor: die Salbe voll sagen, was vor großer Bewegung ihr Mund nicht sagen konnte: „Herr, was ich bin und habe, das sei Dein;“ zugleich weint sie Tränen göttlicher Trauer über ihre Sünden und heiliger Sehnsucht nach einem Gnadenblick von Seinem Auge; endlich bedeckt sie Jesu Füße mit den Küssen anbetender Liebe und Huldigung. Der Misston des Pharisäers stört sie nicht; sie lässt sich nicht irre machen in ihren Gefühlen und Taten. Darum tritt der Herr auch für die Angefeindete in den Riss, richtet die </w:t>
      </w:r>
      <w:proofErr w:type="spellStart"/>
      <w:r>
        <w:t>Ungebrochenheit</w:t>
      </w:r>
      <w:proofErr w:type="spellEnd"/>
      <w:r>
        <w:t xml:space="preserve"> des Selbstgerechten, segnet das Heilsverlangen der Gebeugten; und spricht dann zu ihr das süßeste Wort, das ein gebrochenes Menschenherz vernehmen kann: „Dir sind deine Sünden vergeben!“ So war sie die Zentnerlast los, die auf ihrem Herzen ruhte, und von der Furcht und Sorge für den Tag des göttlichen Gerichts entbunden. Jesus nennt darauf die einzige Brücke, auf welcher man zu seinem Heil gelangt: „dein Glaube hat dir geholfen!“ und schließt seine holdselige Rede mit dem verheißungsvollen Zuruf: „gehe hin mit Frieden.“ Noch heute lässt Er sich finden, wie dort von Maria Magdalena, von Allen, die Ihn von ganzem Herzen suchen. Und wenn Er für die Heilsbedürftigen irgendwo zu Hause ist, dann sicher bei der Stätte seines heiligen Mahles. Herr, mache mich bußfertig und heilsbegierig, dass ich auch liege zu Deinen Füßen und Deinen beseligenden Zuruf höre: Deine Sünden sind dir vergeben; gehe hin mit Frieden! Amen. </w:t>
      </w:r>
    </w:p>
    <w:p w14:paraId="3B21B915" w14:textId="77777777" w:rsidR="007A06F5" w:rsidRDefault="007A06F5" w:rsidP="007A06F5">
      <w:pPr>
        <w:pStyle w:val="berschrift2"/>
      </w:pPr>
      <w:r>
        <w:t>Luk. 10, 17-42.</w:t>
      </w:r>
    </w:p>
    <w:p w14:paraId="17C62AE1" w14:textId="77777777" w:rsidR="007A06F5" w:rsidRDefault="007A06F5" w:rsidP="007A06F5">
      <w:pPr>
        <w:pStyle w:val="StandardWeb"/>
      </w:pPr>
      <w:r>
        <w:t xml:space="preserve">Der unter die Räuber gefallene Unglückliche bin ich, o Herr. Die Räuber sind die Welt, der Teufel und mein eignes Fleisch und Blut über die </w:t>
      </w:r>
      <w:proofErr w:type="spellStart"/>
      <w:r>
        <w:t>inwohnende</w:t>
      </w:r>
      <w:proofErr w:type="spellEnd"/>
      <w:r>
        <w:t xml:space="preserve"> Sünde, welche in meinem Busen sitzt und mir nachstellt. O wie oft bin ich schon unter diese Mörder gefallen, die mir das Kleid des neuen Menschen geraubt, mich jämmerlich in meinem Gewissen verwundet und mich halb tot in meinen Sünden haben liegen lassen! Und noch immer fühle ich diese Wunden und liege erbärmlich vor Deinen allsehenden Augen in meinem Blute. Erbarme Du Dich über dieses mein Elend nach deinem mitleidigen Jesusherzen, und da ich mir selbst zu helfen nicht vermag, so nahe Dich zu mir mit Deiner Hilfe und Gnade. Da sind meine Sündenwunden: gieße hinein, was Du, o erfahrener Seelenarzt, mir für das Nötigste und Nützlichste erkennest. Es beißt zwar der Wein Deines scharfen Gesetzes; aber ich sehe wohl, dass meine Wunden einmal recht schmerzlich müssen angegriffen werde. Ich bin so töricht gewesen, und habe nur immer Öl eines falschen Trostes mir in meine Wunden gegossen und mein wundes Gewissen mit einem falschen Evangelium heilen wollen. Aber was half es mir? Den Schaden habe ich damit so wenig geheilt, dass er dadurch nur viel größer und schlimmer geworden ist. Darum will ich mich des Weines und des Strafamts Deines Gesetzes nicht weigern, sondern bitte Dich noch, Du wollest meine Gewissenswunden damit nur recht aufweichen und angreifen; dann werde ich hernach auch desto mehr empfinden, wie lieblich, wie heilsam, wie lindernd, wie kühlend das </w:t>
      </w:r>
      <w:proofErr w:type="spellStart"/>
      <w:r>
        <w:t>Gnadenöl</w:t>
      </w:r>
      <w:proofErr w:type="spellEnd"/>
      <w:r>
        <w:t xml:space="preserve"> Deines Evangeliums sei. Zugleich bitte ich Dich, mache mich ins künftige vorsichtiger gegen die Nachstellungen meiner geistlichen Feinde, und leite mich durch Deinen heiligen Geist auf ebener Bahn um Deines Namens willen, dass ich sicher und wohl auf diesem Wege wandere, immer mehr mit Maria das Eine ergreife, das Not tut und das nicht von mir genommen werden soll, und endlich selig in die Ewigkeit eingehe, wo ich Dich, meinen barmherzigen Samariter, loben und preisen werde mit Engelzungen. Amen. </w:t>
      </w:r>
    </w:p>
    <w:p w14:paraId="2867C1D2" w14:textId="77777777" w:rsidR="007A06F5" w:rsidRDefault="007A06F5" w:rsidP="007A06F5">
      <w:pPr>
        <w:pStyle w:val="berschrift2"/>
      </w:pPr>
      <w:r>
        <w:t>Luk. 12,13-59.</w:t>
      </w:r>
    </w:p>
    <w:p w14:paraId="2F836517" w14:textId="77777777" w:rsidR="007A06F5" w:rsidRDefault="007A06F5" w:rsidP="007A06F5">
      <w:pPr>
        <w:pStyle w:val="StandardWeb"/>
      </w:pPr>
      <w:r>
        <w:t xml:space="preserve">Heiland der Welt, Du bist auf dieser Erde umhergegangen, und hast wohlgetan. Wer Dich kannte und Dich kommen sah, der konnte sagen: O Gottlob, da kommt Jesus! Wo Der hinkommt, da will Er segnen! Sei es durch die holdseligen Worte seines Mundes, die den Armen das Evangelium verkündigen, sei es durch die Wunder wirkende Kraft seiner Hand. Das wussten auch die Notleidenden, die Blinden, die Lahmen, die Aussätzigen, alle, die in Gebrechen ihres Leibes oder bei ihren Kranken, Sterbenden und Verstorbenen jammerten. O wie strömten sie zu Dir, dem Helfer! Und wie göttlich wurden sie erfreut! Sogar denjenigen, die unter der Gewalt des Satans zu Dir nicht kommen durften, begegnetest Du, und sie wurden aus der allergrausamsten Angst gerissen. Am herrlichsten haben die Traurigen zu Zion erfahren, wer Du bist. „Sei getrost, deinen Sünden sind dir vergeben:“ wie lieblich klang ihnen dies Wort ihres Heilandes! Nun waren sie neu, aus Gott geboren. O Herr Jesu, Du bist ja bei den Deinen alle Tage bis an der Welt Ende, tröste auch mein Herz; verschmähe mein Elend nicht! Gehe nicht an meiner Hütte vorüber. Stelle auch mich, als einen Beweis Deiner Gotteskraft und Deiner unbegrenzten Liebe, vor Deinem Vater und vor Deinen Engeln dar. Mache Dein Wort je länger je mehr an mir zu einem Balsam, der meine Wunden heilt, und zu einem Feuer, das alle sündhaften Regungen, alle Götzenbilder meines Ichs, meinen Stolz, meine Eitelkeit, meine Selbstsucht, alle eigennützigen Absichten und Hemmnisse der Gnade verbrennt und verzehrt, damit das Gold des Glaubens und der Liebe von allen Schlacken gereinigt werde. Und – o welch ein Jammer drückt die sündliche Welt! Wenn du wiederkommen wirst, ja, da wird allem Jammer auf Erden ein Ende gemacht werden. Gottlob, auch heute Abend ist die leidende Menschheit der Stunde der Erlösung schon um einen Tag näher. Habe Dank dafür, und lass sie und uns immer mehr im Glauben Deine Herrlichkeit sehen. Amen. </w:t>
      </w:r>
    </w:p>
    <w:p w14:paraId="5EC9E7FD" w14:textId="77777777" w:rsidR="007A06F5" w:rsidRDefault="007A06F5" w:rsidP="007A06F5">
      <w:pPr>
        <w:pStyle w:val="berschrift2"/>
      </w:pPr>
      <w:r>
        <w:t>Luk. 13.</w:t>
      </w:r>
    </w:p>
    <w:p w14:paraId="02D5BD70" w14:textId="77777777" w:rsidR="007A06F5" w:rsidRDefault="007A06F5" w:rsidP="007A06F5">
      <w:pPr>
        <w:pStyle w:val="StandardWeb"/>
      </w:pPr>
      <w:r>
        <w:t xml:space="preserve">Mein Heiland und mein Erlöser, ach dass ich doch alle Tage spräche: „Gelobet sei, der da kommt im Namen des Herrn!“ dass ich doch Dich immer im Herzen hätte, dass mein Herz doch immer voll wäre von Dir und Deinem Preise; dass Deine Liebe nie von mir wiche, und immerdar Dein Licht und Deine Wahrheit in meine Seele leuchtete! Herr, Du weißt, wie lieb ich Dich habe und wie ich voll Sehnsucht bin, stets nur immer so zu wandeln wie Du, so zu leben, wie Dein Gebot es fordert. Was Du uns </w:t>
      </w:r>
      <w:proofErr w:type="spellStart"/>
      <w:r>
        <w:t>warest</w:t>
      </w:r>
      <w:proofErr w:type="spellEnd"/>
      <w:r>
        <w:t xml:space="preserve">, das möchte auch ich gern Anderen sein; wie Du Deinen Vater liebest, so möchte auch ich Ihn gerne lieben; was Deine Liebe für die Menschen tat, das möchte auch ich, so weit es meinen Kräften möglich ist, gern für meinen Bruder tun. Dass mein ganzes Herz, meine ganze Seele sich in Dir verkläre und ganz Dein Eigentum werde, danach stehet immerdar mein Sinn; das, flehe ich, wollest du mir gewähren. Lass, o Heiland der Welt, mich immer wollen und begehren, was Dir lieb ist. Immerdar sei mein Wille Dein Wille; was Du nicht willst, das möge ich nimmer wollen. Du bist mein Ruhm, nach dem ich strebe; Du mein Friede, nach welchem ich ringe. Nichts kann mich von Deiner Liebe scheiden, denn Deine Liebe ist immer Seligkeit; nichts kann mir Deine Verheißung und Deine Hoffnung rauben, denn Dein Wort ist die ewige Wahrheit, und was Du zugesagt hast, das ist gewiss. Wandle ich auch hier in Trübsal oder Angst, in Verfolgung oder Hunger, in Blöße oder Fährlichkeit, so verlasse ich doch Dich nicht, wie Du mich nicht verlässt. Du bist mein, und ich bin Dein; Alles, was ich habe, gehört Dir und Deinem Willen. Du bist meines Herzens wahrer Friede und alleiniger Trost; ohne Dich ist meine Seele nur Unfriede, Angst, Furcht und Bangigkeit. </w:t>
      </w:r>
    </w:p>
    <w:p w14:paraId="5CD13413" w14:textId="77777777" w:rsidR="007A06F5" w:rsidRDefault="007A06F5" w:rsidP="007A06F5">
      <w:pPr>
        <w:pStyle w:val="StandardWeb"/>
      </w:pPr>
      <w:r>
        <w:t xml:space="preserve">Mein Herr und Heiland, lass mich der Erde absterben und Dir ewig angehören; wie Du littest, lass auch mich leiden, wie Du starbst, auch mich sterben; Deine Hoffnung führe mich durch die Nacht des Todes hinüber zu Deiner ewigen Herrlichkeit, zu Deinem ewigen Lichte. Amen. </w:t>
      </w:r>
    </w:p>
    <w:p w14:paraId="60C79432" w14:textId="77777777" w:rsidR="007A06F5" w:rsidRDefault="007A06F5" w:rsidP="007A06F5">
      <w:pPr>
        <w:pStyle w:val="berschrift2"/>
      </w:pPr>
      <w:r>
        <w:t>Luk. 14.</w:t>
      </w:r>
    </w:p>
    <w:p w14:paraId="638D2418" w14:textId="77777777" w:rsidR="007A06F5" w:rsidRDefault="007A06F5" w:rsidP="007A06F5">
      <w:pPr>
        <w:pStyle w:val="StandardWeb"/>
      </w:pPr>
      <w:r>
        <w:t xml:space="preserve">Wenn irgendein Kapitel in der Bibel zur rechten Entschiedenheit dringt, so ist es dieses. Mit nichts Irdischem, weder mit Mangel an Zeit, noch mit andern notwendigen Pflichten sollen wir uns entschuldigen; einen heiligen Hass sollen wir fühlen gegen die Sünde und die eigne sündliche Natur; das Kreuz sollen wir Christo nachtragen, und wer, ohne Kreuzträger sein zu wollen, Ihm doch nachfolgt, soll es wissen, dass er Ihm vergeblich nachfolge; ehe wir uns auf Christum erbauen, ehe wir für Ihn gegen Welt und Teufel in den Kampf ziehen, sollen wir die Kosten wohl überschlagen, also die Sache des Heils nicht mit fleischlicher Aufregung, sondern mit besonnener Nüchternheit angreifen; am wenigsten unser Christentum aus eignem Vermögen aufbauen, sondern innerlich absagen allem, was wir haben, wenn wir Jesu Jünger sein wollen. Denn: „wer in </w:t>
      </w:r>
      <w:proofErr w:type="spellStart"/>
      <w:r>
        <w:t>rechtschaffner</w:t>
      </w:r>
      <w:proofErr w:type="spellEnd"/>
      <w:r>
        <w:t xml:space="preserve"> Buß‘ die Zahlen all’ verlor, dem setzt Gott vor die Null die rechte Ziffer vor.“ „Entweder ganz mein oder lass es gar sein.“ Jesus will Jünger haben, die Ihm dienen mit Herz, Mut und Sinn, mit Hand und Fuß, mit allen Kräften der Seele und des Leibes. Und Er ist’s wert, dass wir Ihm also dienen; Er selbst nötigt uns dazu mit Gesetz und Evangelium, jenes treibt und diese lockt, und Er umspannt deshalb die ganze Welt mit Seiner Liebe und Einladung. – Herr Jesu, schreibe alle diese Wahrheiten tief in unser Herz, und lass uns recht verstehen und üben, was Du hier von der Verleugnung aller Dinge forderst, und wie es keine harte Forderung, sondern ein Liebesgebot sei“ das Du auch uns selbst möglich machen willst. Zeige auch uns dadurch an, wie es mit unserm Christentum müsse etwas Ernstliches und Ganzes sein, und erwecke uns dadurch zum rechten Ernst. Lass uns aber nichts auf unsere eigene Kraft wagen, sondern durch Dich Gnade, Friede und Kraft suchen und finden, und recht begierig sein nach Deinem großen Abendmahl, damit wir Alles um Deinetwillen mit Freuden fahren lassen können. Amen. </w:t>
      </w:r>
    </w:p>
    <w:p w14:paraId="38AE9612" w14:textId="77777777" w:rsidR="007A06F5" w:rsidRDefault="007A06F5" w:rsidP="007A06F5">
      <w:pPr>
        <w:pStyle w:val="berschrift2"/>
      </w:pPr>
      <w:r>
        <w:t>Luk. 15.</w:t>
      </w:r>
    </w:p>
    <w:p w14:paraId="1CBFF2DA" w14:textId="77777777" w:rsidR="007A06F5" w:rsidRDefault="007A06F5" w:rsidP="007A06F5">
      <w:pPr>
        <w:pStyle w:val="StandardWeb"/>
      </w:pPr>
      <w:r>
        <w:t xml:space="preserve">Langmütiger, barmherziger Gott und Vater, der Du keinen Gefallen hast am Tode des Sünders, sondern willst, dass sich der Sünder bekehre und lebe, wir danken Dir von ganzem herzen, dass Du uns berufen hast zu Deinem wunderbaren Licht und wir als Deine Kinder nunmehr sitzen können an Deiner Tafel, essen von Deinem Bissen, trinken aus Deinem Becher und sicher ruhen in dem Schoß Deiner gnädigen Obhut. Aber ach, wie manchmal haben wir unsere Kinderpflicht vergessen, Dich mit unsern Sünden erzürnt und uns losgerissen von Deiner Gemeinschaft, und sind nicht wert, dass wir Deine Söhne und Töchter heißen! O gedenke des Namens, den Du führest; denn Du bist unser Vater, von Alters her ist das Dein Name; und nimm uns, ohne Dich </w:t>
      </w:r>
      <w:proofErr w:type="spellStart"/>
      <w:r>
        <w:t>verlorne</w:t>
      </w:r>
      <w:proofErr w:type="spellEnd"/>
      <w:r>
        <w:t xml:space="preserve"> Sünder, wieder zu Gnaden an, barmherziger Hoherpriester, Herr Jesu Christe, und wasche uns mit Deinem teuren und kostbaren Blut von allen unseren Sünden. Wir lassen Dich nicht und hören nicht auf Dir nachzulaufen, bis wir fallen in die Arme Deiner Liebe. Lass uns empfinden den Kuss Deiner Liebe, und Deine Freundlichkeit sehen und schmecken. Lege uns an den Rock der Gerechtigkeit und die Kleider des Heils. Gib, dass wir von nun an mögen anziehen die Schuhe der Eitelkeit und anlegen die Waffen des Lichts. – Du hast es getan im Sakrament der Taufe, und im heiligen Abendmahl, hast es getan, so oft wir von Dir gerechtfertigt worden sind im Glauben an Dein Verdienst. Ach, dass wir doch recht dankbare und liebreiche Herzen hätten, Dir Deine große Liebe zu vergelten! Zerbrich das zerstoßene Rohr unseres Glaubens nicht, lösche nicht aus den glimmenden Docht unserer Liebe; </w:t>
      </w:r>
      <w:proofErr w:type="spellStart"/>
      <w:r>
        <w:t>bewahr</w:t>
      </w:r>
      <w:proofErr w:type="spellEnd"/>
      <w:r>
        <w:t xml:space="preserve"> uns, dass wir nimmermehr unsere Sünden entschuldigen; lass uns auch niemals missgünstig werden, wenn Du gütig bist gegen unsern Nächsten, sondern zufrieden sein mit dem Segen, den Du uns gegeben, und mit der Gabe, die du uns anvertraut hast. Will uns die Welt, Fleisch und Blut abziehen von Deiner Gemeinschaft, so lass uns ritterlich kämpfen, dass wir unsere Christenwürde nimmermehr beflecken mit einem unchristlichen Wandel, sondern uns tragen als wahre Kinder Gottes, bis du uns geben wirst das schöne Kinderteil in Deinem Himmel. Amen. </w:t>
      </w:r>
    </w:p>
    <w:p w14:paraId="0AD46586" w14:textId="77777777" w:rsidR="007A06F5" w:rsidRDefault="007A06F5" w:rsidP="007A06F5">
      <w:pPr>
        <w:pStyle w:val="berschrift2"/>
      </w:pPr>
      <w:r>
        <w:t>Luk. 16.</w:t>
      </w:r>
    </w:p>
    <w:p w14:paraId="11476E5E" w14:textId="77777777" w:rsidR="007A06F5" w:rsidRDefault="007A06F5" w:rsidP="007A06F5">
      <w:pPr>
        <w:pStyle w:val="StandardWeb"/>
      </w:pPr>
      <w:r>
        <w:t xml:space="preserve">Heiliger Gott, himmlischer Vater, ich rufe Dich an durch Deinen geliebten Sohn, dass Du mein Herz durch den heiligen Geist vom Irdischen abziehest und es zum Verlangen nach dem Himmlischen erhebest, damit es mir nicht einst ergehe, wie dem reichen Manne in der Hölle. Wie das Feuer seiner Natur nach aufwärts fährt, so strebe das geistige Feuer der Liebe und Andacht in meinem Herzen gen Himmel empor! Was ist doch dies Irdische alles, und wie ist es beschaffen? Es ist zerbrechlicher als Glas, beweglicher als die Meereswogen, flüchtiger als der Wind. Ein Tor wäre ich daher, wenn ich mit meinem Herzen ihm anhinge und die wahre Seelenruhe darin suchte! Im Tode muss man endlich alles Irdische selbst wider Willen verlassen: o wirke in mir, ich bitte Dich, dass ich dasselbe aus freiem Herzenstriebe früher verlasse! Töte in mir die Liebe zur Welt, dass die heilige Liebe zu Dir wachse! Bewahre mich, dass ich nicht diese Welt liebe, dass mein Herz nicht von ihr verunreinigt werde! Die Gestalt dieser Welt vergeht, es vergeht ihre kurze Herrlichkeit, nahe ist der Untergang des Himmels und der Erde. Beuge daher mein Herz, dass ich das Leben liebe, das ewig dauert, nicht aber das Leben dieser Welt, das so gar schnell entflieht! Was in der Welt ist, ist Fleischeslust, Augenlust und Hoffart des Lebens. Aber wie eitel ist es, die Fleischeslust zu lieben; wie gefährlich, der Augenlust nachzuhängen; wie schädlich, die Hoffart des Lebens zu erwählen! Der kann sich nicht frei zu Gott erheben, dessen Herz von der Liebe dieser Welt gefangen ist. O Gott, meine Liebe, tilge daher in mir aus die Begierde nach dem Irdischen, nimm weg das Band der Weltliebe; gieße aus und reinige das Gefäß meines Herzens, dass ich mit reiner Liebe Dich liebe und mit vollkommenem Herzen Dir anhange. Ach, warum sollte ich das lieben, was in der Welt ist, da es das Verlangen meiner für die Ewigkeit </w:t>
      </w:r>
      <w:proofErr w:type="spellStart"/>
      <w:r>
        <w:t>geschaffnen</w:t>
      </w:r>
      <w:proofErr w:type="spellEnd"/>
      <w:r>
        <w:t xml:space="preserve"> Seele nicht stillt, und mir überhaupt keine Liebe vergilt? Wo mein Schatz ist, da soll auch mein Herz sein. Gib mir Taubenflügel, dass ich empor zu Dir fliege und mich in den Felslöchern verberge, dass mich nicht der höllische Jäger mit den Stricken der Weltliebe fange und meine Seele wieder zum Irdischen ziehe. Die ganze Welt werde mir bitter, damit Christus allein meiner Seele süß werde! Amen. </w:t>
      </w:r>
    </w:p>
    <w:p w14:paraId="7C61D7D3" w14:textId="77777777" w:rsidR="007A06F5" w:rsidRDefault="007A06F5" w:rsidP="007A06F5">
      <w:pPr>
        <w:pStyle w:val="berschrift2"/>
      </w:pPr>
      <w:r>
        <w:t>Luk. 17,5-21.</w:t>
      </w:r>
    </w:p>
    <w:p w14:paraId="50A1A506" w14:textId="77777777" w:rsidR="007A06F5" w:rsidRDefault="007A06F5" w:rsidP="007A06F5">
      <w:pPr>
        <w:pStyle w:val="StandardWeb"/>
      </w:pPr>
      <w:r>
        <w:t xml:space="preserve">Weshalb verlangt Jesus so ausdrücklich den Dank der geheilten Aussätzigen und aller Menschen, denen Er und Gott Wohltaten erweist? Nicht bloß, weil der Dank das Natürlich, der Undank Unnatur ist, und ein Ersatz für die wirkliche Vergeltung sein möchte, sondern auch weil der Dankende kraft seines Dankes einer neuen Wohltat teilhaftig wird. Die Undankbaren vergaßen bald, welches Kreuz einst auf ihren Schultern gelastet hatte; damit aber zugleich die Hand, welche gnädig geholfen. Der Dankbare hatte aber das vor jenen voraus, wen er auch äußerlich nicht weiter bevorzugt zu sein schien, dass mit eisernen Griffeln und mit spitzigen Diamanten in unauslöschlichen Zügen die Schrift auf seines Herzens Tafeln gegraben ward: „Der Herr hat geholfen, ich bin viel zu geringe der Treue, die Er an mir getan hat.“ Daran knüpfte sich aber noch ein anderer Gewinn, der in dem Worte angegeben liegt: „Gehe hin, dein Glaube hat dir geholfen.“ Damit konnte Jesus nicht ein einzelnes, vergängliches Gut, damit konnte Er nichts Geringeres meinen als die Heilung des ganzen Menschen, als seine Gemeinschaft mit der nie versiegenden Quelle des Lichts und des Lebens. Mit der Rückkehr zu Jesu begann bei dem dankbaren Samariter die wahre Hilfe, der Anfang einer höheren Genesung; der Dank knüpfte den festen Faden an, welcher die Gemeinschaft mit dem Heiland begründete und dauernd erhielt. Der Dank ist ein Umkehren zum Herrn, ein zweites Herzutreten zu seinem Gnadenthrone, das von einem neuen höheren Segen begleitet ist. Der Undank nimmt zwar die Gabe, aber des Gebers Gnade bleibt dem Herzen wie dem Auge verschlossen. Möge auch ich denn dem Vorbilde des Samariters immer ähnlicher werden! Der Apostel sagt: „Seid dankbar in allen Dingen; denn das ist der Wille Gottes an euch,“ und Gott verheißt: „Wer Dank opfert, der preiset mich recht, und das ist der Weg, dass ihm gezeigt werde das Heil Gottes.“ Amen. </w:t>
      </w:r>
    </w:p>
    <w:p w14:paraId="6444BC42" w14:textId="77777777" w:rsidR="007A06F5" w:rsidRDefault="007A06F5" w:rsidP="007A06F5">
      <w:pPr>
        <w:pStyle w:val="berschrift2"/>
      </w:pPr>
      <w:r>
        <w:t>Luk. 18,1-14.</w:t>
      </w:r>
    </w:p>
    <w:p w14:paraId="3BF70B17" w14:textId="77777777" w:rsidR="007A06F5" w:rsidRDefault="007A06F5" w:rsidP="007A06F5">
      <w:pPr>
        <w:pStyle w:val="StandardWeb"/>
      </w:pPr>
      <w:r>
        <w:t xml:space="preserve">Herr Gott, gnädig und barmherzig, geduldig und von großer Güte und Treue, dürfen wir uns, schnöde Sünder, unterwinden, vor Deinen Thron zu kommen, die wir mit unseren schweren und großen Sünden Deinen Zorn und Ungnade verdient haben? Ach, wie oft haben wir Deine rufende Gnadenstimme verachtet, den Reichtum Deiner Langmut missbraucht, an Deinem Gnadentische Besserung angelobt und dennoch das Gelübde des Bundes so schlecht gehalten! Musste Paulus sich den vornehmsten aller Sünder nennen, wie wollen wir denn vor Dir bestehen, wenn Du mit uns armen Sündern willst ins Gericht gehen? Ach, unsere Sünden zeugen wider uns und unsere Missetaten reichen hinan bis an den Himmel. Willst Du, o Gott, mit uns rechten, so sind wir verloren, ja, wert, dass uns die Donnerstimme Deines Gesetzes Hölle, Tod und Verdammnis </w:t>
      </w:r>
      <w:proofErr w:type="spellStart"/>
      <w:r>
        <w:t>zuerkennete</w:t>
      </w:r>
      <w:proofErr w:type="spellEnd"/>
      <w:r>
        <w:t xml:space="preserve">. Aber ach, wir werfen uns mit blutenden Herzenswunden vor den Thron Deiner Gnade; wir sind die Kranken, die des Arztes bedürfen; die Unreinen, die des Waschens nötig haben; die Aussätzigen, welche rufen: Gnade, Gnade. Tilge aus, o Gott, unsere Sündenmenge und wirf sie hinter Dich in die Tiefe des Meeres, dass ihrer in Ewigkeit nicht gedacht werde. Wir schlagen an unsere harte Brust mit de- und wehmütigen Bußgebärden und sprechen mit </w:t>
      </w:r>
      <w:proofErr w:type="spellStart"/>
      <w:r>
        <w:t>Zöllnerherzen</w:t>
      </w:r>
      <w:proofErr w:type="spellEnd"/>
      <w:r>
        <w:t xml:space="preserve">: Hier liegt die Sünde, die Gott erzürnt, Menschen beleidigt und das Gewissen verletzt hat; hier liegt auch das bußfertige Herz: lass Dir das ein wohlgefälliges Opfer sein. O Gott, sei uns armen Sündern gnädig! Teuerster Jesus, bitte für uns bei Deinem himmlischen Vater! Wir lassen Dich nicht, Du segnest uns denn; darum lass uns hören Freude und Wonne, dass die Gebeine wieder fröhlich werden, die Du zerschlagen hast. Lass uns Deine Gnadenstimme hören: „Sei getrost! Dir sind deine Sünden vergeben!“ Dann werden wir, gerechtfertigt und geheiligt, uns niederlegen, bis Du uns einst wirst verherrlichen und aufnehmen in die ewigen Hütten des Himmels. Amen. Amen. </w:t>
      </w:r>
    </w:p>
    <w:p w14:paraId="0F714667" w14:textId="77777777" w:rsidR="007A06F5" w:rsidRDefault="007A06F5" w:rsidP="007A06F5">
      <w:pPr>
        <w:pStyle w:val="berschrift2"/>
      </w:pPr>
      <w:r>
        <w:t>Luk. 18,31-43.</w:t>
      </w:r>
    </w:p>
    <w:p w14:paraId="07A6971E" w14:textId="77777777" w:rsidR="007A06F5" w:rsidRDefault="007A06F5" w:rsidP="007A06F5">
      <w:pPr>
        <w:pStyle w:val="StandardWeb"/>
      </w:pPr>
      <w:r>
        <w:t xml:space="preserve">Gekommen ist die Zeit, wo mein Heiland wandelte nach der heiligen Stadt; bald werden sie Ihn mit Hosianna empfangen, und dann über Ihn rufen: Kreuzige Ihn! O du Fülle des Gehorsams, wer kann es dir gleich tun? O du lauterste Demut und Ergebung, wer kann sich mit dir messen? Alle Flammen sind kalt gegen die Liebe, welche in diesem göttlichen Herzen schlägt. O dass, wenn ich nun den Tag feiere, an welchem Er einzog, Er auch zu mir einziehen möchte! O dass, wenn Er nun kommt, Er nicht über mich weinen dürfte! Mein König und mein Gott, wie soll ich Dich begrüßen? Werde ich, wenn Du den Tempel meines Herzens reinigen willst, anheben und sagen: Aus was für Macht tust Du das? Oder werde ich lieber ein Unmündiger sein, aus dessen Munde Du Dir Lob zurichtest? Werde ich als ein unnützer Feigenbaum am Wege stehen, der verdorren muss; oder wirst Du Früchte des lebendigen Glaubens an mir finden? Ich habe es gesagt, und sage es noch, und werde es immer sagen: Gibst Du mir nicht, so habe ich nicht; reinigst Du mich, so werde ich rein; machst Du mich reich, so trage ich die Fülle. Darum bitte ich Dich, Du lebendige Liebe, gehe ein in meine Seele, dass sie wahrhaftig lieben könne. Lieben, - ja, Dich, der Du nun zum Ölberge wallst, und für mich, auch für mich betest: „Heilige ihn in Deiner Wahrheit,“ und für mich, auch für mich betest, dass mein Glaube nicht aufhöre, dass ich nicht verloren sei; der Du auch um meinetwillen ringest in Gethsemane, und, Jerusalems hochgekrönter König, mit stummen Lippen fragst, ob sie wissen, was sie an Dir tun? Lieben Dich, der Du die Glieder den Nägeln darreichst, mich vom ewigen Schmerz zu erretten, und Dein heiliges Leben verblutest, auf dass ein Sünder selig werde; ja, lieben, so es möglich wäre, wie Du; dulden, so es möglich wäre, wie Du; wirken endlich, so Du mich würdig hast gemacht, wirken zum großen Gemeinwohl, mit Dir, dem alle Gewalt gegeben ist, nachdem ich auch im Kleinen treu erfunden worden. Eines aber bitte ich besonders von Dir. Gleichwie in Deinem Munde kein Betrug war, und ist keine Lüge über Deine Lippen gegangen: so wollest Du mich bewahren vor aller Heuchelei, auf dass ich nicht etwa Dein Kreuz im Munde führe, und meine meinen Vorteil damit und meine Bequemlichkeit und Sinneslust; oder es mir nur ein Wahnbild sei, als ob das Holz mich könnte selig machen; oder treibe gar der Sünden desto mehr, weil ich fromm scheine und glaube – ach, wie ein Teufel, welcher zittert. Oder dass ich nicht rede von dem Göttlichen, der seine Lehre mit dem Tode besiegelt hat, und verstehe heimtückisch einen kühnen Menschen darunter, der vielleicht besser getan hätte, den großen Gang zur Stadt seiner Feinde jetzt noch nicht zu wagen, und kenne das Lamm Gottes nicht, welches der Welt Sünde trägt. Vor solchem Allen bewahre uns durch Dein blutiges Verdienst, o Herr und Heiland. So werden wir in der Wahrheit stehen, und die Wahrheit wird uns frei und wird uns weise machen. So werden wir Dir herzlich dankbar sein, und Deine rechten Jünger durch rechte Nächstenliebe, Feindesliebe, Glauben an Gott und Glauben an Dich. So werden wir nicht aus Trägheit oder Zagheit, sondern als Deine Nachfolger, Kreuz tragen und still halten, wenn wir gekreuzigt werden, bis das sündige Herz sich gar ausgeblutet hat, und das Gesetz in den Gliedern verronnen ist, und es vollbracht ist an uns, was vollbracht werden musste; bis die Felsen brechen, und Gott und Mensch uns Zeugnis gibt, und wir eingehen in die Ruhe und in das stille Land, welches aufnimmt Alle, die zu Deiner Rechten gekreuzigt sind, und deren Tage ihrer Wallfahrt unter den Irdischen eitel und böse gewesen; bis die Nacht scheidet, und das Licht anbricht, und der Lenz der höheren Ostern mit unsterblichem Blütenduft uns anweht, und die Boten aus den heiligen Tausenden im Lichtgewand uns begegnen, und wir Preis geben dem, der auf dem Thron sitzt, und dem Lamme, das geopfert ward. Amen. </w:t>
      </w:r>
    </w:p>
    <w:p w14:paraId="1D000822" w14:textId="77777777" w:rsidR="007A06F5" w:rsidRDefault="007A06F5" w:rsidP="007A06F5">
      <w:pPr>
        <w:pStyle w:val="berschrift2"/>
      </w:pPr>
      <w:r>
        <w:t>Luk. 19,1-28.</w:t>
      </w:r>
    </w:p>
    <w:p w14:paraId="2544B69A" w14:textId="77777777" w:rsidR="007A06F5" w:rsidRDefault="007A06F5" w:rsidP="007A06F5">
      <w:pPr>
        <w:pStyle w:val="StandardWeb"/>
      </w:pPr>
      <w:r>
        <w:t xml:space="preserve">Teuerster Seelenfreund, der Du uns gesucht hast, ehe wir Dich suchen konnten; was waren wir doch vor unserer Bekehrung? Arme und elende, fluch- und todeswürdige Menschen! Unser Verstand war verfinstert, unser Wille verkehrt, unser ganzes Herz auf die Welt gerichtet, wir gingen in der Irre wie Schafe. Nun hast Du uns aber überredet und bist uns zu mächtig geworden. Du hast uns angesehen mit den Augen Deiner Gnade, dass wir Dich möchten ansehen mit den Augen der Liebe; Du hast uns mit Namen gerufen, in Dein Haus geführt und manchmal an Deiner Tafel gespeist. O dass wir Engelzungen hätten, alle diese und viel tausend andere Wohltaten zu rühmen! Ach, wie betrübt war vorher unser Herz, da Du uns ein Gesicht der Sünden gabst, wie drückte es die schwere Sündenlast, unser Gewissen beschuldigte uns und das Gesetz donnerte Fluch und Verdammnis gegen uns aus! Als wir uns aber in Deinen Gnadenarme warfen, da wurde unser Herz leicht und wie ein helles Gosen voll Licht und Gnade, voll Heil und Seligkeit. O gesegnete </w:t>
      </w:r>
      <w:proofErr w:type="spellStart"/>
      <w:r>
        <w:t>Zachäusstunde</w:t>
      </w:r>
      <w:proofErr w:type="spellEnd"/>
      <w:r>
        <w:t xml:space="preserve">, die uns zu andern Menschen gemacht und da unserm Hause solch Heil widerfahren ist! Lass nun unser ganzes Leben eine immerwährende Dankbarkeit sein. Herr Jesu, bleibe Du in uns und lass uns in Dir bleiben und Dir getreu sein bis in den Tod. Gib uns recht dankbare Herzen. Mache unsere Ohren willig, Deine Stimme zu hören, dass wir als Deine gehorsamen Schäflein Dir nachfolgen. Lass unsere Augen abgewandt sein von der Welt, dass wir deren Eitelkeit nicht sehen. heilige unsere Lippen, dass wir nichts Sündliches reden, das Dir missfallen möchte. Lass unsere Herzen Deine Wohnung sein, und kein ungerechtes Gut in unser Haus kommen. Lass uns auch die gerechten Güter dieser Welt so besitzen, als hätten wir sie nicht. Lass uns willig sein, wenn Du Deine Armen vor unsere Türen sendest, Dich zu ehren mit unserm Gut. Lass uns willig sein, wenn Du die Hälfte unserer Güter, ja Alles solltest von uns fordern, was wir in dieser Welt haben. Lass uns treu wuchern mit dem Pfunde, das Du uns anvertraut hast, um Deines Namens Ehre willen. Amen. </w:t>
      </w:r>
    </w:p>
    <w:p w14:paraId="581DF8E7" w14:textId="77777777" w:rsidR="007A06F5" w:rsidRDefault="007A06F5" w:rsidP="007A06F5">
      <w:pPr>
        <w:pStyle w:val="berschrift2"/>
      </w:pPr>
      <w:r>
        <w:t>Luk. 21,37</w:t>
      </w:r>
    </w:p>
    <w:p w14:paraId="10E29049" w14:textId="77777777" w:rsidR="007A06F5" w:rsidRDefault="007A06F5" w:rsidP="007A06F5">
      <w:pPr>
        <w:pStyle w:val="StandardWeb"/>
      </w:pPr>
      <w:r>
        <w:t>Wo bleibst Du, Trost der ganzen Welt?</w:t>
      </w:r>
      <w:r>
        <w:br/>
        <w:t>Herberg' ist Dir schon längst bestellt.</w:t>
      </w:r>
      <w:r>
        <w:br/>
        <w:t>Verlangend sieht ein Jeder Dich</w:t>
      </w:r>
      <w:r>
        <w:br/>
        <w:t xml:space="preserve">Und öffnet Deinem Segen sich. </w:t>
      </w:r>
    </w:p>
    <w:p w14:paraId="5EC5F63E" w14:textId="77777777" w:rsidR="007A06F5" w:rsidRDefault="007A06F5" w:rsidP="007A06F5">
      <w:pPr>
        <w:pStyle w:val="StandardWeb"/>
      </w:pPr>
      <w:r>
        <w:t xml:space="preserve">Alsdann werden sie sehen des Menschen Sohn kommen in den Wolken, mit großer Kraft und Herrlichkeit. </w:t>
      </w:r>
    </w:p>
    <w:p w14:paraId="6B848B6D" w14:textId="77777777" w:rsidR="007A06F5" w:rsidRDefault="007A06F5" w:rsidP="007A06F5">
      <w:pPr>
        <w:pStyle w:val="StandardWeb"/>
      </w:pPr>
      <w:r>
        <w:t xml:space="preserve">Alsdann! Drei Dinge wären uns Christen hochschädlich, einmal wenn wir nichts vom jüngsten Tage wüssten; sodann, wenn wir das Jahr, den Tag und die Stunde genau wissen könnten; endlich, wenn wir </w:t>
      </w:r>
      <w:proofErr w:type="spellStart"/>
      <w:r>
        <w:t>ungewarnt</w:t>
      </w:r>
      <w:proofErr w:type="spellEnd"/>
      <w:r>
        <w:t xml:space="preserve"> mit dem jüngsten Tage sollten überrascht werden. Weil nun unser holdseliger Heiland keine Ader im Leibe und keinen Blutstropfen unter dem Herzen hat, der uns nicht lieb habe, so sagt Er uns ausdrücklich, dass Er einst wiederkommen werde mit großer Kraft und Herrlichkeit; die Zeit aber, wann dies geschehen werde, behält Er absichtlich für sich und versichert, Er wisse sie nicht; nichtsdestoweniger macht Er die Vorboten namhaft, wodurch Er unser Herz will warnen und aufmuntern. Und Er gibt drei Herzwecker an: 1) über uns am Firmament und in der Luft: Sonne und Mond sollen ihren Schein verlieren, und der Himmel Kräfte sich bewegen. 2) unter uns: Erdbeben und Wasserfluten. 3) in unserm eignen Herzen, es soll den Leuten bange sein und werden zagen. Habe Dank, Herr Jesu, für Deine Gnade, dass Du uns nicht </w:t>
      </w:r>
      <w:proofErr w:type="spellStart"/>
      <w:r>
        <w:t>ungewarnt</w:t>
      </w:r>
      <w:proofErr w:type="spellEnd"/>
      <w:r>
        <w:t xml:space="preserve"> mit dem jüngsten Tage willst überraschen! Hilf, dass wir das Haus unseres Gewissens wohl beschicken und bestellen, durch wahre Buße Alles aufräumen und mit den klugen Jungfrauen alle Stunden und Augenblicke zur Seligkeit fertig erfunden werden. - Wie ist es doch so tröstlich, dass einmal eine Zeit kommen wird, wo unser tiefster Seufzer sich erfüllt: Komm, Herr Jesu, komm bald, und wo wir unsere Häupter aufheben und aufsehen sollen, darum dass sich unsere Erlösung nahet! O so wollen wir uns denn, wenn wir Deine Vorboten kommen sehen, freuen auf Deinen majestätischen letzten Advent, wie ein Gärtner auf seine wachsenden und quillenden Blütenknospen, weil er nun weiß, der Frühling nahet! und wie ein Knecht, dem die Botschaft kommt, dass er kann sein eigner freier Herr sein. Wie fröhlich muss Noah gewesen sein, da er aus seinem Kasten gegangen, in welchem er ein ganzes Jahr gesessen! Wie fröhlich Joseph, als er aus dem dreijährigen Gefängnis gen Hof geholt und zum großen Landesherrn gemacht ward! Wie fröhlich die Kinder Israel, als sie aus dem Diensthause Ägyptens errettet wurden! Wie fröhlich Petrus, als der Engel ihn von seinen Banden entledigte! Unsere Freude, wann der Herr wiederkommen, wann sein großes Alsdann Wahrheit werden wird, wird noch größer sein. - Wer wollte noch erschrecken vor dem jüngsten Tage? Er würde ja erschrecken vor seinem größten Glücke. </w:t>
      </w:r>
    </w:p>
    <w:p w14:paraId="56E5CBCF" w14:textId="77777777" w:rsidR="007A06F5" w:rsidRDefault="007A06F5" w:rsidP="007A06F5">
      <w:pPr>
        <w:pStyle w:val="StandardWeb"/>
      </w:pPr>
      <w:r>
        <w:t>Ja, wer wollte traurig sein?</w:t>
      </w:r>
      <w:r>
        <w:br/>
        <w:t>Die Erlösung wird ja kommen;</w:t>
      </w:r>
      <w:r>
        <w:br/>
        <w:t xml:space="preserve">Die sich seiner Zukunft </w:t>
      </w:r>
      <w:proofErr w:type="spellStart"/>
      <w:r>
        <w:t>freu'n</w:t>
      </w:r>
      <w:proofErr w:type="spellEnd"/>
      <w:r>
        <w:t>,</w:t>
      </w:r>
      <w:r>
        <w:br/>
        <w:t>Werden gnädig aufgenommen.</w:t>
      </w:r>
      <w:r>
        <w:br/>
        <w:t xml:space="preserve">Wenn gleich </w:t>
      </w:r>
      <w:proofErr w:type="spellStart"/>
      <w:r>
        <w:t>Erd</w:t>
      </w:r>
      <w:proofErr w:type="spellEnd"/>
      <w:r>
        <w:t>' und Himmel bricht,</w:t>
      </w:r>
      <w:r>
        <w:br/>
        <w:t xml:space="preserve">So vergeht sein Wort doch nicht. </w:t>
      </w:r>
    </w:p>
    <w:p w14:paraId="48C89DBD" w14:textId="77777777" w:rsidR="007A06F5" w:rsidRDefault="007A06F5" w:rsidP="007A06F5">
      <w:pPr>
        <w:pStyle w:val="StandardWeb"/>
      </w:pPr>
      <w:r>
        <w:t>Lässt der Baum die Knospen sehn,</w:t>
      </w:r>
      <w:r>
        <w:br/>
        <w:t>Kann der Sommer nicht verziehen,</w:t>
      </w:r>
      <w:r>
        <w:br/>
        <w:t xml:space="preserve">Und wenn dieses wird </w:t>
      </w:r>
      <w:proofErr w:type="spellStart"/>
      <w:r>
        <w:t>geschehn</w:t>
      </w:r>
      <w:proofErr w:type="spellEnd"/>
      <w:r>
        <w:t>,</w:t>
      </w:r>
      <w:r>
        <w:br/>
        <w:t>Dass die letzten Zeichen blühen</w:t>
      </w:r>
      <w:r>
        <w:br/>
        <w:t>So ist Gottes Reich uns nah,</w:t>
      </w:r>
      <w:r>
        <w:br/>
        <w:t xml:space="preserve">Und auch die Erlösung da! </w:t>
      </w:r>
    </w:p>
    <w:p w14:paraId="535837D2" w14:textId="77777777" w:rsidR="007A06F5" w:rsidRDefault="007A06F5" w:rsidP="007A06F5">
      <w:pPr>
        <w:pStyle w:val="berschrift2"/>
      </w:pPr>
      <w:r>
        <w:t>Luk. 22,1-18.</w:t>
      </w:r>
    </w:p>
    <w:p w14:paraId="7A625D29" w14:textId="77777777" w:rsidR="007A06F5" w:rsidRDefault="007A06F5" w:rsidP="007A06F5">
      <w:pPr>
        <w:pStyle w:val="StandardWeb"/>
      </w:pPr>
      <w:r>
        <w:t xml:space="preserve">O Du rechtes und wahres Osterlamm, Herr Jesu, Du Gegenbild aller Vorbilder, welch ein zartes Verlangen brannte in Deinem Herzen nach mir und meinem ewigen Wohl! O dass doch meine Hauptvorbereitung, wenn ich Dich in Deinem heiligen Abendmahle genießen will, in einem solchen reinen und brünstigen Verlangen nach Dir bestände! Das könnte mit Recht ein Hunger und Durst genannt werden. Ach, schenke mir die Gnade, dass ich mich täglich in der Abendstunde an dieses Dein herzliches Verlangen erinnere: ja, erinnere Du mich selbst durch Deinen Geist daran, und lass dadurch in meinem gegen Dich und Deine große Liebe leider so kalten Herzen ein so brünstiges Verlangen nach Dir und meiner völligen Erlösung entzündet werden. Lass mich stündlich mein böses, träges Herz zu Deinem Guten, brünstigen Herzen bringen, damit Dein Herz das meinige erwärme, belebe und Dir gleichgesinnt mache. Entzünde mein Herz mit seligen Flammen, und schmelze das meine mit Deinem zusammen. Sollte ich aber, mein Heiland, den Tag über durch allerlei Vorfälle mit meinem ohnedies sich so leicht zerstreuenden Herzen von Deinem treuen Herzen wegkommen, o so lass doch diese Deine so herzlich verlangte Abendstunde die selige Zeit sein, da ich Deinem holden Herzen wieder recht nahe komme, ja, dass Du und ich wieder ein Herz und eine Seele werden. Lass mich das für mein größtes Unglück halten, wenn mein Herz von Deinem Herzen so abkommt, dass ich fremd mit Dir werde und Du Dich mir nicht mehr so vertrauen kannst. O dass ich mich so herzlich gern mit allem, was ich bin und habe, Dir aufopferte, als herzlich gern Du Dich für mich geopfert hast; und dass ich so willig in Schmach und Leiden, ja in den Tod ginge, als Du willig um meinetwillen in den Tod gegangen bist! Die Betrachtung Deines herzlichen Verlangens müsse dieses Alles in mir wirken. Amen. </w:t>
      </w:r>
    </w:p>
    <w:p w14:paraId="2A9CE0FC" w14:textId="77777777" w:rsidR="007A06F5" w:rsidRDefault="007A06F5" w:rsidP="007A06F5">
      <w:pPr>
        <w:pStyle w:val="berschrift1"/>
        <w:rPr>
          <w:sz w:val="48"/>
        </w:rPr>
      </w:pPr>
      <w:r>
        <w:t>Andachten zum Johannesevangelium</w:t>
      </w:r>
    </w:p>
    <w:p w14:paraId="5F6FFD62" w14:textId="77777777" w:rsidR="007A06F5" w:rsidRDefault="007A06F5" w:rsidP="007A06F5">
      <w:pPr>
        <w:pStyle w:val="berschrift2"/>
      </w:pPr>
      <w:r>
        <w:t>Joh. 1,19</w:t>
      </w:r>
    </w:p>
    <w:p w14:paraId="665890A2" w14:textId="77777777" w:rsidR="007A06F5" w:rsidRDefault="007A06F5" w:rsidP="007A06F5">
      <w:pPr>
        <w:pStyle w:val="StandardWeb"/>
      </w:pPr>
      <w:r>
        <w:t>Hier ist mein Herz, Herr Jesu Christ,</w:t>
      </w:r>
      <w:r>
        <w:br/>
        <w:t>Du bist mein Licht und Leben!</w:t>
      </w:r>
      <w:r>
        <w:br/>
        <w:t>Ach, mach' es, wie Du selber bist,</w:t>
      </w:r>
      <w:r>
        <w:br/>
        <w:t xml:space="preserve">Ich will Dir's ganz ergeben. </w:t>
      </w:r>
    </w:p>
    <w:p w14:paraId="6EB1969A" w14:textId="77777777" w:rsidR="007A06F5" w:rsidRDefault="007A06F5" w:rsidP="007A06F5">
      <w:pPr>
        <w:pStyle w:val="StandardWeb"/>
      </w:pPr>
      <w:r>
        <w:t xml:space="preserve">Die Juden sandten von Jerusalem Priester und Leviten, dass sie Johannes fragten: Wer bist Du? </w:t>
      </w:r>
    </w:p>
    <w:p w14:paraId="2DEB8689" w14:textId="77777777" w:rsidR="007A06F5" w:rsidRDefault="007A06F5" w:rsidP="007A06F5">
      <w:pPr>
        <w:pStyle w:val="StandardWeb"/>
      </w:pPr>
      <w:r>
        <w:t xml:space="preserve">Die Frage des heutigen Evangeliums: „ Wer bist du?“ ist offenbar die wichtigste an uns selbst, die wahre Advents- und Rüstfrage auf Weihnachten. Johannes, der größte Mensch unter allen, die vom Weibe geboren, antwortet: „Ich bin nicht Christus, ich bin nicht wert, Ihm die Schuhriemen aufzulösen, ich bin nur die Stimme des Predigers in der Wüste. Er ist das Wort, ich bin nur die Stimme des Worts. Er ist der Erlöser, ich bin nur ein armer Sünder. Er ist von oben her, ich bin von unten. Er muss wachsen, ich muss abnehmen.“ Ist das nicht auch unser Bekenntnis, wenn wir wahrhaft uns selbst prüfen? Und kommt uns dies Bekenntnis nicht lebendig zum Bewusstsein, wenn wir uns gegen Christum halten? Wie Feuer und Wasser, wie innere Reinigung von den Schlacken und äußere Reinigung vom Schmutz sich unterscheiden: so unterscheidet sich Sein Werk von unserm Werk. Wir können nur erquicken, Er aber heilt. Und wie Gott und Mensch, der Heilige und der Sünder, der Ewige und der Sterbliche sich unterscheiden, so unterscheidet sich Christi Person und unsere Person. Er ist der Ewige, der nach Johannes kam und doch vor ihm gewesen ist, der da war, ehe Abraham war, der als das Wort unbekannt das Licht und Leben der Menschen war in der alten Zeit, der von Ewigkeit her bei Gott war und Gott war; Er ist der Heilige, den die Cherubim und Engel allein würdig loben, - und wir sind befleckte Sünder, Kinder der Finsternis und des Verderbens, unfähig Ihm den geringsten Dienst zu leisten, ja nicht wert, dass Er uns Festtage beschert und in unseren Herzen seine Wohnung aufschlagen will. Wir sind nicht Christus, nicht unsere Selbsterlöser: aber Gottlob! - wir kennen Ihn, der mitten unter uns getreten ist, kennen seine Person, den Zweck seiner Ankunft, seine Erlösung und Erhöhung. Wie das die größte Niedrigkeit für den Menschen ist, Christum nicht zu kennen, und Sünde, </w:t>
      </w:r>
      <w:proofErr w:type="spellStart"/>
      <w:r>
        <w:t>Weltsinn</w:t>
      </w:r>
      <w:proofErr w:type="spellEnd"/>
      <w:r>
        <w:t xml:space="preserve">, Leichtsinn nicht so tief erniedrigt, als solche Unwissenheit: so ist das unsere wahrhafte Erhöhung und Beseligung, von Ihm zu wissen und mit Ihm in Gemeinschaft zu stehen; ja, das der wahre Adel und die höchste Würde unserer Natur. Und haben wir Ihn erst erkannt, so ist unseres Lebens Aufgabe auch klar und nahe, es ist die, Ihm den Weg zu bereiten, sowohl zu uns als zu Andern! Und zwar durch Buße, Glauben und völlige Hingebung. Haben wir das getan und tun wir das heute und morgen immer gründlicher: dann brich an, heilige Nacht; dann singet ihr Engel: „Ehre sei Gott in der Höhe!“ und du, Gemeinde: „Hosianna dem Sohne Davids! Gelobt sei, der da kommt in dem Namen des Herrn! Hosianna in der Höhe!“ </w:t>
      </w:r>
    </w:p>
    <w:p w14:paraId="3F950186" w14:textId="77777777" w:rsidR="007A06F5" w:rsidRDefault="007A06F5" w:rsidP="007A06F5">
      <w:pPr>
        <w:pStyle w:val="StandardWeb"/>
      </w:pPr>
      <w:r>
        <w:t>Mit Ernst, ihr Menschenkinder,</w:t>
      </w:r>
      <w:r>
        <w:br/>
        <w:t>das Herz in euch bestellt,</w:t>
      </w:r>
      <w:r>
        <w:br/>
        <w:t>damit das Heil der Sünder,</w:t>
      </w:r>
      <w:r>
        <w:br/>
        <w:t>der große Wunderheld,</w:t>
      </w:r>
      <w:r>
        <w:br/>
        <w:t>den Gott aus Gnad' allein</w:t>
      </w:r>
      <w:r>
        <w:br/>
        <w:t>der Welt zum Licht und Leben</w:t>
      </w:r>
      <w:r>
        <w:br/>
        <w:t>gesendet und gegeben,</w:t>
      </w:r>
      <w:r>
        <w:br/>
        <w:t xml:space="preserve">bei Allen kehre ein. </w:t>
      </w:r>
    </w:p>
    <w:p w14:paraId="52683DA8" w14:textId="77777777" w:rsidR="007A06F5" w:rsidRDefault="007A06F5" w:rsidP="007A06F5">
      <w:pPr>
        <w:pStyle w:val="StandardWeb"/>
      </w:pPr>
      <w:r>
        <w:t>Bereitet doch fein tüchtig</w:t>
      </w:r>
      <w:r>
        <w:br/>
        <w:t>den Weg dem großen Gast,</w:t>
      </w:r>
      <w:r>
        <w:br/>
        <w:t>macht seine Steige richtig,</w:t>
      </w:r>
      <w:r>
        <w:br/>
        <w:t>lasst Alles, was Er hasst;</w:t>
      </w:r>
      <w:r>
        <w:br/>
        <w:t>macht alle Bahnen recht,</w:t>
      </w:r>
      <w:r>
        <w:br/>
        <w:t>das Tal lasst sein erhöhet;</w:t>
      </w:r>
      <w:r>
        <w:br/>
        <w:t>macht niedrig, was hoch stehet,</w:t>
      </w:r>
      <w:r>
        <w:br/>
        <w:t xml:space="preserve">was krumm ist, gleich und schlecht! </w:t>
      </w:r>
    </w:p>
    <w:p w14:paraId="041236EB" w14:textId="77777777" w:rsidR="007A06F5" w:rsidRDefault="007A06F5" w:rsidP="007A06F5">
      <w:pPr>
        <w:pStyle w:val="StandardWeb"/>
      </w:pPr>
      <w:r>
        <w:t>Ein Herz, das Demut übet,</w:t>
      </w:r>
      <w:r>
        <w:br/>
        <w:t>bei Gott am Höchsten steht;</w:t>
      </w:r>
      <w:r>
        <w:br/>
        <w:t>ein Herz, das Hochmut liebet,</w:t>
      </w:r>
      <w:r>
        <w:br/>
        <w:t>mit Angst zu Grunde geht;</w:t>
      </w:r>
      <w:r>
        <w:br/>
        <w:t>ein Herz, das richtig ist</w:t>
      </w:r>
      <w:r>
        <w:br/>
        <w:t>und folget Gottes Leiten,</w:t>
      </w:r>
      <w:r>
        <w:br/>
        <w:t>das kann sich recht bereiten,</w:t>
      </w:r>
      <w:r>
        <w:br/>
        <w:t xml:space="preserve">zu dem kommt Jesus Christ. </w:t>
      </w:r>
    </w:p>
    <w:p w14:paraId="49D18387" w14:textId="77777777" w:rsidR="007A06F5" w:rsidRDefault="007A06F5" w:rsidP="007A06F5">
      <w:pPr>
        <w:pStyle w:val="StandardWeb"/>
      </w:pPr>
      <w:r>
        <w:t>Ach, mache Du mich Armen</w:t>
      </w:r>
      <w:r>
        <w:br/>
        <w:t>in dieser Gnadenzeit</w:t>
      </w:r>
      <w:r>
        <w:br/>
        <w:t>aus Güte und Erbarmen,</w:t>
      </w:r>
      <w:r>
        <w:br/>
        <w:t>Herr Jesu, selbst bereit!</w:t>
      </w:r>
      <w:r>
        <w:br/>
        <w:t>Zieh' in mein Herz hinein</w:t>
      </w:r>
      <w:r>
        <w:br/>
        <w:t>vom Stall und von der Krippen,</w:t>
      </w:r>
      <w:r>
        <w:br/>
        <w:t>so werden Herz und Lippen</w:t>
      </w:r>
      <w:r>
        <w:br/>
        <w:t xml:space="preserve">Dir ewig dankbar sein. </w:t>
      </w:r>
    </w:p>
    <w:p w14:paraId="05AFA7B1" w14:textId="77777777" w:rsidR="007A06F5" w:rsidRDefault="007A06F5" w:rsidP="007A06F5">
      <w:pPr>
        <w:pStyle w:val="berschrift2"/>
      </w:pPr>
      <w:r>
        <w:t>Joh. 1,19-36.</w:t>
      </w:r>
    </w:p>
    <w:p w14:paraId="3EC0D604" w14:textId="77777777" w:rsidR="007A06F5" w:rsidRDefault="007A06F5" w:rsidP="007A06F5">
      <w:pPr>
        <w:pStyle w:val="StandardWeb"/>
      </w:pPr>
      <w:r>
        <w:t xml:space="preserve">Auch an dich ergehen die zwei wichtigen Fragen: wer bist du? wer ist Christus? sei es, dass Menschen oder der Teufel oder Gott selber dich fragt. Was willst du antworten? Entweder bist du ohne Christus, dann ist dein Zustand der Zustand ohne Gnade, außerhalb des Gnadenstandes, der Zustand eines toten und verlorenen Menschen, der so lange bleibt, solange du dich nicht zu Christo bekehrst und die drei Schritte der Abkehr von der Sünde, der Umkehr zu dem einzigen Heiland, und der Einkehr in seine versöhnende, vergebende und heilende Gnade nicht tust. Oder aber, du hast diese drei Schritte getan und stehest durch Sinnesänderung und Glauben in einer persönlichen Herzensverbindung mit Christo, und bist durch die Wiedergeburt in Ihn eingepflanzt: wer bist du dann? Dann bist du Einer von denen, welche der Mund des Herrn also anredet: „Ich bin der Weinstock, ihr seid die Reben; wer in mir bleibet und ich in ihm, der bringet so viele Frucht; denn ohne mich könnt ihr nichts tun.“ Da ist dann ein fester Grund in dir gelegt, der da besteht und dieses Siegel hat: „Der Herr kennet die Seinen;“ und das andere: „Es trete ab von der Ungerechtigkeit, wer den Namen Christi nennet.“ Dieses Doppelsiegel ist das doppelte Kennzeichen, aber auch die doppelte Bestätigung, dass du fest in Christo gegründet bist. Es besteht darin: 1) dass dich der Herr durch den zueignenden Glauben als sein Eigentum anerkennt und dir die Gewissheit schenkt, dass du sein bist und Er dein ist, 2) dass du aber auch von aller wissentlichen Ungerechtigkeit abtretest, welche Ungerechtigkeit in der Lehre Irrlehre heißt, im Wandel aber ein Irrweg ist. Daran erkenne dich als fest in Gott gegründet. Dann wirst du aber auch von dir immer demütiger, von Christo immer höher denken und zeugen; du immer mehr Nichts, Er dir immer mehr Alles werden. O Herr Jesu, lass mich alle Selbsterhöhung fliehen und in Geduld warten, bis Du mich selbst, wenn es Dir gefällig ist, suchen, erhöhen und in Deine ewigen Hütten einführen wirst. Amen. </w:t>
      </w:r>
    </w:p>
    <w:p w14:paraId="06DF3172" w14:textId="77777777" w:rsidR="007A06F5" w:rsidRDefault="007A06F5" w:rsidP="007A06F5">
      <w:pPr>
        <w:pStyle w:val="berschrift2"/>
      </w:pPr>
      <w:r>
        <w:t>Joh. 1,37-51.</w:t>
      </w:r>
    </w:p>
    <w:p w14:paraId="3B789BA9" w14:textId="77777777" w:rsidR="007A06F5" w:rsidRDefault="007A06F5" w:rsidP="007A06F5">
      <w:pPr>
        <w:pStyle w:val="StandardWeb"/>
      </w:pPr>
      <w:r>
        <w:t xml:space="preserve">Auf diese Weise hat der leutselige Sohn Gottes seine fünf ersten Jünger an sich gezogen und gesammelt. Mit solchen fünf Erstlingen hat die Kirche Christi begonnen, die sich nun über fünf Weltteile verbreitet! – Nur einem Einzigen hat er ein Gebot gegeben, nämlich dem Philippus das Gebot: „folge mir nach,“ und wahrscheinlich klang es in dem sehnenden Herzen Philippi nicht wie ein Gebot, sondern wie eine freundliche Einladung und Erlaubnis, fast wie das freundliche Wort dem Johannes und Andreas geklungen haben mag: „Kommet und sehet!“ Petrus aber bekam die Verheißung: „Du sollst Fels heißen!“ und Nathanael: „Du wirst noch Größeres denn das sehen!“ Auch seine Bergpredigt fing Jesus mit acht Seligkeits-Verheißungen, und nicht mit einer Dornenkrone von 66 Pflichten an. Verheißungen wecken Glaubenskräfte und bannen die Mutlosigkeit, die Verdrossenheit und Trägheit. – Gemeiniglich machen zweierlei Worte den tiefsten Eindruck auf uns, und werden auch am besten von uns behalten, die Worte der Bewillkommnung und des Abschieds, die ersten und die letzten Worte aus dem Munde eines teuren Menschen. So ging es auch hier. In der göttlich reinen Seele unseres Erlösers war es nicht bloß ein ungetrübtes Gefühl, sondern auch ein helles Sehen, ein deutliches Kennen, womit Er nicht nur wusste, wer ein Mensch war, sondern auch was er sein und werden sollte und würde. Er kannte und kennt noch immer seine Schafe mit Namen. Und die Jünger haben den Eindruck jener ersten Begegnung nie vergessen; noch nach mehr als 40 Jahren, wo Johannes sein Evangelium schrieb, wusste er genau diese ersten Worte und den Tag und die Stunde, wo sie gesprochen waren. – Dabei behandelte Jesus jeden einzelnen der fünf Jünger anders, je nach seinem </w:t>
      </w:r>
      <w:proofErr w:type="spellStart"/>
      <w:r>
        <w:t>besondern</w:t>
      </w:r>
      <w:proofErr w:type="spellEnd"/>
      <w:r>
        <w:t xml:space="preserve"> Herzen und Charakter. Und noch immer sind es die verschiedensten Weisen, Zeiten, Orte, Anlässe, wie Jesus sich seine Jünger erwählt und erweckt. Wie Jesus der Originellste und Eigentümlichste, auch der Vielseitigste aller Menschen ist, so kann Er auch nur nach eines Jeglichen Eigentümlichkeit gefunden werden. Das einzig Gemeinsame bei Allen sind aber die drei Wörtlein: „Komm und siehe!“ Sie begründen das persönliche Verhältnis zu Christo, ohne welches kein lebendiges Christentum Statt finden mag. Herr, hier bin auch ich: lass mich Deine Herrlichkeit sehen: Amen. </w:t>
      </w:r>
    </w:p>
    <w:p w14:paraId="1CF8738B" w14:textId="77777777" w:rsidR="007A06F5" w:rsidRDefault="007A06F5" w:rsidP="007A06F5">
      <w:pPr>
        <w:pStyle w:val="berschrift2"/>
      </w:pPr>
      <w:r>
        <w:t>Joh. 2,1-25.</w:t>
      </w:r>
    </w:p>
    <w:p w14:paraId="02756A79" w14:textId="77777777" w:rsidR="007A06F5" w:rsidRDefault="007A06F5" w:rsidP="007A06F5">
      <w:pPr>
        <w:pStyle w:val="StandardWeb"/>
      </w:pPr>
      <w:r>
        <w:t>Jesu, wohn’ in meinem Haus,</w:t>
      </w:r>
      <w:r>
        <w:br/>
        <w:t>Weiche nimmermehr daraus;</w:t>
      </w:r>
      <w:r>
        <w:br/>
        <w:t>Wohn’ mit Deiner Gnade drin,</w:t>
      </w:r>
      <w:r>
        <w:br/>
        <w:t>Weil ich sonst verlassen bin.</w:t>
      </w:r>
      <w:r>
        <w:br/>
        <w:t>O du großer Segensmann,</w:t>
      </w:r>
      <w:r>
        <w:br/>
        <w:t>Komm mit Deinem Segen an:</w:t>
      </w:r>
      <w:r>
        <w:br/>
        <w:t>Gib Fried’, Freude, Glück und Heil,</w:t>
      </w:r>
      <w:r>
        <w:br/>
        <w:t>Das sei und bleibe unser Teil.</w:t>
      </w:r>
      <w:r>
        <w:br/>
        <w:t>Gleich wie Hiob und Abraham</w:t>
      </w:r>
      <w:r>
        <w:br/>
        <w:t>Reicher Segen überkam,</w:t>
      </w:r>
      <w:r>
        <w:br/>
        <w:t>Ei, so schütte über mich</w:t>
      </w:r>
      <w:r>
        <w:br/>
        <w:t xml:space="preserve">Deinen Segen </w:t>
      </w:r>
      <w:proofErr w:type="spellStart"/>
      <w:r>
        <w:t>mildiglich</w:t>
      </w:r>
      <w:proofErr w:type="spellEnd"/>
      <w:r>
        <w:t xml:space="preserve">. </w:t>
      </w:r>
    </w:p>
    <w:p w14:paraId="6D8268AA" w14:textId="77777777" w:rsidR="007A06F5" w:rsidRDefault="007A06F5" w:rsidP="007A06F5">
      <w:pPr>
        <w:pStyle w:val="StandardWeb"/>
      </w:pPr>
      <w:r>
        <w:t>Jesu, wohn’ in meinem Herzen,</w:t>
      </w:r>
      <w:r>
        <w:br/>
        <w:t>Wenn ich leide Angst und Schmerzen,</w:t>
      </w:r>
      <w:r>
        <w:br/>
        <w:t>Wenn mich drücket Angst und Not,</w:t>
      </w:r>
      <w:r>
        <w:br/>
        <w:t>So hilf mir, o treuer Gott.</w:t>
      </w:r>
      <w:r>
        <w:br/>
        <w:t>Wenn ich keinen Reichtum habe,</w:t>
      </w:r>
      <w:r>
        <w:br/>
        <w:t>Bleibt mir doch die Himmelsgabe.</w:t>
      </w:r>
      <w:r>
        <w:br/>
        <w:t>Ob ich hier schon Trübsal leide,</w:t>
      </w:r>
      <w:r>
        <w:br/>
        <w:t xml:space="preserve">Bleibt mir doch die Himmelsfreude. </w:t>
      </w:r>
    </w:p>
    <w:p w14:paraId="3EF63141" w14:textId="77777777" w:rsidR="007A06F5" w:rsidRDefault="007A06F5" w:rsidP="007A06F5">
      <w:pPr>
        <w:pStyle w:val="StandardWeb"/>
      </w:pPr>
      <w:r>
        <w:t xml:space="preserve">Das walte der dreieinige, ewige, barmherzige Gott, der Gott Abrahams, Isaaks und Jakobs, der Heilige in Israel, außer welchem kein Gott ist. Ach, Vater in der Höhe, Du großer und getreuer Menschenhüter, der weder schläft noch schlummert, Dir befehlen wir auch für diese Nacht unsern Eingang und Ausgang, unsern Leib und Seele, Haus und Hof, Habe und Gut. Hilf Deinem Volk und segne Dein Erbe, weide und erhöhe sie ewiglich. Segne unser armes Haus wie das Haus Obed, Edoms, behüte die Wachenden, erhöre die Betenden, beschirme die Schlafenden. Tritt den Satan unter unsere Füße, und erhalte uns bei dem Einen, dass wir Deinen Namen fürchten, und nimm uns endlich, wenn es Dir gefällt, im wahren Glauben aus der Welt zu Deinen Auserwählten. Amen. </w:t>
      </w:r>
    </w:p>
    <w:p w14:paraId="05CC5FF6" w14:textId="77777777" w:rsidR="007A06F5" w:rsidRDefault="007A06F5" w:rsidP="007A06F5">
      <w:pPr>
        <w:pStyle w:val="berschrift2"/>
      </w:pPr>
      <w:r>
        <w:t>Joh. 3,1-21.</w:t>
      </w:r>
    </w:p>
    <w:p w14:paraId="0C8A0F93" w14:textId="5530A210" w:rsidR="007A06F5" w:rsidRDefault="007A06F5" w:rsidP="007A06F5">
      <w:pPr>
        <w:pStyle w:val="StandardWeb"/>
      </w:pPr>
      <w:r>
        <w:t xml:space="preserve">Was Du, o mein Herr Jesu, zu </w:t>
      </w:r>
      <w:r w:rsidR="00FD7B96">
        <w:t>Nikodemus</w:t>
      </w:r>
      <w:r>
        <w:t xml:space="preserve"> gesagt hast, das geht auch mich und alle, die selig werden wollen, an: ihr müsset von neuem geboren werden. Ich danke Dir, dass Du mich vor so vielen hunderttausend Juden, Türken und Heiden zu der heiligen Taufe hast kommen lassen, da ich aus Wasser und Geist wiedergeboren bin. Aber wie muss ich mich vor Dir beugen und demütigen wegen des häufigen schändlichen und schädlichen Rückfalls aus dieser Taufgnade, womit ich mich der höllischen Verdammnis schuldig gemacht habe! Vergib mir diese schwere Sünde und wiedergebäre mich von neuem durch eine gründliche Erweckung und wahrhafte Bekehrung, dass ich eine neue Kreatur werde und Dir im neuen Wesen des Geistes diene. Lass mich täglich von neuem erkennen, wie viel Du mir geschenkt hast, und wie viel ich verachtet habe, wie Du mich zu einem Kinde Gottes machen wolltest, ich aber lieber ein Knecht der Sünde geworden bin, wie Du mich zum Leben eingeschrieben hattest, ich aber den Tod dafür erwählt habe. Und lass mich dann nicht wieder einschlafen, wenn ich wach geworden bin, sondern verleihe mir die Kraft, mich entschieden von der Sünde loszureißen, ihr den Rücken zu kehren und als ein Kind Gottes meinen Wandel im Himmel zu führen, damit jedermann erkenne, mein Weg geht hinauf nach dem Jerusalem, das droben ist. In Dir lass mich leben, aus Dir meine Kraft ziehen, aus Dir blühen in erneutem Willen, in Dir Früchte der Gerechtigkeit tragen. Vor allem bewahre mich vor künftigem Rückfalle und verleihe Deine Gnade, dass ich je länger je mehr ausziehe den alten Menschen, der durch Lüste in Irrtum sich verderbet, und hingegen anziehe den neuen Menschen, der nach Gott geschaffen ist in rechtschaffener Gerechtigkeit und Heiligkeit, und mächtig gemacht durch Vergebung der Sünden in Jesu Blut die alte Schlange unter meine Füße trete, bis Alles, Alles, alle meine Gebrechen, auch der letzte Fersenstich wird heil werden und ich völlig ausgeheilt im ewigen, unverletzlichen Leben bei Dir ausruhen werde. Amen. </w:t>
      </w:r>
    </w:p>
    <w:p w14:paraId="27843E84" w14:textId="77777777" w:rsidR="007A06F5" w:rsidRDefault="007A06F5" w:rsidP="007A06F5">
      <w:pPr>
        <w:pStyle w:val="berschrift2"/>
      </w:pPr>
      <w:r>
        <w:t>Joh. 3,22-36.</w:t>
      </w:r>
    </w:p>
    <w:p w14:paraId="175F05B4" w14:textId="77777777" w:rsidR="007A06F5" w:rsidRDefault="007A06F5" w:rsidP="007A06F5">
      <w:pPr>
        <w:pStyle w:val="StandardWeb"/>
      </w:pPr>
      <w:r>
        <w:t xml:space="preserve">Ja wohl bist Du der Bräutigam Deiner Gemeinde und auch meiner Seele, denn wie im Morgenlande eine Braut durch den Bräutigam erkauft werden musste vom Vater der Braut, so hast Du es getan, der Du Dich selbst für alle gegeben hast zur Erlösung. Du allein konntest es tun; konntest einen Kaufpreis geben, der mehr wert ist als alle Seelen der gefallenen Menschheit. Und Du allein hast sie erkauft mit Deinem Blut und alle Seelen erworben. Dadurch hast Du Dir die Braut rechtmäßig erworben, und wir sind nun Dein in alle Ewigkeit. – Aber Du bist noch mehr, denn Du bist uns nicht nur ein Prophet oder ein Hoherpriester oder ein König unter vielen, die Dir gleich sind, sondern Du bist der Prophet, der Prophet aller Propheten, der Hohepriester aller Hohenpriester, der König aller Könige; Du bist der Herr vom Himmel, Gott geoffenbart im Fleisch. Während alle Knechte Gottes von der Erde sind, und nur von der Erde reden können, und von himmlischen Dingen nichts zu reden wissen, wenn es ihnen nicht von Dem geoffenbart und gezeigt wird, der die alleinige Quelle alles Lichts und Lebens ist, bist Du von oben her, über alle, und hast daher uns gezeugt und geoffenbart, was Du in dem Herzen Gottes, des Vaters, aus dessen Schoß Du zu uns gekommen bist, in unvermittelter, unmittelbarer und selbständiger Anschauung gesehen und gehört hast, und selbst, während Du in sterblicher Natur auf Erden wandelst, bist Du in Deiner unsterblichen Gottesnatur fortwährend im Himmel gewesen, und hast gewusst, was im Himmel vorging. O wie einzig und unvergleichlich stehst Du da unter allen Gotteszeugen und Gottesboten! Wachse denn in uns von Tag zu Tag, und lass uns abnehmen und immer kleiner werden in uns selbst. Setze uns wie ein Siegel auf Dein Herz, und wie ein Siegel auf Deinen Arm. Nähre uns, du, Deines Leibes Heiland, mit Deinem Fleisch und Blut, auf dass auch wir werden, was Du bist, Gottes liebe Kinder, Deine Miterben, Glieder an Deinem Leibe und einst Genossen Deines himmlischen Hochzeitmahles. Amen. </w:t>
      </w:r>
    </w:p>
    <w:p w14:paraId="336A8343" w14:textId="77777777" w:rsidR="007A06F5" w:rsidRDefault="007A06F5" w:rsidP="007A06F5">
      <w:pPr>
        <w:pStyle w:val="berschrift2"/>
      </w:pPr>
      <w:r>
        <w:t>Joh. 4,1-42.</w:t>
      </w:r>
    </w:p>
    <w:p w14:paraId="183A7603" w14:textId="77777777" w:rsidR="007A06F5" w:rsidRDefault="007A06F5" w:rsidP="007A06F5">
      <w:pPr>
        <w:pStyle w:val="StandardWeb"/>
      </w:pPr>
      <w:r>
        <w:t xml:space="preserve">Herr Gott, Du bist ein Geist, und die Dich anbeten, sollen Dich im Geist und in der Wahrheit anbeten. Gib denn, dass ich auch ein wahrhaftiger Anbeter Deiner Gnade und Herrlichkeit sei, und Dich nicht bloß mit den Lippen, sondern auch im Geiste, nicht mit toten, äußeren Gewohnheiten, am wenigsten auf heuchlerische Weise, sondern allezeit in der Wahrheit anbete. Ach, ich kann Dich ja doch nicht täuschen, weil Du der Herzenskündiger bist, der Herzen und Nieren prüft und vor dem unser Inneres offen da liegt wie ein aufgeschlagenes Buch. Menschen sehen, was vor Augen ist, Du aber siehst das Herz an. Du hast ja, Herr Jesu, der Samariterin Alles gesagt, was sie getan hatte; denn Du weißt, was in dem Menschen ist und bedarfst nicht, dass Jemand Dir Zeugnis gibt von irgendeinem Menschen. O sage es auch mir, damit ich mich selbst nicht täusche, mich für einen Christen halte und doch nicht vor Dir als solcher erfunden werde. Erforsche mich und prüfe mich und erfahre, wie </w:t>
      </w:r>
      <w:proofErr w:type="spellStart"/>
      <w:r>
        <w:t>ichs</w:t>
      </w:r>
      <w:proofErr w:type="spellEnd"/>
      <w:r>
        <w:t xml:space="preserve"> meine, und siehe, ob ich auf falschem Wege bin, und leite mich auf ewigem Wege. Du hast Dich der Samariterin so gnädig angenommen und sie nicht verderben lassen, sondern sie auf dem Wege der Buße zum Glauben an Dich, den wahren Messias und großen Propheten, den Heiland der Welt und den Sohn Gottes geführt: nimm Dich denn auch meiner an; bin ich es auch nicht würdig, ich bin’s doch bedürftig; ich kann ohne Dich nicht leben und nicht sterben, nicht von der Sünde frei und im Guten stark werden. Gib insbesondere, dass ich die Gabe Gottes erkenne und wer der ist, der in seinem Worte mit mir redet und mir lebendiges Wasser geben will: Du bist es ja, o Herr, so bitte ich Dich denn, gib mir lebendiges Wasser, welches mir ein Brunnen des Wassers wird, das in das ewige Leben quillt, auf dass mich nimmermehr dürste. Erquicke mich auch jetzt mit Deinem Frieden, und lass mich unter dem Schatten Deiner Flügel sicher wohnen, sicher schlafen und sicher leben. Amen. </w:t>
      </w:r>
    </w:p>
    <w:p w14:paraId="15CE0E4F" w14:textId="77777777" w:rsidR="007A06F5" w:rsidRDefault="007A06F5" w:rsidP="007A06F5">
      <w:pPr>
        <w:pStyle w:val="berschrift2"/>
      </w:pPr>
      <w:r>
        <w:t>Joh. 4,43-54.</w:t>
      </w:r>
    </w:p>
    <w:p w14:paraId="1D07AF8A" w14:textId="77777777" w:rsidR="007A06F5" w:rsidRDefault="007A06F5" w:rsidP="007A06F5">
      <w:pPr>
        <w:pStyle w:val="StandardWeb"/>
      </w:pPr>
      <w:r>
        <w:t xml:space="preserve">Herr Jesu, Du lebest und regierest in Ewigkeit, so lass denn Deine Herrlichkeit uns offenbar werden, nicht eine vergangene, sondern eine gegenwärtige Herrlichkeit. Segne jede Not, die uns widerfährt, dass sie uns aus der Welt, aus uns selber heraus und zu Dir hin treibe. Erhöre unser Gebet, auch unser unvollkommenes </w:t>
      </w:r>
      <w:proofErr w:type="spellStart"/>
      <w:r>
        <w:t>Notgebet</w:t>
      </w:r>
      <w:proofErr w:type="spellEnd"/>
      <w:r>
        <w:t xml:space="preserve"> und lehre uns </w:t>
      </w:r>
      <w:proofErr w:type="spellStart"/>
      <w:r>
        <w:t>hinansteigen</w:t>
      </w:r>
      <w:proofErr w:type="spellEnd"/>
      <w:r>
        <w:t xml:space="preserve"> auf den Gebetsstufen bis zu der höchsten und letzten, da wir Dich anbeten werden in ganz lauterer und heiliger Liebe, in vollkommener Freude an Deiner Schöne! Aber auch ehe wir angelangen, o Herr, an das Ufer der seligen Ewigkeit, da man Dich im Schauen preist, müsse der Anker unseres Lebens fest in Dich eingeschlagen sein, auf dass wir im Frieden dahingleiten mitten über die tobenden Wellen der Welt. Behalte uns im Glauben, im Glauben an Dein Wort, und was Du uns hier schon bescherst an Vorgeschmack der himmlischen Freude vor Deinem Angesicht, das lass uns gereichen zur Stärkung im Glauben, damit wir in dem wahrhaft seligen, friedensvollen Stande erfunden werden: doch zu glauben, auch wo wir nicht sehen! – Und noch Eins, lieber Herr Jesu: ist’s möglich, so gönne uns das glückliche Loos des Königischen von Kapernaum, zu glauben mit unserm ganzen Hause und in Wahrheit zu sprechen: „Ich und mein Haus wir wollen dem Herrn dienen.“ Ja, lass uns alle zusammen Dein Eigentum und Deine Gesegneten sein in Ewigkeit. Willst Du uns gebrauchen zu Werkzeugen der Bekehrung der Unsrigen, so gib uns dazu die Kraft, welche uns mangelt, Ernst, Liebe, Weisheit, Treue, - Alles, Herr, was nur Du kannst geben. Ach, dass wir Dich nur nicht hindern mögen durch unser Tun! Dass doch keiner von den Unsrigen zurückbleibe, keiner durch seinen Unglauben verloren gehe, sondern alle, alle bekehrt und selig werden, dass wir auch einmal dort sagen können: Hier bin ich und die Kinder, die mir der Herr gegeben hat. Wenn einst Dein Haus wird voll sein, voll von Gerechten durch Einen Glauben, dann müsse Niemand fehlen von Allen, für welche und mit welchen zu beten Dein Geist uns hier getrieben hat. Das hilf, Herr Jesu, Amen. </w:t>
      </w:r>
    </w:p>
    <w:p w14:paraId="4AE5F582" w14:textId="77777777" w:rsidR="007A06F5" w:rsidRDefault="007A06F5" w:rsidP="007A06F5">
      <w:pPr>
        <w:pStyle w:val="berschrift2"/>
      </w:pPr>
      <w:r>
        <w:t>Joh. 5,1-23.</w:t>
      </w:r>
    </w:p>
    <w:p w14:paraId="730854CA" w14:textId="77777777" w:rsidR="007A06F5" w:rsidRDefault="007A06F5" w:rsidP="007A06F5">
      <w:pPr>
        <w:pStyle w:val="StandardWeb"/>
      </w:pPr>
      <w:r>
        <w:t xml:space="preserve">Herr Jesu, Du selbst bist, zur Zeit Deines irdischen Leidens und Sterbens, voller Schmerzen, Angst und Mattigkeit gewesen, und weißt also, wie einem armen, kranken, kraftlosen Menschen zu Mute sei, dass Du Dich seiner desto leichter erbarmen kannst. Du bist in den Tagen Deines Fleisches recht liebreich mit den Kranken umgegangen, hast ihnen tröstlich zugesprochen, und sie so mit erwünschter Hilfe und Gesundheit erfreuet. Dem Elenden, der bei dem Teich Bethesda 38 Jahre krank und hilflos gelegen, redetest Du freundlich zu, und fragtest: willst du gesund werden? und als er Dir, Herr Jesu, seine Not klagte, machtest Du ihn mit einem Wort gesund. Liebster Heiland und Erlöser, hieraus lerne ich, dass Du ein allgemeiner Aufseher und Arzt der Kranken seiest. du weißt, wo Jeder von ihnen in seinem Elend seufzt; Du weißt, wie groß die Not ist, wie lange sie gewährt, was für Pflege und Wartung jeder hat, oder wem es daran fehlt; Du hilfst auch wohl unvermutet; Du trittst zu, wenn alle Menschen abgetreten sind; Du schaffest Rat, wenn Niemand mehr Rat weiß. Ach, lass mich das wohl in meinem Herzen erwägen und zu der Überzeugung führen: Du werdest auch auf mich Acht haben, all’ mein Seufzen, Sehnen und Weinen zählen, und wenn mich gleich alle Menschen verließen, so werdest Du doch mich nimmermehr verlassen. Nach langer Geduld, nach 38 Jahren, kam endlich doch Deine Hilfe an jenen elenden, verlassenen Menschen, und zwar damals, als er sie nicht hoffte. So wirst Du denn auch, mein Heiland, wenn die rechte Stunde gekommen ist, mit Deiner Hilfe an mich kommen, vielleicht durch Wege und Mittel, worauf ich und Niemand hat denken können. – O Du forderst von mir Schwachen kein weitläufiges Gebet, keine umständliche Erzählung meiner Not; es ist schon genug, Dich zum Erbarmen zu bewegen, wenn ich Dich kläglich ansehe und im Stillen zu Dir seufze. Lass mich dieses denn ins Werk richten; lass mich, wenn ich wegen meiner Schwachheit nicht mehr reden kann, nach Dir seufzen, oder wenn ich auch nicht mehr seufzen kann, nur an Dich denken: so wirst auch Du, mein Jesu, in Gnaden an mich denken, mein Elend gnädig ansehen, mir meine Sünde vergeben, und endlich mich als Dein Kind zum ewigen Leben auf- und annehmen. Amen. </w:t>
      </w:r>
    </w:p>
    <w:p w14:paraId="21A9BE0C" w14:textId="77777777" w:rsidR="007A06F5" w:rsidRDefault="007A06F5" w:rsidP="007A06F5">
      <w:pPr>
        <w:pStyle w:val="berschrift2"/>
      </w:pPr>
      <w:r>
        <w:t>Joh. 5,24-47.</w:t>
      </w:r>
    </w:p>
    <w:p w14:paraId="07ECA529" w14:textId="77777777" w:rsidR="007A06F5" w:rsidRDefault="007A06F5" w:rsidP="007A06F5">
      <w:pPr>
        <w:pStyle w:val="StandardWeb"/>
      </w:pPr>
      <w:r>
        <w:t xml:space="preserve">Wenn in irgendeinem Kapitel Jesus die Beweise für seine Gottheit wahrhaft häuft, so ist es dieses. Er schreibt sich in demselben zu die Auferweckung der Toten und das Gericht, und verlangt von den Menschen die gleiche Anbetung mit dem Vater. Als Zeugnisse dafür beruft Er sich auf sein eignes, auf Johannis des Täufers, auf seiner Wunder Zeugnis, auf die Stimmen des Vaters und auf die Weissagungen des alten Testaments. Wer diesen Zeugnissen nicht glauben will, von dem gilt noch immer die Anklage des Herrn, dass es ihm nicht um sein eignes ewiges und seliges Leben, sondern um Jesu Tod zu tun ist, dass er nur seine Ehre vor der Welt sucht und nicht die Verherrlichung Christi, dass er lieber falschen Propheten und Irrlehrern glaubt, die ihm schmeicheln, als dem wahren Propheten Gottes, der ihm die Wahrheit sagt, und darum auch nicht zu retten ist, sondern der Anklage und Verdammnis vor Gottes Thron entgegengeht. Furchtbarer Widerspruch! Man hält Jesum für einen guten, tugendhaften Menschen, und doch will man seinen Worten über seine Gottheit nicht glauben? Wo bleibt da noch der Glaube an die Tugend, wenn der Glaube an die Wahrhaftigkeit aufhört? Entweder ich glaube an Jesu Gottheit, dann kann ich auch an seine Tugend glauben, oder ich glaube an Seine Gottheit nicht, dann muss ich auch seine Tugend verwerfen. Es geht mit der Tugend und mit der Gottheit Christi, wie mit den Schriften Mosis und den Aussagen Christi. Wer Mosi glaubt, muss auch an Christum glauben, und wer an Christum nicht glaubt, muss auch Mosen verwerfen und ist weder Jude noch Christ, sondern ein unseliges Mittelding. Wie teuer bekräftigt Jesus mit dieser Erklärung die Wahrheit der Schriften Mosis! Wie bezeugt Er damit so deutlich die Übereinstimmung des alten und neuen Testaments! Wie schließt Er, was Er in Bethesda begonnen mit der Tat, im Tempel fortgesetzt mit der außerordentlichen Rede, mit einem ernsten und erschütternden Fragezeichen an Alle! Herr, ich glaube, hilf meinem Unglauben. Amen. </w:t>
      </w:r>
    </w:p>
    <w:p w14:paraId="1C88BE5C" w14:textId="77777777" w:rsidR="007A06F5" w:rsidRDefault="007A06F5" w:rsidP="007A06F5">
      <w:pPr>
        <w:pStyle w:val="berschrift2"/>
      </w:pPr>
      <w:r>
        <w:t>Joh. 6,1-40.</w:t>
      </w:r>
    </w:p>
    <w:p w14:paraId="44FB8632" w14:textId="77777777" w:rsidR="007A06F5" w:rsidRDefault="007A06F5" w:rsidP="007A06F5">
      <w:pPr>
        <w:pStyle w:val="StandardWeb"/>
      </w:pPr>
      <w:r>
        <w:t xml:space="preserve">Herr Jesu Christe, Du ewiges Wort des Vaters, der Du uns Dein heiliges Evangelium aus dem Schoß Deines himmlischen Vaters geoffenbart hast, ich klage und bekenne Dir von Herzen, dass ich Dein Wort oft gering geachtet, ungern gehört, </w:t>
      </w:r>
      <w:proofErr w:type="spellStart"/>
      <w:r>
        <w:t>unfleißig</w:t>
      </w:r>
      <w:proofErr w:type="spellEnd"/>
      <w:r>
        <w:t xml:space="preserve"> gelernt, nicht von Herzensgrund betrachtet, nicht rechtschaffene Lust und Liebe dazu gehabt; sondern vielmehr die weltliche Eitelkeit demselben vorgezogen habe, da es doch ein teures, wertes Wort ist, der edelste Schatz, die höchste Weisheit, deren Geheimnis auch die Engel zu schauen gelüstet. Ach, vergib mir solche Unachtsamkeit und Verachtung Deines seligmachendes Wortes. Wende von mir ab die schwere Strafe, die Du dräuest: „Weil du mein Wort verworfen hast, will ich dich wieder verwerfen.“ Zünde dagegen in mir an ein heiliges Verlangen und Hunger nach Deinem Worte, als dem Brote vom Himmel und der wahrhaftigen Seelenspeise; und einen brennenden Durst nach ihm, als dem Brunnen und Wasser des Lebens. Ach, ich sehe es wohl ein, warum ich oft bei Dir nur schmale Bissen gefunden habe: der Grund meines Herzens gehört noch zu sehr der Welt an, und ich habe noch nicht völlig gebrochen mit mir selber. O gib mir Kraft, mich völliger zu scheiden von der Welt und von der vergänglichen Lust, damit ich mich fester und immer fester an Dich anschließe. Zeige mir immer klarer meine innere Leere, damit ich desto hungriger werde nach der Speise, die nicht vergänglich ist, sondern die da bleibet in das ewige Leben. Die Hungrigen füllst Du ja mit Gütern, die Reichen lässt Du leer. Gib, dass ich aus Deinem Worte Dich und mich recht erkenne, mein Elend und Deine Barmherzigkeit, meine Sünde und Deine Gnade, meine Armut und Deinen Reichtum, meine Schwachheit und Deine Stärke, meine Torheit und Deine Weisheit, meine Finsternis und Dein Licht. Ach, Herr, wohl den Menschen, die in Deinem Hause wohnen, die loben Dich immerdar! Wohl dem, den Du erwählest und zu Dir lässt, der hat reichen Trost von Deinem heiligen Tempel. Amen. </w:t>
      </w:r>
    </w:p>
    <w:p w14:paraId="0057FD8A" w14:textId="77777777" w:rsidR="007A06F5" w:rsidRDefault="007A06F5" w:rsidP="007A06F5">
      <w:pPr>
        <w:pStyle w:val="berschrift2"/>
      </w:pPr>
      <w:r>
        <w:t>Joh. 6,41-71.</w:t>
      </w:r>
    </w:p>
    <w:p w14:paraId="4AA654A6" w14:textId="77777777" w:rsidR="007A06F5" w:rsidRDefault="007A06F5" w:rsidP="007A06F5">
      <w:pPr>
        <w:pStyle w:val="StandardWeb"/>
      </w:pPr>
      <w:r>
        <w:t xml:space="preserve">Nein, Herr, ich will Dich nicht verlassen; denn Du hast Worte des ewigen Lebens; Du bist das lebendige Brot vom Himmel gekommen; Du hast Dein Fleisch gegeben für das Leben der Welt, und sagst es selber: „Werdet ihr nicht essen das Fleisch des Menschensohnes und trinken sein Blut, d.h. durch den Glauben mit Ihm in die engste Gemeinschaft treten, Ihn in euer Fleisch und Blut verwandeln, so habt ihr kein Leben in euch; wer aber mein Fleisch isst und trinket mein Blut, der hat das ewige Leben.“ So unentbehrlich Speise und Trank ist zur Erhaltung meines natürlichen Lebens, so unentbehrlich bist Du mir zur Erlangung des geistlichen und ewigen Lebens; ohne Dich habe ich kein Leben in mir, kann auch keine Frucht bringen, muss sterben. Du allein bist die rechte Speise meiner Seele, in jedem Betracht das Rechte, alles Andere ist es nicht; das rechte Gold, Kleid, Haus, die rechte Augensalbe, Arznei, Freude, Gerechtigkeit, der rechte Stern, die rechte Sonne. Du erhältst mich nicht nur für eine Zeitlang, sondern für ewig. Du stärkst mich zu den größten Taten und den schwersten Leiden. Wie das Essen und Trinken mich in eine höchst genaue Verbindung mit Speise und Trank setzt, so dass sie ein Teil meines Wesens wird, so setzt mich der Glaube, besonders im </w:t>
      </w:r>
      <w:proofErr w:type="spellStart"/>
      <w:r>
        <w:t>Genusse</w:t>
      </w:r>
      <w:proofErr w:type="spellEnd"/>
      <w:r>
        <w:t xml:space="preserve"> des heiligen Abendmahls, in die engste Vereinigung mit Dir, macht mich der göttlichen Natur teilhaftig; Du wirst mit allen Deinen Gütern mein, und ich mit allen Sünden und Unglück werde Dein Leib; und in dieser Vereinigung mit Dir kann mir nichts mehr schaden, denn ich werde mit meiner Sünde und Schwachheit von und in der ewigen Gerechtigkeit und Stärke getragen. Und weil ich in Dir bin, kann ich keine so große Sünde haben, die mich könnte verdammen, der Tod kann mich nicht überwältigen und behalten. Darum bleibe es dabei und mache mich immer fester darin: Ich will nun still an Dir kleben, in Dir leben, tausend Welten können gegen Dich nichts gelten. Amen. </w:t>
      </w:r>
    </w:p>
    <w:p w14:paraId="6A0A4303" w14:textId="77777777" w:rsidR="007A06F5" w:rsidRDefault="007A06F5" w:rsidP="007A06F5">
      <w:pPr>
        <w:pStyle w:val="berschrift2"/>
      </w:pPr>
      <w:r>
        <w:t>Joh. 7,1-30.</w:t>
      </w:r>
    </w:p>
    <w:p w14:paraId="26B9C918" w14:textId="6E2DAE09" w:rsidR="007A06F5" w:rsidRDefault="007A06F5" w:rsidP="007A06F5">
      <w:pPr>
        <w:pStyle w:val="StandardWeb"/>
      </w:pPr>
      <w:r>
        <w:t xml:space="preserve">Wie der Mensch nicht leben kann ohne Brot und Licht, so kann der Christ nicht leben ohne Dich, o Herr. Wie der Mensch atmen muss, um zu leben, so muss der Christ beten, um geistiger Weise nicht zu sterben. Alles mit Dir, nichts ohne Dich! Das ist des Christen Losung. An Gottes Segen ist Alles gelegen! So spricht er am Morgen. Gott allein die Ehr’! So spricht er am Abend. Mit Dir fängt er an, mit Dir fährt er fort, mit Dir hört er auf. Könnte er dem Schlafe in die Arme sinken, dem Bruder des Todes, ohne seine Seele in die Hand des lebendigen Gottes gestellt zu haben? So bete ich denn auch heute mit Luthers Worten: „Ich danke Dir, mein himmlischer Vater, durch Jesum Christum, Deinen lieben Sohn, dass Du mich diesen Tag </w:t>
      </w:r>
      <w:r w:rsidR="00FD7B96">
        <w:t>gnädig</w:t>
      </w:r>
      <w:r>
        <w:t xml:space="preserve"> behütet hast, und bitte Dich, Du wollest mir vergeben alle meine Sünde, wo ich Unrecht gehabt habe, und mich diese Nacht </w:t>
      </w:r>
      <w:r w:rsidR="00FD7B96">
        <w:t>gnädig</w:t>
      </w:r>
      <w:r>
        <w:t xml:space="preserve"> behüten. Denn ich befehle mich, meinen Leib und Seele, und Alles in deine Hände. Dein heiliger Engel sei mit mir, dass der böse Feind keine Macht an mir finde. Amen.“ Herr, erhöre mich! Erhöre mich in der kommenden Nacht der Natur, erhöre mich in jeder künftigen Nacht meines Geistes und Herzens. Du bist ja das Licht der Welt, das alle Finsternis bannt; Du schläfst und schlummerst nie, und vor Deinem Auge muss selbst die Finsternis Licht sein. Lass mich denn allezeit inne werden und erfahren, dass Du, Herr Christe, von Gott bist, und Deine Lehre von Gott ist, und darum die siegende Wahrheit über alle Lüge und Bosheit. Ach, Erfahrung ist ja die Lehrerin und die eigentliche Schule der wahren Erkenntnis, welche gegen das gelehrteste Wissen ganz so sich verhält, wie der Selbstgenuss köstlicher Feigen und Trauben gegen das Anschauen eines von der größten Meisterhand gemachten Fruchtbildes. Wer Dich nicht bloß aus den Zeugnissen der heiligen Schrift kennt, sondern selbst in Deiner Kur war und Deine verordneten Mittel brauchte, Dich anrührte und gesund wurde, der schmeckt und sieht, wie freundlich Du bist, und wes das Herz voll ist, strömt der Mund über. Hilf auch mir immer mehr zu solcher seligen Erfahrung. Amen. </w:t>
      </w:r>
    </w:p>
    <w:p w14:paraId="406472FD" w14:textId="77777777" w:rsidR="007A06F5" w:rsidRDefault="007A06F5" w:rsidP="007A06F5">
      <w:pPr>
        <w:pStyle w:val="berschrift2"/>
      </w:pPr>
      <w:r>
        <w:t>Joh. 7,31-53.</w:t>
      </w:r>
    </w:p>
    <w:p w14:paraId="689C2282" w14:textId="77777777" w:rsidR="007A06F5" w:rsidRDefault="007A06F5" w:rsidP="007A06F5">
      <w:pPr>
        <w:pStyle w:val="StandardWeb"/>
      </w:pPr>
      <w:r>
        <w:t xml:space="preserve">Ob Jesus wohl an irgendeinem Abend sich niedergelegt hat, ohne zu beten? Heißt es doch von Ihm: „Es begab sich aber zu der Zeit, dass Er ging auf einen Berg zu beten, und Er blieb über Nacht in dem Gebet zu Gott.“ (Luc. 6,12.) Auf seine Stimme will ich hören, nach seinem Bilde will ich mich bilden. In der Stile des Abend und durch das Schweigen der Nacht will ich vernehmen das Wort meines Erlösers: „Ein Beispiel habe ich euch gegeben, dass ihr tut, wie ich getan habe! Ich habe mich zurückgezogen in meine verborgene Kammer, und überdecke die Ereignisse des vergangenen Tages. Wie bald und wie schnell ist ein Tag dahin! Es wird Morgen, Mittag und Abend, ich weiß nicht wie. Pfeilschnell eilen an mir vorüber die geflügelten Stunden. So war es auch heute. Ach, manchem meiner Brüder mag wohl der Tag, der mir so schnell vergangen ist, langsam traurig dahingeschlichen sein! Wenn man traurig ist und Leide trägt, so dehnen sich die Minuten zu Stunden aus. Nicht nur die Uhr des Ungeduldigen, auch die Uhr des Weinenden geht nimmer zu früh. Er möchte gern vorwärts schieben den Zeiger der langsam schleichenden Zeit, und es währet so lange, bis es will Abend werden, und wenn es nun endlich unter Seufzern und Tränen Abend geworden ist, so will kein Ende nehmen die Nacht. Tröste euch Gott, ihr armen Leidenden, und Sein heiliger Engel erquicke euch durch einen liebenden Traum! Herr, mein Gott, wer bin ich, und was ist mein Haus, dass Du mich bis hierher gebracht hast? Kein Hiobsbote ist über die Schwelle meines Hauses getreten. Du hast mich gnädig behütet, und Deine Hand war mit mir, während Du heimgesucht hast, im Laufe dieses Tages, so manches Haus mit Trübsal und Not! In meinen Dank mischt sich die Bitte: </w:t>
      </w:r>
    </w:p>
    <w:p w14:paraId="48E4C3D2" w14:textId="77777777" w:rsidR="007A06F5" w:rsidRDefault="007A06F5" w:rsidP="007A06F5">
      <w:pPr>
        <w:pStyle w:val="StandardWeb"/>
      </w:pPr>
      <w:r>
        <w:t>Lass auch morgen mit den Meinen</w:t>
      </w:r>
      <w:r>
        <w:br/>
        <w:t xml:space="preserve">Keinen Unfall mich beweinen! </w:t>
      </w:r>
    </w:p>
    <w:p w14:paraId="0B392D07" w14:textId="77777777" w:rsidR="007A06F5" w:rsidRDefault="007A06F5" w:rsidP="007A06F5">
      <w:pPr>
        <w:pStyle w:val="StandardWeb"/>
      </w:pPr>
      <w:r>
        <w:t xml:space="preserve">Ach, mich ängstigt der Gedanke, dass abermals ein Tag vergangen ist, der sich hingestellt hat vor Deinen Richterstuhl, Allheiliger, und mein Ankläger ist, weil ich nicht rein geblieben bin von Sünde. Vergib mir meine Schuld, bevor ich mich schlafen lege und lass mich einschlafen mit dem Bewusstsein: Du bist ein Vater, in Christo Jesu mein versöhnter Vater! </w:t>
      </w:r>
    </w:p>
    <w:p w14:paraId="2B8121F0" w14:textId="77777777" w:rsidR="007A06F5" w:rsidRDefault="007A06F5" w:rsidP="007A06F5">
      <w:pPr>
        <w:pStyle w:val="StandardWeb"/>
      </w:pPr>
      <w:r>
        <w:t>Streiche meiner Sünden Fluch,</w:t>
      </w:r>
      <w:r>
        <w:br/>
        <w:t xml:space="preserve">Herr, aus Deinem Richterbuch! </w:t>
      </w:r>
    </w:p>
    <w:p w14:paraId="13FFB71A" w14:textId="77777777" w:rsidR="007A06F5" w:rsidRDefault="007A06F5" w:rsidP="007A06F5">
      <w:pPr>
        <w:pStyle w:val="StandardWeb"/>
      </w:pPr>
      <w:r>
        <w:t xml:space="preserve">Lass niemals das Wort Christi an mir wahr werden, das Er zu den Pharisäern sprach: „Ihr werdet mich suchen, und nicht finden, und wo ich bin, da könnet ihr nicht hinkommen“, sondern hilf mir, dass ich allezeit fest an Ihn glaube und von meinem Leibe Ströme des lebendigen Wassers fließen. </w:t>
      </w:r>
    </w:p>
    <w:p w14:paraId="54201BCA" w14:textId="77777777" w:rsidR="007A06F5" w:rsidRDefault="007A06F5" w:rsidP="007A06F5">
      <w:pPr>
        <w:pStyle w:val="StandardWeb"/>
      </w:pPr>
      <w:r>
        <w:t xml:space="preserve">Gott sei mir Sünder gnädig! Mit diesem Seufzer werfe ich mich in die Arme des Schlafes, zuvor aber an Dein Vaterherz, mein Erbarmer! Die Nacht ist dunkel; aber Du bist mein Licht. Der Schlaf ist ein Bruder des Todes; aber Du bist der Vater des Lebens. Wie hilflos liege ich da, wenn ich schlafe! </w:t>
      </w:r>
    </w:p>
    <w:p w14:paraId="6ED6E8D3" w14:textId="77777777" w:rsidR="007A06F5" w:rsidRDefault="007A06F5" w:rsidP="007A06F5">
      <w:pPr>
        <w:pStyle w:val="StandardWeb"/>
      </w:pPr>
      <w:r>
        <w:t xml:space="preserve">Das Auge sieht nicht, und das Ohr hört nicht, und in Bewusstlosigkeit ist versunken die unsterbliche Seele, gefangen und umstrickt von den Banden der Sinne. Geheimnisvoll schlägt fort das Herz in meiner Brust, aber ich fühle die Pulse nicht klopfen. Ich liege unter dem Betttuche, und mit geschlossenen Augen im Bett, wie einst im Sarge. Dir, mein Gott und Vater, befehle ich meine unsterbliche Seele! Die Seele in Gott, und Gott in der Seele! Wer so schläft, der schläft wohl! Amen. </w:t>
      </w:r>
    </w:p>
    <w:p w14:paraId="45AEDBB1" w14:textId="77777777" w:rsidR="007A06F5" w:rsidRDefault="007A06F5" w:rsidP="007A06F5">
      <w:pPr>
        <w:pStyle w:val="berschrift2"/>
      </w:pPr>
      <w:r>
        <w:t>Joh. 8,1-30.</w:t>
      </w:r>
    </w:p>
    <w:p w14:paraId="602EE4A6" w14:textId="77777777" w:rsidR="007A06F5" w:rsidRDefault="007A06F5" w:rsidP="007A06F5">
      <w:pPr>
        <w:pStyle w:val="StandardWeb"/>
      </w:pPr>
      <w:r>
        <w:t xml:space="preserve">Ein furchtbares, drohendes Wort ist das Wort: „Wo ich hingehe, da könnet ihr nicht hinkommen!“ In der Tat, die können es auch nicht, die von unten her sind, von dieser Welt; denn Er ist nicht von dieser Welt, sondern von oben her, und dieser Unterschied des Ursprungs wie des Wesens, der allerdings eine Zeitlang äußerlich verschwinden kann, - wie ja der Heiland, als Er jene Worte sprach, sich in Gestalt, Gebärde und Gewand nicht von den Andern unterschied – ist so durchgreifend, dass er jedenfalls am Ende in seiner ganzen Schärfe offenbar werden muss. Wo die Wege so durchaus andere, ja entgegengesetzte sind, wie die Wege Christi und die Wege der Welt, wie könnten sie zum gleichen Ziele führen? Die Kinder der Welt können mit ihrem ganzen irdischen Sinn und Treiben nicht in den Himmel kommen, wenn sie auch wollten; aber sie wollen auch nicht. Zwar sagt Christus: „ihr werdet mich suchen,“ aber Er setzt hinzu: „und in eurer Sünde sterben.“ So gibt es also ein Suchen, das mit keinem Finden belohnt wird; ein Fragen nach dem Herrn, dem der Herr nicht antwortet. So begehren die törichten Jungfrauen auch noch Einlass, aber die Tür ist und bleibt verschlossen. So sucht der reiche Mann in der Qual der Hölle auch nach Hilfe, aber die Kluft zwischen ihm und Abraham ist und bleibt befestigt. Es gibt ein falsches Suchen, hinter welchem sich immer noch ein Herz verbirgt, das Ihn nicht sucht, das Ihm fremd und ferne ist. Dieses Suchen ist ein bloß durch die äußere Not oder die Angst des Todes erzeugtes, kein lebendiges Suchen nach Frieden und Versöhnung mit Gott, und darum ein fruchtloses. Herr, bewahre mich vor diesem falschen Suchen, damit ich nicht auch einmal, unversöhnt, in meiner Sünde sterbe, und lass mich Dich allezeit aufrichtig suchen, in bußfertiger Demut, in verlangendem Glauben, damit Du allein mein Leben seist und Sterben einst mein Gewinn werde, die völlige Liebe zu Dir alle Furcht austreibe und mich nichts scheiden könne von Dir und Deinem Reiche. Amen. </w:t>
      </w:r>
    </w:p>
    <w:p w14:paraId="02069BDC" w14:textId="77777777" w:rsidR="007A06F5" w:rsidRDefault="007A06F5" w:rsidP="007A06F5">
      <w:pPr>
        <w:pStyle w:val="berschrift2"/>
      </w:pPr>
      <w:r>
        <w:t>Joh. 8,31-59.</w:t>
      </w:r>
    </w:p>
    <w:p w14:paraId="5295FB72" w14:textId="77777777" w:rsidR="007A06F5" w:rsidRDefault="007A06F5" w:rsidP="007A06F5">
      <w:pPr>
        <w:pStyle w:val="StandardWeb"/>
      </w:pPr>
      <w:r>
        <w:t xml:space="preserve">Welche Mühe gibt sich in diesen Worten der Herr, die Juden ihres Irrtums zu überführen! Wie lässt Er sich herab, die Sehnsucht nach dem wahren Leben bei ihnen zu wecken! Wie langmütig und geduldig versucht Er immer von neuem, ihren Sinn für dasselbe aufzuschließen! Doch es scheitert all’ sein Wohlmeinen und seine Sorgsamkeit an der Verkehrtheit der Hörer. Sie wollen die Wahrheit nicht, sondern Bestätigung für ihre Ansichten, und sind im voraus darüber entschieden, was sie zu glauben haben. Wo sie prüfen sollten, da sind sie absprechend und voll Hohn. So sehr empören sie sich gegen des Herrn Wort, dass sie wuterhitzt Steine aufraffen, Ihm den Tod zu geben. – Noch sollten sie nicht triumphieren, noch entzog sich Jesus ihren Händen. Ihr späteres Triumphgeschrei aber war ihre Schmach und wurde Angstgeschrei zu der Zeit des Elends, die Jesus als Folge davon, dass sie Ihn verworfen, vorhergesagt hatte. Da mochten viele enttäuscht werden, die auf ihren Unglauben so sicher getrotzt hatten. Denn es ist eine große Selbsttäuschung, wenn der Mensch nicht an Jesum glaubt. Schon deshalb, weil er, wie die Pharisäer, durch seinen Unglauben seine Ehre sucht und gerade dadurch sich verunehrt; weil er ferner, wie sie, diesen Glauben Aberglauben, Samariterglauben, Schwärmerei eines Besessenen schilt, und dadurch sich selbst dem schnödesten Aberglauben immer mehr Preis gibt: denn vom Unglauben zum Aberglauben ist nur ein Schritt, und Einem muss der Mensch vertrauen: ist es die Wahrheit nicht, so ist es die Lüge, das Sinnliche und Zeitliche, die Naturanbetung, der Götzendienst mit eigenem Verdienst, die Gespensterfurcht, vor allem der eisigste und teuflischste Aberglaube, der Aberglaube an sich selbst. Endlich täuscht sich der Unglaube auch darin, dass er den Glauben an Christum mit einem freien Lebensgenusse unverträglich hält, und gerade dadurch des wahren Lebens sich beraubt und dem ewigen Tode verfällt. Herr, gib uns Glauben, so haben wir Alles, was wir bedürfen. Bewahre uns vor Sorgen und Lüsten, d.h. vor </w:t>
      </w:r>
      <w:proofErr w:type="spellStart"/>
      <w:r>
        <w:t>Weltsinn</w:t>
      </w:r>
      <w:proofErr w:type="spellEnd"/>
      <w:r>
        <w:t xml:space="preserve">, zu welchen beiden bösen Dingen es so viel Versuchung gibt durch die Not und durch die lockenden Zerstreuungen auch in dieser Zeit; denn beide vertreiben das höhere Sinnen und die Glaubensfähigkeit, und machen, dass es mit unserm Glaubensleben nicht vorwärts geht. Amen. </w:t>
      </w:r>
    </w:p>
    <w:p w14:paraId="5EDC2AEB" w14:textId="77777777" w:rsidR="007A06F5" w:rsidRDefault="007A06F5" w:rsidP="007A06F5">
      <w:pPr>
        <w:pStyle w:val="berschrift2"/>
      </w:pPr>
      <w:r>
        <w:t>Joh. 9.</w:t>
      </w:r>
    </w:p>
    <w:p w14:paraId="3F67566F" w14:textId="22491E0F" w:rsidR="007A06F5" w:rsidRDefault="007A06F5" w:rsidP="007A06F5">
      <w:pPr>
        <w:pStyle w:val="StandardWeb"/>
      </w:pPr>
      <w:r>
        <w:t xml:space="preserve">Gnädiger und barmherziger Gott, ich komme an diesem Tage vor Dein heiliges Angesicht mit Loben und Danken, dass Du mich die vergangenen sechs Tage so </w:t>
      </w:r>
      <w:r w:rsidR="00FD7B96">
        <w:t>gnädig</w:t>
      </w:r>
      <w:r>
        <w:t xml:space="preserve"> erhalten und die Arbeit meiner Hände so reichlich gesegnet hast. Du hast meinen Eingang und Ausgang bewahret, auf meinen Wegen mich behütet und mir an Leib und Seele viel Gutes erwiesen. Dafür lobe und preise ich Dich von Grund meines Herzens. Gehet nun weg, ihr irdischen Geschäfte; weichet von mir, ihr Sorgen; jetzt baue ich in meinem Herzen Gott einen Tempel auf. Es soll ein Bethaus werden, darin ich meinem Gott allein dienen will. O der unaussprechlichen Liebe, welche den Menschen einen Ruhetag von aller ihrer Arbeit bestimmt hat! Diese Ruhe erinnert uns an die Ruhe im Paradiese, da wir ohne Not und Mühe allezeit Gott zu dienen und zu loben wären beschäftigt gewesen. Diese Ruhe ist ein Bild der künftigen Himmelsruhe! denn es ist den Kindern Gottes noch eine vollkommene Ruhe vorhanden und verheißen, welche in dem ewigen Leben angehen wird; da werden sie von aller Arbeit, von Leiden, Schmerzen und Sünden befreit sein. Ach, gnädiger Gott, lass mich den bevorstehenden Sonntag in Deiner Furcht und in Deiner Gnade hinbringen. Gib mir Deinen heiligen Geist, dass ich den ganzen Tag Dir aufopfere und zu Deinem Dienste anwende. Wecke mich früh auf zum Lob, zum Gebet und zum Gesang bei dem Gottesdienste. Erhalte mein Herz in steter Andacht, damit keine irdische Sorgen in dasselbe einschleichen. Wenn Dein Wort gepredigt wird, so öffne mir das Herz, dass ich darauf achten, solches in mein Herz fassen und als einen teuren Schatz darin bewahren möge, damit das gepredigte und gehörte Wort mich ändere, heilige, bekehre und zu einem neuen Menschen, wie den Blindgebornen, mache, auf dass ich, wie an Jahren, also an den inwendigen Menschen im Glauben und Frömmigkeit wachsen und eine neue Kreatur, ja, ein lebendiges Glied an dem Leibe meines Jesu werden möge. So lass mich einen Sabbat nach dem andern feiern, bis Du mich in die ewige Himmelsruhe zu dem ewigen Sabbat durch Jesum, meinen einigen Erlöser und Seligmacher, einführen wirst. Amen. </w:t>
      </w:r>
    </w:p>
    <w:p w14:paraId="7A6BAABA" w14:textId="77777777" w:rsidR="007A06F5" w:rsidRDefault="007A06F5" w:rsidP="007A06F5">
      <w:pPr>
        <w:pStyle w:val="berschrift2"/>
      </w:pPr>
      <w:r>
        <w:t>Joh. 10.</w:t>
      </w:r>
    </w:p>
    <w:p w14:paraId="0F818993" w14:textId="77777777" w:rsidR="007A06F5" w:rsidRDefault="007A06F5" w:rsidP="007A06F5">
      <w:pPr>
        <w:pStyle w:val="StandardWeb"/>
      </w:pPr>
      <w:r>
        <w:t xml:space="preserve">Ich habe heute wiederum Dein Wort im Heiligtum gehört, und jetzt eben eine köstliche Rede Deines Mundes über Dich selbst und Dein Verhältnis zu mir gelesen. Es ist der Sonntag des Worts und seiner Aufnahme oder Verwerfung. Wie werde ich Dir würdig danken, Herr, mein Gott, für Dein heiliges Wort? – Ich habe Dein Wort lieb; denn es hat mich gelehrt, Dich lieben, Herr Jesu, als den guten Hirten meiner Seele. Dein Wort ist stärker als die Welt. Es schützt mich, wenn sie droht; es warnt mich, wenn sie lockt; es heilt mich, wenn sie mich verwundet. Dein Wort ist stärker als der Tod. Es erweckt aus den Gräbern die Leichname und macht sie lebendig, dass sie aufstehen und gehen und wandeln im Lande der Lebendigen. Dein Wort ist stärker als die Hölle. Es zerschmettert ihren arm und nimmt ihr ihren Raub und entfesselt ihre Gefangenen. Dein Wort ist der Lebensodem meiner Seele. Dein Wort ist das Brot, das mich nährt, und der Wein, der mich erquickt. Dein Wort ist mein Licht am Tage, und meine Leuchte in der Nacht. Dein Wort ist mein Freudenspiel, wenn ich fröhlich einhergehe; mein Trost, wenn mich Trübsale umringen; mein Stab in der Hand, wenn meine Füße gleiten. Dein Wort ist meine Freistatt in den Nöten; meine Wehr im Streite, damit ich kämpfe und siege; meine Arznei, wenn ich krank daniederliege; mein Schatten, wenn ich schmachte nach Kühlung; meine Quelle, wenn ich Durst leide in der Wüste. Jede neue Geschichte ist eine neue Belebung meines Glaubens, dass Du Deinen Schafen das ewige Leben gibst und sie nimmermehr umkommen, Niemand sie Dir aus Deiner Hand reißen soll. Dein Wort ist das Siegel des Bundes zwischen meiner Seele und Dir; meine Vollmacht, wenn ich bete vor Dir; mein Wegweiser auf dem Wege zum Himmelreich; mein Schlüssel zur engen Pforte ins Heiligtum. Dein Wort ist mein Gedanke, wenn ich denke; mein Wort, wenn ich rede; mein Lehrer, wenn ich lerne; mein Traum, wenn ich träume. Dein Wort soll in meinem Munde sein, wenn meine Adern starren und meine Augen sich schließen. Dein Wort soll mein Herz Dir vorhalten, wenn ich erwachen werde nach Deinem Bilde. Amen. </w:t>
      </w:r>
    </w:p>
    <w:p w14:paraId="7787845F" w14:textId="77777777" w:rsidR="007A06F5" w:rsidRDefault="007A06F5" w:rsidP="007A06F5">
      <w:pPr>
        <w:pStyle w:val="berschrift2"/>
      </w:pPr>
      <w:r>
        <w:t>Joh. 11,1-44.</w:t>
      </w:r>
    </w:p>
    <w:p w14:paraId="24EE24A7" w14:textId="77777777" w:rsidR="007A06F5" w:rsidRDefault="007A06F5" w:rsidP="007A06F5">
      <w:pPr>
        <w:pStyle w:val="StandardWeb"/>
      </w:pPr>
      <w:r>
        <w:t xml:space="preserve">Welch eine Tat! Nie ist ein ähnliches Wunder auf Erden verrichtet worden. Und welch ein Wort: „Ich bin die Auferstehung und das Leben; wer an mich glaubt, der wird leben, ob er gleich stürbe, und wer da lebet im Glauben an mich, der wird nimmermehr sterben!“ Nie hat ein Mensch, solange die Welt steht, ein so großes, außerordentliches Wort von sich gesagt. Nie hat Einer es von sich sagen können. Es hat freilich nicht an stolzen Menschen gefehlt, die manchmal ein großes Wort von sich gesagt haben, wie Nebukadnezar; aber die Strafe und Demütigung für solche Erhebung ist niemals ausgeblieben. Der Demütigste unter allen Menschen und der Heiligste, der konnte und durfte das große Wort aussprechen: Ich bin die Auferstehung und das Leben, und wurde, nachdem Er durch Leiden des Todes vollendet war, erhöhet über alle Namen, die im Himmel und auf Erden und unter der Erde sind, und ist Ihm gegeben alle Gewalt im Himmel und auf Erden, und Er wird kommen, um einst zu richten die Lebendigen und die Toten. Je mehr man in seinen Worten sucht, desto mehr findet man darin. Jesus sagt nicht: Ich bin der </w:t>
      </w:r>
      <w:proofErr w:type="spellStart"/>
      <w:r>
        <w:t>Totenerwecker</w:t>
      </w:r>
      <w:proofErr w:type="spellEnd"/>
      <w:r>
        <w:t xml:space="preserve"> und der </w:t>
      </w:r>
      <w:proofErr w:type="spellStart"/>
      <w:r>
        <w:t>Lebenbringer</w:t>
      </w:r>
      <w:proofErr w:type="spellEnd"/>
      <w:r>
        <w:t xml:space="preserve">; auch nicht: Ich bin der Auferstehende und der Lebendige; sondern: Ich bin diejenige, einzige Person, auf deren Persönlichkeit alle Auferstehung allein beruht, ich bin die Ursache aller Auferstehung und die Quelle alles Lebens. Die Gotteskraft aber, wodurch der Mensch einen persönlichen Anteil an der Person und dem Geiste Jesu Christi erhält und sein Leben ganz erneuert wird, ist der Glaube an Ihn, d.h. die göttlich gewirkte und vom Menschen ergriffene Gewissheit, dass Jesus mit dem ganzen Verdienst seiner erlösenden Hingebung dem gläubigen und bußfertigen Menschenherzen zur ewigen Seligkeit aus Gnaden geschenkt ist. Wer den Sohn hat, der hat darum das Leben, und dieses Leben ist stärker als der natürliche Tod, es überdauert ihn ewiglich, und fällt dem ewigen Tode nicht anheim. Du fragst, lieber Herr: „glaubst du das?“ – Herr, ja, ich glaube! Amen. </w:t>
      </w:r>
    </w:p>
    <w:p w14:paraId="5F00E31F" w14:textId="77777777" w:rsidR="007A06F5" w:rsidRDefault="007A06F5" w:rsidP="007A06F5">
      <w:pPr>
        <w:pStyle w:val="berschrift2"/>
      </w:pPr>
      <w:r>
        <w:t>Joh. 11,45-57.</w:t>
      </w:r>
    </w:p>
    <w:p w14:paraId="40160EE7" w14:textId="18EB3FD0" w:rsidR="007A06F5" w:rsidRDefault="007A06F5" w:rsidP="007A06F5">
      <w:pPr>
        <w:pStyle w:val="StandardWeb"/>
      </w:pPr>
      <w:r>
        <w:t xml:space="preserve">So rückte denn die entscheidende Zeit immer näher herbei. Alles vereinigte sich, sie vorzubereiten: der Hohepriester weissagte, und musste, obwohl zum Fluchen bereit, wie einst Bileam, an der Schwelle des neuen Bundes über das echte Israel den Segen aussprechen, indem er die Weissagungen des Gesetzes und der Propheten vom Versöhnungstode des Lammes Gottes bestätigte; der hohe Rat ließ den Befehl ausgehen, dass diejenigen, die da wüssten, wo Jesus wäre, es anzeigen sollten, damit sie Ihn greifen könnten: - kam Jesus zu Ostern nach Jerusalem, es warum Ihn geschehen. Und Jesus kam frei und öffentlich. Er stand unter dem allmächtigen Schutze seines Vaters. Er war getrost und fürchtete sich nicht: was konnten Ihm Menschen tun? Sind wir nicht auch in der Nachfolge Jesu und unter seinen Schirmen vor der Wut und dem Stürmen aller Feinde frei? Ist Gott für dich, was kann dir schaden, ob sich dir Alles widersetzt? Bist du bei deinem Gott in Gnaden, so bleibst du stets unverletzt. Wer Gott nur hat, hat immer Schutz, er bietet Welt und Teufel Trutz. – Jesus kam nach Jerusalem; denn nach des Vaters ewigem Ratschluss sollte Er sterben, und nach seiner eignen Liebe zu den Menschen wollte Er für sie sterben, zu ihrer Versöhnung und Beseligung. Unter den entfernten Heiden </w:t>
      </w:r>
      <w:r w:rsidR="00FD7B96">
        <w:t>sah</w:t>
      </w:r>
      <w:r>
        <w:t xml:space="preserve"> sein allwissendes Auge bereits eine große Anzahl, die durch den Glauben an den Namen seines eingeborenen Sohnes seine Kinder werden sollten. Diese werden schon zum voraus Kinder Gottes hier genannt, so wie der Erlöser solche gleichfalls Joh. 10,16. schon zum voraus seine Schafe nannte, noch ehe sie </w:t>
      </w:r>
      <w:proofErr w:type="spellStart"/>
      <w:r>
        <w:t>herzugeführt</w:t>
      </w:r>
      <w:proofErr w:type="spellEnd"/>
      <w:r>
        <w:t xml:space="preserve"> waren. Sie sollten durch den Tod des Sohnes Gottes zu einer Heerde gesammelt werden, hier in der Zeit durch die Einigkeit ihres Glaubens, und dort in der Ewigkeit, wo sie die vollkommene Gemeinde der vollendeten Gerechten ausmachen werden. O meine Seele, preise deinen Erlöser, und verkündige seinen Tod, dass auch du kraft desselben als ein verlorenes und verirrtes Schaf zu seiner Heerde gesammelt bist, und lass dich durch keinen Verführer von diesem einigen Grunde deines Heils abwendig machen! Amen. </w:t>
      </w:r>
    </w:p>
    <w:p w14:paraId="29468A50" w14:textId="77777777" w:rsidR="007A06F5" w:rsidRDefault="007A06F5" w:rsidP="007A06F5">
      <w:pPr>
        <w:pStyle w:val="berschrift2"/>
      </w:pPr>
      <w:r>
        <w:t>Joh. 12,1-11.</w:t>
      </w:r>
    </w:p>
    <w:p w14:paraId="1234E31A" w14:textId="77777777" w:rsidR="007A06F5" w:rsidRDefault="007A06F5" w:rsidP="007A06F5">
      <w:pPr>
        <w:pStyle w:val="StandardWeb"/>
      </w:pPr>
      <w:r>
        <w:t xml:space="preserve">Lebendiger Heiland, gekreuzigter Erlöser, dem Andenken an Dein Leiden Deinen Tod, Deine Auferstehung ist die gegenwärtige Zeit des Kirchenjahres gewidmet. Ach, wir haben schon Fastenzeiten genug in unserm Leben gefeiert, in denen wir kein Haar besser geworden sind, als wir vorher gewesen; ja, in denen wir wohl noch viel schlimmer geworden sind und das Wort von Deinem Kreuze uns ein Geruch des Todes zum Tode geworden ist, während es uns hätte ein Geruch des Lebens zum Leben werden können. O treuer Heiland, so gib nun, dass die heilige Zeit, die wir jetzt vor uns haben, recht sorgfältig von uns möge ausgekauft werden, dass wir an dem heutigen Tage den rechten Bund vor Deinem Angesicht machen, diese sieben Passions-Wochen keinen Tag hingehen zu lassen, da wir nicht etwas von unserer Zeit zur Betrachtung Deines Leidens anwenden, darin wir uns nicht in eine stille Erwägung Deiner herzlichen Liebe einlassen, die Dich für uns in den Tod und in die Schmach gedrängt hat. Gib, o Herr, dass das Evangelium von Deinem Leiden und Tode uns nicht möge vergeblich verkündigt werden, sondern dass es uns zu unserm Heil gepredigt werde. Segne aber die Predigt von Deinem Leiden nicht nur an uns, sondern überall, wo sie in der Christenheit verkündigt wird. Lass Dein Leiden allen denen, welche es betrachten, ein Geruch des Lebens zum Leben werden, zur Stärkung ihres Glaubens und ihres blöden und verzagten Gewissens. Stärke Deine Knechte, und rüste sie aus mit Kraft und Weisheit, Dein Leiden recht zu verkündigen. Lass um Deines Blutes willen alle Zuhörer teilhaftig werden der Früchte Deines Leidens und Todes. Erbarme Dich aller Kranken, elenden, Armen, aller Sterbenden, aller unschuldig Verfolgten und Gefangenen. Gib einem jeden, der zu Dir in dieser Not schreiet, Gnade, und lass kein Gebet unerhört, keine Träne umsonst vergossen werden, welche aus einer wahren Erkenntnis und aus einem lebendigen Gefühl der Sünde </w:t>
      </w:r>
      <w:proofErr w:type="spellStart"/>
      <w:r>
        <w:t>herfließt</w:t>
      </w:r>
      <w:proofErr w:type="spellEnd"/>
      <w:r>
        <w:t xml:space="preserve">; sondern siehe allesamt gnädig an und erhöre, was ein Jeder in seiner Not von Dir bittet, erhöre, was auch ich in dieser gesegneten Zeit, in diesen Tagen des Heils von Dir erflehen werde, um Deines Leidens, Deines Todes und Deiner Auferstehung willen. Amen. </w:t>
      </w:r>
    </w:p>
    <w:p w14:paraId="11F90D3A" w14:textId="77777777" w:rsidR="007A06F5" w:rsidRDefault="007A06F5" w:rsidP="007A06F5">
      <w:pPr>
        <w:pStyle w:val="berschrift2"/>
      </w:pPr>
      <w:r>
        <w:t>Joh. 12,20-50.</w:t>
      </w:r>
    </w:p>
    <w:p w14:paraId="1A7D2711" w14:textId="77777777" w:rsidR="007A06F5" w:rsidRDefault="007A06F5" w:rsidP="007A06F5">
      <w:pPr>
        <w:pStyle w:val="StandardWeb"/>
      </w:pPr>
      <w:r>
        <w:t xml:space="preserve">Wie großen Dank bin ich Dir schuldig, Herr Jesu, dass Du die Strafen meiner Sünden auf Dich nahmst, und Hunger, Durst, Kälte, </w:t>
      </w:r>
      <w:proofErr w:type="spellStart"/>
      <w:r>
        <w:t>Ermüdungen</w:t>
      </w:r>
      <w:proofErr w:type="spellEnd"/>
      <w:r>
        <w:t xml:space="preserve">, Verleumdungen, Verfolgungen, Schmerzen, Armut, Banden, Geißeln, Dornenstiche, ja, den bittersten Kreuzestod ertragen wolltest! Wie groß ist die Flamme Deiner Liebe, die Dich getrieben hat, für den verachtungswürdigsten und undankbarsten Knecht Dich selbst freiwillig in jenes Meer der Leiden zu versenken! Deine Unschuld und Gerechtigkeit machte Dich von allen Leiden frei; aber Deine unermessliche und unaussprechliche Liebe stellt Dich an unsrer statt als Schuldner und Angeklagten dar. Ich hatte übertreten: Du tust genug; ich hatte geraubt: Du bezahlst; ich hatte gesündigt: Du leidest. O gütigster Jesu, ich erkenne die Herzlichkeit Deiner Erbarmung und die Glut Deiner Liebe an. Du scheinst mich mehr zu lieben als Dich, da Du Dich selbst für mich dahingibst. Was hast Du, Gerechtester, mit den Todesgedanken, mit Geißeln und Banden zu tun? Mir gebührte dies Alles; Du aber steigst aus unaussprechlicher Liebe in den Kerker dieser Welt herab, ziehst mein Knechtsgewand an und übernimmst ganz bereitwillig die mir gebührenden Strafen. So viel ich Werkzeuge Deines Leidens ansehe, so viel sehe ich Anzeigen Deiner Liebe gegen mich; denn meine Sünden sind jene Bande, jene Geißeln, jene Dornen, die Dich geschlagen haben, die Du alle aus unaussprechlicher Liebe um meinetwillen erduldet hast. Wer bin ich, dass Du um meinetwillen so viele Jahren dienen wolltest, dass Du um meinetwillen Dich nicht einmal zu sterben weigertest, dass Du um meinetwillen vor dem Holze des Kreuzes nicht schauderst? Ich bin Dir wahrlich eine Blutbraut, um deren willen Du eine so große Menge Blut vergießest. Ich bin Dir, der schönsten Lilie, ein Dorn, der Dich verletzt und sticht. Ich lege Dir eine harte und beschwerliche Last auf, deren Gewicht Dich so sehr drückt, dass Blutstropfen reichlich aus Deinem Leibe fließen. Dir, Herr Jesu, einiger Erlöser und Mittler, will ich um dieser Deiner Liebe willen ewiglich lobsingen. Amen. </w:t>
      </w:r>
    </w:p>
    <w:p w14:paraId="4E50651B" w14:textId="77777777" w:rsidR="007A06F5" w:rsidRDefault="007A06F5" w:rsidP="007A06F5">
      <w:pPr>
        <w:pStyle w:val="berschrift2"/>
      </w:pPr>
      <w:r>
        <w:t>Joh. 17.</w:t>
      </w:r>
    </w:p>
    <w:p w14:paraId="7D43A3E8" w14:textId="77777777" w:rsidR="007A06F5" w:rsidRDefault="007A06F5" w:rsidP="007A06F5">
      <w:pPr>
        <w:pStyle w:val="StandardWeb"/>
      </w:pPr>
      <w:r>
        <w:t xml:space="preserve">Mein Heiland, Du leidest unschuldig, schreiest Du denn nicht um Rache über Deine Kreuziger? oder schreiet Dein unschuldiges Blut nicht um Rache? O nein, dieses redet bessere Dinge, denn Abels Blut; es schreiet um Gnade und Barmherzigkeit, wie Dein holdseliger Mund. Du sagtest einst, Du seiest nicht gekommen, dass Du die Welt richtest; das beweisest Du auch noch am Kreuze, und zwar hier im höchsten Grade. Wie Du im hohenpriesterlichen Gebete für Dich, für Deine Jünger und alle, die künftig noch an Dich glauben würden, flehtest, so bittest Du am Kreuze für Deine Feinde, die im tollen Grimme auf Dich zuschlagen. Du begleitest Dein fließendes Blut und dessen unbegreifliches Reden mit der allerlieblichsten und kräftigsten Fürbitte. Gottlob, dass diese Deine Fürbitte gerade für Deine Feinde und Kreuziger geschieht; denn da gehet sie auch mich an, und ich nehme im Glauben auch Teil daran; auch meine Sünden, die Dich gekreuzigt haben, sind dadurch verbeten und vergeben; denn das Lob hattest Du schon längst Deinem Vater beigelegt, dass Er Dich, den Sohn, allezeit erhöre: also bist Du auch hier erhöret worden. O Du sanftmütiges Lamm, Deine durch diese Fürbitte bewiesene Feindesliebe schmelze doch alles Harte, Rauhe, Unversöhnliche aus meinem Herzen hinweg; sie lasse mir stets diese ganz unschätzbaren Worte in meinen Ohren erschallen, und mich nie satt daran hören. </w:t>
      </w:r>
    </w:p>
    <w:p w14:paraId="26F3F916" w14:textId="77777777" w:rsidR="007A06F5" w:rsidRDefault="007A06F5" w:rsidP="007A06F5">
      <w:pPr>
        <w:pStyle w:val="StandardWeb"/>
      </w:pPr>
      <w:r>
        <w:t xml:space="preserve">O Du vollkommener Hoherpriester, wie treulich richtest Du an diesem Deinem Versöhnungstage Dein Amt aus! Du opferst Dich selbst für die Sünde des Volkes, Du betest und verbittest die Sünde des Volkes mit einer Fürbitte, die mit Deinem eignen Versöhnungsblute besprenget ist. Vor den Ohren Deines Vaters wird gewiss jede Silbe Deiner Fürbitte eine viel lieblichere Schelle sein als die Schellen an Aarons Rock. (2. Mose 28, 33.34.) Du wirfst gleichsam die teuren Worte: „Vater, vergib ihnen!“ als ein wohlriechendes Rauchwerk auf das Feuer Deiner zarten Liebe, und gehest damit ins Heiligtum. Wie wird dieser angenehme Geruch den hässlichen Gestank meiner Sünden vertreiben! Ich weiß nichts zu sagen, mein nie genug geliebter Heiland, als: Dank, Preis, Lob und Anbetung sei Dir gebracht in alle Ewigkeit! Amen. </w:t>
      </w:r>
    </w:p>
    <w:p w14:paraId="78A799EE" w14:textId="77777777" w:rsidR="007A06F5" w:rsidRDefault="007A06F5" w:rsidP="007A06F5">
      <w:pPr>
        <w:pStyle w:val="berschrift1"/>
        <w:rPr>
          <w:sz w:val="48"/>
        </w:rPr>
      </w:pPr>
      <w:r>
        <w:t>Andachten zur Apostelgeschichte</w:t>
      </w:r>
    </w:p>
    <w:p w14:paraId="50C9309A" w14:textId="77777777" w:rsidR="007A06F5" w:rsidRDefault="007A06F5" w:rsidP="007A06F5">
      <w:pPr>
        <w:pStyle w:val="berschrift2"/>
      </w:pPr>
      <w:r>
        <w:t>Apg. 1.</w:t>
      </w:r>
    </w:p>
    <w:p w14:paraId="515A6893" w14:textId="77777777" w:rsidR="007A06F5" w:rsidRDefault="007A06F5" w:rsidP="007A06F5">
      <w:pPr>
        <w:pStyle w:val="StandardWeb"/>
      </w:pPr>
      <w:r>
        <w:t xml:space="preserve">Herr Christe, wir danken Dir, dass Du nach erhaltenem Sieg wider alle Deine und unsere Feinde Deine fröhliche Himmelfahrt mit großer Majestät, im Triumph und Jubel der heiligen Engel gehalten und Dich zur Rechten Deines himmlischen Vaters gesetzt hast, da du uns täglich in allen unsern Nöten treulich vertrittst und für uns bittest. Also hat Dein Kreuz und Leiden ein seliges und gewünschtes Ende genommen, und bist als der himmlische Bahn- und Durchbrecher durch den Tod zu Deiner ewigen Herrlichkeit eingegangen, uns tröstlich zu lehren, dass wir hier in diesem Leben mit Dir leiden, auch der ewigen Herrlichkeit sollen wir teilhaftig werden. Lieber Heiland, Du bist am Ufer, wir sind noch auf dem wilden Meere; Du bist im Siege, wir sind noch im Streit. Gib uns Deine Gnade, dass wir Dir mit unserm Herzen und Gedanken fleißig nachsehen, auf dass unser Herz sie, wo unser Schatz ist. Lass uns alles Weltliche gering achten, damit wir uns zu Dir in die Höhe mit herzlichem Gebet und Seufzen, als mit den rechten Flügeln des wahren Glaubens, aufschwingen können. Wir glauben und trösten uns ja </w:t>
      </w:r>
      <w:proofErr w:type="spellStart"/>
      <w:r>
        <w:t>festiglich</w:t>
      </w:r>
      <w:proofErr w:type="spellEnd"/>
      <w:r>
        <w:t xml:space="preserve">, weil Du gen Himmel gefahren als unser Haupt, du werdest uns als Deine lieben Glieder nicht hier im Elend lassen, sondern endlich, wenn wir unsern Lauf durch Deine Hilfe vollendet und im wahren Glauben beschlossen, auch zu Dir nehmen. Und weil Du nicht allein zu Deinem, sondern auch zu unserm Vater aufgefahren bist, so erfülle Deine tröstliche Zusage, liebster Erlöser, und hole uns bald zu Dir, denn uns verlanget von Herzen nach Dir. Wir wollten zwar jetzt bald lieber bei Dir in unserm himmlischen Vaterlande sein, als in dieser elenden Pilgerschaft länger wallen; wir wollten unsre irdische Hülle gern ablegen, denn wir sehnen uns nach unserer Behausung, die im Himmel ist; aber das wird doch nicht geschehen, bis Du uns nach Deinem Wohlgefallen im Frieden heimfahren lässt. Unterdessen wollen wir mit unserm Gemüte in den Himmel dringen, und mit dem Verlangen bei Dir sein, durch den Beistand Deines heiligen Geistes, auf dass wir zwar mit dem Leibe hier auf Erden behalten werden, mit dem Herzen aber stets bei Dir im Himmel sein, der Du bist unseres Herzens Freude und Wonne, hochgelobet in Ewigkeit. Amen. </w:t>
      </w:r>
    </w:p>
    <w:p w14:paraId="146AA712" w14:textId="77777777" w:rsidR="007A06F5" w:rsidRDefault="007A06F5" w:rsidP="007A06F5">
      <w:pPr>
        <w:pStyle w:val="berschrift2"/>
      </w:pPr>
      <w:r>
        <w:t>Apg. 2.</w:t>
      </w:r>
    </w:p>
    <w:p w14:paraId="5A9824F2" w14:textId="77777777" w:rsidR="007A06F5" w:rsidRDefault="007A06F5" w:rsidP="007A06F5">
      <w:pPr>
        <w:pStyle w:val="StandardWeb"/>
      </w:pPr>
      <w:r>
        <w:t xml:space="preserve">Komm, heiliger Geist, der Du einst am Pfingstfest dreitausend unsterbliche Seelen ergriffen und zum Leben in Christo erweckt hast, erfülle auch an diesem Pfingstfeste die Herzen Deiner Gläubigen und entzünde in ihnen das Feuer Deiner himmlischen Liebe. Sind wir’s gleich nicht wert, dass Du kommst und uns erhörst, wir sind’s doch alle bedürftig, und Du willst ja nicht ansehen unsere Würdigkeit, sondern allein unsere Not und Bedürftigkeit. Komm denn, und stille unsere Sehnsucht, taufe die Menschheit mit Deiner Alles durchdringenden Feuertaufe und erfülle mit Deinen himmlischen und unvergänglichen Gaben die ganze Christenheit. Komm zu den Millionen, die noch kein Pfingstfest feiern können, weil sie den süßesten aller Namen nicht auszusprechen wissen, und geleite zu ihnen die Füße der Boten, welche Frieden verkündigen. Komm zu den Millionen, die noch kein Pfingstfest feiern wollen, weil die Sünde sie abhält und die Lustgelage der Welt ihnen lieber sind als die Festtage in den Vorhöfen Deiner Tempel. Komm, Geist des Vaters und des Sohnes, und erwecke die Leichtsinnigen, dass sie sich besinnen und ihre unsterbliche Seele retten, begeistere die Trägen, befestige die Wankelmütigen, erfreue mit Pfingsttrost die Traurigen und erquicke mit den Hoffnungen der ewigen Pfingsten alle, die im Sterben liegen und vielleicht heute noch davon müssen. Komm hernieder und segne uns Alle, und gehe Keinem mit Deinem Segen vorüber; rette, was sich retten lässt, und vollende das Werk Deiner Erbarmungen, das Du in uns angefangen hast, bis auf den Tag Deiner Zukunft. Erhöre unser Gebet und siehe nicht an den Tod unserer Herzen, sondern das Ja und Amen Deiner Verheißung; erneure unsere Wünsche, unsere Neigungen, unsere Gefühle, unsere Gedanken. Und einst, wenn die Tage des Wartens und Betens vorüber sind, dann sende Deine Schnitter, die heiligen Engel, und hole uns heim zu den ewigen Pfingsten, die nimmer wieder untergehen. Amen. </w:t>
      </w:r>
    </w:p>
    <w:p w14:paraId="19CE35BA" w14:textId="77777777" w:rsidR="007A06F5" w:rsidRDefault="007A06F5" w:rsidP="007A06F5">
      <w:pPr>
        <w:pStyle w:val="berschrift2"/>
      </w:pPr>
      <w:r>
        <w:t>Apg. 3.</w:t>
      </w:r>
    </w:p>
    <w:p w14:paraId="16EFE3EF" w14:textId="77777777" w:rsidR="007A06F5" w:rsidRDefault="007A06F5" w:rsidP="007A06F5">
      <w:pPr>
        <w:pStyle w:val="StandardWeb"/>
      </w:pPr>
      <w:r>
        <w:t xml:space="preserve">Aus dieser merkwürdigen Heils- und Wundergeschichte der beiden Apostel lerne ich, dass Jesu Werk nach seiner Himmelfahrt nicht stehen geblieben, sondern erst recht fortgegangen ist; dass es eine gewisse und köstliche Wahrheit ist, dass ich einen Heiland habe, der vom </w:t>
      </w:r>
      <w:proofErr w:type="spellStart"/>
      <w:r>
        <w:t>Kripplein</w:t>
      </w:r>
      <w:proofErr w:type="spellEnd"/>
      <w:r>
        <w:t xml:space="preserve"> bis zum Grabe, bis zum Thron, da man Ihn ehret, uns, den Sündern zugehöret; und dass, wenn Er auch selbst den Augen der Menschen entzogen ist, Er doch seinem Werke sich nicht entzogen hat, sondern zum Zeugnisse seines Lebens vor Freunden und Feinden es unaufhaltsam fortführt mit göttlicher Macht und Herrlichkeit. Er hat seine Gemeinde seitdem noch immer erhalten und ausgebreitet. Während Völker aufkamen und verschwanden, war Er ihrer Hilfe Schild und das Schwert ihres Sieges. Sein Volk stirbt nicht aus, sein Werk stockt nicht, des Herrn Vornehmen geht durch seine Hand fort, bis Allen das Evangelium gepredigt ist zu einem Zeugnisse über sie. So ist die Zeit des neuen Testaments eine Zeit des Suchens und Sammelns, und jeder neue Sieg im Reiche Gottes ein neuer Beweis, dass der Herr Jesus den Himmel eingenommen hat und auf Erden das Werk der Seelenrettung fortsetzt mit Macht und mit Liebe. O setze es auch bei mir fort, Herr Jesu; ermüde nicht, wenn ich Dir immer neue Mühe mache durch meine </w:t>
      </w:r>
      <w:proofErr w:type="spellStart"/>
      <w:r>
        <w:t>Verkehrtheiten</w:t>
      </w:r>
      <w:proofErr w:type="spellEnd"/>
      <w:r>
        <w:t xml:space="preserve">; bin ich tot, so rufe mir, wie Petrus dem Lahmen, durch die Stimme Deines heiligen Evangeliums kräftig ins Herz; stehe auf und wandle! bin ich aufgestanden, so stärke mich zu laufen den Weg Deiner Gebote nach dem vorgesteckten Ziele! bin ich endlich bis ans Ende gelaufen und habe meinen Lauf vollendet, so hilf mir, in die selige Ewigkeit überzugehen! O habe ich dieses von Dir, Herr Jesu, was frage ich darnach, wenn ich kein Gold und Silber habe? Du bist ja wichtiger als Gold und Silber, Du bist mein Leben und meine Auferstehung für und für. Amen. </w:t>
      </w:r>
    </w:p>
    <w:p w14:paraId="0C08069E" w14:textId="77777777" w:rsidR="007A06F5" w:rsidRDefault="007A06F5" w:rsidP="007A06F5">
      <w:pPr>
        <w:pStyle w:val="berschrift2"/>
      </w:pPr>
      <w:r>
        <w:t>Apg. 4.</w:t>
      </w:r>
    </w:p>
    <w:p w14:paraId="2AF2971E" w14:textId="77777777" w:rsidR="007A06F5" w:rsidRDefault="007A06F5" w:rsidP="007A06F5">
      <w:pPr>
        <w:pStyle w:val="StandardWeb"/>
      </w:pPr>
      <w:r>
        <w:t xml:space="preserve">Barmherziger Gott und Vater, Dank sei Dir, dass Du uns die Beständigkeit der ersten Zeugen von dem einzigen Heil in dem Namen Deines lieben Sohnes hast aufzeichnen lassen. Es war Dein Werk, dass sie vor dem hohen Rate in Jerusalem ein so herrliches Zeugnis von ihrem Heilande abgelegt, sich durch das Verbot der Vorsteher des jüdischen Volks von dem Gehorsam gegen Dich nicht haben abhalten lassen, sondern desto freudiger geworden sind, gegen alles Drohen der Feinde den Namen Jesu zu verkünden. War es gewiss traurig genug, dass die heiligen Apostel das Meiste von denen zu leiden hatten, die das Werk des Heils hätten am meisten schützen und fördern sollen, und ist es noch immer herzzerreißend, dass das Evangelium, das der Welt Gutes bringt, von ihr dafür Böses empfängt, und dass die Welt alles Predigen vertragen kann, nur nicht die Predigt von dem Gekreuzigten und das Heil in Seinem Namen, so ist es andererseits doch eine rechte Stärkung, dass alle Verfolgungen der Welt und aller Druck Deiner Feinde weder der heiligen Sache noch ihren Bekennern schaden, sondern jene allezeit fördern und ausbreiten, diese aber im Glauben an Dich und in der Liebe unter einander stärken und befestigen. O lass auch mich nie den Zweck der Bedrängnisse, die Du über Deine Kirche zulässt, aus den Augen verlieren. Lass Alles zu meiner Befestigung in der Gnade dienen, was etwa Widriges in der Nachfolge Jesu mir begegnet. Lass mich besonders festhalten, dass die beste Wehr und Waffe der Kirche in allen Nöten und Verfolgungen das Gebet ist, und es immer treuer üben. Lass mich nach dem herrlichen Exempel der ersten Liebe Deiner Gläubigen von der Liebe zur Welt abgezogen, mit Allen, die Dich lieb haben, Ein Herz und Eine Seele sein. Amen. </w:t>
      </w:r>
    </w:p>
    <w:p w14:paraId="379C2AD2" w14:textId="77777777" w:rsidR="007A06F5" w:rsidRDefault="007A06F5" w:rsidP="007A06F5">
      <w:pPr>
        <w:pStyle w:val="berschrift2"/>
      </w:pPr>
      <w:r>
        <w:t>Apg. 5.</w:t>
      </w:r>
    </w:p>
    <w:p w14:paraId="7D239AB8" w14:textId="77777777" w:rsidR="007A06F5" w:rsidRDefault="007A06F5" w:rsidP="007A06F5">
      <w:pPr>
        <w:pStyle w:val="StandardWeb"/>
      </w:pPr>
      <w:r>
        <w:t xml:space="preserve">War es denn nicht anders möglich, als dass Jesus einen Verräter unter seinen Aposteln und die erste Kirche in ihrem Schoße einen Heuchler haben musste? O fielen Ananias und sein Weib mitten unter den warmen und lebendigen Christen jener Zeit in die Stricke des Satans, wie groß ist unsere Gefahr in der gegenwärtigen Zeit, von so vielen lauen und warme Christen umgeben! wie leicht schleicht sich Unlauterkeit und Heuchelei ins Herz hinein, Geiz und Misstrauen in Gottes Vorsehung! Bewahre mich, Herr, vor solcher Versuchung und lass das Beispiel der um ihrer Unreinheit und Untreue tot auf die Erde niedergestürzten Sünder mit allezeit warnend vor den Augen stehen, damit ich nie in eine gleiche gräuliche Sünde falle und gleiche Strafe verdiene. – Von den Aposteln aber lass mich lernen den Mut und die Treue im Bekenntnis. Ach, Herr Jesu, ich bitte Dich, bekenne mich einst vor Deinem himmlischen Vater; und damit Du solches tun könnest, wirke und stärke in mir durch die Kraft Deines Geistes die lebendige Erkenntnis Deiner Wahrheit und den rechtschaffenen Glauben, damit, was durch denselben in dem Herzen ist, auch durch den Mund zum äußern Bekenntnis werde. Dämpfe dagegen in meinem Herzen alle Liebe zur Welt und alle Furcht vor Gefahr, worin ich durch das Bekenntnis geraten möchte, durch Vorstellung der herrlichen Güter Deiner Wahrheit, die unsers Leidens mehr als würdig sind. Gib mir dabei aber auch die Weisheit, zu erkennen, wann, wo, wie mein Bekenntnis nötig sei, damit ich weder zu viel noch zu wenig darin tue. Vor allen Dingen lehre mich mit heiligem Wandel Deinen Namen und Deine Lehre bekennen, und reinige mich vorn allen Sünden, womit ich bisher meinen Christenberuf befleckt und Dich verläugnet habe. Erwecke dazu auch in meinen Brüdern und Glaubensgenossen Kraft und Mut, dass Dich unser Aller Herz, Mund und Leben bekenne, hier in der Zeit unserer Unvollkommenheit, bis wir dort erkennen und preisen Deine uns erzeigte Gnade, rühmen Deine Treue, und Dir samt dem Vater und dem heiligen Geiste für Alles danken in alle Ewigkeit. Amen. </w:t>
      </w:r>
    </w:p>
    <w:p w14:paraId="59F37C47" w14:textId="77777777" w:rsidR="007A06F5" w:rsidRDefault="007A06F5" w:rsidP="007A06F5">
      <w:pPr>
        <w:pStyle w:val="berschrift2"/>
      </w:pPr>
      <w:r>
        <w:t>Apg. 6.</w:t>
      </w:r>
    </w:p>
    <w:p w14:paraId="6CF39E4F" w14:textId="77777777" w:rsidR="007A06F5" w:rsidRDefault="007A06F5" w:rsidP="007A06F5">
      <w:pPr>
        <w:pStyle w:val="StandardWeb"/>
      </w:pPr>
      <w:r>
        <w:t xml:space="preserve">Eine Frage fällt mir schwer aufs Herz beim Lesen dieser Geschichte: bin auch ich ein Armenpfleger? und wenn ich auch kein Amt der Art bei der Kirche oder Stadt verwalte, nehme ich mich nach meinen Kräften und nach dem Vermögen, das Gott darreicht, der Armen in meiner Umgegend auf die rechte, gottgefällige Weise an? Jesus hat’s ja gesagt: „Arme habt ihr allezeit bei euch,“ und im alten Testamente heißt’s: „Wer dem Armen gibt, der leihet dem Herrn; derselbige wird ihm wieder vergelten.“ Es tut dabei aber nicht sowohl Not, dass man den Armen </w:t>
      </w:r>
      <w:r>
        <w:rPr>
          <w:rStyle w:val="Fett"/>
        </w:rPr>
        <w:t>Geld</w:t>
      </w:r>
      <w:r>
        <w:t xml:space="preserve">, als dass man ihnen </w:t>
      </w:r>
      <w:r>
        <w:rPr>
          <w:rStyle w:val="Fett"/>
        </w:rPr>
        <w:t>Arbeit</w:t>
      </w:r>
      <w:r>
        <w:t xml:space="preserve"> gebe, und nicht nur, dass man sie arbeiten, als dass man sie auch </w:t>
      </w:r>
      <w:r>
        <w:rPr>
          <w:rStyle w:val="Fett"/>
        </w:rPr>
        <w:t>glauben</w:t>
      </w:r>
      <w:r>
        <w:t xml:space="preserve"> und </w:t>
      </w:r>
      <w:r>
        <w:rPr>
          <w:rStyle w:val="Fett"/>
        </w:rPr>
        <w:t>beten</w:t>
      </w:r>
      <w:r>
        <w:t xml:space="preserve"> lehre; es ist nicht genug, dass die Empfänger der Gabe </w:t>
      </w:r>
      <w:r>
        <w:rPr>
          <w:rStyle w:val="Fett"/>
        </w:rPr>
        <w:t xml:space="preserve">bedürftig </w:t>
      </w:r>
      <w:r>
        <w:t xml:space="preserve">sind, sondern sie müssen ihrer auch </w:t>
      </w:r>
      <w:r>
        <w:rPr>
          <w:rStyle w:val="Fett"/>
        </w:rPr>
        <w:t>würdig</w:t>
      </w:r>
      <w:r>
        <w:t xml:space="preserve"> sein, wie damals vorzugsweise die Witwen tägliche Handreichung empfingen; es ist nicht </w:t>
      </w:r>
      <w:r>
        <w:rPr>
          <w:rStyle w:val="Fett"/>
        </w:rPr>
        <w:t>jeder</w:t>
      </w:r>
      <w:r>
        <w:t xml:space="preserve"> dazu geeignet, sondern nur derjenige, welcher, wie Stephanus und seine Genosse, ein gutes Gerücht hat, voll heiligen Geistes und Weisheit ist, und seine Gabe demnach mit gottesfürchtigem Herzen spendet. Das Amt der Armenpflege ist kein </w:t>
      </w:r>
      <w:proofErr w:type="spellStart"/>
      <w:r>
        <w:t>Brotamt</w:t>
      </w:r>
      <w:proofErr w:type="spellEnd"/>
      <w:r>
        <w:t xml:space="preserve">, kein Gewerbe, sondern ein Amt christlicher Liebe und tätigen Glaubens. Es will freundlich verwaltet werden. Mit der gebenden Hand muss das Herz treulich mitgeben, und zwar Lehre und Ermahnung, Warnung und Züchtigung, Trost und Ermutigung in aller Freudigkeit. Wie? bin ich ein solcher Armenfreund und Armenpfleger? Herr, Du warst es, wie kein anderer; gib mir Deinen Geist, dass ich’s auch werde. Segne jedes Wort und Werk, das ich aus christlichem Herzen an meinen armen Mitbrüdern tue, und bedenke in Gnaden, dass auch ich selbst nichts bin, als eine arme, arme Seele, die Du pflegen und warten und erlösen wirst aus aller Not der Sünde, wenn sie nicht verloren gehen soll. So segne, pflege, warte und erlöse mich, Herr! Amen. </w:t>
      </w:r>
    </w:p>
    <w:p w14:paraId="590D39D4" w14:textId="77777777" w:rsidR="007A06F5" w:rsidRDefault="007A06F5" w:rsidP="007A06F5">
      <w:pPr>
        <w:pStyle w:val="berschrift2"/>
      </w:pPr>
      <w:r>
        <w:t>Apg. 7.</w:t>
      </w:r>
    </w:p>
    <w:p w14:paraId="6B70610A" w14:textId="77777777" w:rsidR="007A06F5" w:rsidRDefault="007A06F5" w:rsidP="007A06F5">
      <w:pPr>
        <w:pStyle w:val="StandardWeb"/>
      </w:pPr>
      <w:r>
        <w:t xml:space="preserve">Allgütiger Vater, Gott aller Hoffnung und alles Trostes, verleihe mir in allen Widerwärtigkeiten, die mich im Leben, insbesondere im Bekenntnis des Glaubens, treffen, den lebendig machenden Trost und die wahre Beruhigung der Seele. Eitel und vergeblich ist aller Trost der Welt; in Dir allein liegt die Stärke und Stütze meiner Seele. Es drückt mich die Last von mancherlei Unglück; aber durch Dein innerliches Zureden und Deinen Trost wird sie leichter gemacht. Keine Kreatur wird mich so traurig machen können, dass Du nicht vielmehr durch den Geist der Freude mich aufheitern könntest. Es bedrängt mich die Hitze von mancherlei Anfechtungen; aber das Kosten Deiner Süßigkeit gewährt mir eine angenehme Labung. Es träufeln aus den Augen die Tränenströme; aber Deine allgütige Hand wischt sie ab. Wie Du dem Stephanus mitten unter den Steinwürfen Dein freundliches Antlitz anzuschauen gabst, so wollest Du mir Elenden in allen Widerwärtigkeiten Deinen Trost zu genießen geben. Wie Du im traurigsten Todeskampf Deinem Sohne einen Engel zum Tröster sandtest, so wollest Du mir in jeder meiner Traurigkeit Deinen Geist zur Unterstützung senden. Ohne Deine Stärke falle ich unter die Last des Kreuzes hin. Vertilge in mir die Liebe zur Welt und zu den Kreaturen, denn wer diesen anhanget, wird niemals der wahren und ungetrübten Ruhe teilhaftig werden, denn alles Irdische ist dem beständigen Wechsel der Veränderung unterworfen. Sollte aber eine dürftige und schwache Kreatur die Ruhe der Seele stören können, welche ich in Dir, meinem Vater und Erlöser, gewiss und unbeweglich besitze? Sollten die Fluten der Welt, jenes unruhigsten Meeres, den Felsen meines Herzens erschüttern können, den ich in Dir, dem höchsten und unveränderlichen Gute, unbeweglich fest habe? Ja, Dein Friede übertrifft alle Erkenntnis; derselbe wird auch den Angriff aller Widerwärtigkeiten überwinden. Um diesen innern Frieden bitte ich Dich, allgütiger Vater, mit demütigem Seufzen, und wenn einst meine Todesstunde kommt, um den offenen Himmel über mir, um die Bitte: „Herr Jesu, nimm meinen Geist auf,“ in mir, und um das Amen Deiner Erhörung vor mir. Amen. </w:t>
      </w:r>
    </w:p>
    <w:p w14:paraId="5147B378" w14:textId="77777777" w:rsidR="007A06F5" w:rsidRDefault="007A06F5" w:rsidP="007A06F5">
      <w:pPr>
        <w:pStyle w:val="berschrift2"/>
      </w:pPr>
      <w:r>
        <w:t>Apg. 8.</w:t>
      </w:r>
    </w:p>
    <w:p w14:paraId="46BCDFBB" w14:textId="77777777" w:rsidR="007A06F5" w:rsidRDefault="007A06F5" w:rsidP="007A06F5">
      <w:pPr>
        <w:pStyle w:val="StandardWeb"/>
      </w:pPr>
      <w:r>
        <w:t xml:space="preserve">Je demütigender Simon der Zauberer erscheint, desto lieblicher und </w:t>
      </w:r>
      <w:proofErr w:type="spellStart"/>
      <w:r>
        <w:t>erwecklicher</w:t>
      </w:r>
      <w:proofErr w:type="spellEnd"/>
      <w:r>
        <w:t xml:space="preserve"> der Kämmerer der Königin Candace aus Mohrenland. Es ist an sich schon etwas Erhebendes, wenn ein Mensch, dem es an keinem irdischen Gute fehlt, die höheren, himmlischen Güter sucht, wenn die Seele alle jene Schranken, welche die Welt um sie gezogen hat, durchbricht, um das zu erlangen, was die Welt nicht geben kann; aber besonders erhebend ist es, wenn es so ernst und eifrig geschieht, wie bei ihm. Was lehrt mich seine Geschichte? Sie lehrt mich dreierlei vor allem; 1) wer in der Irre geht, der suche die Schuld nicht im Herrn, sondern in sich selbst; denn Er sucht jeden, Er gibt jedem sein Wort, Er führt auch jedem Gelegenheit zu, es kennen und verstehen zu lernen; jeder Kämmerer hat seinen Philippus. 2) wem das Heil angeboten wird, der eile und nehme es an. Es wird aber Allen angeboten, Gottes Gnade ist eine allgemeine Gnade. Namentlich gibt es fünf Stufen auf dem Wege des Heils: Gott führt uns aus dem Weltgeräusch in die Stille, in der Stille zur Bibel, in der Bibel nach Golgatha, von Golgatha zum Bekenntnis, und vom Bekenntnis zur Entsagung. Alles wie beim Kämmerer. 3) wen Er nach der Heimat ruft, der ziehe seine Straße fröhlich. Die Heimat ist der Himmel und die Seligkeit; wohl dir, wenn du ihrer im Glauben und Gemeinschaft mit Christo bist gewiss geworden! Der findet dort Freude und liebliches Wesen zur Rechten Gottes immer und ewiglich: wie sollte er im Glauben nicht Schon Vorfreude genießen auf jenes Schauen? Herr, lass mich Dich denn suchen! Lass mich Dich finden! Führe mich die Straße nach der Heimat zu, und auf ihr fort bis zum Ziele! Lass mich weder rechts noch links wegsehen, und halte meine Augen helle und meine Füße munter, dass ich keinen Fehltritt tue, und endlich auch in der dunkeln Kluft des Todes nichts als Licht und Gnade sehe. </w:t>
      </w:r>
    </w:p>
    <w:p w14:paraId="56DFDA4E" w14:textId="77777777" w:rsidR="007A06F5" w:rsidRDefault="007A06F5" w:rsidP="007A06F5">
      <w:pPr>
        <w:pStyle w:val="StandardWeb"/>
      </w:pPr>
      <w:r>
        <w:t>Treuer Jesu, bleib bei mir;</w:t>
      </w:r>
      <w:r>
        <w:br/>
        <w:t xml:space="preserve">Geh’ voran, ich folge Dir. Amen. </w:t>
      </w:r>
    </w:p>
    <w:p w14:paraId="64C6C637" w14:textId="77777777" w:rsidR="007A06F5" w:rsidRDefault="007A06F5" w:rsidP="007A06F5">
      <w:pPr>
        <w:pStyle w:val="berschrift2"/>
      </w:pPr>
      <w:r>
        <w:t>Apg. 9.</w:t>
      </w:r>
    </w:p>
    <w:p w14:paraId="38AF0AB1" w14:textId="77777777" w:rsidR="007A06F5" w:rsidRDefault="007A06F5" w:rsidP="007A06F5">
      <w:pPr>
        <w:pStyle w:val="StandardWeb"/>
      </w:pPr>
      <w:r>
        <w:t xml:space="preserve">Gott meines Lebens, wie schlecht genutzt, wie fruchtlos dahin geschwunden ist die Zeit, welche Du mir gabst, Deinen Willen zu tun! Wie lange Jahre, wie viele Tage und Stunden sind mir verloren gegangen, in denen ich ohne Gewinn vor Dir gelebt habe! Wie werde ich vor Deinem Gerichte bestehen? Wie werde ich meine Augen erheben können zu Deinem Antlitz bei jener großen Prüfung, wo Du mir ins Gedächtnis zurückrufest alle meine Sünden und Schanden? Gnädigster Vater, erbarme Dich über mich, wie Du Dich über Saulus erbarmt hast, und vergib meine </w:t>
      </w:r>
      <w:proofErr w:type="spellStart"/>
      <w:r>
        <w:t>verlorne</w:t>
      </w:r>
      <w:proofErr w:type="spellEnd"/>
      <w:r>
        <w:t xml:space="preserve">, ach leider so lange Zeit! Und nun entbrennet, alle meine Wünsche und lenket euch zum Herrn Jesu hin; laufet, denn ihr habet lange genug gezögert; eilet, wohin ihr gehet; suchet, den ihr suchet. Ihr suchet Jesum von Nazareth den Gekreuzigten; denn um Seinetwillen allein sollt ihr da sein. Er ist aufgefahren gen Himmel, Er ist nicht hier. Er ist nicht, wo Er sein edles Haupt nicht betten konnte. Er ist nicht, wo Er stand, um von Pilatus gerichtet zu werden. Er ist nicht, wo Er angespien und gegeißelt ward, wo Er verwundet mitten unter Verbrechern hing. Er ist nicht, wo Er vom Steine verschlossen und von der Wache verwahrt lag. Hoch über die Himmel, über alle Herrlichkeit der Engel ist Er mächtig emporgestiegen zur Rechten des Vaters. Von da aus ergreift Er jeden Sünder mit seiner Gnade und fragt ihn: Saul, Saul, was verfolgest du mich? Wer noch klagen will, dass Er ihn nicht geweckt habe, der muss fester schlafen als die Siebenschläfer, der muss die Decke der Sünde und Verblendung bis über die Ohren heraufgezogen haben. Von da aus hast Du auch mich gerufen, Herr Jesu, o wie oft seit meiner Geburt an! O hilf, dass ich höre und nicht wider den Stachel ausschlage, damit ich auch ein Paulus werde, mit Deiner wahren Gemeinde Frieden habe und Trost des heiligen Geistes, und wie Tabea aus dem Tode erweckt werde, und Deine Herrlichkeit sehe. Amen. </w:t>
      </w:r>
    </w:p>
    <w:p w14:paraId="2E39F28E" w14:textId="77777777" w:rsidR="007A06F5" w:rsidRDefault="007A06F5" w:rsidP="007A06F5">
      <w:pPr>
        <w:pStyle w:val="berschrift2"/>
      </w:pPr>
      <w:r>
        <w:t>Apg. 10.</w:t>
      </w:r>
    </w:p>
    <w:p w14:paraId="001B0BA7" w14:textId="77777777" w:rsidR="007A06F5" w:rsidRDefault="007A06F5" w:rsidP="007A06F5">
      <w:pPr>
        <w:pStyle w:val="StandardWeb"/>
      </w:pPr>
      <w:r>
        <w:t xml:space="preserve">In diesem Kapitel steht ein oft missverstandenes, oft missbrauchtes Wort: </w:t>
      </w:r>
      <w:r>
        <w:rPr>
          <w:rStyle w:val="Fett"/>
        </w:rPr>
        <w:t>„In allerlei Volk, wer Gott fürchtet und recht tut, der ist Ihm angenehm.“</w:t>
      </w:r>
      <w:r>
        <w:t xml:space="preserve"> Soll das wirklich heißen, wie man es auslegt: es sei ganz gleich, welcher Religion und Konfession man angehöre, ob man Jude oder Türke sei, wenn man nur ein ehrlich Mann ist und seinen Nachbarn ungeschoren lässt, so werde man selig? Soll dem religiösen Indifferentismus damit das Wort geredet und der flachste aller Grundsätze bestätigt werden: fürchte Gott, tue Recht, scheue Niemand? Nimmermehr. Wenn Petrus es so gemeint hätte, so hätte er sich nicht brauchen auf den Weg zu machen, um den heidnischen Hauptmann Cornelius Christo zuzuführen, sondern konnte ihn ruhig bleiben lassen, was er war. Petrus meint gerade das Gegenteil, er lehrt, dass Gott das Heil in Christo keinem Volke, keiner Familie, keinem Einzelnen vorenthalte, dass alle Ihm angenehm und willkommen sind, wenn sie durch die enge Tür eingehen wollen, dass es aber nur </w:t>
      </w:r>
      <w:r>
        <w:rPr>
          <w:rStyle w:val="Fett"/>
        </w:rPr>
        <w:t>einen</w:t>
      </w:r>
      <w:r>
        <w:t xml:space="preserve"> Weg zum ewigen Heile gebe, den Glauben an Jesum Christum. Durch seine frühere strenge Gesetzlichkeit war Cornelius bloß </w:t>
      </w:r>
      <w:r>
        <w:rPr>
          <w:rStyle w:val="Fett"/>
        </w:rPr>
        <w:t>vorbereitet</w:t>
      </w:r>
      <w:r>
        <w:t xml:space="preserve"> auf Christum, und erst die Predigt von dem Gekreuzigten gab jenem Hauptmann den Lebensstoß. Es gibt nämlich eine doppelte Werkgerechtigkeit: die eine, wenn sie sich selbst genügt, zieht von Christo ab und ist Zunder auf dem Wege zur Hölle; die andere, wenn sie immer tiefer geht und erkennt, wie sie in sich selber keine Frieden findet, bereitet Christo den Weg. Die Erfahrung, in welche Cornelius durch die Gnade Gottes und die Predigt Petri eingeleitet wurde, war die: Christus ist des Gesetzes Ende, wer an Den glaubt, der ist gerecht. Luther sagt: „Da stehet ja eben diese Historie wie die schöne Sonne uns vor Augen, wer es nur sehen und die Augen will auftun, dass Cornelius, er sei so fromm er wolle, soll er die Hoffnung des ewigen Lebens haben, so muss er Petrum hören und von ihm sich taufen lassen.“ Ich danke Dir daher, Herr, dass ich ein Christ bin; möge ich es immer mehr werden; Christus ist mein einziger Trost im Leben und im Sterben. Amen. </w:t>
      </w:r>
    </w:p>
    <w:p w14:paraId="289AC5E2" w14:textId="77777777" w:rsidR="007A06F5" w:rsidRDefault="007A06F5" w:rsidP="007A06F5">
      <w:pPr>
        <w:pStyle w:val="berschrift2"/>
      </w:pPr>
      <w:r>
        <w:t>Apg. 11.</w:t>
      </w:r>
    </w:p>
    <w:p w14:paraId="54A63C21" w14:textId="77777777" w:rsidR="007A06F5" w:rsidRDefault="007A06F5" w:rsidP="007A06F5">
      <w:pPr>
        <w:pStyle w:val="StandardWeb"/>
      </w:pPr>
      <w:r>
        <w:t xml:space="preserve">Wie sie doch wächst, die Gemeinde des Herrn! Schon sind nicht bloß die berufenen Genossen des Volks Israel, sondern auch die Samariter und große Schaaren von Heiden in dieselbe eingegangen; schon ist der Name „Christen“ zum Unterschiede von den Juden in Antiochien aufgekommen, und ein großes Volk dem Herrn Jesu zugetan. Ja, weil Israel das Wort des Lebens verstößt, wendet es sich mit Macht an die Heiden, und wird jenen ein Geruch des Todes zum Tode, diesen ein Geruch des Lebens zum Leben. Und die Apostel sind froh über die Gnade Gottes und ermahnen die Neubekehrten, dass sie mit festem Herzen an dem Herrn bleiben wollten. Wohl ist die Kirche Jesu Christi seitdem nach außen hin noch weit mehr gewachsen, ganz Europa bekennt sich zum Kreuze des Herrn, und die Gemeinde zählt nicht nach Hunderten, sondern nach Millionen; aber wo ist die Gestalt der apostolischen Kirche geblieben? Wie haben die Heiligen abgenommen, wie ist der Gläubigen so wenig geworden auf Erden! Die Ernte ist wohl groß und das Feld weiß zur Ernte; aber der Arbeiter sind wenige. Ach, Herr, gieße Deinen heiligen Geist aus über Deine Kirche und die Gemeinden, die Du gesammelt hast, dass sie nicht mehr nur, was irdisch ist, denken, wie jetzt geschieht, sondern wie die erste Gemeinde ihre Freude darin finden, Dein Werk zu treiben, erst unter sich selbst, dann aber auch unter denen, die noch ferne sind von Gott, und rüste Du Diener aus, wie Barnabas, voll heiligen Glaubens, rechte Arbeiter, und segne ihre Arbeit, auf dass sie sich mit einander freuen, die da gesandt werden und die da senden. Insbesondere treibe Dein Werk bei mir, dass alle die köstlichen Namen, welche Deine Jünger in der heiligen Schrift führen: „Fromme, Gerechte, Heilige, Kinder Gottes, Christen“ an mir lauter Wirklichkeiten und Wahrheiten werden, und vollende, was Du angefangen hast, bis auf den Tag Jesu Christi. Amen. </w:t>
      </w:r>
    </w:p>
    <w:p w14:paraId="085D9BBA" w14:textId="77777777" w:rsidR="007A06F5" w:rsidRDefault="007A06F5" w:rsidP="007A06F5">
      <w:pPr>
        <w:pStyle w:val="berschrift2"/>
      </w:pPr>
      <w:r>
        <w:t>Apg. 12.</w:t>
      </w:r>
    </w:p>
    <w:p w14:paraId="0A2BEAF7" w14:textId="407A3B53" w:rsidR="007A06F5" w:rsidRDefault="007A06F5" w:rsidP="007A06F5">
      <w:pPr>
        <w:pStyle w:val="StandardWeb"/>
      </w:pPr>
      <w:r>
        <w:t xml:space="preserve">In einem Lobgesange des. Alten Testaments heißt es von einer großen Errettung: „Die Elenden </w:t>
      </w:r>
      <w:proofErr w:type="spellStart"/>
      <w:r>
        <w:t>sehen’s</w:t>
      </w:r>
      <w:proofErr w:type="spellEnd"/>
      <w:r>
        <w:t xml:space="preserve"> und freuen sich, und die Gott suchen, denen wird das Herz leben. Denn der Herr höret die Armen, und verachtet seine Gefangenen nicht. Es lob Ihn Himmel, Erde, Meer und Alles, was sich darinnen reget.“ Dies Wort gilt recht buchstäblich von der verlesenen Geschichte. Eine furchtbare Verfolgung war nach der Zeit der Erquickung über die Gemeinde ausgebrochen, der König der Juden, Herodes Agrippa, wollte sie vertilgen, und griff die Sache sehr klüglich an, indem er gegen die Säulen der Kirche seine Angriffe richtete, </w:t>
      </w:r>
      <w:r w:rsidR="00FD7B96">
        <w:t>Jakobum</w:t>
      </w:r>
      <w:r>
        <w:t xml:space="preserve"> tötete und Petrum in den Kerker warf. Am andern Morgen sollte auch dieser Knecht des Herrn hingerichtet werden. Bis zu dieser fast hoffnungslosen Höhe stieg die Not. Die Feinde Gottes triumphierten schon, seine Diener, seine Kinder trauerten. Aber die Gemeinde hörte nicht auf zu beten für den teuren Apostel, und wunderbar ward er gerettet. Jesus Christus, gestern und heute und derselbe auch in Ewigkeit, bewies es, dass er lebt und stärker ist als alle Pforten der Hölle. Selig, wer der Gemeinde des Herrn angehört, und unter Ketten und ehernen Türen beten kann wie sie! An allen Verheißungen, die ihr im Ganzen gegeben sind, hat er seinen besonderen Anteil. Die Augen des Herrn sind ohne Unterlass auf ihn gerichtet und seine Kämpfe enden mit einem herrlichen Siege. Ja, mein Herr und Gott, Du bist und bleibst ein Gott, der Gebet erhöret. Das ist Dein Name, und Du machst ihn wahr. Hilf mir denn beten und glauben, und lass keine Not mein Gebet hemmen und hindern, sondern vielmehr fördern, so wirst Du hilfreiche Engel senden und verschlossene Türen öffnen, alle Hindernisse meines Heils aus dem Weg räumen und meine Feinde vollends zu Schanden machen. Vor allem aber bewahre mich vor Hochmut; denn hohe Augen sind Dir ein Gräuel, und Hochmut kommt vor dem Fall. Gottlob: je näher der Teufel, je näher bist Du auch, und wer sich zu Dir nahet, zu dem nahest Du Dich. Amen. </w:t>
      </w:r>
    </w:p>
    <w:p w14:paraId="51E1C8A4" w14:textId="77777777" w:rsidR="007A06F5" w:rsidRDefault="007A06F5" w:rsidP="007A06F5">
      <w:pPr>
        <w:pStyle w:val="berschrift2"/>
      </w:pPr>
      <w:r>
        <w:t>Apg. 13.</w:t>
      </w:r>
    </w:p>
    <w:p w14:paraId="5DDB1D48" w14:textId="0D47DCC3" w:rsidR="007A06F5" w:rsidRDefault="007A06F5" w:rsidP="007A06F5">
      <w:pPr>
        <w:pStyle w:val="StandardWeb"/>
      </w:pPr>
      <w:r>
        <w:t xml:space="preserve">Was Jesus vorhergesagt hatte, dass das Reich Gottes würde den Juden genommen und den Heiden gegeben werden, damit sie seine Früchte brächten, das erfüllt sich jetzt mehr und mehr. Statt sich zu freuen, dass die Heiden in Antiochien auch Hunger und Durst fühlten nach dem Worte des Lebens, wurden die Juden neidisch, widersprachen und lästerten, und zwangen dadurch den heiligen Apostel, sich ausschließlich mit seiner Freudenbotschaft an die Heiden zu wenden. Wenn das Wasser von dem harten Felsen und dem hochmütigen Berge </w:t>
      </w:r>
      <w:r w:rsidR="00FD7B96">
        <w:t>her</w:t>
      </w:r>
      <w:r>
        <w:t xml:space="preserve">abtrieft, dann fließt es hinter ins Tal; dort wässert es Wiesen und Auen, dass sie dastehen im lieblichen Gottesschmucke. So floss es hier von den Juden ab, und floss hinüber zu den Heiden. – Wie das Evangelium vor den Juden vorbeigewandert ist durch ihre eigne Schuld, so kann es auch von uns fortwandern. Durch die Sünden der Völker ist das Wort Gottes geworden wie eine Wandertaube. Luther sagt einmal: „Erst haben es die Juden gehabt, jetzt haben sie den Mammon; dann haben es die Griechen gehabt, jetzt haben sie den Türken; dann haben es die Römer gehabt, jetzt haben sie den Pabst.“ Dann warnt er das deutsche Volk, dass es nicht meinen solle, es müsse immer so bleiben, dass die Gnadenbotschaft wie ein reicher Regen auf dasselbe niederströme; die Friedenstaube kann eben so weiter fliegen wie von jenen Völkern. Und was von den Völkern gilt, gilt nicht minder von den einzelnen Herzen. Wenn man nur erst hinein ist in den Widerspruch, dann setzt sich das Herz täglich fester; und ein feindlicher Mensch ist sieben mal schwerer zu gewinnen, denn ein toter Herr, bewahre mich vor solchem Abfall, lass mich arbeiten an meiner eignen Seligkeit, und mitnehmen, wenn ich weiß und kann. Amen. </w:t>
      </w:r>
    </w:p>
    <w:p w14:paraId="39FF4DF7" w14:textId="77777777" w:rsidR="007A06F5" w:rsidRDefault="007A06F5" w:rsidP="007A06F5">
      <w:pPr>
        <w:pStyle w:val="berschrift2"/>
      </w:pPr>
      <w:r>
        <w:t>Apg. 14.</w:t>
      </w:r>
    </w:p>
    <w:p w14:paraId="125ECB69" w14:textId="77777777" w:rsidR="007A06F5" w:rsidRDefault="007A06F5" w:rsidP="007A06F5">
      <w:pPr>
        <w:pStyle w:val="StandardWeb"/>
      </w:pPr>
      <w:r>
        <w:t xml:space="preserve">Nachdem Paulus jämmerlich mit Schlägen war zugerichtet worden, dass man ihn für tot hielt, und zwar nicht lange nach der unnatürlichen Vergötterung, stand er auf und ging mit Barnabas in die Stadt Derben, und predigte daselbst das Evangelium mit dem Vermelden, dass man durch viel Trübsal ins Reich Gottes eingehen müsse. Gott hat einmal diese Ordnung gemacht: durch Leiden zur Freude; dabei bleibt es, und um meinetwillen ändert sie Gott gewiss nicht. Weil es aber also von Dir verordnet ist, o Gott, so gib Gnade, dass ich mich auch </w:t>
      </w:r>
      <w:r>
        <w:rPr>
          <w:rStyle w:val="Fett"/>
        </w:rPr>
        <w:t>gern</w:t>
      </w:r>
      <w:r>
        <w:t xml:space="preserve"> darein schicke, damit es nicht ein gezwungenes </w:t>
      </w:r>
      <w:r>
        <w:rPr>
          <w:rStyle w:val="Fett"/>
        </w:rPr>
        <w:t>Muss</w:t>
      </w:r>
      <w:r>
        <w:t xml:space="preserve">, sondern ein </w:t>
      </w:r>
      <w:r>
        <w:rPr>
          <w:rStyle w:val="Fett"/>
        </w:rPr>
        <w:t>freiwilliges</w:t>
      </w:r>
      <w:r>
        <w:t xml:space="preserve"> Wollen sei. ich klage Dir mein verzärteltes Fleisch und Blut, welches einen so großen Widerwillen gegen die Trübsale hat; vergib mir, lieber Heiland, um Deines bitteren Leidens willen, und bereite mein Herz, wie mit einem willigen Geiste, so mit </w:t>
      </w:r>
      <w:proofErr w:type="spellStart"/>
      <w:r>
        <w:t>genugsamer</w:t>
      </w:r>
      <w:proofErr w:type="spellEnd"/>
      <w:r>
        <w:t xml:space="preserve"> Stärke und Kraft, alle Trübsale anzutreten und zu überstehen! Du bist mir ja selbst mit Deinem gesegneten Beispiele vorangegangen; ergreife mich, dass ich Dir in Deinen blutigen Fußtapfen mit Geduld, Verleugnung, Gehorsam, Glauben und Hoffnung nachfolge. Der erste Eintritt in Dein gnadenreich hat es mir gleich im voraus gesagt, ich müsste das Kreuz auf mich nehmen und Dir nachfolgen; dazu habe ich mich auch verpflichtet in der heiligen Taufe, als worin ich unter Deiner Blutfahne geschworen. Wenn mir nun aber dies Gelübde in der wirklichen Übung will zu schwer werden, und ich vor den drei Glaubensartikeln des inwendigen Menschen: Selbstverleugnung, Kreuzesübernahme und Nachfolge Jesu, zurückbebe, so richte mir Augen, Herz und Gedanken nur nach Deinem himmlischen Reiche, wo alle Trübsale nicht nur ein Ende haben sollen, sondern in ewige Freude und Seligkeit werden verwandelt werden. Dahin verhilf mir um Deiner selbst willen. Amen. </w:t>
      </w:r>
    </w:p>
    <w:p w14:paraId="59AE23FB" w14:textId="77777777" w:rsidR="007A06F5" w:rsidRDefault="007A06F5" w:rsidP="007A06F5">
      <w:pPr>
        <w:pStyle w:val="berschrift2"/>
      </w:pPr>
      <w:r>
        <w:t>Apg. 15.</w:t>
      </w:r>
    </w:p>
    <w:p w14:paraId="08A72DCD" w14:textId="77777777" w:rsidR="007A06F5" w:rsidRDefault="007A06F5" w:rsidP="007A06F5">
      <w:pPr>
        <w:pStyle w:val="StandardWeb"/>
      </w:pPr>
      <w:r>
        <w:t xml:space="preserve">Das war die erste Kirchenversammlung der christlichen Gemeinde. Wie herrliche wurde da der Streit zwischen den Juden- und Heidenchristen geschlichtet! Wie tapfer, wie brüderlich, wie demütig kämpften die Apostel gegeneinander den großen Streit aus und entschieden die Lebensfrage aller Zeiten, ob Christus oder Gesetz! Wie sind alle einverstanden, dass auch die Heidenchristen ihre Brüder sind! Wie behandelten sich Überwinder wie Überwundene gegenseitig als Brüder! Die Einen rühmen sich nicht, die Andern sind nicht erbittert; Keiner hatte das Seine gesucht, sondern Jeder die Ehre des Herrn und die Wahrheit. O möchte es doch auf allen Kirchenversammlungen so zugehen, in jeder Streitsache ein Petrus und Jacobus die Leitung in der Hand haben, und Alle sich eben so still beugen unter das teure Wort Gottes, wie jene es taten! Möchte insbesondere von keinem Christen, auch von uns nicht, der Grund alles Christentums je verlassen werden: „Wir glauben durch die Gnade des Herrn Jesu Christi selig zu werden, gleicher Weise wie auch sie!“ Diese Wahrheit ist auch Kern und Mittelpunkt unserer evangelischen Kirche, sie ist die Vereinigung aller evangelischen Christen zu </w:t>
      </w:r>
      <w:r>
        <w:rPr>
          <w:rStyle w:val="Fett"/>
        </w:rPr>
        <w:t>einer</w:t>
      </w:r>
      <w:r>
        <w:t xml:space="preserve"> Gemeinde; sie ist der gute Baum, den wir ins Herz pflanzen müssen, und der dann auch seine guten Früchte von selber trägt. So wollen wir mit den Aposteln in Jerusalem Eins sein in der Lehre, dass nichts als Jesu Christi Gnade uns vor Gott gerecht machen kann; aber auch darin mit ihnen Eins, dass wir zunehmen müssen, nicht allein in der Erfahrung seiner Gnade, sondern auch in der Erkenntnis seines heiligen Wortes und im Wandel nach seinem Vorbilde, und es vor der Welt beweisen, dass Niemand </w:t>
      </w:r>
      <w:r>
        <w:rPr>
          <w:rStyle w:val="Fett"/>
        </w:rPr>
        <w:t>heiliger</w:t>
      </w:r>
      <w:r>
        <w:t xml:space="preserve"> ist als ein Sünder, der Gnade hat. Dazu verhelfe uns der Herr! Amen. </w:t>
      </w:r>
    </w:p>
    <w:p w14:paraId="1094CE3E" w14:textId="77777777" w:rsidR="007A06F5" w:rsidRDefault="007A06F5" w:rsidP="007A06F5">
      <w:pPr>
        <w:pStyle w:val="berschrift2"/>
      </w:pPr>
      <w:r>
        <w:t>Apg. 16.</w:t>
      </w:r>
    </w:p>
    <w:p w14:paraId="37B8DFEA" w14:textId="77777777" w:rsidR="007A06F5" w:rsidRDefault="007A06F5" w:rsidP="007A06F5">
      <w:pPr>
        <w:pStyle w:val="StandardWeb"/>
      </w:pPr>
      <w:r>
        <w:t xml:space="preserve">Die Gemeinde zu Philippi ist die erste Christengemeinde in Europa, welche die Apostel gegründet haben; eine Gemeinde, an die noch ein Brief des Apostels Paulus vorhanden ist und die er darin seine Freude und seine Krone nennt. Mit Widerstand und unter Verfolgung seiner ersten Zeugen fing das Christentum in Europa an. So hat es sich auch bisher durchgekämpft. Oft verfolgt, aber niemals vernichtet und ausgerottet, von der ganzen Macht des kaiserlichen und päpstlichen Roms angefallen, vermochte es keine Macht zu unterdrücken; selbst im Gefängnisse gewann es noch Siege. Sein Gang durch ganz Europa und durch alle Jahrhunderte bis zu dem Scheiterhaufen des Johann Huß, bis in die Rathaussäle von Worms und Augsburg, und von da bis auf unsere Zeit, ist eine fortgehende Bestätigung des großen Wortes des Erlösers: „Die Pforten der Hölle sollen meine Gemeinde nicht überwältigen.“ Was ihr aber am meisten </w:t>
      </w:r>
      <w:r>
        <w:rPr>
          <w:rStyle w:val="Fett"/>
        </w:rPr>
        <w:t>geschadet</w:t>
      </w:r>
      <w:r>
        <w:t xml:space="preserve"> hat, ist nicht die Feindschaft ihrer Gegner, sondern die </w:t>
      </w:r>
      <w:proofErr w:type="spellStart"/>
      <w:r>
        <w:rPr>
          <w:rStyle w:val="Fett"/>
        </w:rPr>
        <w:t>Lauigkeit</w:t>
      </w:r>
      <w:proofErr w:type="spellEnd"/>
      <w:r>
        <w:t xml:space="preserve"> ihrer eignen Bekenner gewesen; jene </w:t>
      </w:r>
      <w:proofErr w:type="spellStart"/>
      <w:r>
        <w:t>Lauigkeit</w:t>
      </w:r>
      <w:proofErr w:type="spellEnd"/>
      <w:r>
        <w:t xml:space="preserve">, der es ganz gleich ist, </w:t>
      </w:r>
      <w:r>
        <w:rPr>
          <w:rStyle w:val="Fett"/>
        </w:rPr>
        <w:t>ob</w:t>
      </w:r>
      <w:r>
        <w:t xml:space="preserve"> und </w:t>
      </w:r>
      <w:r>
        <w:rPr>
          <w:rStyle w:val="Fett"/>
        </w:rPr>
        <w:t>was</w:t>
      </w:r>
      <w:r>
        <w:t xml:space="preserve"> sie glaubt, die nichts mehr fürchtet als Entschiedenheit und Eifer, die gern Frieden hält mit Jedermann, selbst auf die Gefahr, darüber ewig verloren zu gehen, die um äußern Vorteils willen jeden Augenblick der Seelen Seligkeit aufs Spiel setzt. Vor dieser </w:t>
      </w:r>
      <w:proofErr w:type="spellStart"/>
      <w:r>
        <w:t>Lauigkeit</w:t>
      </w:r>
      <w:proofErr w:type="spellEnd"/>
      <w:r>
        <w:t xml:space="preserve"> bewahre uns, o Herr, sie ist der Tod des innern Lebens; gib aber, ach, mehre in uns den lebendigen Glauben, der in gründlicher Buße geboren, Dich zuversichtlich ergreift und in wahrhaftigem und </w:t>
      </w:r>
      <w:proofErr w:type="spellStart"/>
      <w:r>
        <w:t>unermüdetem</w:t>
      </w:r>
      <w:proofErr w:type="spellEnd"/>
      <w:r>
        <w:t xml:space="preserve"> Fleiße der Heiligung sich geschäftig erzeigt. Bewahre uns vor Selbstbetrug, vor falschem Verstandes- und Lippenglaubens, und wirke Du selbst den rechten, lebendigen Herzensglauben in uns, der Christum auf Gnade und Ungnade ergreift, Ihm sein böses Gewissen bringt, sich von Ihm überwinden lässt und aus seiner Fülle lebt, damit wir das Ende des Glaubens, der Seelen Seligkeit, sicher und freudig davonbringen. Amen. </w:t>
      </w:r>
    </w:p>
    <w:p w14:paraId="4A72E11C" w14:textId="77777777" w:rsidR="007A06F5" w:rsidRDefault="007A06F5" w:rsidP="007A06F5">
      <w:pPr>
        <w:pStyle w:val="berschrift2"/>
      </w:pPr>
      <w:r>
        <w:t>Apg. 17.</w:t>
      </w:r>
    </w:p>
    <w:p w14:paraId="3432C57E" w14:textId="77777777" w:rsidR="007A06F5" w:rsidRDefault="007A06F5" w:rsidP="007A06F5">
      <w:pPr>
        <w:pStyle w:val="StandardWeb"/>
      </w:pPr>
      <w:r>
        <w:t xml:space="preserve">In Athen standen viele Götzenbilder und unter ihnen ein Altar mit der Inschrift: „dem unbekannten Gott:“ – welche Götzenbilder stehen in meinem Herzen? und wie heißen sie? Etwa Zorn, oder Hochmut, Wollust, Geiz, Trägheit, Ehre bei den Menschen? Oder muss ich antworten: mein Gott ist das Leben, die Wissenschaft, die Kunst, das Geld, die Freude, mein Bräutigam, meine Braut, Weib oder Kinder, und andere Güter dieser Welt? Muss ich nicht Ja antworten? Und dahinten in einem </w:t>
      </w:r>
      <w:proofErr w:type="spellStart"/>
      <w:r>
        <w:t>Winkelchen</w:t>
      </w:r>
      <w:proofErr w:type="spellEnd"/>
      <w:r>
        <w:t xml:space="preserve">, in dem bangen Schlagen des Gewissens, steht ein Altar, mit der Inschrift: „dem unbekannten Gott,“ d.h. dem Gotte, auf dessen Namen ich getauft und konfirmiert bin, dem ich mich verlobt habe, der mich hält und trägt mit seiner Barmherzigkeit, mit dem ich aber in keinem lebendigen Umgang stehe, dessen Gebote ich nach Belieben übertrete. O Paulus, tritt auf, und lehre mich den unbekannten Gott nicht nur kennen, sondern mit Ihm in Gemeinschaft treten. Überführe mich von meiner Unwissenheit und meinem Verderben, von Gottes Regierung und Gnadenführung, von Christi Erlösung und Gericht, wie Du es in Athen getan, damit ich mich auch von der Wahrheit erleuchten, strafen, erziehen und heiligen lasse, die Götzen insgesamt im Herzen stürze und dem lebendigen Gott in Christo allein diene und mit Dionysius und Damaris mich mit ganzer Seele und fürs ganze Leben dem Herrn weihe, immer treuer und voller, der mich mit seinem Herzblute erkauft hat zu seinem Eigentum und um mich selig zu machen, meine Sünden getragen hat und niedriger geworden ist denn ein Knecht, ja, ein Schächer am Kreuz. Baue Dir selbst in meinem Herzen einen Tempel mit Deinen heiligen Gotteshänden, und alle Tage werde Dir dargebracht ein neues Opfer meiner Lippen und meines Herzens. Amen. </w:t>
      </w:r>
    </w:p>
    <w:p w14:paraId="1ACF2FD8" w14:textId="77777777" w:rsidR="007A06F5" w:rsidRDefault="007A06F5" w:rsidP="007A06F5">
      <w:pPr>
        <w:pStyle w:val="berschrift2"/>
      </w:pPr>
      <w:r>
        <w:t>Apg. 17,28</w:t>
      </w:r>
    </w:p>
    <w:p w14:paraId="196B265F" w14:textId="77777777" w:rsidR="007A06F5" w:rsidRDefault="007A06F5" w:rsidP="007A06F5">
      <w:pPr>
        <w:pStyle w:val="StandardWeb"/>
      </w:pPr>
      <w:r>
        <w:t xml:space="preserve">Gott, Teufel, Welt und </w:t>
      </w:r>
      <w:proofErr w:type="spellStart"/>
      <w:r>
        <w:t>All's</w:t>
      </w:r>
      <w:proofErr w:type="spellEnd"/>
      <w:r>
        <w:t xml:space="preserve"> will in mein Herz hinein:</w:t>
      </w:r>
      <w:r>
        <w:br/>
        <w:t xml:space="preserve">Es muss ja wunderschön und großen Adels sein. </w:t>
      </w:r>
    </w:p>
    <w:p w14:paraId="3EABC721" w14:textId="77777777" w:rsidR="007A06F5" w:rsidRDefault="007A06F5" w:rsidP="007A06F5">
      <w:pPr>
        <w:pStyle w:val="StandardWeb"/>
      </w:pPr>
      <w:r>
        <w:t xml:space="preserve">In Ihm leben, weben und sind wir; als auch etliche Poeten gesagt haben: wir sind seines Geschlechts. Apg. 17,28 </w:t>
      </w:r>
    </w:p>
    <w:p w14:paraId="5F0314CD" w14:textId="77777777" w:rsidR="007A06F5" w:rsidRDefault="007A06F5" w:rsidP="007A06F5">
      <w:pPr>
        <w:pStyle w:val="StandardWeb"/>
      </w:pPr>
      <w:r>
        <w:t xml:space="preserve">Dass wir göttlichen Geschlechts sind, lehrt uns keine Begebenheit deutlicher und anschaulicher, als die Menschwerdung des Sohnes Gottes. Feuer und Wasser vertragen sich nicht. Mische du Schnee und Glut, beide bestehen nicht miteinander, es wird ein laues Wasser daraus. Eisen und Gold können nicht </w:t>
      </w:r>
      <w:proofErr w:type="spellStart"/>
      <w:r>
        <w:t>zusammengeschmelzt</w:t>
      </w:r>
      <w:proofErr w:type="spellEnd"/>
      <w:r>
        <w:t xml:space="preserve"> werden. Gott und Teufel können nicht zu Einer Person zusammenwachsen; - aber Gott und Mensch, das verträgt sich. Das lernen wir aus Christi, des Gottessohnes, menschlicher Geburt: dass Gott und Mensch nicht sich hassen, wie Finsternis und Licht, sondern dass sie Beide Eins sind in ihrem Grunde. Große, heilige Wahrheit! Vor Christi Erscheinung war sie unbekannt. Die Heiden redeten wohl von Göttern, die in Menschengestalt erscheinen; aber diese Götter haben auch keine Göttlichkeit mehr, sie sind allen menschlichen Leidenschaften, Schwächen, sogar Sünden ausgesetzt, ja, es ist sündige Liebe zu menschlicher Schönheit, was sie vom Himmel herabzieht. Dem Juden aber thronte Gott in unermesslicher Ferne, hoch über der Erde; man kann Ihn ehren und fürchten, aber recht menschlich lieben, wie wir einen Vater lieb haben, und einen Freund, das kann man nicht. Christus musste kommen, um durch die göttliche und menschliche Natur, die Er in sich vereinigt, zu zeigen, dass beide Naturen nicht verschieden sind. Jetzt verstehen wir erst, was das Wort in der Schöpfungsgeschichte sagt: Gott blies dem Menschen einen lebendigen Odem in seine Nase. Nicht formte Er seine Seele aus irdischen Stoffen, wie seinen Leib; auch nicht durch ein bloßes Werde rief Er sie hervor, sondern seinen Hauch blies Er ihm ein, sein eignes Leben strömte Er in den toten Leib, und der Geist des Menschen ist Ausfluss der Gottheit. Dasselbe Leben, das im ewigen Worte war, wurde Licht der Menschen, so lehrt uns Johannes im Anfange seines Evangeliums. Und in seinem ersten Briefe gibt er uns Aussicht, dass wir einst Christo gleich werden sollen. Jetzt wissen wir, was unser Ziel ist: wir sollen wieder Teil haben an der göttlichen Natur. Wir sollen lernen, von unserer Bestimmung wieder recht hoch zu denken denn Gottes Kinder sollen wir hinfort sein, und als Kinder gleicher Natur werden mit dem Vater, vollkommen wie Er. Sind wir erniedrigt worden durch die Sünde, wir können wieder erhöhet werden Hat uns die Erde gefangen mit ihrem Reiz: wir wissen, dass wir nur Pilger sind auf der Erde, und unser Geist nur ein Fremdling hienieden ist, der einen bessern Ursprung hat als die Kreatur, der wir dienstbar geworden sind. </w:t>
      </w:r>
    </w:p>
    <w:p w14:paraId="1441F82F" w14:textId="77777777" w:rsidR="007A06F5" w:rsidRDefault="007A06F5" w:rsidP="007A06F5">
      <w:pPr>
        <w:pStyle w:val="StandardWeb"/>
      </w:pPr>
      <w:r>
        <w:t>Ich bin im Himmel angeschrieben</w:t>
      </w:r>
      <w:r>
        <w:br/>
        <w:t>und Gottes Kindern zugezählt;</w:t>
      </w:r>
      <w:r>
        <w:br/>
        <w:t>mich hatte schon Sein brünstig Lieben</w:t>
      </w:r>
      <w:r>
        <w:br/>
        <w:t>von Ewigkeit dazu erwählt.</w:t>
      </w:r>
      <w:r>
        <w:br/>
        <w:t>Nun ruhe ich in Seinen Armen;</w:t>
      </w:r>
      <w:r>
        <w:br/>
        <w:t>mein Vater blickt mich freundlich an.</w:t>
      </w:r>
      <w:r>
        <w:br/>
        <w:t>Ich weiß von nichts als von Erbarmen,</w:t>
      </w:r>
      <w:r>
        <w:br/>
        <w:t xml:space="preserve">dadurch ich Ihm gefallen kann. </w:t>
      </w:r>
    </w:p>
    <w:p w14:paraId="41DAD247" w14:textId="77777777" w:rsidR="007A06F5" w:rsidRDefault="007A06F5" w:rsidP="007A06F5">
      <w:pPr>
        <w:pStyle w:val="StandardWeb"/>
      </w:pPr>
      <w:r>
        <w:t>Das danke ich dem guten Hirten,</w:t>
      </w:r>
      <w:r>
        <w:br/>
        <w:t>so selig hat Er mich gemacht.</w:t>
      </w:r>
      <w:r>
        <w:br/>
        <w:t>Mit Schmerzen sucht' Er mich Verirrten</w:t>
      </w:r>
      <w:r>
        <w:br/>
        <w:t>und gab auf meine Wege Acht.</w:t>
      </w:r>
      <w:r>
        <w:br/>
        <w:t>Komm, Schäflein! hieß es, kehre wieder!</w:t>
      </w:r>
      <w:r>
        <w:br/>
        <w:t>Ich hörte es und kehrte um,</w:t>
      </w:r>
      <w:r>
        <w:br/>
        <w:t>warf mich mit Tränen vor Ihm nieder</w:t>
      </w:r>
      <w:r>
        <w:br/>
        <w:t xml:space="preserve">und gab mich Ihm zum Eigentum. </w:t>
      </w:r>
    </w:p>
    <w:p w14:paraId="02C1D845" w14:textId="77777777" w:rsidR="007A06F5" w:rsidRDefault="007A06F5" w:rsidP="007A06F5">
      <w:pPr>
        <w:pStyle w:val="StandardWeb"/>
      </w:pPr>
      <w:r>
        <w:t>Nun bin ich noch bei Ihm in Gnaden,</w:t>
      </w:r>
      <w:r>
        <w:br/>
        <w:t>nichts raubt mir meines Jesu Huld;</w:t>
      </w:r>
      <w:r>
        <w:br/>
        <w:t>mein Elend kann mir selbst nicht schaden,</w:t>
      </w:r>
      <w:r>
        <w:br/>
        <w:t>denn Er hat göttliche Geduld.</w:t>
      </w:r>
      <w:r>
        <w:br/>
        <w:t>Je mehr ich meine Ohnmacht sehe,</w:t>
      </w:r>
      <w:r>
        <w:br/>
        <w:t>je mehr wird mir die Gnade groß,</w:t>
      </w:r>
      <w:r>
        <w:br/>
        <w:t>und wenn ich dann nur brünstig flehe,</w:t>
      </w:r>
      <w:r>
        <w:br/>
        <w:t xml:space="preserve">so wird mein Herz des Kummers los. </w:t>
      </w:r>
    </w:p>
    <w:p w14:paraId="619286D0" w14:textId="77777777" w:rsidR="007A06F5" w:rsidRDefault="007A06F5" w:rsidP="007A06F5">
      <w:pPr>
        <w:pStyle w:val="StandardWeb"/>
      </w:pPr>
      <w:r>
        <w:t>So geht es hier durch tiefe Wege</w:t>
      </w:r>
      <w:r>
        <w:br/>
        <w:t>nach jenen Zions-Höhen zu,</w:t>
      </w:r>
      <w:r>
        <w:br/>
        <w:t>und nur auf diesem schmalen Stege</w:t>
      </w:r>
      <w:r>
        <w:br/>
        <w:t>gelange ich zur Sabbats-Ruh!</w:t>
      </w:r>
      <w:r>
        <w:br/>
        <w:t xml:space="preserve">Dann soll man in den </w:t>
      </w:r>
      <w:proofErr w:type="spellStart"/>
      <w:r>
        <w:t>obern</w:t>
      </w:r>
      <w:proofErr w:type="spellEnd"/>
      <w:r>
        <w:t xml:space="preserve"> Chören</w:t>
      </w:r>
      <w:r>
        <w:br/>
        <w:t>mein Loblied bis in Ewigkeit</w:t>
      </w:r>
      <w:r>
        <w:br/>
        <w:t>aus dem verklärten Munde hören.</w:t>
      </w:r>
      <w:r>
        <w:br/>
        <w:t xml:space="preserve">Herr, mache mich dazu bereit! </w:t>
      </w:r>
    </w:p>
    <w:p w14:paraId="4D4AB8CC" w14:textId="77777777" w:rsidR="007A06F5" w:rsidRDefault="007A06F5" w:rsidP="007A06F5">
      <w:pPr>
        <w:pStyle w:val="berschrift2"/>
      </w:pPr>
      <w:r>
        <w:t>Apg. 18.</w:t>
      </w:r>
    </w:p>
    <w:p w14:paraId="46A055C8" w14:textId="541BC133" w:rsidR="007A06F5" w:rsidRDefault="007A06F5" w:rsidP="007A06F5">
      <w:pPr>
        <w:pStyle w:val="StandardWeb"/>
      </w:pPr>
      <w:r>
        <w:t xml:space="preserve">Da die Apostel unter einer unmittelbaren Regierung des Geistes Gottes standen, so war es nur Gehorsam gegen den heiligen Geist, dass Paulus von Athen nach der großen, reichen und weltlichen Handelsstadt Korinth ging. Hier kam er aber an einen Ort, wo er keinen kannte, wo auch keine Gläubigen waren und wo er sich lange aufhalten sollte. Man sollte denken, dass er hier nicht das geringste Gute finden würde; dennoch fand er ein Paar Eheleute seiner Nation, seines Handwerks und seines Glaubens, die durch Gottes Fügung von Rom nach Korinth gezogen waren und jetzt seinen Aufenthalt befördern mussten; und wenn auch die Juden widerstrebten, so fand er dafür desto mehr Eingang bei vielen heidnischen Korinthern und ward in seiner apostolischen Tätigkeit gestärkt durch eine göttliche Ermunterung, fortzufahren, wie er angefangen, der Herr wolle mit ihm sein und habe ein großes Volk in dieser Stadt, von dem Er schon vorhersehe, dass sie noch Christen werden würden. Schon eine Seele ist es ja wert, wie viel mehr eine ganze Stadt! Und wenn in dem weltlichen, lasterhaften Korinth, wo es Niemand gesucht hätte, der Herr sein Werk hatte, wie viel mehr wird Er es haben in der ganzen Welt! Der Haufe seiner Gläubigen ist so klein nichts als wir oft denken. Sie sind freilich nicht in einem Hause beisammen, noch in einer Kirche oder einem Lande, sie sind zerstreut in allen Ländern und Kirchen und n allen Ständen vom höchsten bis zum niedrigsten. Wer sie sehen will, muss geistliche Augen haben, damit er auch die </w:t>
      </w:r>
      <w:proofErr w:type="spellStart"/>
      <w:r>
        <w:t>Ni</w:t>
      </w:r>
      <w:r w:rsidR="00FD7B96">
        <w:t>k</w:t>
      </w:r>
      <w:r>
        <w:t>odemusseelen</w:t>
      </w:r>
      <w:r w:rsidR="00B53CB6">
        <w:t>s</w:t>
      </w:r>
      <w:proofErr w:type="spellEnd"/>
      <w:r>
        <w:t xml:space="preserve"> herausfinde, die erst in der Nacht Ihn suchen, die Frager und Forscher, welche nicht mehr fern sind vom Reiche Gottes, die liebetätigen Gemüter, welche nicht wider den Herrn und darum für Ihn sind, die Corneliusse, welche um ihrer Gebete und Almosen willen dem Herrn willkommen und angenehm sind, dass sie vollends den Heiland erfassen. Gebe uns denn der Herr immer die rechten Augen, die Spuren seines Werks in Andern wahrzunehmen und sie als werdende oder gewordene Brüder in Christo zu lieben! Gebe Er uns selbst den rechten Mut, nicht zu verzagen, wenn wir mit unserm leisen, schüchternen, matten Christentum sehr unzufrieden sein müssen: von Korinth schrieb Paulus später sehr anerkennend 1. Kor. 1,4-9. Amen. </w:t>
      </w:r>
    </w:p>
    <w:p w14:paraId="1007B42C" w14:textId="77777777" w:rsidR="007A06F5" w:rsidRDefault="007A06F5" w:rsidP="007A06F5">
      <w:pPr>
        <w:pStyle w:val="berschrift2"/>
      </w:pPr>
      <w:r>
        <w:t>Apg. 19.</w:t>
      </w:r>
    </w:p>
    <w:p w14:paraId="1297BFA6" w14:textId="77777777" w:rsidR="007A06F5" w:rsidRDefault="007A06F5" w:rsidP="007A06F5">
      <w:pPr>
        <w:pStyle w:val="StandardWeb"/>
      </w:pPr>
      <w:r>
        <w:t xml:space="preserve">Ein Doppelbild rollt die Geschichte in Ephesus auf, auf der einen Seite das der Einwohner der Stadt, auf der andern das des Apostels Paulus und seiner Gefährten. Jene schrien wie toll: Groß ist die Diana der Epheser! volle zwei Stunden; ein Geschrei um nichts; denn wir wissen, dass ein Götze nichts ist in der Welt. Das Nichtswürdige, </w:t>
      </w:r>
      <w:proofErr w:type="spellStart"/>
      <w:r>
        <w:t>Nichtshelfende</w:t>
      </w:r>
      <w:proofErr w:type="spellEnd"/>
      <w:r>
        <w:t xml:space="preserve">, </w:t>
      </w:r>
      <w:proofErr w:type="spellStart"/>
      <w:r>
        <w:t>Nichtsseiende</w:t>
      </w:r>
      <w:proofErr w:type="spellEnd"/>
      <w:r>
        <w:t xml:space="preserve">, dessen so viel in der Welt ist, wird aber meist am lautesten erhoben und ausposaunt; dagegen Gott, den Allerhöchsten, lobt man in der Stille zu Zion. Und doch müssen zuletzt alle Götzen fallen, seien sie von Gold oder Silber, von Holz oder Stein, von Papier oder Ideen, oder von Fleisch; denn Gott hat seinen König eingesetzt auf seinem heiligen Berg Zion; </w:t>
      </w:r>
      <w:r>
        <w:rPr>
          <w:rStyle w:val="Fett"/>
        </w:rPr>
        <w:t>der</w:t>
      </w:r>
      <w:r>
        <w:t xml:space="preserve"> ist der einzige Souverän; dem müssen untertan werden alle Könige, Fürsten und Völker, wenn sie nicht zerschmissen werden wollen wie Töpfe. Wo ist die hölzerne Diana, wo ihr herrlicher Marmortempel, wo die prächtige, reiche Stadt Ephesus geblieben? Es ist oder Alles zusammen geworfen wie ein Topf. Andere Zeiten, andere Götzen; aber das Geschrei und der Götzendienst dauern fort; darum kann auch das Zerschmeißen nicht aufhören und die eiserne Rute wird kommen müssen; denn an Töpfen fehlt es nicht. – Und Paulus – </w:t>
      </w:r>
      <w:r>
        <w:rPr>
          <w:rStyle w:val="Fett"/>
        </w:rPr>
        <w:t>dem</w:t>
      </w:r>
      <w:r>
        <w:t xml:space="preserve"> Toben gegenüber? Er schmeichelt nicht dem Nationalstolze der Epheser, er redet nicht ihrem Volkswahn das Wort, er trachtet nicht nach Volksgunst, er liebt die Wahrheit wie Gott, und lässt sein Herz nie so klein sein, sie aus Menschenfurcht zu verschweigen, oder aus Heuchelei zu verdrehen, oder aus Parteigeist zu verstümmeln; er fürchtet Gott, darum scheut er Niemand; er ist ein echter Hirt und Volksführer: darum sucht er auf Buße und Sinnesänderung zu wirken. Hätte das Volk weinen gelernt über sich selbst, so hätte es gesiegt. </w:t>
      </w:r>
    </w:p>
    <w:p w14:paraId="629FF79A" w14:textId="77777777" w:rsidR="007A06F5" w:rsidRDefault="007A06F5" w:rsidP="007A06F5">
      <w:pPr>
        <w:pStyle w:val="StandardWeb"/>
      </w:pPr>
      <w:r>
        <w:t xml:space="preserve">Herr, ich danke Dir, dass Du in mir gesiegt und mich überwunden hast. Hilf mir nun, dass ich mich auch selbst täglich besiege und überwinde. Amen. </w:t>
      </w:r>
    </w:p>
    <w:p w14:paraId="2DEAC6E8" w14:textId="77777777" w:rsidR="007A06F5" w:rsidRDefault="007A06F5" w:rsidP="007A06F5">
      <w:pPr>
        <w:pStyle w:val="berschrift2"/>
      </w:pPr>
      <w:r>
        <w:t>Apg. 20.</w:t>
      </w:r>
    </w:p>
    <w:p w14:paraId="22DD84B4" w14:textId="77777777" w:rsidR="007A06F5" w:rsidRDefault="007A06F5" w:rsidP="007A06F5">
      <w:pPr>
        <w:pStyle w:val="StandardWeb"/>
      </w:pPr>
      <w:r>
        <w:t xml:space="preserve">Herr, unser Heiland, gib Deiner Kirche allezeit solche Prediger, die an Erkenntnis, Eifer, Liebe und Treue rechte Pauli sind, Hirten nach Deinem Herzen, welche Deiner Gemeinde nichts vorenthalten, das da nützlich ist, ihr allen Rat Gottes verkündigen und ihr öffentlich und sonderlich bezeugen die Buße zu Gott und den Glauben an unsern Herrn Jesum Christum. Gib ihr Vorsteher, welche Acht haben auf sich selbst und auf die ganze Heerde, unter welche sie der heilige Geist gesetzt hat zu Ältesten, zu weiden die Gemeinde, die Du Dir mit Deinem Blute erworben hast. Hilf, dass sie gute Tage nicht suchen und Deine Wort bedenken, dass Geben seliger ist denn Nehmen. Stärke sie, dass sie nicht ablassen, Tag und Nacht einen Jeden mit Tränen zu vermahnen. Gib aber auch, dass </w:t>
      </w:r>
      <w:r>
        <w:rPr>
          <w:rStyle w:val="Fett"/>
        </w:rPr>
        <w:t>wir</w:t>
      </w:r>
      <w:r>
        <w:t xml:space="preserve"> ihr Wort im Glauben annehmen, keine Schuld auf sie bringen, sie lieben und verehren, während der Predigt Deines Wortes weder leiblich noch geistlich schlafen, und wenn der heilige Geist bezeuget, dass Trübsal unserer wartet, so lass uns doch der keines achten, auch unser Leben selbst nicht teuer halten, auf dass wir vollenden unsern Lauf mit Freuden und das Amt, das wir von Dir empfangen haben. Lass uns befohlen sein Dir und dem Wort Deiner Gnade, das da mächtig ist uns zu erbauen und zu geben das Erbe unter allen, die geheiligt werden, damit, wenn wir in den Todesschlaf verfallen, wir dereinst lebendig wiedergebracht und ewiglich getröstet werden. Wahrlich, eine starke Erweckung zur Treue, wenn wir bedenken, Gott habe uns mit dem Blute seines Sohnes erkauft! und eine dringende Ermunterung zum Gebet für die Kirche und ihre Diener, wenn wir an die Wölfe denken, welche die Heerde zerreißen wollen, und an die verkehrten Lehren, welche der Zeitgeist aufgebracht hat. Herr, hilf uns wachen und beten, mache uns fest und einig: durch Eintracht und Liebe wachsen die kleinen, durch Zwietracht zerfallen die großen Dinge. Amen. </w:t>
      </w:r>
    </w:p>
    <w:p w14:paraId="2738BFBD" w14:textId="77777777" w:rsidR="007A06F5" w:rsidRDefault="007A06F5" w:rsidP="007A06F5">
      <w:pPr>
        <w:pStyle w:val="berschrift2"/>
      </w:pPr>
      <w:r>
        <w:t>Apg. 21.</w:t>
      </w:r>
    </w:p>
    <w:p w14:paraId="4720810A" w14:textId="77777777" w:rsidR="007A06F5" w:rsidRDefault="007A06F5" w:rsidP="007A06F5">
      <w:pPr>
        <w:pStyle w:val="StandardWeb"/>
      </w:pPr>
      <w:r>
        <w:t xml:space="preserve">Pilger sind wir auch. Unsere Väter sind’s gewesen, wir sind’s auch wie Paulus. Dass unsere Pilgerfahrt doch auch so in dem Herrn wäre, wie die seine! und wir mit diesem Helden ausriefen: „Des Herrn Wille geschehe!“ Unbekannt ist dieser Wille Keinem; meist ist sein Zug so stark, dass wir uns gar nicht zu besinnen brauchen; zuweilen muss man freilich auch recht darauf achten und horchen, dass man nicht fehl greife, aber knien wir nur nieder zum Gebet und lesen uns nach unserer Tagesordnung in die Schrift hinein, so erfahren wir bald, was der Herr von uns fordert. – Wenn nun der Wille Gottes unsern Wünschen entgegenläuft, dann treten zwei gegen denselben auf, der eine ist unser Fleisch, der andere sind unsere Freunde; gerade wie hier bei Paulus. Wohl uns, wenn wir wie Paulus fest stehen und in die Schule der Selbstverleugnung willig eingehen! So lange wir eignen Willen haben, haben wir Unruhe; so viel wie in Gottes Rat stehen, haben wir Frieden. Es reist sich nur gut durch das Leben mit dem Gebete: „Vater, nicht mein, sondern Dein Wille geschehe.“ – Wie schwer ist es uns aber, o Gott, unsern Willen in Deinen Willen einzusenken und Dir gänzlich in Liebe und Leid zu übergeben! Wir beten so oft die dritte Bitte im Vater Unser, wir wollen Nachfolger sein Deines Sohnes, der am harten Ölberge sprach: nicht wie ich will, sondern wie Du willst; wir wissen aus der Erfahrung, dass unseren Herzen niemals besser und ruhiger ist, als wenn wir Deinen Willen unsern Willen sein lassen. Dennoch widersetzt sich unser Eigenwille beständig Deinem Willen. Vergib uns diese schwere Sünde, regiere aber unser Herz und unsern Willen durch Deinen heiligen Geist, dass wir eingedenk seien, Dein Wille ist allein gut und weise und allmächtig, der unsrige aber böse, töricht und schwach, und dabei bleiben: Lieber Gott, in Allem geschehe Dein Wille, und der meine nimmermehr. Amen. </w:t>
      </w:r>
    </w:p>
    <w:p w14:paraId="45032C22" w14:textId="77777777" w:rsidR="007A06F5" w:rsidRDefault="007A06F5" w:rsidP="007A06F5">
      <w:pPr>
        <w:pStyle w:val="berschrift2"/>
      </w:pPr>
      <w:r>
        <w:t>Apg. 22.</w:t>
      </w:r>
    </w:p>
    <w:p w14:paraId="25C0E37A" w14:textId="77777777" w:rsidR="007A06F5" w:rsidRDefault="007A06F5" w:rsidP="007A06F5">
      <w:pPr>
        <w:pStyle w:val="StandardWeb"/>
      </w:pPr>
      <w:r>
        <w:t xml:space="preserve">Pauli Verantwortung vor seinen Feinden bestand in der Erzählung von seiner Bekehrung und wunderbaren Berufung zum Apostelamte. Noch stärker, als im 9. Kapitel es Lucas getan, suchte er es darzulegen, dass der Vorsatz, ein Apostel der Heiden zu werden, nicht in seinem Fleisch und Blut entstanden sei, dass erst eine gründliche Veränderung seiner ganzen früheren jüdischen Denkweise vorgehen musste, ja, dass er auch dann selbst sich nicht zum Dienst des Evangelii unter den Heiden entschlossen hätte, wenn ihm nicht dieser als ein ausdrücklicher Auftrag des Herrn deutlich geworden wäre. Kaum aber hat er den letzten Punkt berührt, der freilich die Verwerfung Israels von Seiten Gottes voraussetzte, so brach der Sturm gegen ihn los. Der unbußfertige Mensch will einmal nichts von Buße und Strafe, Gericht und Hölle hören. Schon war es nahe daran, dass der Apostel wäre gegeißelt worden. Da macht er die Vorzüge, die er durch seine Geburt hat, geltend; denn es galt jetzt die Ehre Gottes und die Bewahrung der unwissenden heidnischen Obrigkeit vor Versündigung und Verantwortung! Und – Gott leitet das Herz des Oberhauptmanns, dass er dem Apostel kein Leid antun durfte, dass er vielmehr durch seine Unentschiedenheit und Weitläufigkeit beitragen musste, dass nun auch Paulus vor Felix und Agrippa herrliche Zeugnisse ablegen konnte. Wunderbares Regieren unseres Gottes! Wie müssen wir es bewundern und preisen! Wie ist es hier doch wieder augenscheinlich, dass ohne Deinen Willen kein Haar vom Haupt der Deinen fällt! Alle Dinge, alle Menschen sind Deine Engel, welche Deine Befehle für sie ausrichten müssen. Lass diesen Glauben auch meinen Hort und Stab sein, womit ich allen Feinden trotzen und alle Wetter getrost kann über mich gehen lassen. Zu Dir breite auch ich jetzt meine Hände aus: komm zu mir wie ein Spätregen, der das Land befeuchtet. Schütze mich in dieser Nacht, dass mir kein Übel widerfahre, und wecke mich zu rechter Zeit und lass mich dann wieder hören Freude und Wonne aus Deinem Worte. Amen. </w:t>
      </w:r>
    </w:p>
    <w:p w14:paraId="73E391F7" w14:textId="77777777" w:rsidR="007A06F5" w:rsidRDefault="007A06F5" w:rsidP="007A06F5">
      <w:pPr>
        <w:pStyle w:val="berschrift2"/>
      </w:pPr>
      <w:r>
        <w:t>Apg. 23.</w:t>
      </w:r>
    </w:p>
    <w:p w14:paraId="7C6397FA" w14:textId="77777777" w:rsidR="007A06F5" w:rsidRDefault="007A06F5" w:rsidP="007A06F5">
      <w:pPr>
        <w:pStyle w:val="StandardWeb"/>
      </w:pPr>
      <w:r>
        <w:t xml:space="preserve">Dass Paulus hier, aufgebracht durch die </w:t>
      </w:r>
      <w:proofErr w:type="spellStart"/>
      <w:r>
        <w:t>gröbliche</w:t>
      </w:r>
      <w:proofErr w:type="spellEnd"/>
      <w:r>
        <w:t xml:space="preserve"> Verletzung der Gerechtigkeit, den Hohenpriester: „übertünchte Wand,“ d.h. gottloser Heuchler schalt, war nicht leidenschaftliche persönliche Übereilung, sondern prophetische Bestrafung: Gott schlug den habsüchtigen und grausamen Ananias wirklich in der Folge, denn er ward nebst seinem Bruder jämmerlich ermordet, und die Vergleichung war um so treffender, als der Hohepriester ganz weiß gekleidet zu sein pflegte. Doch bekannte er sich gleich nachher zu dem Grundsatz, dass man verpflichtet sei, den Mann um seines Kleides willen zu ehren und sich, wenn nicht vor seiner Person, doch vor seinem Amte zu beugen. Indem der Apostel sodann einsah, dass es keinen Nutzen schaffen würde, sich als Christ vor diesen ungerechten Richtern zu verteidigen, verband er mit der Taubeneinfalt Schlangenklugheit und benutzte den Zwiespalt unter seinen Richtern, um sei von seiner Person abzulenken, und sich dem Evangelio zu erhalten. Es war dies kein unredliches Mittel, denn die Hoffnung der Auferstehung, welche er mit den Pharisäern teilte, war seine Überzeugung, und seine ganze Predigt gründete sich auf Christi Auferstehung. Die Folge rechtfertigte auch sein Verfahren. Die Pharisäer selbst mussten jetzt für ihn zeugen und Gott rettete ihn aus der doppelten großen Not durch Helfer und Fürsprecher, an welche er gar nicht hatte denken können. Wie viel Mühe geben sich doch die Menschen fürs Böse, und wie wenig Ernst entfalten sie im Guten! Zum Bösen findet man zehn Gehilfen, zum Guten kaum einen. Beweist das nicht wiederum, dass die Welt im Argen liegt? dass es gilt, Erlösung aus der argen Welt? Bruch mit derselben? und alleinige, völlige Hingabe an Christum? und dass, je offener wir Ihm die Ehre geben, wir desto fester auf den allmächtigen Schutz unseres Gottes auch rechnen dürfen in jeder Gefahr? Herr, Du bist allezeit unser und wir können Dein gewiss sein, wenn wir nur auch Dein sind und Dir angehören. Amen. </w:t>
      </w:r>
    </w:p>
    <w:p w14:paraId="13CA5DB7" w14:textId="77777777" w:rsidR="007A06F5" w:rsidRDefault="007A06F5" w:rsidP="007A06F5">
      <w:pPr>
        <w:pStyle w:val="berschrift2"/>
      </w:pPr>
      <w:r>
        <w:t>Apg. 24.</w:t>
      </w:r>
    </w:p>
    <w:p w14:paraId="5579EDC0" w14:textId="77777777" w:rsidR="007A06F5" w:rsidRDefault="007A06F5" w:rsidP="007A06F5">
      <w:pPr>
        <w:pStyle w:val="StandardWeb"/>
      </w:pPr>
      <w:r>
        <w:t xml:space="preserve">Felix hatte in seinem Herzen und Gewissen gute Rührungen und Bewegungen von der Predigt Pauli empfangen, er erschrak, er fühlte sich getroffen wegen seiner Sünden, und wurde angst und bange wegen des zukünftigen Gerichts; aber leider unterdrückte er diese guten Eindrücke gar bald wieder, indem er Paulum schweigen und fortgehen hieß und auf eine gelegenere Zeit ihn vertröstete, die aber nie wieder kam. O wie wahr ist’s doch, dass der Weg zur Hülle mit lauter guten Bewegungen und Vorsätzen gepflastert ist, und dass Viele in der Hölle sitzen, die in ihrem Leben manche Rührungen und Eindrücke des göttlichen Worts gehabt, aber sie entweder gleich unterdrückt, oder nicht haben zum Durchbruch kommen lassen! Ach, behüte mich davor in Gnaden und lass mir alle guten Bewegungen vielmehr zum Segen und zur Seligkeit gedeihen. Wie oft hast Du mich schon durch Dein Wort oder die Schicksale Deiner Hand ergriffen und mächtig gerührt; und wie oft habe ich diese guten Eindrücke selbst wieder erstickt oder vergessen oder verschoben auf gelegene Zeit oder durch die Zerstreuungen der Welt betäubt und vernichtet! Herr, gehe nicht mit mir ins Gericht; ziehe Deine Hand nicht von mir zurück; warne mich stärker, dringender, unwiderstehlicher, gib mich nur nicht hin wie die Heiden in einen verkehrten Sinn, zu tun, das nicht taugt. Lass mich insbesondere die Gnadenzeiten gewissenhafter benutzen, ehe sie vorübergehen; sie möchten am Ende nicht wiederkehren. Für Felix kamen sie nicht wieder; er wurde später von den Juden verklagt, vom Kaiser Nero abgesetzt und starb unbekehrt in seinen Sünden. Ach, es ist höchst gefährlich für diese und jene Welt, die Gewissensrührungen zu unterdrücken. Lass mich hören und folgen, und Buße tun, weil es noch heute heißt. Amen. </w:t>
      </w:r>
    </w:p>
    <w:p w14:paraId="41A2C866" w14:textId="77777777" w:rsidR="007A06F5" w:rsidRDefault="007A06F5" w:rsidP="007A06F5">
      <w:pPr>
        <w:pStyle w:val="berschrift2"/>
      </w:pPr>
      <w:r>
        <w:t>Apg. 25.</w:t>
      </w:r>
    </w:p>
    <w:p w14:paraId="1CEECF3E" w14:textId="77777777" w:rsidR="007A06F5" w:rsidRDefault="007A06F5" w:rsidP="007A06F5">
      <w:pPr>
        <w:pStyle w:val="StandardWeb"/>
      </w:pPr>
      <w:r>
        <w:t xml:space="preserve">Der neue Landpfleger Festus war kein </w:t>
      </w:r>
      <w:proofErr w:type="spellStart"/>
      <w:r>
        <w:t>Aufschieber</w:t>
      </w:r>
      <w:proofErr w:type="spellEnd"/>
      <w:r>
        <w:t xml:space="preserve"> wie der leichtsinnige Felix. Er tat sich viel zu Gute auf sein rasches Handeln und Römertum. Er will den Juden sich gefällig beweisen und verhört den Apostel; Paulus aber durchschaute die Arglist und Mordpläne seiner Feinde, und da beide Landpfleger seiner erkannten Unschuld doch nicht Recht verschafften, wie es ihre Pflicht war, und der Heiland ihm selbst 23,11. angedeutet hatte, er solle zu Rom von Ihm zeugen, so machte er Gebrauch von seinem Recht als römischer Bürger und appellierte an den Entscheid des Kaisers. So hatte denn der Herr die Umstände so geleitet, dass der große Heidenapostel, ohne den geringsten eigenmächtigen Schritt getan zu haben, nach der Hauptstadt der Welt, nach Rom, kam. Doch eben war Agrippa II., der Urenkel Herodes des Großen, und der letzte König aus diesem Hause, mit seiner Schwester nach Cäsarea gekommen, um dem neuen Landpfleger bei seiner Ankunft in Palästina ihren Antrittsbesuch zu machen; und da Festus über den nach Rom zu schickenden Gefangenen einen Bericht an den Kaiser aufsetzen musste und nicht recht wusste, was er schreiben sollte, wünschte er darüber ein Gutachten von Agrippa. Dadurch erhielt Paulus eine Gelegenheit, seine Unschuld recht öffentlich zu erweisen und die Kunde vom Evangelium weit auszubreiten. In seinem Gesuch betrachtet der stolze Heide Judentum wie Christentum als bloße Religionsmeinungen, als leeren Aberglauben, und bezeugt seine Unwissenheit wie seine Gleichgültigkeit in dem Stück. Ganz wie die Welt, besonders die vornehme Welt, noch heut zu Tage tut. Einen toten, vor 1800 Jahren auf Erden gelebt habenden, geschichtlichen Christus lässt sie sich allenfalls gefallen, nur keinen noch lebenden, er auf sie Einfluss haben könnte, mit dem es ein Verhältnis gebe, sei es ein freundliches oder feindliches, und der einmal nach diesem Verhältnis über alle Menschen richten werde. Wer das behauptet, über den regnet es Schmach und Spott, Hass und Verfolgung. Immerhin, wer hier nicht wird verhöhnt, wird dort auch nicht gekrönt! wer hier nicht mit zu Grabe geht, auch dort nicht herrlich aufersteht! Gekreuzigter Jesu, lebe denn fort und fort in mir, aus mir, durch mich in Ewigkeit. Amen. </w:t>
      </w:r>
    </w:p>
    <w:p w14:paraId="10913D5E" w14:textId="77777777" w:rsidR="007A06F5" w:rsidRDefault="007A06F5" w:rsidP="007A06F5">
      <w:pPr>
        <w:pStyle w:val="berschrift2"/>
      </w:pPr>
      <w:r>
        <w:t>Apg. 26.</w:t>
      </w:r>
    </w:p>
    <w:p w14:paraId="2EEBE956" w14:textId="77777777" w:rsidR="007A06F5" w:rsidRDefault="007A06F5" w:rsidP="007A06F5">
      <w:pPr>
        <w:pStyle w:val="StandardWeb"/>
      </w:pPr>
      <w:r>
        <w:t xml:space="preserve">„Es fehlt nicht viel, Du überredest mich, dass ich ein Christ würde,“ sprach Agrippa zu Paulus nach seiner herzandringenden Rede. Da hat man den </w:t>
      </w:r>
      <w:r>
        <w:rPr>
          <w:rStyle w:val="Fett"/>
        </w:rPr>
        <w:t>Beinahe-Christen</w:t>
      </w:r>
      <w:r>
        <w:t xml:space="preserve">, der so viele Brüder, so großen Anhang hat in unsern Tagen, dass ihre Zahl Legion ist. Halbe Treu ist keine Treu, halbes Christentum kein Christentum. „Wer sich nur halb an Gott will geben, der führt ein rechtes Jammerleben; brich durch, es koste, was es will; sonst wird dein armes Herz nicht still.“ Er war aber doch redlich und gestand seine Halbheit, der arme König; das ist besser, als das Halbe fürs Ganze und das Beinahe fürs Nahe und Nächste ausgeben und gehalten wissen wollen. Er meinte, es fehle nicht viel. Ja, freilich, nur Eins fehlte dem Halben, wie jenem reichen Jüngling, nämlich, dass er Christ geworden und alles, ja, sich selbst daran gegeben hätte. Und das ist doch dem natürlichen Menschen nicht wenig, sondern viel zu viel. Überzeugt war Agrippa, er wollte wohl, aber ihm fehlte das Vollbringen. – Paulus war mit dieser Halbheit nicht zufrieden, er wollte entschiedene, </w:t>
      </w:r>
      <w:r>
        <w:rPr>
          <w:rStyle w:val="Fett"/>
        </w:rPr>
        <w:t>ganze</w:t>
      </w:r>
      <w:r>
        <w:t xml:space="preserve"> Christen haben. Wie er ganz war, so sollten es auch seine Zuhörer werden. Auch Christus ist mit der Halbheit nicht zufrieden und will uns lieber warm oder kalt, nur nicht laut; denn wer auf halbem Wege stehen bleibt, kommt nie zum Ziele. – Ach, wie es heut zu Tage der spöttischen und verachtenden </w:t>
      </w:r>
      <w:proofErr w:type="spellStart"/>
      <w:r>
        <w:t>Festusse</w:t>
      </w:r>
      <w:proofErr w:type="spellEnd"/>
      <w:r>
        <w:t xml:space="preserve"> gar viele gibt, so gibt es auch der halbherzigen Agrippas nur zu viele, die beinahe wiedergeboren, aber in der Geburt erstickt werden, die beinahe überredet, aber nicht überzeugt und entschieden gläubig, also ungläubig und tot sind. Herr, bin ich’s etwa auch? und warum? Erbarme Dich meiner und hilf mir durch zum wahren Leben aus Gott, zur innigsten, treuesten Gemeinschaft mit Jesu. Amen. </w:t>
      </w:r>
    </w:p>
    <w:p w14:paraId="2B6345D6" w14:textId="77777777" w:rsidR="007A06F5" w:rsidRDefault="007A06F5" w:rsidP="007A06F5">
      <w:pPr>
        <w:pStyle w:val="berschrift2"/>
      </w:pPr>
      <w:r>
        <w:t>Apg. 27.</w:t>
      </w:r>
    </w:p>
    <w:p w14:paraId="1A7AE20F" w14:textId="099EB4F5" w:rsidR="007A06F5" w:rsidRDefault="007A06F5" w:rsidP="007A06F5">
      <w:pPr>
        <w:pStyle w:val="StandardWeb"/>
      </w:pPr>
      <w:r>
        <w:t xml:space="preserve">Ein Reisender verliert nicht gern die Zeit: hier bist du ein Reisender, wie Paulus auf dem Wege nach Rom; die Zeit deiner Wallfahrt ist siebenzig, wenn’s hoch kommt, achtzig Jahre. Diese Reise geht nach der Ewigkeit. Die Zeit flieht schnell, die Ewigkeit nähert sich mit jedem Augenblick. Eine Minute versäumt, ist gefährlich; an jeder hängt die Ewigkeit. Ach, dass du vorsichtig wandeltest und dich in die Zeit schicktest! Das Jahr hat achttausend siebenhundert sechs und sechzig Stunden! begehst du jede Stunde nur eine Sünde, erwäge, was du schon für Verantwortung hast! Wie viele Jahre hast du nun zurückgelegt? Und das sind nur Stundensünden; nun sündigst du aber fast alle Augenblicke: wer will die Zahl deiner Sünden ausrechnen? – Zeit! Zeit! wie ungewiss, wie gefährlich und verantwortlich bist du! Sünder, nimm ihrer doch besser wahr. Zeitverlust, der größte Verlust. Geldverlust wird oft mit heißen Tränen beweint; was ist er aber gegen Zeitverlust? man malt die Zeiger an der Schlaguhr nicht umsonst mit Gold. Die Zeit ist dem Golde gleich. Die verstrichene kann mit Gold nicht wieder erkauft werden. Das bedenke. Tag und Nacht halten sich in vier und zwanzig Stunden; höre, wie fein du diese einteilen kannst. Wende an vier Stunden zum Gebet, drei zum Essen und Trinken, zehn zu deiner Berufsarbeit, und sieben zum Schlaf: so hast du Tag und Nacht wohl angewandt. – Zeit! Zeit! Du liegst mir stets im Sinn. Wo ich stehe und gehe, dünkt mich, Paulus rufe mir zu: „Schicke dich in die Zeit.“ Gott, meine Zeit steht in Deinen Händen. Ob sie heute oder morgen, ist mir verborgen. Dass ich sie wohl anwende, dafür will ich sorgen. Ach, gib, dass ich so lebe in der Zeit, dass </w:t>
      </w:r>
      <w:proofErr w:type="spellStart"/>
      <w:r>
        <w:t>mich’s</w:t>
      </w:r>
      <w:proofErr w:type="spellEnd"/>
      <w:r>
        <w:t xml:space="preserve"> nicht reue dort in der Ewigkeit. </w:t>
      </w:r>
    </w:p>
    <w:p w14:paraId="773F1F94" w14:textId="77777777" w:rsidR="007A06F5" w:rsidRDefault="007A06F5" w:rsidP="007A06F5">
      <w:pPr>
        <w:pStyle w:val="berschrift2"/>
      </w:pPr>
      <w:r>
        <w:t>Apg. 28.</w:t>
      </w:r>
    </w:p>
    <w:p w14:paraId="4BAB7191" w14:textId="77777777" w:rsidR="007A06F5" w:rsidRDefault="007A06F5" w:rsidP="007A06F5">
      <w:pPr>
        <w:pStyle w:val="StandardWeb"/>
      </w:pPr>
      <w:r>
        <w:t xml:space="preserve">So ist denn Paulus nach Gottes Führung in der Hauptstadt der Welt angekommen. Auch hier hat er sich zuerst an die Juden gewendet, aber da sie das Heil wie überall ausschlugen und das gerechte Gericht der Verstockung auf sich luden, predigte er darauf um so lauter und erfolgreicher das Heil in Christo an die Heiden. Die Entscheidung des Kaisers verzögerte sich offenbar aus höheren Gründen, damit in der Hauptstadt des Weltreichs das Reich Gottes recht ausgerufen würde. Hier hat das apostolische Zeugnis an die Welt ihren Höhepunkt erreicht. Von den lieben Christen in Philippi (4,10-19) unterstützt, hielt Paulus in seiner Wohnung stille Hausgottesdienste und Versammlungen, und erhielt viel Besuche; so wurden namentlich auch vornehme Römer gewonnen. Wahrscheinlich war Theophilus, dem Lucas seine Bücher schrieb, einer von ihnen. Selbst unter seinen Richtern (Phil. 1,13) und im Palast des Kaisers (Phil. 4,22) fand er treue Schüler. Außerdem waren teils mit ihm, teils nachher auf Besuch zu ihm gekommen Timotheus, Epaphras, Lucas, </w:t>
      </w:r>
      <w:proofErr w:type="spellStart"/>
      <w:r>
        <w:t>Aristarch</w:t>
      </w:r>
      <w:proofErr w:type="spellEnd"/>
      <w:r>
        <w:t xml:space="preserve">, Markus, Justus, </w:t>
      </w:r>
      <w:proofErr w:type="spellStart"/>
      <w:r>
        <w:t>Tychicus</w:t>
      </w:r>
      <w:proofErr w:type="spellEnd"/>
      <w:r>
        <w:t xml:space="preserve">, Onesimus, der von Paulus in der Gefangenschaft bekehrte und ihm so lieb gewordene Sklave des Kolossers Philemon. Es ist ihm da manchmal eine Todesahnung durch die Seele gegangen (Phil. 1,29); aber im Ganzen hatte er die sichere Hoffnung, wieder loszukommen; - was denn auch geschah. während dieser seiner ersten römischen Gefangenschaft schrieb er die Briefe an die Epheser, Philipper, Kolosser und Philemon. – Lucas aber schließt hier, im Jahre 63 nach Christo, seine Apostelgeschichte; das Buch hatte ja sein Ziel erreicht, nämlich die Gründung der christlichen Kirche unter den Juden und Heiden zu beschreiben. Die vier Evangelien zeigen uns den gottmenschlichen </w:t>
      </w:r>
      <w:r>
        <w:rPr>
          <w:rStyle w:val="Fett"/>
        </w:rPr>
        <w:t>Bräutigam</w:t>
      </w:r>
      <w:r>
        <w:t xml:space="preserve"> von vier verschiedenen Seiten, die Apostelgeschichte aber malt uns die erste schöne Jugend seiner </w:t>
      </w:r>
      <w:r>
        <w:rPr>
          <w:rStyle w:val="Fett"/>
        </w:rPr>
        <w:t>Braut</w:t>
      </w:r>
      <w:r>
        <w:t xml:space="preserve"> in ihrer ganzen Frische vor Augen. Hier ist das wahre Bild der </w:t>
      </w:r>
      <w:r>
        <w:rPr>
          <w:rStyle w:val="Fett"/>
        </w:rPr>
        <w:t>Kirche</w:t>
      </w:r>
      <w:r>
        <w:t xml:space="preserve"> Christi auf Erden, und ihre innere wie ihre äußere Seite geschichtlich und lebendig dargestellt, die unsichtbare wie die sichtbare Gemeinde des Herrn. Herr Jesu, mache auch mich zu einem lebendigen Gliede Deiner unsichtbaren Gemeinde! Amen. </w:t>
      </w:r>
    </w:p>
    <w:p w14:paraId="0B30AACF" w14:textId="77777777" w:rsidR="007A06F5" w:rsidRDefault="007A06F5" w:rsidP="007A06F5">
      <w:pPr>
        <w:pStyle w:val="StandardWeb"/>
      </w:pPr>
      <w:r>
        <w:t>Es eilet diese Lebenszeit,</w:t>
      </w:r>
      <w:r>
        <w:br/>
        <w:t xml:space="preserve">Der Tod und das Gericht wird plötzlich kommen, </w:t>
      </w:r>
      <w:r>
        <w:br/>
        <w:t xml:space="preserve">Ich hab’ es schon aus Jesu Mund vernommen; </w:t>
      </w:r>
      <w:r>
        <w:br/>
        <w:t xml:space="preserve">Mein Herz, mach dich dazu bereit. </w:t>
      </w:r>
      <w:r>
        <w:br/>
        <w:t xml:space="preserve">Verlass die schnöden Sündentaten, </w:t>
      </w:r>
      <w:r>
        <w:br/>
        <w:t xml:space="preserve">So du willst deiner Seele raten, </w:t>
      </w:r>
      <w:r>
        <w:br/>
        <w:t xml:space="preserve">Und meide deine Sicherheit; </w:t>
      </w:r>
      <w:r>
        <w:br/>
        <w:t xml:space="preserve">Es eilet diese Lebenszeit. Amen. </w:t>
      </w:r>
    </w:p>
    <w:p w14:paraId="65158696" w14:textId="77777777" w:rsidR="007A06F5" w:rsidRDefault="007A06F5" w:rsidP="007A06F5">
      <w:pPr>
        <w:pStyle w:val="berschrift1"/>
        <w:rPr>
          <w:sz w:val="48"/>
        </w:rPr>
      </w:pPr>
      <w:r>
        <w:t>Andachten zum Römerbrief</w:t>
      </w:r>
    </w:p>
    <w:p w14:paraId="05D91BF6" w14:textId="77777777" w:rsidR="007A06F5" w:rsidRDefault="007A06F5" w:rsidP="007A06F5">
      <w:pPr>
        <w:pStyle w:val="berschrift2"/>
      </w:pPr>
      <w:r>
        <w:t>Römer 1.</w:t>
      </w:r>
    </w:p>
    <w:p w14:paraId="75125C52" w14:textId="77777777" w:rsidR="007A06F5" w:rsidRDefault="007A06F5" w:rsidP="007A06F5">
      <w:pPr>
        <w:pStyle w:val="StandardWeb"/>
      </w:pPr>
      <w:r>
        <w:t xml:space="preserve">Herr, mein Gott, wie bist Du so groß und wunderbar! Kein Verstand kann Dich verstehen. Keine Vernunft kann Dich vernehmen. Kein Begriff kann Dich begreifen. Kein Gedanke kann Dich durchdenken. Ewiger, Unendlicher, </w:t>
      </w:r>
      <w:proofErr w:type="spellStart"/>
      <w:r>
        <w:t>Allgenugsamer</w:t>
      </w:r>
      <w:proofErr w:type="spellEnd"/>
      <w:r>
        <w:t xml:space="preserve">, Du bist dem Gemächte aus Staub, Du bist dem Geschöpfe von gestern zu wunderbar und zu hoch! Du Seliger, Du Gewaltiger, Du König aller Könige, Namen nennen Dich nicht, und Lieder singen Dich nicht! Licht ist das Kleid, das Du anhast. Der Himmel ist Dein Thron, die Erde ist Dein Schemel, die Wolken sind Dein Wagen, der Donner ist Deine Stimme, der Blitz ist Deine flammende Rechte, jeder Stern ist ein Auge Deiner Allwissenheit. Herr, mein Gott, wie bist Du so groß und wunderbar! Wie redest Du aus der Schöpfung und Natur zu uns, also dass wir keine Entschuldigung haben! Und doch haben die Heiden Dich nicht erkannt, noch Dich als ihren Gott gepriesen und gedankt, und Du hast sie dahingeben müssen aus gerechtem Gerichte in ihrer Herzen schändliche Gelüste. Habe Dank, dass Du mir mehr gegeben hast als den armen Heiden, dass ich die Klarheit Deines Evangelii besitze, um Dich nicht nur als meinen Gott und Schöpfer, sondern auch als meinen Vater in Christo zu erkennen und zu lieben, und durch den Glauben an Deinen Sohn gerecht und selig zu werden. Ich bezeuge, dass ich in diesem Glauben leben und sterben will, und von ganzem Herzen umfasse ich die Gnade, welche Christus mir bereitet hat, damit alle meine Sünden in dem Verdienste seines Todes und Leidens begraben werden. Möge sie immer reicher mir zu Teil werden! Möge ich durch sie einst bestehen vor dem Richterstuhl und Christi Bild dann an mir tragen! Möge Erde und Himmel es sehen, wie abgewaschen, wie geheiligt, wie gereinigt, wie selig ich geworden bin im Blute Jesu Christi! Amen. </w:t>
      </w:r>
    </w:p>
    <w:p w14:paraId="5C6C9938" w14:textId="77777777" w:rsidR="007A06F5" w:rsidRDefault="007A06F5" w:rsidP="007A06F5">
      <w:pPr>
        <w:pStyle w:val="berschrift2"/>
      </w:pPr>
      <w:r>
        <w:t>Römer 2.</w:t>
      </w:r>
    </w:p>
    <w:p w14:paraId="4D3ED4AE" w14:textId="77777777" w:rsidR="007A06F5" w:rsidRDefault="007A06F5" w:rsidP="007A06F5">
      <w:pPr>
        <w:pStyle w:val="StandardWeb"/>
      </w:pPr>
      <w:r>
        <w:t xml:space="preserve">In dem verlesenen Kapitel zählt Paulus die Vorzüge auf, welche die Juden vor den Heiden haben konnten und sich wirklich beilegten. Weil die Juden das Gesetz und im Gesetz den ausdrücklichen Willen Gottes hatten, dieses aber den Heiden fehlte, so sahen sie die Heiden als Blinde, als die in Finsternis wandeln, die sie wie ein Licht leiten und führen, als Einfältige und Unmündige, die sie züchtigen, d.i. in Zucht nehmen und belehren konnten; und das darum, weil sie die Norm hatten, was zu wissen und recht ist im Gesetz, weil ihnen im Gesetz die Vorschrift dessen gegeben war, was man wissen und tun solle. Nachdem er diese Vorzüge aufgezählt, zeigt er ihre desto größere Schuld, indem er sie hinführt zu sehen, wie gegen so große Begünstigung in der Erkenntnis von Seiten Gottes ihr Leben so auffallend und furchtbar absteche und ihren Ruhm Lügen strafe und zu Schanden mache; denn der Knecht, der seines Herrn Willen weiß, und tut ihn nicht, wird doppelt Streiche leiden müssen. Zuletzt sagt er, wer allein ein wahrer Israelit sei und wer nicht. – Dasselbe gilt auch von den Christen noch immer. Nicht das ist ein Christ, der äußerlich ein Christ ist und den Namen eines solchen hat; und nicht das ist ein Christ, der inwendig verborgen ist, und sein Leben ist ein in Gott verborgenes Leben, dessen Lob ist nicht aus Menschen, sondern aus Gott. Herr, mache mich zu einem solchen wahren und lebendigen Christen, damit ich nicht ein totes Glied an Deinem Leibe bin, und den Namen nur habe, dass ich lebe, aber tot bin! Sende mir alle Tage von neuem Deinen heiligen Geist, dass er mich immer mehr erneure nach Deinem Bilde und die Überschrift meines Lebens keine andere sei, als die: Christus lebt in mir! Amen. </w:t>
      </w:r>
    </w:p>
    <w:p w14:paraId="7E720128" w14:textId="77777777" w:rsidR="007A06F5" w:rsidRDefault="007A06F5" w:rsidP="007A06F5">
      <w:pPr>
        <w:pStyle w:val="berschrift2"/>
      </w:pPr>
      <w:r>
        <w:t>Römer 3.</w:t>
      </w:r>
    </w:p>
    <w:p w14:paraId="76A35596" w14:textId="77777777" w:rsidR="007A06F5" w:rsidRDefault="007A06F5" w:rsidP="007A06F5">
      <w:pPr>
        <w:pStyle w:val="StandardWeb"/>
      </w:pPr>
      <w:r>
        <w:t xml:space="preserve">In diesem Kapitel wirft Paulus zuerst, wie Luther sagt, beide, Heiden und Juden in einen Haufen, und spricht, einer sei wie der andere, allzumal Sünder vor Gott, und somit ohne Gerechtigkeit. Dann zeigt er die wahre Gerechtigkeit, den rechten Weg zur Seligkeit, nämlich in Christo Jesu, ohne und außer welchem niemand gerecht noch selig werden kann. „So halten wir es nun, dass der Mensch gerecht werde, ohne des Gesetzes Werk, allein durch den Glauben.“ Das Wörtchen </w:t>
      </w:r>
      <w:r>
        <w:rPr>
          <w:rStyle w:val="Fett"/>
        </w:rPr>
        <w:t>allein</w:t>
      </w:r>
      <w:r>
        <w:t xml:space="preserve"> ist von großer Bedeutung. So viel ich von demselben wegnehme, so viel nehme ich auch ab von Christo und seinem Verdienst, und mache ihn bloß zu einem wünschenswerten Aushelfer da, wo ich nicht gar selbst fort zu können meine; so viel nehme ich denn aber auch von der Gewissheit meiner Seligkeit hinweg. – Aber wie kann der Glaube so große Dinge tun? Die Kraft des Glaubens liegt nicht in dem, </w:t>
      </w:r>
      <w:r>
        <w:rPr>
          <w:rStyle w:val="Fett"/>
        </w:rPr>
        <w:t>dass</w:t>
      </w:r>
      <w:r>
        <w:t xml:space="preserve">, sondern in dem, </w:t>
      </w:r>
      <w:r>
        <w:rPr>
          <w:rStyle w:val="Fett"/>
        </w:rPr>
        <w:t>was</w:t>
      </w:r>
      <w:r>
        <w:t xml:space="preserve"> ich glaube, in Christo und seinem Werke. Sodann darin, dass es unmöglich ist, solchen einzigen Erlöser von Sünden anders denn mit dem Glauben zu </w:t>
      </w:r>
      <w:r>
        <w:rPr>
          <w:rStyle w:val="Fett"/>
        </w:rPr>
        <w:t>fassen</w:t>
      </w:r>
      <w:r>
        <w:t xml:space="preserve"> und zu </w:t>
      </w:r>
      <w:r>
        <w:rPr>
          <w:rStyle w:val="Fett"/>
        </w:rPr>
        <w:t>erlangen</w:t>
      </w:r>
      <w:r>
        <w:t xml:space="preserve">. endlich, wie bei der Heilung der Israeliten in der Wüste vom Biss der Schlangen durch das Hinsehen auf die eherne Schlange, darin, </w:t>
      </w:r>
      <w:r>
        <w:rPr>
          <w:rStyle w:val="Fett"/>
        </w:rPr>
        <w:t>dass Gott sprach</w:t>
      </w:r>
      <w:r>
        <w:t xml:space="preserve">, es sollte heil sein, wer die Schlange anblickt. Ohne diese Verheißung und Zusage Gottes hätten die Israeliten tausend eherne Schlangen aufrichten können und Jahre lang hinschauen, sie würden nie gesund geworden sein. Wer der Verheißung Gottes trauend, gläubig auf Jesum schaut und Ihn als seinen Heiland annimmt, wird heil und selig von seinen Sünden; wer dagegen nicht glaubt, wird nicht geheilt, und wenn er verloren geht, so stirbt er nicht sowohl an der Wunde, an seinen Sünden, sondern allein seines Unglaubens wegen. Darum ist’s der Glaube allein, der gerecht macht. Herr, gib und erhalte mir allezeit diesen rechtfertigenden Glauben an Dein Verdienst. Du bist ja mein Gnadenstuhl, am Stamme des Kreuzes mir vorgestellt in Deinem Blute. Als einen solchen ergreife ich Dich in aller meiner Not, wünsche ich Dich mir auf mein Sterbebette und habe ich Dich am allernötigsten in der Ewigkeit. Amen. </w:t>
      </w:r>
    </w:p>
    <w:p w14:paraId="731757A5" w14:textId="77777777" w:rsidR="007A06F5" w:rsidRDefault="007A06F5" w:rsidP="007A06F5">
      <w:pPr>
        <w:pStyle w:val="berschrift2"/>
      </w:pPr>
      <w:r>
        <w:t>Römer 4.</w:t>
      </w:r>
    </w:p>
    <w:p w14:paraId="618A5465" w14:textId="71BF5AC2" w:rsidR="007A06F5" w:rsidRDefault="007A06F5" w:rsidP="007A06F5">
      <w:pPr>
        <w:pStyle w:val="StandardWeb"/>
      </w:pPr>
      <w:r>
        <w:t xml:space="preserve">Du hast in meinem Herzen das Licht des lebendigen und seligmachenden Glaubens, wie bei Abraham, angezündet, o lebendiger und ewiger Gott; ich bitte Dich demütig, dass Du Solches </w:t>
      </w:r>
      <w:r w:rsidR="00FD7B96">
        <w:t>gnädig</w:t>
      </w:r>
      <w:r>
        <w:t xml:space="preserve"> </w:t>
      </w:r>
      <w:r>
        <w:rPr>
          <w:rStyle w:val="Fett"/>
        </w:rPr>
        <w:t>erhalten</w:t>
      </w:r>
      <w:r>
        <w:t xml:space="preserve"> und </w:t>
      </w:r>
      <w:r>
        <w:rPr>
          <w:rStyle w:val="Fett"/>
        </w:rPr>
        <w:t>mehren</w:t>
      </w:r>
      <w:r>
        <w:t xml:space="preserve"> wollest. Ich fühle bisweilen die Schwachheit des Glaubens, ich werde oft durch Stürme der Zweifel hin und her getrieben; darum schreie ich in Demut mit den Aposteln, dass Du mir den Glauben mehren wolltest. Mein Herz hält Dir vor Dein Wort, Du wirst das zerstoßene Roh nicht zerbrechen, und das glimmende Doch nicht auslöschen. Ich trage meinen Schatz, die Fackel des Glaubens, in irdenem, zerbrechlichem Gefäße: was bleibt mir anders übrig, als dass ich </w:t>
      </w:r>
      <w:r>
        <w:rPr>
          <w:rStyle w:val="Fett"/>
        </w:rPr>
        <w:t>Dir</w:t>
      </w:r>
      <w:r>
        <w:t xml:space="preserve"> die Bewahrung derselben mit ernstlichem Gebet und Seufzen befehle, und um Vermehrung derselben täglich flehe? In der Finsternis dieses Lebens und der Welt mache mich des himmlischen Glaubenslichts teilhaftig. Dein Wort ist Licht und Leben, ein einziges Wort der Schrift ist mehr wert, als Himmel und Erde, da es fester ist, als Himmel und Erde. Wirke in mir durch Deinen heiligen Geist, dass ich Deinem Worte </w:t>
      </w:r>
      <w:proofErr w:type="spellStart"/>
      <w:r>
        <w:t>festiglich</w:t>
      </w:r>
      <w:proofErr w:type="spellEnd"/>
      <w:r>
        <w:t xml:space="preserve"> glaube, und Sinne und Vernunft unter den Gehorsam des Glaubens bringe. Deine Verheißungen kommen aus freier Gnade und sind nicht durch meine Würdigkeit und meine Verdienste bedingt; mit der festesten Glaubensgewissheit werde ich mich daher auf sie stützen und von ganzem Herzen Deiner Güte trauen können. Durch den Glauben wohnt und lebt Christus in meinem Herzen: erhalte daher in mir das freie Geschenk des Glaubens, dass mein Herz eine beständige Wohnung Christi sei und bleibe. Der Glaube ist der Same von allen guten Werken und der Grund eines heiligen Lebens: erhalte und befestige daher denselben in mir, dass nicht meine geistige Ernte Schaden leide. Stärke meinen Glauben, dass er die Welt und den Fürsten der Welt besiege; mehre sein Licht, dass es von Tag zu Tag hellere Strahlen nach außen werfe; erhalte ihn mitten in der Finsternis des Todes, dass er mir zum wahren Leben vorleuchte! Regiere mich durch Deinen heiligen Geist, dass ich nicht durch Hingebung an die Sünden wider das Gewissen den Glauben verliere; sondern befestige das gute Werk, das Du in mir angefangen hast, dass ich durch beständigen Glauben das ewige Leben ererben möge. Amen. </w:t>
      </w:r>
    </w:p>
    <w:p w14:paraId="12D47F7C" w14:textId="77777777" w:rsidR="007A06F5" w:rsidRDefault="007A06F5" w:rsidP="007A06F5">
      <w:pPr>
        <w:pStyle w:val="berschrift2"/>
      </w:pPr>
      <w:r>
        <w:t>Römer 5.</w:t>
      </w:r>
    </w:p>
    <w:p w14:paraId="7D2B74E3" w14:textId="77777777" w:rsidR="007A06F5" w:rsidRDefault="007A06F5" w:rsidP="007A06F5">
      <w:pPr>
        <w:pStyle w:val="StandardWeb"/>
      </w:pPr>
      <w:r>
        <w:t xml:space="preserve">Herrliche Vergleichung Adams mit Christo! Wie bringt sie doch das Verdienst des Gottmenschen erst recht zum Bewusstsein! Von Adam kam die Sünde, die Übertretung, der Ungehorsam, dadurch alles Unheil, das Verderben, der Tod, die Verdammnis, welches zu allen seinen Nachkommen durchgedrungen ist, so dass sie alle Sünder, Ungerechte, Verurteilte geworden sind. Auf die Rechnung Christi setzt der Apostel den Gehorsam, Gnade, Gerechtigkeit, Leben, Rechtfertigung des Lebens, jedoch so, dass diese Rechnung ein großes Übergewicht über die Rechnung Adams hat, wodurch gerecht wird aller Same Jacobs, und wir vollkommen, ja Geweihte Gottes werden in Ihm; weshalb Paulus schließt: „Wo die Sünde mächtig geworden ist, da ist doch die Gnade viel mächtiger.“ An diesem gebenedeiten Haupte nun werden wir Glieder; freilich nicht durch die natürliche, sondern durch die geistliche Geburt, durch die Wiedergeburt, durch den heiligen Geist; vermittelst des Glaubens, der uns Christo einverleibt, dass wir eins werden mit Ihm. Aus diesem Haupte fließt uns sodann Alles zu, was in dem Haupte selbst ist und sich in den beiden Wörtern: Gerechtigkeit und Leben zusammenfassen lässt, oder wie Paulus sagt: eine Fülle der Gnade und Gabe zur Gerechtigkeit. An dies Haupt haben wir uns zu halten, und daran sollen wir wachsen hinan zur göttlichen Größe; indem zugleich alles, was in uns etwas ist, zunichte wird, auf dass Christus Alles in uns sei. In diesem Haupte liegt, allen Gläubigen zu gut, die wesentliche Fülle der Gottheit selbst, uns also ein </w:t>
      </w:r>
      <w:proofErr w:type="spellStart"/>
      <w:r>
        <w:t>unausforschlicher</w:t>
      </w:r>
      <w:proofErr w:type="spellEnd"/>
      <w:r>
        <w:t xml:space="preserve"> Reichtum. In diesem Immanuel hat uns also Gott eine Gabe gegeben, der wir uns in Ewigkeit werden zu erfreuen haben, so wir anders an seinen Namen glauben. Die Gnade führt das Regiment, sie macht der Sklaverei ein End’, besiegt Gesetz und Sünden; drum, willst du frei und fröhlich sein, lass Jesum und die Gnade ein, so kannst du überwinden. Amen. </w:t>
      </w:r>
    </w:p>
    <w:p w14:paraId="07301531" w14:textId="77777777" w:rsidR="007A06F5" w:rsidRDefault="007A06F5" w:rsidP="007A06F5">
      <w:pPr>
        <w:pStyle w:val="berschrift2"/>
      </w:pPr>
      <w:r>
        <w:t>Römer 6.</w:t>
      </w:r>
    </w:p>
    <w:p w14:paraId="5AA99B7E" w14:textId="77777777" w:rsidR="007A06F5" w:rsidRDefault="007A06F5" w:rsidP="007A06F5">
      <w:pPr>
        <w:pStyle w:val="StandardWeb"/>
      </w:pPr>
      <w:r>
        <w:t xml:space="preserve">Der Apostel hat Recht, wer unter der Gnade steht und nicht mehr unter dem Gesetz, der ist frei geworden von der Sünde. Auch ich bin es, Gott sei Dank; aber doch bin ich noch oft so wankend im erkannten Guten, bin nicht fest genug, Allem zu widerstehen, was mich von strenger Befolgung meines Gewissens abhalten will. Ich schäme mich meiner Schwäche und </w:t>
      </w:r>
      <w:proofErr w:type="spellStart"/>
      <w:r>
        <w:t>Unstandhaftigkeit</w:t>
      </w:r>
      <w:proofErr w:type="spellEnd"/>
      <w:r>
        <w:t xml:space="preserve">. Wie selten kann ich auf mich selber rechnen! Wie selten bin ich mir selbst gleich! Wie bald bin ich von einem vernunftlosen Triebe hingerissen! – Herr, mein Gott, mir fehlt unerschütterlicher Mut; mir fehlt unüberwindliche Beharrlichkeit in guten Entschlüssen. Ich suche Stärke bei Dir! Alles kann ich durch Dich werden, was ich werden soll. Verzagen darf ich nie um meiner Schwachheit willen; denn Du bist in den schwachen mächtig. Wie viele Deiner ersten Jünger, mein Herr und Heiland, waren wankelmütig wie ich, und sind standhaft geworden in der Wahrheit durch die Kraft des Geistes! Auch ich kann es werden durch Deinen Geist. </w:t>
      </w:r>
    </w:p>
    <w:p w14:paraId="37BF0E6F" w14:textId="77777777" w:rsidR="007A06F5" w:rsidRDefault="007A06F5" w:rsidP="007A06F5">
      <w:pPr>
        <w:pStyle w:val="StandardWeb"/>
      </w:pPr>
      <w:r>
        <w:t xml:space="preserve">Ich muss es werden, wenn ich Dir gefallen soll. Ich muss gut, zuverlässig gut werden, </w:t>
      </w:r>
      <w:proofErr w:type="spellStart"/>
      <w:r>
        <w:t>unverführbar</w:t>
      </w:r>
      <w:proofErr w:type="spellEnd"/>
      <w:r>
        <w:t xml:space="preserve"> zum Bösen, </w:t>
      </w:r>
      <w:proofErr w:type="spellStart"/>
      <w:r>
        <w:t>unabtreiblich</w:t>
      </w:r>
      <w:proofErr w:type="spellEnd"/>
      <w:r>
        <w:t xml:space="preserve"> von dem, was ich als Dein Gebot erkenne; und vor allem muss ich glauben, dass ich es durch Dich und mit Dir werden könne. So lass denn, o mein Herr und Gott, mein Gebet um die Kraft Deines Geistes nicht umsonst sein. So erwecke denn in mir den ernsten Willen, immer fester zu werden in heiliger Gesinnung, stärke mein Herz und flöße mir immer mehr Mut ein, Allem zu widerstehen, was mich niederschlagen könnte. Mein Wille sei immer redlicher und stärker! meine Demut immer reiner von allem Stolze, aller Eitelkeit! meine Geduld sei immer gleichförmiger! meine Liebe, fern von aller Laune, widerstehend aller Trägheit, sei immer </w:t>
      </w:r>
      <w:proofErr w:type="spellStart"/>
      <w:r>
        <w:t>unermüdeter</w:t>
      </w:r>
      <w:proofErr w:type="spellEnd"/>
      <w:r>
        <w:t xml:space="preserve">, wohltätiger, immer geneigter zum Geben und Vergeben, immer wirksamer und unwandelbarer; meine Andacht sei nie kalt, sei stets feurig und innig! keine Schmeichelei, kein Lob, kein Tadel berede mich zum Laster, kein irdischer Vorteil oder Schaden mache mich meiner Pflicht und meinem Gewissen untreu! Bilde Du mich, o mein Herr, durch Deinen Geist zu einem Knechte der Gerechtigkeit, dass ich heilig werde; das Ende aber sei das ewige Leben. Amen. </w:t>
      </w:r>
    </w:p>
    <w:p w14:paraId="3799941D" w14:textId="77777777" w:rsidR="007A06F5" w:rsidRDefault="007A06F5" w:rsidP="007A06F5">
      <w:pPr>
        <w:pStyle w:val="berschrift2"/>
      </w:pPr>
      <w:r>
        <w:t>Römer 7.</w:t>
      </w:r>
    </w:p>
    <w:p w14:paraId="19D3E392" w14:textId="77777777" w:rsidR="007A06F5" w:rsidRDefault="007A06F5" w:rsidP="007A06F5">
      <w:pPr>
        <w:pStyle w:val="StandardWeb"/>
      </w:pPr>
      <w:r>
        <w:t xml:space="preserve">Was Paulus hier als eine besondere Erfahrung seines Herzens mitteilt, das ist zugleich eine allgemeine Erfahrung aller Menschen. Man hat viel darüber gestritten, ob hier der innere Kampf im bekehrten oder im unbekehrten Menschen beschrieben sei. Dieser Kampf findet sich gewiss im Herzen des unbekehrten Menschen in seiner schlimmsten Gestalt; aber im Herzen des Gläubigen wird er am deutlichsten erkannt. Dem Sündendiener ist er nicht klar geworden, obwohl sein Inneres schrecklich zerrissen ist; aber der Christ kennt ihn und seine Schmerzen genau, obwohl er durchgedrungen ist zum Siege. Der Christ erfährt eine leisere Wiederholung dieses innern, heißen Streites in jeder Anfechtung der Sünde, und darum kann es bisweilen sogar scheinen, als hätte der eitle Mensch mehr Seelenruhe als er; nämlich dann, wenn jener in der Zerstreuung sich vergisst, wenn er in den Lüsten und Sorgen dieser Welt die Stimme seines Gewissens betäubt. Aber wenn er nicht umkehrt, so sinkt er zuletzt durch die finstere Ruhe der Verstockung in die Höllenangst der Verzweiflung, während der Christ durch jeden neuen Kampf einen neuen Sieg über die zurückgebliebene Sünde in seinem Innern erringt und zu einem reicheren Frieden hindurchdringt. Durch die Sünde ist in jedem ein doppeltes Gesetz, ein doppelter Wille entstanden; jede Menschenbrust ist ein ernster Kampfplatz zwischen Selbstsucht und Gottes Geist, Eigenwillen und göttlichem Willen; jeder fühlt beim Streben nach Vollkommenheit die Fesseln der Sünde: wer aber an Christum gläubig geworden ist, der hat in ihm den Sieg über die Sünde gefunden, und Christus ist nicht nur sein Versöhner, sondern auch sein Befreier von der Macht der Sünde. Wohl uns, wenn wir zu dieser Freiheit der Kinder Gottes hindurchgedrungen sind! Ob wir denn auch noch mit Paulus klagen: wer wird mich erlösen? wir können wie er auch hinzusetzen: Ich danke Gott durch Jesum Christum, unsern Herrn. Amen. </w:t>
      </w:r>
    </w:p>
    <w:p w14:paraId="70CE1301" w14:textId="77777777" w:rsidR="007A06F5" w:rsidRDefault="007A06F5" w:rsidP="007A06F5">
      <w:pPr>
        <w:pStyle w:val="berschrift2"/>
      </w:pPr>
      <w:r>
        <w:t>Römer 8.</w:t>
      </w:r>
    </w:p>
    <w:p w14:paraId="2CBC0BB2" w14:textId="77777777" w:rsidR="007A06F5" w:rsidRDefault="007A06F5" w:rsidP="007A06F5">
      <w:pPr>
        <w:pStyle w:val="StandardWeb"/>
      </w:pPr>
      <w:r>
        <w:t xml:space="preserve">Das achte Kapitel des Briefes an die Römer ist ein wahrhaftiger Taborgipfel. Da schauet man den Heiligen des neuen Bundes mitten ins Haus hinein, wie in lauter Morgensonne. Freigemacht von dem Gesetz der Sünde und des Todes, rufen sie kindlichen Geistes: Abba, lieber Vater! sind Erben Gottes und Miterben Christi, wartend nur noch der endlichen Verklärung, nach der sich sehnet immerdar das ängstliche Harren der Kreatur, und die an ihnen soll offenbart werden, obschon hienieden Welt und Sünde, Tod und Teufel die Auserwählten scheiden möchte von der Liebe ihres Gottes. O Wunderschöpfung, hinter welche die erste Schöpfung Himmels und der Erden weit zurücktritt; Gotteshütte, wie keine uns begegnet am Fuße Sinais, keine unterm Harfenschlage der Propheten! Diese Gewissheit und Überzeugung, die Paulus von seiner Person hegt, teilt mit ihm die ganze Gemeinde des Herrn und jeder einzelne wahrhaft begnadigte Christ. Was er von sich sagt, bekennt mit ihm die ganze Wolke von zeugen in Vergangenheit, Gegenwart und Zukunft, wie mit Einem Munde, aus Einer Erfahrung und mit Einer Seele. Keine Anklage kann mehr gegen die Kinder Gottes erhoben werden, keine Verdammnis waltet mehr über ihnen, kein Feind und keine Trübsal kann sie mehr anfechten, wie groß sie auch sei. Es antwortet hier Einer aus Tausenden und gewissermaßen Einer für Alle, uns zeigend, in welcher Fülle und Macht die Liebe Gottes ausgegossen werden kann in eines jeden Menschen Herz durch den heiligen Geist, der auch uns verheißen ist. Das mag uns reizen, dass wir unser Herz mit dieser Liebe Gottes erfüllen lassen und damit auch weit überwinden in Allem, was unseres Lebens Last und Not, Kampf und Anfechtung ist. Könnten wir dann vorerst noch nicht weiter kommen als zu dem Seufzer: Gott, sei mir Sünder gnädig, so ist und bleibt doch diese ewige Liebe Gottes uns gegenwärtig und gewiss, und dort wird das Erste sein die Lobpreisung: Halleluja! Das Heil sei unserm Gott und dem Lamme! Amen. </w:t>
      </w:r>
    </w:p>
    <w:p w14:paraId="451968BB" w14:textId="77777777" w:rsidR="007A06F5" w:rsidRDefault="007A06F5" w:rsidP="007A06F5">
      <w:pPr>
        <w:pStyle w:val="berschrift2"/>
      </w:pPr>
      <w:r>
        <w:t>Römer 9.</w:t>
      </w:r>
    </w:p>
    <w:p w14:paraId="7AD3A931" w14:textId="77777777" w:rsidR="007A06F5" w:rsidRDefault="007A06F5" w:rsidP="007A06F5">
      <w:pPr>
        <w:pStyle w:val="StandardWeb"/>
      </w:pPr>
      <w:r>
        <w:t xml:space="preserve">Ein oft missverstandenes Kapitel! Paulus redet hier nicht von der Prädestination oder Vorherbestimmung einiger Menschen zur Seligkeit und anderer zur Verdammnis, sondern von der früheren Bevorzugung Israels vor allen Völkern der Erde und der nunmehrigen Verwerfung seines Volks um seines Unglaubens willen, und wie bei dieser Führung Alles Gnade und nichts Verdienst sei. Es konnte scheinen, als ob Gott durch Israels Verstoßung seine diesem Volke gegebene Verheißungen gebrochen hätte; darauf antwortet der Apostel: 1) nie habe Gott die Heilsverheißung an die </w:t>
      </w:r>
      <w:r>
        <w:rPr>
          <w:rStyle w:val="Fett"/>
        </w:rPr>
        <w:t>leibliche</w:t>
      </w:r>
      <w:r>
        <w:t xml:space="preserve"> Abstammung von Abraham geknüpft, an jüdische Volksgemeinschaft V. 6-9. 2) auch nicht an Werkverdienst und Werkgerechtigkeit, so wenig wie an Geburtsrecht V. 10-13; nicht Werke seien Bedingung von Gottes Beschluss, es sei ein freier Gnadenratschluss. 3) daraus folge aber nicht, dass Gott </w:t>
      </w:r>
      <w:r>
        <w:rPr>
          <w:rStyle w:val="Fett"/>
        </w:rPr>
        <w:t>willkürlich</w:t>
      </w:r>
      <w:r>
        <w:t xml:space="preserve"> handle und </w:t>
      </w:r>
      <w:r>
        <w:rPr>
          <w:rStyle w:val="Fett"/>
        </w:rPr>
        <w:t>ungerecht</w:t>
      </w:r>
      <w:r>
        <w:t xml:space="preserve"> sei: es ist bei Gott </w:t>
      </w:r>
      <w:r>
        <w:rPr>
          <w:rStyle w:val="Fett"/>
        </w:rPr>
        <w:t>Alles</w:t>
      </w:r>
      <w:r>
        <w:t xml:space="preserve"> Gnade und bei uns nichts Rechtsanspruch. Diesen Einwurf bringt Paulus zum Schweigen zuerst durch eine göttliche Autorität, wonach im alten Testament Gott sich selbst das Recht beilegt zu begnadigen und zu verstocken oder zu verwerfen V. 14. 15. Es ist also keine Ungerechtigkeit, wenn Er von diesem Rechte Gebrauch macht. Dann durch Pharaos Beispiel V. 16-18, den ER wahrhaftig lange genug mit Langmut getragen, ehe Er das Strafgericht an ihm vollzogen habe. Gott lasse sich nicht die Hände binden, weder im </w:t>
      </w:r>
      <w:proofErr w:type="spellStart"/>
      <w:r>
        <w:t>Gutestun</w:t>
      </w:r>
      <w:proofErr w:type="spellEnd"/>
      <w:r>
        <w:t xml:space="preserve"> noch im Strafen, wenn die lange geschonten Sünder nicht aufhören wollen, vielmehr durch seine Geduld sich noch mehr verstocken. 4) Auch sei es nicht ungerecht, wenn Gott den Verstockten </w:t>
      </w:r>
      <w:r>
        <w:rPr>
          <w:rStyle w:val="Fett"/>
        </w:rPr>
        <w:t>beschuldige</w:t>
      </w:r>
      <w:r>
        <w:t xml:space="preserve">; denn Gott ist unbedingt allmächtig, und es gebührt nicht der Kreatur, den Schöpfer zur Rede zu stellen V. 19-24. Um so weniger, als Gott von seinem unbedingten Rechte nicht einmal unbedingten Gebrauch macht, sondern die Verworfenen lange genug in Geduld trägt, ehe Er sie seinem Zorngerichte Preis gibt, und zugleich Alles tut, um an den Erwählten den Reichtum seiner Herrlichkeit zu offenbaren. So tritt nicht nur seine Gnade ins hellste Licht, sondern auch seine Strafgerechtigkeit selbst erscheint noch durch Langmut gemildert. 5) Zum Schluss kehrt Paulus zum Ausgangspunkt des Kapitels zurück, nämlich zur Tatsache des Ausschlusses Israels vom Heil in Christo und Annahme der Heidenwelt an seiner Statt. Diese Tatsache widerspricht so wenig den Verheißungen des alten Testaments, dass sie im Gegenteil durch die Propheten bereits vorherverkündigt ist, V. 25-29. Darauf bezeichnet Paulus den Grund der Verwerfung Israels V. 30-33, nämlich Israels Werkgerechtigkeit und Abneigung, sich der göttlichen Forderung des Glaubens zu unterwerfen. Die </w:t>
      </w:r>
      <w:r>
        <w:rPr>
          <w:rStyle w:val="Fett"/>
        </w:rPr>
        <w:t>Schuld</w:t>
      </w:r>
      <w:r>
        <w:t xml:space="preserve"> liegt also auf </w:t>
      </w:r>
      <w:r>
        <w:rPr>
          <w:rStyle w:val="Fett"/>
        </w:rPr>
        <w:t>Israels</w:t>
      </w:r>
      <w:r>
        <w:t xml:space="preserve"> Seite allein. </w:t>
      </w:r>
    </w:p>
    <w:p w14:paraId="250EC625" w14:textId="77777777" w:rsidR="007A06F5" w:rsidRDefault="007A06F5" w:rsidP="007A06F5">
      <w:pPr>
        <w:pStyle w:val="StandardWeb"/>
      </w:pPr>
      <w:r>
        <w:t xml:space="preserve">Dasselbe gilt auch von uns. Sind wir erwählet, so ist der Grund nicht irgend eine Würdigkeit noch ein Verdienst von uns, das Gott angesehen hat, sondern nur in Christo hat Er uns angesehen. Gehen wir verloren, so liegt die Schuld allein, wie bei Israel, an unserm Unglauben, der das dargebotene Heil verwirft. In Gott ist keine Willkür, kein Handeln nach Gunst oder Laune, sondern eitel Licht und keine Finsternis, kein Widerspruch; und es ist eine Keckheit der menschlichen Vernunft, wenn sie weiter in das Geheimnis der göttlichen Gnade zur menschlichen Freiheit eindringen und es sich beliebig zurecht legen will. Halte daran fest, dass in deinem Leben wie in deinem Christentum Alles Gnade ist, und du bleibst bewahrt vor allen nachteiligen Folgen der Lehre von der Gnadenwahl. </w:t>
      </w:r>
    </w:p>
    <w:p w14:paraId="42D45155" w14:textId="77777777" w:rsidR="007A06F5" w:rsidRDefault="007A06F5" w:rsidP="007A06F5">
      <w:pPr>
        <w:pStyle w:val="berschrift2"/>
      </w:pPr>
      <w:r>
        <w:t>Römer 10.</w:t>
      </w:r>
    </w:p>
    <w:p w14:paraId="66410630" w14:textId="77777777" w:rsidR="007A06F5" w:rsidRDefault="007A06F5" w:rsidP="007A06F5">
      <w:pPr>
        <w:pStyle w:val="StandardWeb"/>
      </w:pPr>
      <w:r>
        <w:t xml:space="preserve">In diesem Kapitel führt Paulus den Schlusssatz des vorigen noch weiter aus, dass nämlich im Christentum Alles auf des Menschen </w:t>
      </w:r>
      <w:r>
        <w:rPr>
          <w:rStyle w:val="Fett"/>
        </w:rPr>
        <w:t>Glauben</w:t>
      </w:r>
      <w:r>
        <w:t xml:space="preserve"> oder Unglauben ankomme; der Herr </w:t>
      </w:r>
      <w:r>
        <w:rPr>
          <w:rStyle w:val="Fett"/>
        </w:rPr>
        <w:t>fordere</w:t>
      </w:r>
      <w:r>
        <w:t xml:space="preserve"> nur den Glauben, um uns für gerecht zu erklären V. 1-4; eine solche Rechtfertigung durch den Glauben an Christum sei ja auch für uns </w:t>
      </w:r>
      <w:r>
        <w:rPr>
          <w:rStyle w:val="Fett"/>
        </w:rPr>
        <w:t>viel leichter</w:t>
      </w:r>
      <w:r>
        <w:t xml:space="preserve">, als wenn Gott sie von unsern Werken abhängig gemacht hätte V. 5-13, und Gott habe auch den </w:t>
      </w:r>
      <w:r>
        <w:rPr>
          <w:rStyle w:val="Fett"/>
        </w:rPr>
        <w:t>Israeliten</w:t>
      </w:r>
      <w:r>
        <w:t xml:space="preserve"> die Kunde von dieser Heilslehre nicht vorenthalten, sondern hinlänglich predigen lassen, so dass sie keine Entschuldigung haben. V. 14-21. Auch mir hast Du Dein Wort von der Gnade verkündigen lassen von meiner Jugend an; es gibt keine Zeit meines Lebens, in der nicht sein </w:t>
      </w:r>
      <w:proofErr w:type="spellStart"/>
      <w:r>
        <w:t>Heilsruf</w:t>
      </w:r>
      <w:proofErr w:type="spellEnd"/>
      <w:r>
        <w:t xml:space="preserve"> an mich ergangen wäre; bald lauter, bald leiser, aber immer ist sein Schall mir in Ohr und Herz gedrungen. Habe ich ihn nicht gehört, so war es meine Schuld allein, meine Zerstreutheit, meine Trägheit, meine Vergesslichkeit, meine Herzenskälte und Gleichgültigkeit; ist Dein Wort lebendig gewesen, es war Deine Gnade, die mein Herz herumgeholt hat vom Verderben. O lass mich es allezeit hören und glauben und nie aus Deiner Gnade herausfallen. Bringe es aber auch zu denen, die es noch nicht hören und glauben: Du willst ja, dass allen Menschen geholfen werde und alle zur Erkenntnis der Wahrheit kommen, und bist ein Herr, reich über alle, die Dich anrufen. Möge es nie von uns heißen: „Den ganzen Tag habe ich meine Hand ausgestreckt zu einem Volk, das sich nicht sagen lässt und wiederspricht!“ Möge in immer weiteren Kreisen das Gebet und Bekenntnis eine Wahrheit sein und Erhörung finden: </w:t>
      </w:r>
    </w:p>
    <w:p w14:paraId="6797573F" w14:textId="77777777" w:rsidR="007A06F5" w:rsidRDefault="007A06F5" w:rsidP="007A06F5">
      <w:pPr>
        <w:pStyle w:val="StandardWeb"/>
      </w:pPr>
      <w:r>
        <w:t xml:space="preserve">Du wirst nie müd’ vom Geben, </w:t>
      </w:r>
      <w:r>
        <w:br/>
        <w:t xml:space="preserve">Man bittet nie zu viel; </w:t>
      </w:r>
      <w:r>
        <w:br/>
        <w:t xml:space="preserve">Du gibst ein ewig Leben, </w:t>
      </w:r>
      <w:r>
        <w:br/>
        <w:t xml:space="preserve">Wer ewig leben will. Amen. </w:t>
      </w:r>
    </w:p>
    <w:p w14:paraId="33FAF6BC" w14:textId="77777777" w:rsidR="007A06F5" w:rsidRDefault="007A06F5" w:rsidP="007A06F5">
      <w:pPr>
        <w:pStyle w:val="berschrift2"/>
      </w:pPr>
      <w:r>
        <w:t>Römer 11.</w:t>
      </w:r>
    </w:p>
    <w:p w14:paraId="3DD864E3" w14:textId="77777777" w:rsidR="007A06F5" w:rsidRDefault="007A06F5" w:rsidP="007A06F5">
      <w:pPr>
        <w:pStyle w:val="StandardWeb"/>
      </w:pPr>
      <w:r>
        <w:t xml:space="preserve">Mit diesem Kapitel schließt der Apostel die im 9. Kapitel angefangene Gedankenreihe, indem er an die demütigende Strafrede wegen der gegenwärtigen Verstoßung Israels ein erhebendes Trostwort über seine Zukunft knüpft. Er sagt V. 1-10, Gott habe sein Volk nicht verstoßen, sondern nach gnädiger Auswahl einen Teil desselben zum Heil in Christo gelangen lassen, der, wie durch Gnade erwählt, so auch seinerseits die </w:t>
      </w:r>
      <w:r>
        <w:rPr>
          <w:rStyle w:val="Fett"/>
        </w:rPr>
        <w:t>Gnade</w:t>
      </w:r>
      <w:r>
        <w:t xml:space="preserve"> statt der Werke erwählt, während Er die Übrigen freilich der Verhärtung Preis gegeben hat. Doch (V. 11-15) die Verhärtung Israels ist nicht göttlicher Endzweck, sondern nur </w:t>
      </w:r>
      <w:r>
        <w:rPr>
          <w:rStyle w:val="Fett"/>
        </w:rPr>
        <w:t>Mittel</w:t>
      </w:r>
      <w:r>
        <w:t xml:space="preserve">zweck der göttlichen Liebe, </w:t>
      </w:r>
      <w:r>
        <w:rPr>
          <w:rStyle w:val="Fett"/>
        </w:rPr>
        <w:t>zunächst</w:t>
      </w:r>
      <w:r>
        <w:t xml:space="preserve"> in Beziehung auf die Heidenwelt, </w:t>
      </w:r>
      <w:r>
        <w:rPr>
          <w:rStyle w:val="Fett"/>
        </w:rPr>
        <w:t>dann</w:t>
      </w:r>
      <w:r>
        <w:t xml:space="preserve"> aber auch in Beziehung auf Israel selbst. Hieran schließt Paulus (V. 16-24) eine Warnung an die Heiden, sich nicht zu überheben und Israel hochmütig zu verachten. Zumal (V. 25-32) nach Eingang der Heidenmassen Israel sich bekehren wird, welche Tatsache teils in der Schrift vorherverkündigt ist, teils in Gottes Treue, Mannigfaltigkeit und Allgemeinheit der göttlichen Barmherzigkeit liegt. Hiernach bricht er aus in einen Preis der göttlichen Weisheit und Majestät (V. 33-36), und mit Recht. Denn wenn irgendwo, so erkennen wir in der Leitung der Völker und der einzelnen Menschen den lebendigen, persönlichen Gott, der Alles macht nach dem Rat seines Willens und Alles schafft, was wir vor- oder nachher tun. Gott sind alle seine Werke bewusst von der Welt her, sind geschrieben in sein Buch. Alles dient nur dem Einen Ratschlusse, dem Einen Mann, dem Willen des, der Baumeister und Schöpfer des Jerusalems da droben ist, der den Bauriss in seiner Hand hat und Alles, auch das Widerstreben der Feinde, das Toben der Hölle, die Lüge und den Mord Satans sich also zu unterwerfen weiß, dass Alles Ihn verherrlichen muss. Wie ruhig kann man da den Ereignissen zusehen, ob’s auch stürmt und Alles drunter und drüber zu gehen scheint: es geht zuletzt doch nur wie der Herr will! Halleluja! Amen. </w:t>
      </w:r>
    </w:p>
    <w:p w14:paraId="31A32318" w14:textId="77777777" w:rsidR="007A06F5" w:rsidRDefault="007A06F5" w:rsidP="007A06F5">
      <w:pPr>
        <w:pStyle w:val="berschrift2"/>
      </w:pPr>
      <w:r>
        <w:t>Römer 12.</w:t>
      </w:r>
    </w:p>
    <w:p w14:paraId="5A862642" w14:textId="77777777" w:rsidR="007A06F5" w:rsidRDefault="007A06F5" w:rsidP="007A06F5">
      <w:pPr>
        <w:pStyle w:val="StandardWeb"/>
      </w:pPr>
      <w:r>
        <w:t xml:space="preserve">O Herr Jesu Christe, des lebendigen Gottes Sohn, Du Spiegel der göttlichen Majestät und ewigen Klarheit, der Du uns geliebt hast bis ans Ende, und aus brünstiger Liebe am Kreuz für uns arme Sünder gestorben bist, und uns damit vom ewigen Tode erlöset und ein Vorbild der rechten inbrünstigen Liebe gelassen hast, nach welchem wir Dich über alle Dinge und von ganzem Herzen lieb haben, Dein Wort halten und uns nach Deinem neuen Gebot und Beispiel unter einander herzlich lieben, uns damit als Deine rechtschaffenen Jünger und wahre Christen beweisen sollen: verleihe, dass solches nun auch unter uns wirklich also geschehe, wie Du es von uns haben willst. Gib, dass sich ein jeder Christ des andern, als Glied Eines Leibes, mit brüderlicher Liebe und herzlicher Treue annehme; dazu, dass solche Liebe nicht falsch oder erdichtet, sondern rechtschaffen und ungefärbt sei; dass wir uns unter einander nicht nur mit Worten und mit der Zunge, sondern mit der Tat und der Wahrheit lieb haben. </w:t>
      </w:r>
    </w:p>
    <w:p w14:paraId="6776AA4F" w14:textId="77777777" w:rsidR="007A06F5" w:rsidRDefault="007A06F5" w:rsidP="007A06F5">
      <w:pPr>
        <w:pStyle w:val="StandardWeb"/>
      </w:pPr>
      <w:r>
        <w:t xml:space="preserve">Entzünde durch Deinen heiligen Geist unsere Herzen, dass wir nach Deinem Vorbild auch unsere Feinde lieben, und Gutes tun denen, die uns hassen und verfolgen, und Dir die Rache in allen Dingen mit Geduld übergeben. O Du Sohn Gottes, nimm von uns weg allen Hass, Neid, Feindschaft; alle Bitterkeit samt aller Bosheit lass ferne von uns sein, auf dass wir nicht das Band der Vollkommenheit trennen und auflösen. Hilf, dass wir einander von Herzensgrund verzeihen, gleich wie Du uns vergeben hast, und dass wir die Sonne nicht lassen untergehen über unsern Zorn, auch nicht Raum geben dem Lästerer. </w:t>
      </w:r>
    </w:p>
    <w:p w14:paraId="4E708DF6" w14:textId="77777777" w:rsidR="007A06F5" w:rsidRDefault="007A06F5" w:rsidP="007A06F5">
      <w:pPr>
        <w:pStyle w:val="StandardWeb"/>
      </w:pPr>
      <w:r>
        <w:t xml:space="preserve">Ja, Herr, gib Gnade, dass wir Dir dienen in rechtschaffenem Glauben, der durch die Liebe kräftig und tätig ist, auf dass wir in Dir ewiglich bleiben und Du in uns, also, dass uns weder Tod noch Leben, weder Engel noch Fürstentum noch Gewalt, weder Gegenwärtiges noch Zukünftiges, weder Hohes noch Tiefes, noch keine andere Kreatur von Deiner ewigwährenden Liebe abscheiden könne, der Du lebest und regierest mit dem Vater und heiligen Geist in Ewigkeit. Amen. </w:t>
      </w:r>
    </w:p>
    <w:p w14:paraId="4F02FA79" w14:textId="77777777" w:rsidR="007A06F5" w:rsidRDefault="007A06F5" w:rsidP="007A06F5">
      <w:pPr>
        <w:pStyle w:val="berschrift2"/>
      </w:pPr>
      <w:r>
        <w:t>Römer 13.</w:t>
      </w:r>
    </w:p>
    <w:p w14:paraId="404FC135" w14:textId="77777777" w:rsidR="007A06F5" w:rsidRDefault="007A06F5" w:rsidP="007A06F5">
      <w:pPr>
        <w:pStyle w:val="StandardWeb"/>
      </w:pPr>
      <w:r>
        <w:t xml:space="preserve">Ewiger und barmherziger Gott, der Du selbst die Liebe bist, verleihe mir den Reichtum der wahren und reinen geistigen Liebe. Mein Herz ist kalt und irden: o Feuer, o Liebe, entzünde mich! Mein Herz ist hart und steinern; o Fels, o Liebe, erweiche mich! Mein Herz ist mit den </w:t>
      </w:r>
      <w:proofErr w:type="spellStart"/>
      <w:r>
        <w:t>Dorngesträuchen</w:t>
      </w:r>
      <w:proofErr w:type="spellEnd"/>
      <w:r>
        <w:t xml:space="preserve"> des Zorns und Hasses erfüllt: o gütigster Vater, o Liebe, reinige mich! Ich will Dich lieben, Gott, meine Stärke, mein Fels und meine Burg, mein Erretter, mein Schild und Horn meines Heils! Was ich an den Kreaturen Gutes und Vorzügliches sehe, das finde ich Alles noch reichlicher und vortrefflicher in Dir, der Du das höchste Gut bist; Dich will ich daher von ganzem Herzen über alles lieben. Je mehr ich in Dich eingehen werde, desto besser werde ich’s haben, da es nichts Besseres gibt, als Dich. Wenn ich nach Schönheit verlange: Du bist der Schönste unter Allen; wenn ich Weisheit begehre: Du bist der Weiseste unter Allen; wenn ich mir Reichtum wünsche: Du bist der Reichste unter Allen; wenn ich Macht liebe: Du bist der Mächtigste unter Allen; wenn ich Ehre liebe: Du bist der Glorreichste unter Allen. Du hast mich von Ewigkeit geliebt: ich will Dich wieder lieben in Ewigkeit. Du hast mich geliebt, indem Du Dich selbst mir gabst: ich will Dich lieben, indem ich mich ganz durch die Liebe Dir wieder gebe. Mein Herz entbrenne in mir; alle Kreatur werde mir nichts; Du allein sollst meiner Seele süß werden. Ich würde Dir und mir ein großes Unrecht tun, wenn ich das Irdische, Verächtliche und Mittelmäßige liebte, da Du mich so wert gehalten und mir so reiche Versprechungen gegeben hast, dass ich </w:t>
      </w:r>
      <w:r>
        <w:rPr>
          <w:rStyle w:val="Fett"/>
        </w:rPr>
        <w:t>Dich</w:t>
      </w:r>
      <w:r>
        <w:t xml:space="preserve"> lieben dürfe. Aus dieser Liebe zu Dir erwachse auch in meinem Herzen die aufrichtige Liebe zum Nächsten. Wer Dich liebt, der hält auch Deine Gebote; wenn Du daher den Nächsten zu lieben befohlen hast, so liebt Dich eben deshalb Niemand aufrichtig, der dem Nächsten nicht die schuldige Liebe erweist. Wer nun auch mein Nächster sei: Du hast ihn so wert gehalten, dass Du ihn wunderbar schufst, erbarmungsvoll erlöstest, und mit großer Gnade zur Gemeinschaft Deines Reiches beriefest. In Dir und um Deinetwillen soll ich daher meinen Nächsten lieben, den ich von Deiner Güte zum Schmuck einer solchen Herrlichkeit erhoben sehe. Diese wahre und aufrichtige Liebe wollest Du in mir kräftigen und mehren, der Du bist die ewige und unveränderliche Liebe. Amen. </w:t>
      </w:r>
    </w:p>
    <w:p w14:paraId="4EB3F282" w14:textId="77777777" w:rsidR="007A06F5" w:rsidRDefault="007A06F5" w:rsidP="007A06F5">
      <w:pPr>
        <w:pStyle w:val="berschrift2"/>
      </w:pPr>
      <w:r>
        <w:t>Römer 13.</w:t>
      </w:r>
    </w:p>
    <w:p w14:paraId="686B406A" w14:textId="77777777" w:rsidR="007A06F5" w:rsidRDefault="007A06F5" w:rsidP="007A06F5">
      <w:pPr>
        <w:pStyle w:val="StandardWeb"/>
      </w:pPr>
      <w:r>
        <w:t>Herr, ich neig' mein Ohr zu Dir,</w:t>
      </w:r>
      <w:r>
        <w:br/>
        <w:t>Lass mich Dich im Geiste hören;</w:t>
      </w:r>
      <w:r>
        <w:br/>
        <w:t>Ich will kommen, zeuch' mich nur,</w:t>
      </w:r>
      <w:r>
        <w:br/>
        <w:t xml:space="preserve">Ganz in Dich hinein zu kehren. </w:t>
      </w:r>
    </w:p>
    <w:p w14:paraId="7592FE84" w14:textId="77777777" w:rsidR="007A06F5" w:rsidRDefault="007A06F5" w:rsidP="007A06F5">
      <w:pPr>
        <w:pStyle w:val="StandardWeb"/>
      </w:pPr>
      <w:r>
        <w:t xml:space="preserve">Röm. 13,12 </w:t>
      </w:r>
    </w:p>
    <w:p w14:paraId="233B1041" w14:textId="77777777" w:rsidR="007A06F5" w:rsidRDefault="007A06F5" w:rsidP="007A06F5">
      <w:pPr>
        <w:pStyle w:val="StandardWeb"/>
      </w:pPr>
      <w:r>
        <w:t xml:space="preserve">Die Nacht ist vergangen, der Tag aber herbeigekommen. </w:t>
      </w:r>
    </w:p>
    <w:p w14:paraId="2BEB62A9" w14:textId="77777777" w:rsidR="007A06F5" w:rsidRDefault="007A06F5" w:rsidP="007A06F5">
      <w:pPr>
        <w:pStyle w:val="StandardWeb"/>
      </w:pPr>
      <w:r>
        <w:t xml:space="preserve">So ruft uns die Epistel am ersten Adventsonntage zu, und verkündigt uns damit die Adventszeit als eine Morgenzeit, den Adventsruf als einen Morgenruf. So ziemt es uns denn auch, sie als eine Morgenzeit zu feiern und zu benutzen; denn Morgenstunde hat Gold im Munde, und ist der Anbruch heilig, so ist der ganze Tag heilig; ist der Anfang des Kirchenjahres ein gesegneter, so wird auch das ganze Jahr ein gesegnetes sein. Was tut der Mensch aber am Morgen? Er wacht auf und steht auf. So wollen auch wir, wir morgen bis jetzt in Sicherheit und Sorglosigkeit, in Selbsttäuschung und Selbstverblendung geschlafen haben, oder nach der ersten Erweckung wieder schläfrig, nach der ersten Liebe wieder lau und matt geworden sein, aus unserm geistlichen Schlafe aufwachen, uns den Schlaf aus den Augen reiben, uns neu aufraffen und ermannen und aufstehen. Wenn Einer noch so schlaftrunken wäre und seine Augen noch so sehr mit Müdigkeit kämpften, sollte er nicht munter werden, wenn man ihm zuriefe: „Wache auf, stehe auf! Der Sohn des Königs, der Erbe seines Thrones ist gekommen; er steht vor deiner Tür! Er will bei dir einkehren! Er hat dir viel Geschenke mitgebracht! Er will dich aus aller deiner Not herausreißen! Er will alle deine Schulden bezahlen! Du sollst diese deine elende Hütte verlassen, er will dich mit sich nehmen in seine Stadt! Er will dich als seinen Bruder betrachten! Er will dich dereinst neben sich zu seiner Seite auf seinem Throne sitzen lassen!?“ Das aber ist es, was uns jeder Advent von neuem verkündigt. - Was tut der Mensch ferner am Morgen, wenn er aufsteht? Er zieht sich an. So wollen auch wir anziehen die Kleider des Heils, anziehen den Herrn Jesum Christum; ablegen die Nachtkleider, die Werke der Finsternis, und anlegen die Waffen des Lichts. Denn Kleider machen Leute. Durch das Kleid Jesu Christi werden wir erst etwas zum Lobe seiner Herrlichkeit. Durch das Kleid Jesu Christi gewinnt Er erst in uns eine Gestalt, so dass Gott uns nicht mehr ansieht, wie wir sind, in unsern Sünden, sondern Christum in uns ansieht in der Fülle seiner Tugenden und Verdienste. - Was tut endlich der Mensch am Morgen, wenn er sich angezogen hat? Er geht an seine Arbeit und beginnt sein Tagewerk. So wollen auch wir </w:t>
      </w:r>
      <w:proofErr w:type="spellStart"/>
      <w:r>
        <w:t>ehrbarlich</w:t>
      </w:r>
      <w:proofErr w:type="spellEnd"/>
      <w:r>
        <w:t xml:space="preserve"> wandeln als am Tage, das Ehrenkleid Jesu Christi nicht wieder beflecken durch neue Sünden und Missetaten, und in unserm Reden, Tun und Lassen, in unserm Verhalten gegen Freund und Feind, unter Freuden und Leiden, im häuslichen und im öffentlichen Leben beweisen, dass wir Jünger Jesu sind. Die Nacht ist vergangen, der Tag ist herbeigekommen. So lasst uns wirken die Werke des Herrn, so lange es Tag ist! </w:t>
      </w:r>
    </w:p>
    <w:p w14:paraId="0034A718" w14:textId="77777777" w:rsidR="007A06F5" w:rsidRDefault="007A06F5" w:rsidP="007A06F5">
      <w:pPr>
        <w:pStyle w:val="StandardWeb"/>
      </w:pPr>
      <w:r>
        <w:t>Morgenglanz der Ewigkeit,</w:t>
      </w:r>
      <w:r>
        <w:br/>
        <w:t xml:space="preserve">Licht vom </w:t>
      </w:r>
      <w:proofErr w:type="spellStart"/>
      <w:r>
        <w:t>unerschaffnen</w:t>
      </w:r>
      <w:proofErr w:type="spellEnd"/>
      <w:r>
        <w:t xml:space="preserve"> Lichte!</w:t>
      </w:r>
      <w:r>
        <w:br/>
        <w:t>Schick' uns diese Morgenzeit</w:t>
      </w:r>
      <w:r>
        <w:br/>
        <w:t>Deine Strahlen zu Gesichte,</w:t>
      </w:r>
      <w:r>
        <w:br/>
        <w:t>und vertreib durch Deine Macht</w:t>
      </w:r>
      <w:r>
        <w:br/>
        <w:t xml:space="preserve">unsre Nacht. </w:t>
      </w:r>
    </w:p>
    <w:p w14:paraId="7EFAF1F2" w14:textId="77777777" w:rsidR="007A06F5" w:rsidRDefault="007A06F5" w:rsidP="007A06F5">
      <w:pPr>
        <w:pStyle w:val="StandardWeb"/>
      </w:pPr>
      <w:r>
        <w:t>Deiner Güte Morgentau</w:t>
      </w:r>
      <w:r>
        <w:br/>
        <w:t>fall' auf unser matt Gewissen,</w:t>
      </w:r>
      <w:r>
        <w:br/>
        <w:t xml:space="preserve">lass die dürre </w:t>
      </w:r>
      <w:proofErr w:type="spellStart"/>
      <w:r>
        <w:t>Lebensau</w:t>
      </w:r>
      <w:proofErr w:type="spellEnd"/>
      <w:r>
        <w:t>'</w:t>
      </w:r>
      <w:r>
        <w:br/>
        <w:t>lauter süßen Trost genießen,</w:t>
      </w:r>
      <w:r>
        <w:br/>
        <w:t>und erquick uns, Deine Schar,</w:t>
      </w:r>
      <w:r>
        <w:br/>
        <w:t xml:space="preserve">immerdar. </w:t>
      </w:r>
    </w:p>
    <w:p w14:paraId="7C20D3E3" w14:textId="77777777" w:rsidR="007A06F5" w:rsidRDefault="007A06F5" w:rsidP="007A06F5">
      <w:pPr>
        <w:pStyle w:val="StandardWeb"/>
      </w:pPr>
      <w:r>
        <w:t>Gib, dass Deiner Liebe Glut</w:t>
      </w:r>
      <w:r>
        <w:br/>
        <w:t>unsre kalten Werke töte,</w:t>
      </w:r>
      <w:r>
        <w:br/>
        <w:t>und erweck' uns Herz und Mut</w:t>
      </w:r>
      <w:r>
        <w:br/>
        <w:t xml:space="preserve">bei </w:t>
      </w:r>
      <w:proofErr w:type="spellStart"/>
      <w:r>
        <w:t>erstandner</w:t>
      </w:r>
      <w:proofErr w:type="spellEnd"/>
      <w:r>
        <w:t xml:space="preserve"> Morgenröte,</w:t>
      </w:r>
      <w:r>
        <w:br/>
        <w:t xml:space="preserve">dass wir, eh' wir gar </w:t>
      </w:r>
      <w:proofErr w:type="spellStart"/>
      <w:r>
        <w:t>vergehn</w:t>
      </w:r>
      <w:proofErr w:type="spellEnd"/>
      <w:r>
        <w:t>,</w:t>
      </w:r>
      <w:r>
        <w:br/>
        <w:t xml:space="preserve">recht </w:t>
      </w:r>
      <w:proofErr w:type="spellStart"/>
      <w:r>
        <w:t>aufstehn</w:t>
      </w:r>
      <w:proofErr w:type="spellEnd"/>
      <w:r>
        <w:t xml:space="preserve">. </w:t>
      </w:r>
    </w:p>
    <w:p w14:paraId="126DA72D" w14:textId="77777777" w:rsidR="007A06F5" w:rsidRDefault="007A06F5" w:rsidP="007A06F5">
      <w:pPr>
        <w:pStyle w:val="StandardWeb"/>
      </w:pPr>
      <w:r>
        <w:t>Lass uns ja das Sündenkleid</w:t>
      </w:r>
      <w:r>
        <w:br/>
        <w:t>durch des Bundes Blut vermeiden,</w:t>
      </w:r>
      <w:r>
        <w:br/>
        <w:t>dass uns die Gerechtigkeit</w:t>
      </w:r>
      <w:r>
        <w:br/>
        <w:t>möge wie ein Rock bekleiden</w:t>
      </w:r>
      <w:r>
        <w:br/>
        <w:t>und wir so vor aller Pein</w:t>
      </w:r>
      <w:r>
        <w:br/>
        <w:t xml:space="preserve">sicher sein. </w:t>
      </w:r>
    </w:p>
    <w:p w14:paraId="13B318A1" w14:textId="77777777" w:rsidR="007A06F5" w:rsidRDefault="007A06F5" w:rsidP="007A06F5">
      <w:pPr>
        <w:pStyle w:val="StandardWeb"/>
      </w:pPr>
      <w:proofErr w:type="spellStart"/>
      <w:r>
        <w:t>Leucht</w:t>
      </w:r>
      <w:proofErr w:type="spellEnd"/>
      <w:r>
        <w:t>' uns selbst in jene Welt,</w:t>
      </w:r>
      <w:r>
        <w:br/>
        <w:t>Du verklärte Gnadensonne!</w:t>
      </w:r>
      <w:r>
        <w:br/>
        <w:t>Führ' uns durch das Tränenfeld</w:t>
      </w:r>
      <w:r>
        <w:br/>
        <w:t>in das Land der süßen Wonne,</w:t>
      </w:r>
      <w:r>
        <w:br/>
        <w:t>da die Lust, die uns erhöht,</w:t>
      </w:r>
      <w:r>
        <w:br/>
        <w:t xml:space="preserve">nie vergeht. </w:t>
      </w:r>
    </w:p>
    <w:p w14:paraId="58C4A391" w14:textId="77777777" w:rsidR="007A06F5" w:rsidRDefault="007A06F5" w:rsidP="007A06F5">
      <w:pPr>
        <w:pStyle w:val="berschrift2"/>
      </w:pPr>
      <w:r>
        <w:t>Römer 14.</w:t>
      </w:r>
    </w:p>
    <w:p w14:paraId="0AC3CBAB" w14:textId="77777777" w:rsidR="007A06F5" w:rsidRDefault="007A06F5" w:rsidP="007A06F5">
      <w:pPr>
        <w:pStyle w:val="StandardWeb"/>
      </w:pPr>
      <w:r>
        <w:t xml:space="preserve">Das ist nur zu wahr, dass das Reich Gottes nicht Essen und Trinken ist, sondern Gerechtigkeit, Friede und Freude im heiligen Geiste. Wenn die damaligen Christen aus den Juden noch ängstlich an der Beobachtung der alttestamentlichen Speisegesetze festhielten und dadurch über die Heidenchristen erhaben zu sein glaubten, und wenn dagegen die Christen aus den Heiden sich gar keine Bedenklichkeiten machten über die Speisen und mitleidig, </w:t>
      </w:r>
      <w:proofErr w:type="spellStart"/>
      <w:r>
        <w:t>vornehmstolz</w:t>
      </w:r>
      <w:proofErr w:type="spellEnd"/>
      <w:r>
        <w:t xml:space="preserve"> auf die befangenen Judenchristen herabblickten, und beide Teile darüber in Zwistigkeiten geraten waren: so erhoben sie unwesentliche Dinge zur Hauptsache und vergaßen diese über lauter Nebensachen. Ihr stellt euch zwar an, will Paulus sagen, als kämpftet ihr über das Reich Gottes; aber am Ende streitet ihr über Essen und Trinken, und vergesst darüber, nach dem Reiche Gottes selber zu trachten. Das Reich Gottes ist </w:t>
      </w:r>
      <w:r>
        <w:rPr>
          <w:rStyle w:val="Fett"/>
        </w:rPr>
        <w:t>Gerechtigkeit</w:t>
      </w:r>
      <w:r>
        <w:t xml:space="preserve">, Gerechtigkeit des Glaubens und des Lebens, jene die Wurzel, diese die Frucht, - und </w:t>
      </w:r>
      <w:r>
        <w:rPr>
          <w:rStyle w:val="Fett"/>
        </w:rPr>
        <w:t>Friede</w:t>
      </w:r>
      <w:r>
        <w:t xml:space="preserve"> im Glauben an den Heiland, Friede mit Gott und Friedfertigkeit mit dem Nächsten, - und </w:t>
      </w:r>
      <w:r>
        <w:rPr>
          <w:rStyle w:val="Fett"/>
        </w:rPr>
        <w:t>Freude</w:t>
      </w:r>
      <w:r>
        <w:t xml:space="preserve"> über die empfangene Begnadigung, heiterer Sinn, kindliche Genügsamkeit mit Wenigem, nützliche Tätigkeit fürs allgemeine Beste, vor allem Freude an dem Herrn, an den Geheimnissen der Erlösung, an den fruchtbaren Auen des göttlichen Wortes, den Tröstungen des Gebets, das selige Warten auf den seligen Himmel. Wer nach diesen Gütern trachtet und sie bei Christo sucht, ist ein seliger Mensch, und wird dann auch das rechte Verfahren zu beobachten wissen in Beziehung auf jene und andere unwesentliche Außendinge, und frei bleiben eben so sehr vom hochmütigen Verachten wie vom lieblosen Richten anderer. Es sind nicht alle Christen nach einer Form zugeschnitten; auch im Reiche der Gnade findet eine große Mannigfaltigkeit Statt, und es werden </w:t>
      </w:r>
      <w:r>
        <w:rPr>
          <w:rStyle w:val="Fett"/>
        </w:rPr>
        <w:t>allerlei</w:t>
      </w:r>
      <w:r>
        <w:t xml:space="preserve"> Kinder in Zion geboren. Wenn’s nur Kinder sind! wenn sie nur aufs neue </w:t>
      </w:r>
      <w:r>
        <w:rPr>
          <w:rStyle w:val="Fett"/>
        </w:rPr>
        <w:t>geboren</w:t>
      </w:r>
      <w:r>
        <w:t xml:space="preserve"> werden! wenn sie nur in </w:t>
      </w:r>
      <w:r>
        <w:rPr>
          <w:rStyle w:val="Fett"/>
        </w:rPr>
        <w:t>Zion</w:t>
      </w:r>
      <w:r>
        <w:t xml:space="preserve"> wohnen, in der Stadt und Gemeinde des lebendigen Gottes! Amen. </w:t>
      </w:r>
    </w:p>
    <w:p w14:paraId="1469185F" w14:textId="77777777" w:rsidR="007A06F5" w:rsidRDefault="007A06F5" w:rsidP="007A06F5">
      <w:pPr>
        <w:pStyle w:val="berschrift2"/>
      </w:pPr>
      <w:r>
        <w:t>Römer 15.</w:t>
      </w:r>
    </w:p>
    <w:p w14:paraId="1ED89F4C" w14:textId="77777777" w:rsidR="007A06F5" w:rsidRDefault="007A06F5" w:rsidP="007A06F5">
      <w:pPr>
        <w:pStyle w:val="StandardWeb"/>
      </w:pPr>
      <w:r>
        <w:t xml:space="preserve">In diesem Kapitel ermahnt Paulus weiter die Christen zu Rom zur geduldigen, demütig tragenden, einigenden Liebe in Nachahmung des Hauptexempels Christi, der sich aller zusammen, Juden wie Heiden, in tiefster Selbsterniedrigung angenommen hat. V. 1-13. Dann verantwortet er sich, dass er als Heidenapostel auch an die Römer geschrieben habe, und drückt abermals seine Wünsche und Hoffnungen aus, dass er nun selbst bald persönlich zu ihnen kommen werde V. 14-24. Endlich meldet er, dass er den Weg über Jerusalem nehme, empfiehlt ihrer Liebessorge gar zart die dürftigen Judenchristen daselbst und ihrem Gebet empfiehlt er sich selbst V. 25-33. Dies der Hauptinhalt dieses Kapitels. Ich nehme mir insbesondere aus demselben aber den </w:t>
      </w:r>
      <w:proofErr w:type="spellStart"/>
      <w:r>
        <w:t>13ten</w:t>
      </w:r>
      <w:proofErr w:type="spellEnd"/>
      <w:r>
        <w:t xml:space="preserve"> Vers heraus: </w:t>
      </w:r>
      <w:r>
        <w:rPr>
          <w:rStyle w:val="Fett"/>
        </w:rPr>
        <w:t>Gott der Hoffnung erfülle euch mit aller Freude und Friede im Glauben, dass ihr völlige Hoffnung habet durch die Kraft des h. Geistes.</w:t>
      </w:r>
      <w:r>
        <w:t xml:space="preserve"> Ohne Glauben gibt es allerdings für das Herz weder wahre noch bleibende Freude noch Frieden. Der Ungläubige hat auch seinen Frieden, seine Freuden aber sie sind nur Schein und von kurzer Dauer. Durch den Glauben hingegen kann Gott Alles zur Freude und zum Frieden machen, Tod und Leben, gute und böse Tage, Einsamkeit und Gemeinschaft. Ist die Freude und der Friede aber so ergriffen worden, dann haben wir auch völlige Hoffnung durch die Kraft des heiligen Geistes. Die Hoffnung, die aus der Welt geschöpft wird, ist nie eine völlige und täuscht zuletzt immer, sie behält allezeit einen gewissen Grad von Ängstlichkeit und Ungewissheit. Nur was Gott gibt, ist etwas Völliges; solche Hoffnung ist dann auch eine Kraft, die auffahren lässt mit Flügeln wie Adler. In dieser Hoffnung ist der lebendige Tröster verborgen, der heilige Geist, der, wie er unsere Gegenwart mit aller Freude und Friede erfüllt durch den Glauben, auch unsere Zukunft uns so öffnet und nahe stellt, dass, was wir vor uns sehen, uns eben so erfüllt und eben so unser wird auf ewige Zeit, als die kurze Gegenwart. Wie viele Wahrheiten in wenigen Worten! Lass sie auch bei mir Kraft und Leben werde. Amen. </w:t>
      </w:r>
    </w:p>
    <w:p w14:paraId="7763F595" w14:textId="77777777" w:rsidR="007A06F5" w:rsidRDefault="007A06F5" w:rsidP="007A06F5">
      <w:pPr>
        <w:pStyle w:val="berschrift2"/>
      </w:pPr>
      <w:r>
        <w:t>Römer 16.</w:t>
      </w:r>
    </w:p>
    <w:p w14:paraId="50D14033" w14:textId="77777777" w:rsidR="007A06F5" w:rsidRDefault="007A06F5" w:rsidP="007A06F5">
      <w:pPr>
        <w:pStyle w:val="StandardWeb"/>
      </w:pPr>
      <w:r>
        <w:t xml:space="preserve">Es haben sich Manche über dieses und die gleichen Gruß-Kapitel in den paulinischen Briefen verwundert und sie für überflüssig und unnötig, ja für </w:t>
      </w:r>
      <w:proofErr w:type="spellStart"/>
      <w:r>
        <w:t>unerbaulich</w:t>
      </w:r>
      <w:proofErr w:type="spellEnd"/>
      <w:r>
        <w:t xml:space="preserve"> gehalten. Aber mitnichten! In der heiligen Schrift ist nicht der kleinste Punkt unnötig und überflüssig; auch der einfachste Gruß, der ganz unnötig zu sein scheint, eröffnet ein Meer von Gedanken. Wer so viele Menschen so innig grüßen konnte, wie Paulus, musste viele Freunde haben, und wer so viele Freunde besaß und auf dem Herzen betend vor Gott trug, musste eine ganz besondere Innigkeit und Zärtlichkeit besitzen, um sie zu gewinnen. Dadurch widerlegt der Apostel zwei oft auftretende Vorurteile, das eine, wonach das Evangelium die Vorliebe der Freundschaft ausschlösse, das andere, wonach es die menschlichen Zuneigungen überhaupt lockere und die Gefühle abstumpfe. Bei Paulus hat das Evangelium jene Vorliebe für Einige erhalten, und diese natürlichen Empfinden gestärkt und befestigt; ja, durch die Wärme und Lebendigkeit seiner Zuneigungen selbst eine gewisse Einfachheit und Natürlichkeit erhalten, welche mächtig dazu beitrug, sich die Herzen zu erobern. Das Evangelium ist eben so menschlich wie göttliche. Es macht einen Bund mit der gesunden Menschheit gegen die gefallene, mit dem Menschen, wie er sein sollte gegen den Menschen wie er ist, und ist darum in vollkommener Übereinstimmung mit den wahren und bleibenden Bedürfnissen der menschlichen Natur. Das Christentum Pauli ist ein wesentlich </w:t>
      </w:r>
      <w:r>
        <w:rPr>
          <w:rStyle w:val="Fett"/>
        </w:rPr>
        <w:t>menschliches</w:t>
      </w:r>
      <w:r>
        <w:t xml:space="preserve"> Christentum: es hat weder den allgemeinen Charakter des Geschlechts, noch das Temperament des Einzelnen verändert. Das Evangelium wirkt bei ihm zugleich in die Tiefe und in die Breite. Nichts daran ist nur aufgetragen, Alles ist gediegen. Paulus ist ist ein christlicher, und darum um so besserer Freund. Er ist das Vorbild des Christen im Menschen, aber darum nicht minder das des Menschen im Christen. Unser Christentum ist viel oberflächlicher; es ist in uns, aber es ist nicht </w:t>
      </w:r>
      <w:r>
        <w:rPr>
          <w:rStyle w:val="Fett"/>
        </w:rPr>
        <w:t>wir selbst</w:t>
      </w:r>
      <w:r>
        <w:t xml:space="preserve">. Herr, hilf, dass es anders werde! </w:t>
      </w:r>
    </w:p>
    <w:p w14:paraId="0698D419" w14:textId="77777777" w:rsidR="007A06F5" w:rsidRDefault="007A06F5" w:rsidP="007A06F5">
      <w:pPr>
        <w:pStyle w:val="berschrift1"/>
        <w:rPr>
          <w:sz w:val="48"/>
        </w:rPr>
      </w:pPr>
      <w:r>
        <w:t>Andachten zum 1. Korintherbrief</w:t>
      </w:r>
    </w:p>
    <w:p w14:paraId="300D8851" w14:textId="77777777" w:rsidR="007A06F5" w:rsidRDefault="007A06F5" w:rsidP="007A06F5">
      <w:pPr>
        <w:pStyle w:val="berschrift2"/>
      </w:pPr>
      <w:r>
        <w:t>1. Korinther 1.</w:t>
      </w:r>
    </w:p>
    <w:p w14:paraId="12335EF9" w14:textId="77777777" w:rsidR="007A06F5" w:rsidRDefault="007A06F5" w:rsidP="007A06F5">
      <w:pPr>
        <w:pStyle w:val="StandardWeb"/>
      </w:pPr>
      <w:r>
        <w:t xml:space="preserve">Hätten die Korinther sich recht an den </w:t>
      </w:r>
      <w:r>
        <w:rPr>
          <w:rStyle w:val="Fett"/>
        </w:rPr>
        <w:t>Herrn</w:t>
      </w:r>
      <w:r>
        <w:t xml:space="preserve"> gehalten, so hätten sie sich nicht um Menschen willen zerspalten. Lerne du denn, meine Seele, wozu dir dein Heiland Jesus Christus gemacht ist! Er ist dir gemacht zur </w:t>
      </w:r>
      <w:r>
        <w:rPr>
          <w:rStyle w:val="Fett"/>
        </w:rPr>
        <w:t>Weisheit</w:t>
      </w:r>
      <w:r>
        <w:t xml:space="preserve">, und es ist darunter die höchste Weisheit gemeint, die Weisheit zur Seligkeit. Die Weltweisheit macht Niemanden selig und verlässt vielmehr uns, wo wir am meisten Trost nötig haben, im Sterben. Christus aber ist die Weisheit und gibt sie uns in seinem </w:t>
      </w:r>
      <w:r>
        <w:rPr>
          <w:rStyle w:val="Fett"/>
        </w:rPr>
        <w:t>Worte</w:t>
      </w:r>
      <w:r>
        <w:t xml:space="preserve">. Lass dich denn von Ihm erleuchten und folge Ihm, als deinem wahrhaftigen Propheten. – er ist dir ferner gemacht zur </w:t>
      </w:r>
      <w:r>
        <w:rPr>
          <w:rStyle w:val="Fett"/>
        </w:rPr>
        <w:t>Gerechtigkeit</w:t>
      </w:r>
      <w:r>
        <w:t xml:space="preserve">. Nicht, was du aus dir selbst bis und werden kannst; nicht, was du aus dir selbst tut und tun kannst; auch nicht, was andere Menschen mögen aus dir machen, kann deine Gerechtigkeit vor Gott sein; denn das Alles ist unrein, mangelhaft, ungenügend und dürftig. Christi </w:t>
      </w:r>
      <w:r>
        <w:rPr>
          <w:rStyle w:val="Fett"/>
        </w:rPr>
        <w:t>Blut</w:t>
      </w:r>
      <w:r>
        <w:t xml:space="preserve"> allein ist deine Gerechtigkeit: nimm sie denn an, lass dich durch Ihn entsündigen und mache Ihn zu deinem alleinigen und ewigen Hohenpriester. – Er ist dir weiter gemacht zur </w:t>
      </w:r>
      <w:r>
        <w:rPr>
          <w:rStyle w:val="Fett"/>
        </w:rPr>
        <w:t>Heiligung</w:t>
      </w:r>
      <w:r>
        <w:t xml:space="preserve">. Heiligt Er dich nicht durch seinen heiligen </w:t>
      </w:r>
      <w:r>
        <w:rPr>
          <w:rStyle w:val="Fett"/>
        </w:rPr>
        <w:t>Geist</w:t>
      </w:r>
      <w:r>
        <w:t xml:space="preserve"> und befreit dich nicht von deinem angeborenen Ungehorsam und von allen </w:t>
      </w:r>
      <w:proofErr w:type="spellStart"/>
      <w:r>
        <w:t>Befleckungen</w:t>
      </w:r>
      <w:proofErr w:type="spellEnd"/>
      <w:r>
        <w:t xml:space="preserve"> des Fleisches und des Geistes, so dass du sie ernstlich meidest, sie ablegst, ihnen abstirbst in immer größerer Durchdringung der Kräfte des ewigen Lebens, so bleibst du unheilig durch und durch, und kannst niemals Gott schauen. Mache Ihn denn zu deinem regierenden König. – Er ist dir endlich gemacht zur </w:t>
      </w:r>
      <w:r>
        <w:rPr>
          <w:rStyle w:val="Fett"/>
        </w:rPr>
        <w:t>Erlösung</w:t>
      </w:r>
      <w:r>
        <w:t xml:space="preserve"> vom Tode und der Hölle, und versetzt dich, wenn du Ihm treu verbleibst, in den </w:t>
      </w:r>
      <w:r>
        <w:rPr>
          <w:rStyle w:val="Fett"/>
        </w:rPr>
        <w:t>Himmel</w:t>
      </w:r>
      <w:r>
        <w:t xml:space="preserve">. So ist Er dir ein treuer Heiland bis zur letzten Lebensstation. O mache Ihn zu deiner Auferstehung und zum Leben. – Herr Jesu, die Welt weiß nicht, was sie mit Dir machen soll; aber ich weiß wohl, wozu Du mir von Gott gemacht worden. Ich will Dich zur Krone meiner Seele, zum Bräutigam meines Herzens, zum Ziel meines Lebens, zur Weide meiner Gedanken, zum Brunnquell meiner Freude machen; Du sollst mein Paradies, mein Himmel, mein Ein und Alles sein, dass nichts Geistliches und Ewiges sei, wozu ich Dich nicht gebrauche. Amen. </w:t>
      </w:r>
    </w:p>
    <w:p w14:paraId="57CF3E3D" w14:textId="77777777" w:rsidR="007A06F5" w:rsidRDefault="007A06F5" w:rsidP="007A06F5">
      <w:pPr>
        <w:pStyle w:val="berschrift2"/>
      </w:pPr>
      <w:r>
        <w:t>1. Korinther 2.</w:t>
      </w:r>
    </w:p>
    <w:p w14:paraId="44938473" w14:textId="77777777" w:rsidR="007A06F5" w:rsidRDefault="007A06F5" w:rsidP="007A06F5">
      <w:pPr>
        <w:pStyle w:val="StandardWeb"/>
      </w:pPr>
      <w:r>
        <w:t xml:space="preserve">Dreierlei lerne ich aus diesem Kapitel: 1) dass der natürliche Mensch, wie Bewundernswürdiges er auch leiste auf dem Gebiete der natürlichen Dinge, auf dem Gebiete der geistlichen Dinge voll Blindheit und Torheit ist. Kein Wunder, dass ihm die meisten Wahrheiten und Begebenheiten der heiligen Schrift als unbegreiflich und unsinnig erscheinen, oder als Torheit und Ärgernis, und wie die Lehre Christi ihm töricht ist, auch das geistliche Leben ihm als solches erscheint, welches verborgen ist mit Christo in Gott. 2) dass der Christ und der christliche Prediger nichts wissen darf als Jesum Christum, den Gekreuzigten, durch welchen allein die Seelen zur ewigen Seligkeit erbauet werden; denn es ist in keinem andern Namen Heil als in dem seinigen, die Engel selbst gelüstet, in das Geheimnis des Kreuzes Christi hineinzuschauen, und Betrübte und Angefochtene, Leidende und Sterbende können mit nichts wirksamer getröstet werden, als mit dem Blut und Verdienste unseres Heilandes. 3) dass diese Botschaft nicht erst menschlicher Weisheit und Beredsamkeit bedarf, um wirksam zu sein, sondern durch ihren großen und ewigen Inhalt allein schon im Stande ist, Seelen zu erwecken und zu bekehren. Das Wort des Herrn braucht nicht erst bewiesen zu werden, es beweist sich selbst; es ist eine Kraft Gottes, selig zu machen alle, die daran glauben; es ist an sich ewige Wahrheit und wird jeden Tag von neuem als solche durch das Zeugnis des heiligen Geistes in den Herzen lebendig. Heil dem Worte, dem, wenn es verkündigt wird, das eigne Herz des Predigers und das Herz der Zuhörer Amen zuruft! Dazu mache auch mir Dein göttliches Wort, o Herr; es sei mein Licht, das meine Finsternis verscheuche; es sei mein Heil, das mich von der Sünden Gewalt erlöse; es sei mein Trost, der mich im Leiden aufrichte; es sei der Anker meiner Hoffnung im Augenblick des Scheidens. Dann ist die Verheißung mein: „Ich will Israel wie ein Tau sein, dass er soll blühen wie eine Rose; und seine Wurzeln sollen ausschlagen wie Libanon; und seine Zweige sich ausbreiten, dass er sei so schön als ein Ölbaum; und soll so guten Geruch geben wie Libanon. (Hosea 14,6.7.) Amen. </w:t>
      </w:r>
    </w:p>
    <w:p w14:paraId="6A4D04E5" w14:textId="77777777" w:rsidR="007A06F5" w:rsidRDefault="007A06F5" w:rsidP="007A06F5">
      <w:pPr>
        <w:pStyle w:val="berschrift2"/>
      </w:pPr>
      <w:r>
        <w:t>1. Korinther 3.</w:t>
      </w:r>
    </w:p>
    <w:p w14:paraId="27C1AC38" w14:textId="77777777" w:rsidR="007A06F5" w:rsidRDefault="007A06F5" w:rsidP="007A06F5">
      <w:pPr>
        <w:pStyle w:val="StandardWeb"/>
      </w:pPr>
      <w:r>
        <w:t xml:space="preserve">Die Christen zu Korinth hatten einen unverständigen Unterschied zwischen ihren Lehrern gemacht. Der Apostel fragt sie daher: „Wer ist nun Paulus? Wer ist Apollo?“ Diener sind sie, über welche man den Herrn, dem sie dienen, nicht aus den Augen verlieren darf; denn Ihm allein gebührt der Ruhm des Gedeihens, bei jenen aber kommt es nur auf den Fleiß und die Treue an, mit der sie arbeiten. Das Reich Gottes ist nämlich ein fortwährender Bau eines Himmel und Erde umfassenden Gottestempels; der Grundstein dieses Baues ist gelegt durch die Erlösung Jesu Christi für die ganze Welt, und für jeden Einzelne, wenn er den Heiland im Glauben ergreift und sich aneignet, und nicht bloß sagen kann: ich bin sein, sondern auch: Er ist mein! Nun kann aber Jemand auf diesen Grund feuerfeste, unzerstörbare Stoffe bauen, das Gold des </w:t>
      </w:r>
      <w:proofErr w:type="spellStart"/>
      <w:r>
        <w:t>lautern</w:t>
      </w:r>
      <w:proofErr w:type="spellEnd"/>
      <w:r>
        <w:t xml:space="preserve"> Glaubens und derjenigen Gemeinschaft mit dem Herrn, die unter allen Umständen aushält, oder das Silber der hellen, klaren Erkenntnis und der reinen Sittlichkeit, denn Glaube und Einsicht, Glaube und Sittlichkeit müssen zusammengehen, oder die Edelsteine der Festigkeit und Kraft, der Gediegenheit und Unerschütterlichkeit, und kein aufgelegtes Flitter- und Scheingold, keine Sinnentäuschung, kein sandiges Wesen; - oder er kann darauf bauen das abgehauene Holz einer abgestandenen Frömmigkeit, das Heu einer eitlen und vergänglichen Selbstgerechtigkeit und die Stoppeln der Selbstsucht und des Stolzes seines natürlichen Herzens: die Probe für unser Bauwerk ist der Tag des Herrn, welcher aber schon hienieden seine Vortage und Vorspiele hat. Dann werden jene ihren Lohn empfangen, d.h. die ewige Freude an der Rettung ihrer Seele und an der Herrlichkeit des Herrn; diese aber ihre Werke als verbrannten Schutt- und Aschenhaufen erblicken und um ihres Glaubens an Christum willen selbst wohl selig werden, aber so, als durchs Feuer, d.h. mit genauer Not und mit großer Gefahr und Verlust. – Wie ist dein Bau beschaffen, liebe Seele? und wird er die Feuerprobe bestehen? Treffen dich die apostolischen Pfeile, dann wende dich an den rechten Helfer. Amen. </w:t>
      </w:r>
    </w:p>
    <w:p w14:paraId="4BF8B0D1" w14:textId="77777777" w:rsidR="007A06F5" w:rsidRDefault="007A06F5" w:rsidP="007A06F5">
      <w:pPr>
        <w:pStyle w:val="berschrift2"/>
      </w:pPr>
      <w:r>
        <w:t>1. Korinther 4.</w:t>
      </w:r>
    </w:p>
    <w:p w14:paraId="1EA41EEA" w14:textId="77777777" w:rsidR="007A06F5" w:rsidRDefault="007A06F5" w:rsidP="007A06F5">
      <w:pPr>
        <w:pStyle w:val="StandardWeb"/>
      </w:pPr>
      <w:r>
        <w:t xml:space="preserve">Welch ein Vorbild der Geduld, der Welt und der ihn vielfach betrübenden korinthischen Gemeinde gegenüber, war doch der heilige Apostel Paulus! O mein Gott, mit demütigem Seufzen flehe ich Deine Gnade an, dass Du auch mir wahre und aufrichtige </w:t>
      </w:r>
      <w:r>
        <w:rPr>
          <w:rStyle w:val="Fett"/>
        </w:rPr>
        <w:t>Geduld</w:t>
      </w:r>
      <w:r>
        <w:t xml:space="preserve"> verleihen mögest! Mein Fleisch verlangt immer das, was ihm angenehm ist; es weigert sich aber, Widerwärtiges geduldig zu ertragen. Ich bitte Dich, Du wollest diese Leidenschaft des Fleisches in mir mächtig unterdrücken und meine Schwachheit durch die Stärke der Geduld stützen. O Christe Jesu, Lehrer der Geduld und des Gehorsams, unterweise mich innerlich durch den heiligen Geist, dass ich von Dir lerne den Eigenwillen verläugnen, und das Kreuz, das Du mir auferlegt hast, geduldig tragen! Du hast Schwereres für mich gelitten, als Du auflegest; und ich habe härtere Strafen verdient, als Du zu tragen gibst. Eine Dornenkrone und des Kreuzes Last hast Du getragen, Blut hast Du geschwitzt und die Kelter des Zorns um meinetwillen getreten: warum sollte ich mich daher weigern so wenig Leiden und Angst geduldig zu übernehmen? warum weigern, Deinem Trauerbilde in diesem Leben gleichförmig zu werden? Ewige Strafen habe ich mit meinen Sünden verdient; warum sollte ich die väterliche Züchtigung in dieser Welt nicht ertragen? Zur Prüfung, nicht zur Verwerfung geschieht es, dass Du mich durch mannichfache schwere und bittere Erfahrungen übest. So viel Du an Kreuz und Trübsal auferlegst, so viel teilst Du auch an Licht und Trost mit; und nicht sowohl die Züchtigung, als die Vergeltung wird vermehrt. Die Leiden dieses Lebens sind nicht wert jenes himmlischen Trostes, den Du in diesem Leben zugleich einflößest, und jener himmlischen Herrlichkeit, die Du für die Zukunft verheißest. Ich weiß, dass Du bei mir bist in der Not; warum sollte ich mich daher nicht vielmehr über die Gegenwart Deiner Gnade freuen, als mich über die mir auferlegte Bürde des Kreuzes betrüben? Führe mich, durch welchen Weg Du willst, bester Meister und Herr, ich will Dir durch Dornen und Hecken folgen, ziehe und halte mich nur, dass ich folgen kann! Ich neige mein Haupt, dass Du die Dornenkrone darauf setzest, in der gewissesten Überzeugung, dass Du einst die Krone der ewigen Herrlichkeit darauf setzen wirst. Amen. </w:t>
      </w:r>
    </w:p>
    <w:p w14:paraId="1942BA72" w14:textId="77777777" w:rsidR="007A06F5" w:rsidRDefault="007A06F5" w:rsidP="007A06F5">
      <w:pPr>
        <w:pStyle w:val="berschrift2"/>
      </w:pPr>
      <w:r>
        <w:t>1. Korinther 5.</w:t>
      </w:r>
    </w:p>
    <w:p w14:paraId="2FF76D2C" w14:textId="77777777" w:rsidR="007A06F5" w:rsidRDefault="007A06F5" w:rsidP="007A06F5">
      <w:pPr>
        <w:pStyle w:val="StandardWeb"/>
      </w:pPr>
      <w:r>
        <w:t xml:space="preserve">Auch die apostolischen Gemeinden waren nicht ohne Flecken, in Jerusalem treffen wir auf einen heuchlerischen Ananias und eine ihm gleichgesinnte Sapphira, in Korinth hören wir von einem noch gräulicheren Ärgernis, von Einem, der sich einen Christen nannte, und seine Stiefmutter geheiratet, Blutschande begangen hatte. Und was dabei nicht weniger verabscheuenswert war, es war Niemand in der Gemeinde, der dagegen anging, der sich darüber betrübte, der auf Ausschließung dieses Menschen von der Gemeinde drang. So gibt es nichts Reines und Heiliges in der Welt, das Menschen nicht entweiht und besudelt hätten; auch das Christentum! Welch einen üblen Eindruck musste das bei den Heiden machen, da nicht einmal bei ihnen dergleichen erhört war, und wie mussten sie in ihrem Vorurteil bestärkt werden, als ob die Christen ein Volk wären, die da glaubten, Alles sei ihnen erlaubt, die schlimmste Sekte, die je aufgekommen war! Dieses üble Verhalten der Gemeinde betrübte Paulus ungemein, er tadelte sie deswegen scharf, griff ein, gebrauchte seine apostolische Gewalt, und schloss den Sünder aus der Gemeinde aus, tat ihn in den Bann. Das hatte, wie aus der zweiten Epistel (Kap. 7.) erhellt, eine sehr gesegnete Wirkung für den Gefallenen selbst, wie für die ganze Gemeinde. Der Apostel schaltet bei der Gelegenheit eine allgemeine Vorschrift und Ermahnung ein, indem er sagt: Eure Prahlerei auf euern Christenstand ist nicht gut; ein wenig Sauerteig </w:t>
      </w:r>
      <w:proofErr w:type="spellStart"/>
      <w:r>
        <w:t>versäuert</w:t>
      </w:r>
      <w:proofErr w:type="spellEnd"/>
      <w:r>
        <w:t xml:space="preserve"> den ganzen Teig; feget darum den alten Sauerteig der Verderbnis mit seinen Wirkungen aus, und lasst euch vom </w:t>
      </w:r>
      <w:proofErr w:type="spellStart"/>
      <w:r>
        <w:t>Süßteig</w:t>
      </w:r>
      <w:proofErr w:type="spellEnd"/>
      <w:r>
        <w:t xml:space="preserve"> der Lauterkeit und Wahrheit durchdringen, die sich hütet, etwas Böses neben dem Guten zu hegen und etwas entschieden Böses als gut anzusehen. Wahre Christen müssen auch den Schein des Bösen, auch den Schein des Mangels an Abscheu gegen irgend ein Laster ernstlich vermeiden. Der Herr fordert von ihnen mehr als von den natürlichen Menschen! Es muss zuletzt jeder Spur des Sauerteigs verschwinden. Amen. </w:t>
      </w:r>
    </w:p>
    <w:p w14:paraId="42240EF2" w14:textId="77777777" w:rsidR="007A06F5" w:rsidRDefault="007A06F5" w:rsidP="007A06F5">
      <w:pPr>
        <w:pStyle w:val="berschrift2"/>
      </w:pPr>
      <w:r>
        <w:t>1. Korinther 6.</w:t>
      </w:r>
    </w:p>
    <w:p w14:paraId="7C5E2B35" w14:textId="77777777" w:rsidR="007A06F5" w:rsidRDefault="007A06F5" w:rsidP="007A06F5">
      <w:pPr>
        <w:pStyle w:val="StandardWeb"/>
      </w:pPr>
      <w:r>
        <w:t xml:space="preserve">In diesem Kapitel tadelt Paulus wiederum zweierlei an den Korinthischen Christen, einmal, dass sie ihre Streitsachen zur Entscheidung vor die heidnischen Obrigkeiten brachten, und dadurch dem Christentum öffentlich Schande machten, sodann, dass Fälle von offenbarer heidnischer Unzucht bei ihnen vorkämen. Er sagt, das eine wie das andere sei ein Rückfall in ihren vorigen, elenden Zustand, eine Schmach für die Gemeinde und ein Bruch mit dem Herrn, der uns zu seinem Eigentum um den kostbaren Preis des Blutes Christi erkauft hat; Ihn gelte es innerlich wie äußerlich zu verherrlichen. – Herr, lass es mich denn nie vergessen, dass ich </w:t>
      </w:r>
      <w:r>
        <w:rPr>
          <w:rStyle w:val="Fett"/>
        </w:rPr>
        <w:t>teuer erkauft</w:t>
      </w:r>
      <w:r>
        <w:t xml:space="preserve"> bin, nicht mit vergänglichem Silber oder Gold, sondern mit dem teuren Blute Jesu Christi als eines unschuldigen und unbefleckten Lammes. Was so teuer erworben ist, muss auch sorgfältig bewahrt werden. Wie sollte ich das teuer erworbene Leben wieder hingeben in der Sünde Tod um den spöttischen Preis der eitlen Weltlust? Der Handel ist geschlossen. Ich bin teuer erkauft: darum gehöre ich weder der Sünde noch mir selbst. Mein Leib und mein Geist sind Gottes. Darum soll mein Leib und mein Geist Gott preisen in heiligem Sinn und heiligem Wandel. Ich will nimmer vergessen, wie viel es Dir gekostet, dass ich erlöset bin, damit ich mich nimmer wieder verkaufe unter die Sünde, und dann empfange der Sünden Sold, welcher ist der Tod. Herr, hilf mir dazu durch deine allmächtige Kraft um Deiner Erbarmung willen. Denn es ist ein großer Unterschied, ein Sünder heißen in der Zeit, und noch ein Sünder heißen in der Ewigkeit. Und es gibt keinen größeren Ruhm für den Heiland, als wenn wir die größten Sünder gewesen und es nicht mehr sind. Herr, lass Dein bitter Leiden</w:t>
      </w:r>
      <w:r>
        <w:br/>
        <w:t>Mich reizen für und für,</w:t>
      </w:r>
      <w:r>
        <w:br/>
        <w:t>Mit allem Ernst zu meiden</w:t>
      </w:r>
      <w:r>
        <w:br/>
        <w:t>Die sündliche Begier,</w:t>
      </w:r>
      <w:r>
        <w:br/>
        <w:t xml:space="preserve">Dass </w:t>
      </w:r>
      <w:proofErr w:type="spellStart"/>
      <w:r>
        <w:t>mir’s</w:t>
      </w:r>
      <w:proofErr w:type="spellEnd"/>
      <w:r>
        <w:t xml:space="preserve"> nie komme aus dem Sinn,</w:t>
      </w:r>
      <w:r>
        <w:br/>
        <w:t xml:space="preserve">Wie viel es Dich gekostet, dass ich erlöset bin. Amen. </w:t>
      </w:r>
    </w:p>
    <w:p w14:paraId="43AC9387" w14:textId="77777777" w:rsidR="007A06F5" w:rsidRDefault="007A06F5" w:rsidP="007A06F5">
      <w:pPr>
        <w:pStyle w:val="berschrift2"/>
      </w:pPr>
      <w:r>
        <w:t>1. Korinther 7.</w:t>
      </w:r>
    </w:p>
    <w:p w14:paraId="4EA484DF" w14:textId="77777777" w:rsidR="007A06F5" w:rsidRDefault="007A06F5" w:rsidP="007A06F5">
      <w:pPr>
        <w:pStyle w:val="StandardWeb"/>
      </w:pPr>
      <w:r>
        <w:t xml:space="preserve">Dies sind die apostolischen Vorschriften über den Ehestand überhaupt und über die Ehelosigkeit, die in den damaligen Zeiten der Verfolgung um des Reiches Gottes willen vorzuziehen war. Ich nehme mir insbesondere aus dem Kapitel das Wort heraus: „Die da weinten, seien, als weinten sie nicht, und die sich freuen, als freuten sie sich nicht, und die kaufen, als besäßen sie es nicht, und die dieser Welt brauchen, dass sie derselbigen nicht missbrauchen.“ Haben, tun, leiden, genießen, als hätte, täte, litte, genösse man nicht; reden, schreiben, schriftstellern, sorgen, hauswirtschaften, als triebe man da nicht; besitzen, ohne besessen zu sein, das ist das neutestamentliche, pilgermäßige Wesen der Kinder Gottes. Leben, als ob jede Minute unsere letzte Minute sei; so Alles, als ob von dem, was wir unser eigen nennen, der Nießbrauch nur, nicht das Eigentum unser sei; - </w:t>
      </w:r>
      <w:r>
        <w:rPr>
          <w:rStyle w:val="Fett"/>
        </w:rPr>
        <w:t>tägliches Brot heute</w:t>
      </w:r>
      <w:r>
        <w:t xml:space="preserve">. Jeder andere Gebrauch der Güter dieser Welt ist Missbrauch. Jede Beschäftigung mit Dingen dieser Zeit, wenn sie nicht als Parenthese behandelt wird, ist unziemend und nachteilig für diejenigen, die jeden Augenblick bereit stehen sollen auszugehen aus Ägyptenland. Freilich gehört dies zu den Forderungen des Christenberufs, welche unserer an das Sinnliche gefesselten Natur den schwersten Kampf kosten. Der Herr sieht es, Er säumt nicht, uns zu Hilfe zu kommen, Er hat, um das Herz entweder auf einmal von der Welt loszureißen oder nach und nach zu entwöhnen, tausendfältige Mittel. Gelingt es Ihm, dann wohl uns! Dann kommen wir dahin, dass wir die Worte des Apostels auch umgekehrt lesen können: die nicht besitzen, als besäßen sie! als die Traurigen, aber allezeit fröhlich; als die nichts inne haben, und doch Alles haben! Denn Christus, der ganze Christus, ist ihrer; wo aber der Geber selbst ist, da sind auch seine Gaben. – O dass Dein Geist ruhen möchte auf mir, herabkommen möchte auf mich, Du mein ewiger Hoherpriester und König. Amen. </w:t>
      </w:r>
    </w:p>
    <w:p w14:paraId="188A4F42" w14:textId="77777777" w:rsidR="007A06F5" w:rsidRDefault="007A06F5" w:rsidP="007A06F5">
      <w:pPr>
        <w:pStyle w:val="berschrift2"/>
      </w:pPr>
      <w:r>
        <w:t>1. Korinther 8.</w:t>
      </w:r>
    </w:p>
    <w:p w14:paraId="0D0F4E34" w14:textId="77777777" w:rsidR="007A06F5" w:rsidRDefault="007A06F5" w:rsidP="007A06F5">
      <w:pPr>
        <w:pStyle w:val="StandardWeb"/>
      </w:pPr>
      <w:r>
        <w:t xml:space="preserve">Dies Kapitel wird leichter verstanden, wenn man die Zeit- und Ortbeziehungen festhält. Korinth war eine überwiegend heidnische Stadt. Bei den Götterfesten wurden viele Tiere geschlachtet und geopfert. Was vom Götzenopferfleisch übrig blieb, gehörte teils den Priestern, teils Denen, die das Opfer gebracht hatten, und wurde zum Teil auf dem Markt verkauft, zum Teil zu Gastmahlen gebraucht, die sowohl in den Privathäusern als auch in den heidnischen Tempeln gehalten wurden. Die Judenchristen zu Korinth machten sich nun ein Gewissen daraus, von solchem Götzenopferfleisch zu essen; die paulinischen Heidenchristen dagegen trugen zum Ärgernis Jener kein Bedenken, nicht nur in ihren eigenen Häusern und bei Privatgastmahlzeiten solches Fleisch zu essen, sondern auch den öffentlichen Opfermahlzeiten in den heidnischen Tempeln beizuwohnen; wofür sie sich auf ihre christliche Freiheit und besonders auch darauf beriefen, sie wissen als Christen, dass die Götter der Heiden nichts seien, und dass eben darum zwischen Götzenopferfleisch und anderem Fleisch kein Unterschied zu machen sei. Hierauf erteilt ihnen Paulus nun den nötigen Bescheid, und sagt, dass die </w:t>
      </w:r>
      <w:r>
        <w:rPr>
          <w:rStyle w:val="Fett"/>
        </w:rPr>
        <w:t>Liebe</w:t>
      </w:r>
      <w:r>
        <w:t xml:space="preserve"> allein erbaue und das Seelenheil des Nächsten fördere, dass sie besser sei, als das richtige Wissen, dass es </w:t>
      </w:r>
      <w:r>
        <w:rPr>
          <w:rStyle w:val="Fett"/>
        </w:rPr>
        <w:t>Sünde</w:t>
      </w:r>
      <w:r>
        <w:t xml:space="preserve"> sei, Götzenopfer zum Ärgernis des Bruders zu essen. Wohl </w:t>
      </w:r>
      <w:r>
        <w:rPr>
          <w:rStyle w:val="Fett"/>
        </w:rPr>
        <w:t>bessert</w:t>
      </w:r>
      <w:r>
        <w:t xml:space="preserve"> die Liebe, und ist das seligste Gefühl auch das heiligste Gefühl. Sie bessert von der Selbstsucht, denn sie erweckt und befähigt zur Selbstverleugnung. Sie bessert von der Sinnlichkeit, von dem beständigen Streben nur nach sinnlichen Freuden, Gütern und Ehren, und erhebt das Herz über sich selbst zu dem Höchsten, das es gibt im Himmel und auf Erden. O möge sie mich auch also bessern! und möge sie immer reiner und fester in mir ihre Wohnung aufschlagen! Ohne sie ist der Mensch arm bei allem Reichtum an Wissen und Besitz; durch sie wird er reich und froh und ein Segen unter den Seinen. Amen. </w:t>
      </w:r>
    </w:p>
    <w:p w14:paraId="1F37CF59" w14:textId="77777777" w:rsidR="007A06F5" w:rsidRDefault="007A06F5" w:rsidP="007A06F5">
      <w:pPr>
        <w:pStyle w:val="berschrift2"/>
      </w:pPr>
      <w:r>
        <w:t>1. Korinther 9.</w:t>
      </w:r>
    </w:p>
    <w:p w14:paraId="3B1A547C" w14:textId="77777777" w:rsidR="007A06F5" w:rsidRDefault="007A06F5" w:rsidP="007A06F5">
      <w:pPr>
        <w:pStyle w:val="StandardWeb"/>
      </w:pPr>
      <w:r>
        <w:t xml:space="preserve">Ich bitte Dich, o Herr, lass mich den großen Zweck des gegenwärtigen Lebens niemals aus dem Gesichte verlieren! Lass mich immer daran denken, dass ich mich hienieden zur seligsten Gemeinschaft mit Dir und zum Genuss der himmlischen Güter, die uns Jesus Christus erworben und bereitet hat, unter dem Beistande Deines Geistes geschickt machen soll. Ich soll mich selbst verleugnen, allem Bösen entsagen, meine sündlichen Neigungen und alles, was mich in meinem Christentum hindert, auf die Seite setzen, verachten und mit Widerwillen ansehen und fliehen. Ich soll, wie Paulus, meine Glieder im Zaum halten, über mein Temperament, über meine Lieblings- und Gewohnheitssünden Herr und Meister werden; ich soll die Sünde nicht herrschen lassen in meinem Leibe, ihren Trieben keinen Gehorsam leisten; ich soll kämpfen, und nicht nachgeben; ich soll in allem Guten fortlaufen und nicht müde werden; ich soll nicht mehr leben, sondern Christus allein soll in mir leben. Ach, Herr, mein Gott, wie werde ich diesen großen Forderungen genügen können, wenn Du nicht selbst in mir wirkst das Wollen und das Vollbringen des Guten? Herr, ich erkenne mich Deiner Gnade höchst unwürdig; aber ich weiß auch, dass die, welche nach Deiner Gerechtigkeit hungert und dürstet, gesättigt werden sollen. Mit freudigem Vertrauen halte ich mich fest an Deiner tröstlichen Verheißung, dass Du allen denen, die Dich darum bitten, den heiligen Geist schenken wollest. Darum bitte ich Dich, lass das Licht Deines Geistes meine ganze Seele erfüllen und seine göttliche Kraft mich zu allem Guten beleben, und lass mich redlich alle seine Antriebe zum Guten befolgen. Ach, ich weiß es wohl, wie viel auch an mir liegt, um den Beistand Deines Geistes zu erhalten und mir recht zu Nutze zu machen: ich muss anhalten im Gebet, allen Gelegenheiten zur Sünde sorgfältig ausweichen, gleichsam mit meinen Augen und Ohren einen Bund machen, sie vor allen Lockungen zu verschließen, und im Kleinen treu sein, wenn Du mir das Wahrhaftige anvertrauen willst! Nun denn, o mein Gott, da ich Deinen Willen weiß, so verleihe mir auch die Gnade, denselben redlich zu tun, und nimm mich bei meiner Schwachheit und Trägheit selbst bei der Hand, dass ich laufe, eile und jage, damit ich das Kleinod des ewigen Lebens ergreife und behalte. Amen. </w:t>
      </w:r>
    </w:p>
    <w:p w14:paraId="7C27FA00" w14:textId="77777777" w:rsidR="007A06F5" w:rsidRDefault="007A06F5" w:rsidP="007A06F5">
      <w:pPr>
        <w:pStyle w:val="berschrift2"/>
      </w:pPr>
      <w:r>
        <w:t>1. Korinther 10.</w:t>
      </w:r>
    </w:p>
    <w:p w14:paraId="24AED3DA" w14:textId="77777777" w:rsidR="007A06F5" w:rsidRDefault="007A06F5" w:rsidP="007A06F5">
      <w:pPr>
        <w:pStyle w:val="StandardWeb"/>
      </w:pPr>
      <w:r>
        <w:t xml:space="preserve">Ein herrliches Wort, das Wort des Apostels im 13. Verse: „Gott ist getreu, der euch nicht lässt versuchen über euer Vermögen, sondern macht, dass die Versuchung so ein Ende gewinne, dass ihr’s könnet ertragen.“ Es enthält drei kräftige Trostgründe in aller Kreuz und Anfechtung. Der erste Grund ist die </w:t>
      </w:r>
      <w:r>
        <w:rPr>
          <w:rStyle w:val="Fett"/>
        </w:rPr>
        <w:t>Treue Gottes</w:t>
      </w:r>
      <w:r>
        <w:t xml:space="preserve">: „Gott ist getreu.“ Er hat ein treues Herz: Er kann’s nicht böse meinen; Er hat einen treuen Mund: was Er zusagt, das hält er gewiss; Er hat ein treues Ohr: Er hört das Schreien der Verlassenen und verschmähet ihr Gebet nicht; Er hat treue Augen: sie sehen auf die, so Ihn fürchten; Er hat eine treue Hand: die kann Alles ändern; sie errettet in Leibes-, Seelen- und Todesnot, hilft in sechs Trübsalen hindurch, und in der siebenten können wir getrost ihr die Seele befehlen; da heißt es: Ende gut, Alles gut. Der andere Grund des Trostes ist, dass </w:t>
      </w:r>
      <w:r>
        <w:rPr>
          <w:rStyle w:val="Fett"/>
        </w:rPr>
        <w:t>Gott nicht über Vermögen versucht</w:t>
      </w:r>
      <w:r>
        <w:t xml:space="preserve">. Er wägt, wie in einer Goldwaage, genau gegen einander ab das Kreuz und die Kräfte, es zu tragen, und misst jenes nach diesen ab. Klage aber nie: dein Kreuz sei zu schwer; solche Klage wäre Gotteslästerung. Der dritte Trostgrund ist, dass jedes Leiden </w:t>
      </w:r>
      <w:r>
        <w:rPr>
          <w:rStyle w:val="Fett"/>
        </w:rPr>
        <w:t>einmal ein Ende gewinnt</w:t>
      </w:r>
      <w:r>
        <w:t xml:space="preserve">. Mag es noch so lange währen, es währt nicht ewig. Endlich tönt doch einmal die Glocke: zum letzten Mal! Und ob das Leiden lebenslang anhielte, das Leben hat doch auch ein Ende, und mit demselben die Sünde und das Elend. Herr, ich danke Dir für den reichen Trost in aller Not, den Du in Deinem Worte für uns arme Kreuzträger niedergelegt hast. Drücke ihn recht tief in mein Herz hinein, lass mich ihn im Glauben festhalten und seine Kraft in jeder Anfechtung erfahren. </w:t>
      </w:r>
    </w:p>
    <w:p w14:paraId="620223CA" w14:textId="77777777" w:rsidR="007A06F5" w:rsidRDefault="007A06F5" w:rsidP="007A06F5">
      <w:pPr>
        <w:pStyle w:val="StandardWeb"/>
      </w:pPr>
      <w:r>
        <w:t>Gott ist getreu, Er mag’s auch mit mir machen,</w:t>
      </w:r>
      <w:r>
        <w:br/>
        <w:t>So wunderlich und scharf er immer will;</w:t>
      </w:r>
      <w:r>
        <w:br/>
        <w:t>Lässt Er auf mich auch alle Wetter krachen,</w:t>
      </w:r>
      <w:r>
        <w:br/>
        <w:t>Er hat es macht, ich halte willig still.</w:t>
      </w:r>
      <w:r>
        <w:br/>
        <w:t>Ja, will Er mich gleicht töten, so sag’ ich doch dabei:</w:t>
      </w:r>
      <w:r>
        <w:br/>
        <w:t xml:space="preserve">Gott hilft aus allen Nöten, Gott ist getreu. </w:t>
      </w:r>
    </w:p>
    <w:p w14:paraId="0723F52C" w14:textId="77777777" w:rsidR="007A06F5" w:rsidRDefault="007A06F5" w:rsidP="007A06F5">
      <w:pPr>
        <w:pStyle w:val="berschrift2"/>
      </w:pPr>
      <w:r>
        <w:t>1. Korinther 11.</w:t>
      </w:r>
    </w:p>
    <w:p w14:paraId="098144F9" w14:textId="77777777" w:rsidR="007A06F5" w:rsidRDefault="007A06F5" w:rsidP="007A06F5">
      <w:pPr>
        <w:pStyle w:val="StandardWeb"/>
      </w:pPr>
      <w:r>
        <w:t xml:space="preserve">Nichts ist gesegneter, und doch scheuen wir nichts mehr als das Selbstgericht. Schwert und Wage hat Christus in unsere Hand gegeben, und doch sind wir stündlich in unserer eigenen! Der Mensch hat eine unergründliche Abneigung dagegen, die Wahrheit über sich zu erfahren. Was andere Menschen von uns sagen, ist lange noch nicht die Wahrheit; aber wie scheuet sich ein jeder davor, auch nur zu wissen, was Andere über seine Fehler urteilen. Diese Furcht vor Selbsterkenntnis und Selbstgericht ist einer der stärksten Beweise für die Tiefe der menschlichen Sündhaftigkeit. Es ist eine große Torheit darin, denn was hilft’s uns, alles Andere wägen zu können, wenn wir dabei den Blick darauf verlieren, wie leicht wir selbst wiegen? Und der Schaden trifft keinen Andern als uns. Darum lasst uns alle Mittel gebrauchen, um zu erfahren, wie viel wir vor Gott gelten; lasst uns das Gebet gebrauchen: „Erleuchte mich, mein Gott, ich bin mir selbst verborgen,“ lasst uns den Spiegel des göttlichen Wortes täglich in die Hand nehmen, lasst uns uns richten bei jedem neuen Abschnitt unseres Lebens. Es gilt eine lange, immer erneuerte Prüfung. Ach stellen wir sie nicht an, so muss einmal Gott Waagschale und Schwert in seine eigne Hand nehmen, und wehe uns dann, es ist schrecklich, in die Hände des lebendigen Gottes zu fallen. Darum will ich mich alle Tage richten und immer von neuem verdammen! Was fürchte ich mich vor dem Tode der Selbstverdammnis, da ich mit Christo leben und mit Christo sterben kann? Ja, wenn ich keinen Heiland hätte, wäre die Selbstverdammnis allerdings eine trostlose Sache; aber Gottlob, auf Ihm liegt die Strafe, damit ich Friede habe. Nun sterbe ich in jedem Selbstgericht mit Christo, in der Gemeinschaft seines verdienstlichen Leidens, und sterbe ich mit, so werde ich mit leben. Darum: </w:t>
      </w:r>
    </w:p>
    <w:p w14:paraId="3F3FA979" w14:textId="77777777" w:rsidR="007A06F5" w:rsidRDefault="007A06F5" w:rsidP="007A06F5">
      <w:pPr>
        <w:pStyle w:val="StandardWeb"/>
      </w:pPr>
      <w:r>
        <w:t>Wäg’, unterlieg’ und sprich mit Ernst das Urteil dir,</w:t>
      </w:r>
      <w:r>
        <w:br/>
        <w:t xml:space="preserve">Wer erst sich selbst erstirbt, der lebt Gott für und für. Amen. </w:t>
      </w:r>
    </w:p>
    <w:p w14:paraId="08555676" w14:textId="77777777" w:rsidR="007A06F5" w:rsidRDefault="007A06F5" w:rsidP="007A06F5">
      <w:pPr>
        <w:pStyle w:val="berschrift2"/>
      </w:pPr>
      <w:r>
        <w:t>1. Korinther 11,23-33.</w:t>
      </w:r>
    </w:p>
    <w:p w14:paraId="4CE295A1" w14:textId="77777777" w:rsidR="007A06F5" w:rsidRDefault="007A06F5" w:rsidP="007A06F5">
      <w:pPr>
        <w:pStyle w:val="StandardWeb"/>
      </w:pPr>
      <w:r>
        <w:t xml:space="preserve">Herr Jesu, ich kann’s mit meinen Sinnen nicht erreichen, womit doch Dein Erbarmen zu vergleichen. Doch lass mich demselben in Kraft des heiligen Geistes nachsinnen, so viel ich kann. Besonders lass mich in der Abendstunde, da Du Dich mit der Einsetzung Deines heiligen Abendmahls beschäftigt, alles mein Denken und Sinnen darauf richten. Es ist die Stunde, da ich gewöhnlich mein Abendbrot genieße. O dass ich doch da allemal Dich im Glauben genieße! O dass der Hunger und Durst meines Glaubens je größer und heftiger sei, als der leibliche Hunger, und ich stündlich Abendmahl mit Dir halte im Glauben und Du mit mir! Dass ich die Wichtigkeit und Vortrefflichkeit dieses hochwürdigen Nachtmahls recht erkennte, Dein Testament recht hoch und teuer schätzte, und auch die Früchte zeitigte, die diese Himmelskost verlangt! Wirke es in mir, Herr Jesu. Dank, Lob und Anbetung gebührt Dir für Dein reiches Testament. </w:t>
      </w:r>
    </w:p>
    <w:p w14:paraId="2B931423" w14:textId="77777777" w:rsidR="007A06F5" w:rsidRDefault="007A06F5" w:rsidP="007A06F5">
      <w:pPr>
        <w:pStyle w:val="StandardWeb"/>
      </w:pPr>
      <w:r>
        <w:t xml:space="preserve">Mein Heiland, das Plätzchen, das Dein Lieblingsjünger Johannes gehabt, stände mir auch an. An Deiner Jesusbrust liegen, da wäre so was Erwünschtes und mir recht Nötiges. Johannes hatte sich freilich Deiner Liebe nicht so unwürdig gemacht, hatte ein recht treues und aufrichtiges Herz gegen Dich und hielt bis in den Tod bei Dir aus. Ich finde ganz das Gegenteil in und an mir. Aber, mein Heiland, zu den Elendesten lässt Du Dich am tiefsten herunter, die erquickst Du am ersten, weil sie es am nötigsten haben. Nun, das macht mir Mut, mich auch an Deine treue Brust hinzulegen und Erquickung und süße Gnadenmilch zu meiner Nahrung und Stärkung zu saugen. </w:t>
      </w:r>
    </w:p>
    <w:p w14:paraId="4478439A" w14:textId="77777777" w:rsidR="007A06F5" w:rsidRDefault="007A06F5" w:rsidP="007A06F5">
      <w:pPr>
        <w:pStyle w:val="StandardWeb"/>
      </w:pPr>
      <w:r>
        <w:t xml:space="preserve">Herr Jesu, dem kleinsten Kinde gehört sonst der Mutter Brust vor allen übrigen. Nun, das bin ich, Dein allerkleinstes Kind unter allen Deinen Kindern. Dem schwächsten Kinde tut der Mutter Brust am nötigsten zu seiner Stärkung; und das bin ich auch, o gewiss, das schwächste unter allen. Das kränkste Kind braucht der Mutter Brust am notwendigsten, weil in der Muttermilch etwas Heilandes ist; nun, ich bin sehr krank, und ist nichts Gesundes an mir vom Fuße bis zum Scheitel. Dem weinenden Kinde reicht die Mutter die Brust zu seiner Stillung: Herr Jesu, Du weißt, wie manchmal ich Dir etwas vorzuweinen und mit Tränen zu klagen habe, o stille mich an Deiner Brust. Liebster Heiland, so oft ich esse, lass mich Deine Gaben an Deiner Brust genießen, wie Johannes: da kann zugleich meine Seele sich sättigen und erquicken. Wenn ich schlage, so sei mein Kissen Deine aufgeritzte Brust, und wenn ich erwache, so lass mich noch an Deiner Brust liegen. Und wenn ich Abendmahl mit Dir halten will, so lass es an Deiner Jesusbrust geschehen, damit ich fein kindlich tue, kindlich esse und trinke, kindlich Dich annehme, kindlich mich Dir gebe, kindlich Dir Alles sage und klage, Dich kindlich um Alles bitte und auch eben so Alles nehme. O wäre ich ein Johannes! Wäre ich nur erst ein recht unmündiges Kind dem Sinne und Herzen nach! Mache Du mich dazu. Amen. </w:t>
      </w:r>
    </w:p>
    <w:p w14:paraId="54C65053" w14:textId="77777777" w:rsidR="007A06F5" w:rsidRDefault="007A06F5" w:rsidP="007A06F5">
      <w:pPr>
        <w:pStyle w:val="berschrift2"/>
      </w:pPr>
      <w:r>
        <w:t>1. Korinther 12.</w:t>
      </w:r>
    </w:p>
    <w:p w14:paraId="570450C6" w14:textId="77777777" w:rsidR="007A06F5" w:rsidRDefault="007A06F5" w:rsidP="007A06F5">
      <w:pPr>
        <w:pStyle w:val="StandardWeb"/>
      </w:pPr>
      <w:r>
        <w:t xml:space="preserve">Es gibt übernatürliche Gaben des h. Geistes, wie die, fremde Sprachen zu sprechen, die, Kranke zu heilen, die, die Zukunft zu verkünden. Diese außerordentlichen Gaben hatte Gott in der ersten Kirche den Gläubigen auf eine gewisse Zeit und mit Maaß bewilligt. Es gibt aber auch natürliche Gaben, in denen wir keine Unterbrechung der bekannten Gesetze der Natur sehen; diese sind in Beziehung auf das Herz eine triumphierende Freude, ein vor unsern Augen umgewandelter Glaube, eine Art Vorgenuss der Privilegien des Himmels; in Bezug auf den Geist die Gabe zu lehren und zu überzeugen, die hinreißende Beredsamkeit, das tiefe Verständnis der Schrift, und im Allgemeinen alle Gaben, die zum Dienst der Kirche und des Glaubens verwendet werden können. Nach diesen Gaben folgen endlich noch schwächere Gaben, es ist die Demut, durch welche der Gläubige sich alle Tage vor Gott vernichtet und die Andern für besser hält als sich selbst; es ist die Treue, welche in den kleinen Dingen eben so wenig unrecht sein will wie in den großen; es ist die Reinheit der Sitten und der Gedanken, welche den Tempel, in welchem der heilige Geist zu wohnen würdigt, unversehrt bewahrt; es ist die Wahrheit, welche für den größten Vorteil ihre Lippen nicht der kleinsten Lüge öffnen würde; es ist die Zufriedenheit des Geistes, welche alle Verluste ohne Murren erträgt, weil der wahre Schatz ihr nicht geraubt werden kann; es ist die Tätigkeit, die sich immer daran erinnert, dass das Reich Gottes nicht in Worten, sondern in Werken besteht; es ist die Menschenliebe, die abwechseln mitempfindet, tröstet, erleuchtet, betet, weder zu lästern noch zu verachten weiß, Alles duldet und Alles entschuldigt, und sich an der Wahrheit erfreuet. Diese Gaben hat selten Einer alle. Gottlob, dass Paulus diese geringeren, wie er sagt, schwächeren Gaben für die notwendigsten erklärt! Täte er es nicht, ich wäre völlig vergeblich auf dieser Welt. Nun aber kann ich auch ein Glied am Körper der Kirche sein und etwas nützen. Möchte ich es auch nur recht tun und treu erfunden werden! Amen. </w:t>
      </w:r>
    </w:p>
    <w:p w14:paraId="5B9BA6DA" w14:textId="77777777" w:rsidR="007A06F5" w:rsidRDefault="007A06F5" w:rsidP="007A06F5">
      <w:pPr>
        <w:pStyle w:val="berschrift2"/>
      </w:pPr>
      <w:r>
        <w:t>1. Korinther 13.</w:t>
      </w:r>
    </w:p>
    <w:p w14:paraId="7D5CDAC0" w14:textId="77777777" w:rsidR="007A06F5" w:rsidRDefault="007A06F5" w:rsidP="007A06F5">
      <w:pPr>
        <w:pStyle w:val="StandardWeb"/>
      </w:pPr>
      <w:r>
        <w:t xml:space="preserve">Das ist ein Hochgesang, ein Psalm auf die Liebe, wie es keinen zweiten in der Welt gibt. Wer kennte ihn nicht von seiner Jugend an? Wer hätte ihn nicht schon auswendig gelernt? Er verdient, dass ihn alle Kinder in der Schule auswendig lernen, wie denn das auch in guten Schulen geschieht. Paulus beschreibt den Korinthern die Liebe, weil sie, verleitet von Eitelkeit, mit andern Gaben oft lieber prunkten, als dass sie in der Liebe ihr Christentum bewiesen. Wenn aber Paulus sie so herrlich beschrieb, so konnte er’s, weil er sie selbst in seinem Herzen trug, weil er nur durfte ausströmen lassen, wovon sein Herz voll war, und weil er ein Bild vor sich hatte, von welchem er alle Züge entnahm, das Bild Jesu Christi, dessen Liebe ihm klar vorleuchtete und die er alle Tage von neuem erfuhr an seinem Herzen. Es ist dreierlei, was Paulus von der christlichen Liebe rühmt: 1) ihren Vorzug vor allen andern, auch den höchsten Vorzügen V. 1-3. 2) ihre segensreichen Wirkungen und Offenbarungen V. 4-7. 3) ihre ewige Dauer V. 8-13. Wenn man das so liest, so geht’s Einem wie mit einem herrlichen Bilde, das mit allem Glanze einer himmlischen Schönheit und Wahrheit in die Augen leuchtet und das keines Auslegers weiter bedarf, der seine Vorzüge besonders heraushebt. Es bleibt Einem nur übrig, in tiefster Seele zu verstummen, und frei von aller eitlen Empfindelei an sich die Frage zu halten: „wie? wenn nun einst ich nach dem Maßstabe dieser Liebe gerichtet werde?“; nach der Frage den Wunsch laut werden zu lassen: o dass sie in meinem Herzen wohnte, mich erfüllte, mich ganz in Gottes Bild gestaltete! und den Wunsch in das Gebet zu verwandeln: „Herr, gib mir diese Liebe; vergib mir, was ich bisher gegen sie gesündigt habe; gieße Deinen eignen Liebesgeist über mich aus, damit ich liebe, wie Du uns geliebt hast und in Liebe mit Dir im Reich der Liebe ewig vereint bleibe.“ Amen. </w:t>
      </w:r>
    </w:p>
    <w:p w14:paraId="6E40E49E" w14:textId="77777777" w:rsidR="007A06F5" w:rsidRDefault="007A06F5" w:rsidP="007A06F5">
      <w:pPr>
        <w:pStyle w:val="berschrift2"/>
      </w:pPr>
      <w:r>
        <w:t>1. Korinther 14.</w:t>
      </w:r>
    </w:p>
    <w:p w14:paraId="4A8F7EC1" w14:textId="77777777" w:rsidR="007A06F5" w:rsidRDefault="007A06F5" w:rsidP="007A06F5">
      <w:pPr>
        <w:pStyle w:val="StandardWeb"/>
      </w:pPr>
      <w:r>
        <w:t xml:space="preserve">In der korinthischen Gemeinde hatte sich im Gebrauch der wunderbaren Gaben, welche der heilige Geist der ältesten Kirche verliehen, eine falsche und bedenkliche Richtung entwickelt. zuerst wurde diejenige Gabe, welche am meisten im Dienste einer stürmischen Begeisterung stand, die Gabe, mit Zungen oder in fremden Sprachen zu reden, welche außer dem Redenden keiner verstand, überschätzt, und anderen Gaben unbillig vorgezogen, namentlich dem Weissagen, d.h. dem vernünftigen Reden zur Belehrung und Erbauung der Gemeinde, wozu doch eben so gut, als zu jenem, die Gabe durch außerordentliches Wirken des Geistes auf ihre Bitte ihnen verliehen wurde. Sodann war die Meinung herrschend, man müsse sich selbst und Anderen im Gebrauch dieser Gaben kein Maaß vorschreiben, sondern wen die Begeisterung ergreife, der müsse sich ihr völlig überlassen ohne irgend eine andere Rücksicht. Daraus waren die größten </w:t>
      </w:r>
      <w:proofErr w:type="spellStart"/>
      <w:r>
        <w:t>Unordnungen</w:t>
      </w:r>
      <w:proofErr w:type="spellEnd"/>
      <w:r>
        <w:t xml:space="preserve"> und Missbräuche in den gottesdienstlichen Versammlungen der Gemeinde entstanden. Diesen </w:t>
      </w:r>
      <w:proofErr w:type="spellStart"/>
      <w:r>
        <w:t>Unordnungen</w:t>
      </w:r>
      <w:proofErr w:type="spellEnd"/>
      <w:r>
        <w:t xml:space="preserve"> sucht nun der Apostel durch die nachdrücklichsten Ermahnungen und weisesten Vorschriften zu steuern, lehrt den Vorzug des Weissagens für die gemeinschaftliche Erbauung und erinnert durch die aufgestellten Grundsätze daran, dass Gott ein Gott der Ordnung sei. Aus Ordnung entsteht Friede und Segen, aus Unordnung Streit und Spaltung. Es ist immer Mangel an Demut und Selbsterkenntnis, wenn man sich nicht fügen will, auch in äußerlichen Dingen, unter die bestehenden Vorschriften und Gebräuche. Die Wahrheit richtet sich nicht nach uns, wir müssen uns nach ihr richten; nicht sie beherrschen wollen, sondern ihr dienen. Christi Geist ist ein Geist der Liebe und der Zucht. Herr, lass mich nie aus Deiner Zucht fallen, ich bedarf ihrer, so lange ich lebe, und mache die äußere Zucht mir zugleich immer zu einer innern. Amen. </w:t>
      </w:r>
    </w:p>
    <w:p w14:paraId="7DFE879A" w14:textId="77777777" w:rsidR="007A06F5" w:rsidRDefault="007A06F5" w:rsidP="007A06F5">
      <w:pPr>
        <w:pStyle w:val="berschrift2"/>
      </w:pPr>
      <w:r>
        <w:t>1. Korinther 15,1-34.</w:t>
      </w:r>
    </w:p>
    <w:p w14:paraId="28A528D1" w14:textId="77777777" w:rsidR="007A06F5" w:rsidRDefault="007A06F5" w:rsidP="007A06F5">
      <w:pPr>
        <w:pStyle w:val="StandardWeb"/>
      </w:pPr>
      <w:r>
        <w:t xml:space="preserve">Freue dich, meine Seele, dein Jesus lebt, und du sollst auch leben! Wer wollte sich wünschen einen Augenblick zu leben, wenn Jesus nicht lebte, der das Leben unseres Lebens und der Trost unserer Seele ist? Ach, gib doch, mein Heiland, dass ich auch aus dem Grabe der Sünden recht möge herausgehen und die Bande, die mein geistliches Leben hindern, möge zurücklassen, und hervorgehen, in einem neuen Leben zu wandeln. Lass auch meine geistlichen Feinde zu meinen Füßen liegen, und lass mich über sie einen Sieg nach dem andern davon tragen. Lebe Du in mir, Herr Jesu, und erweise Dich kräftig durch Dein Wort und Geist in meinem Herzen, dass das laue und kaltsinnige Wesen, das mir noch anklebt, möge verschwinden. Ach, es betrübt mich, dass ich noch so träge und schläfrig bin in allen meinen heiligen Übungen: lass doch den Geist des Lebens über die Totengebeine wachen, dass sie einmal recht aufleben. Mache mich inbrünstiger in meinem Gebet, feuriger in der Liebe, fester und stärker im Glauben, und fröhlicher in der Hoffnung, dass ich durch alle Hindernisse meines Fleisches und Blutes eifriger durchbreche, und sagen könne: „Nun lebe ich, aber nicht mehr ich, Christus lebt in mir,“ und also Dir, meinem Heilande, in meinem ganzen Leben recht lebendig nachfolge; und wenn dann endlich mein Sterbestündlein kommt, so offenbare den Trost Deiner Auferstehung recht kräftig an mein Herz. Wenn ich dann schon wandle im finstern Tal des Todes, so will ich doch kein Unglück fürchten; denn Du, o Fürst des Lebens, bist bei mir, und Dein Hirtenstab tröstet mich, dass Du mich, Dein Schäflein, das Du kennest, das Dir folget, das Deiner Stimme gehorcht, nicht wirst zurücklassen, sondern mir geben das ewige Leben. Das Grab soll mich nun nicht schrecken, weil Du, mein Heiland, auch mein Grab geheiligt und zu meiner Ruhekammer gemacht hast. Ich will nun gern sterben, da Du, mein Jesus, lebst. Da Du, das Haupt, bist auferstanden, wirst Du Deine Glieder nicht im Grabe lassen, sondern mich auferwecken zum ewigen Leben. Halleluja. </w:t>
      </w:r>
    </w:p>
    <w:p w14:paraId="631B95CB" w14:textId="77777777" w:rsidR="007A06F5" w:rsidRDefault="007A06F5" w:rsidP="007A06F5">
      <w:pPr>
        <w:pStyle w:val="berschrift2"/>
      </w:pPr>
      <w:r>
        <w:t>1. Korinther 15,35-58.</w:t>
      </w:r>
    </w:p>
    <w:p w14:paraId="344E6B9B" w14:textId="77777777" w:rsidR="007A06F5" w:rsidRDefault="007A06F5" w:rsidP="007A06F5">
      <w:pPr>
        <w:pStyle w:val="StandardWeb"/>
      </w:pPr>
      <w:r>
        <w:t xml:space="preserve">Noch heut zu Tage geht es den Ungläubigen, wie damals den Sadduzäern, sie sagen: „es gibt keine Auferstehung der Toten, denn wir können ihre Möglichkeit nicht begreifen, folglich ist sie nicht wahr; wenn noch die Leiche bliebe und unverändert nach Jahrhunderten noch so wäre, wie sie wenige Stunden nach dem Tode ist, dann wäre der Glaube leichter; aber ach nicht einmal eine Leiche bleibt die Leiche, auf den Tod folgt die Verwesung. Wo sind die Leichen der Verstorbenen von Abel an? Man findet ihre Spur nicht, sie sind wie vernichtet.“ Paulus antwortet: du Narr, solch ein Schluss wäre unvernünftig und töricht, das du säest, wird nicht lebendig, es sterbe denn; was ihr als einen Beweis gegen die Möglichkeit der Auferstehung anführt, ist ja gerade das, ohne welches keine Auferstehung möglich wäre. Tod und Verwesung ist ja auch nicht Vernichtung, sondern der Weg zum Leben und zur Auferstehung. Woher kommt das Leben des Samenkorns? Vom Tode. Woraus entstehen Pflanzen und Blumen und Bäume? Aus der Verwesung. Dem kleinen, geringen Korn nun sollte dieser Weg ein Weg zum Leben sein, dem Menschen aber, dem Könige der Schöpfung, derselbe Weg ein Weg der Vernichtung? Nimmermehr! Das kleine Korn bestätigt die große Verheißung der Auferstehung. Gott hätte aus dem Samenkorn auf andere Weise Pflanzen und Blumen und Bäume hervorbringen können aber Er hat ihm diesen Weg durch Tod und Verwesung zum Leben angewiesen, uns zu gut, damit das Schauerliche und Grauenhafte des Weges durch die Verheißung seines Worts und durch die lieblichen Bilder und Gleichnisse um uns her verdrängt, und selbst das Schrecklichste, die Verwesung, uns tröstlich und erfreulich würde. Für diese herablassende und belehrende Gnade danke ich und preise seinen Namen! Der Gedanke an Tod und Verwesung soll mir nun immer vertrauter und erfreulicher werden. Fröhlich in Hoffnung, geduldig in Trübsal, anhaltend am Gebet will ich meinen Weg fortwandeln. Es ist noch eine Ruhe vorhanden dem Volk Gottes. Amen. </w:t>
      </w:r>
    </w:p>
    <w:p w14:paraId="3F82F180" w14:textId="77777777" w:rsidR="007A06F5" w:rsidRDefault="007A06F5" w:rsidP="007A06F5">
      <w:pPr>
        <w:pStyle w:val="berschrift2"/>
      </w:pPr>
      <w:r>
        <w:t>1. Korinther 16.</w:t>
      </w:r>
    </w:p>
    <w:p w14:paraId="1D778D53" w14:textId="77777777" w:rsidR="007A06F5" w:rsidRDefault="007A06F5" w:rsidP="007A06F5">
      <w:pPr>
        <w:pStyle w:val="StandardWeb"/>
      </w:pPr>
      <w:r>
        <w:t xml:space="preserve">Jesum nicht lieb haben, hält der größte Teil der Menschen für die kleinste Sünde. Man denkt nicht einmal daran, ob es Sünde sei. Paulus aber spricht: </w:t>
      </w:r>
      <w:r>
        <w:rPr>
          <w:rStyle w:val="Fett"/>
        </w:rPr>
        <w:t>„So Jemand den Herrn Jesum nicht lieb hat, der sei Anathema</w:t>
      </w:r>
      <w:r>
        <w:t xml:space="preserve">, das ist, verflucht, verbannt. Dieser Fluch bedeutet nicht nur, dass ein solcher Mensch ein Abscheu in Gottes Augen ist, sondern dass auch aller göttliche Zorn ihn verfolgen soll. Für die eine Sünde, Jesum nicht lieb zu haben, soll der Sünder alle schmerzhaften Empfindungen von Gottes Ungnade, ein angstvolles Gewissen, eine ewige Qual haben. Mit dem Worte Anathema wird ihm alles Anrecht und Genuss der Erlösung, alle Gemeinschaft mit den Heiligen auf Erden und im Himmel, aller Segen seines Wortes, seine Verheißungen und Heilsmittel abgesprochen, so lange er ein Feind Jesu bleibt. – Meine Seele, empfinde ein Schaudern! So lange du keine Buße und göttliche Veränderung an dir erfahren hast, so lange hast du Jesum nicht lieb. Du wirst ohne Liebe zu ihm geboren, und wenn du, nachdem du erkannt hast, wie hoch Er sich um dich verdient gemacht hat, dennoch seine Wohltaten wenig achtest, den Gedanken von Ihm scheuest, mit keiner Zärtlichkeit für Ihn eingenommen bist, und eines seiner Gebote mutwillig unterlässt, so sind das lauter Zeichen, dass du seinen Fluch verdienst. Anathema ist über dich ausgesprochen, und an jedem Tage deines Lebens, so lange der Heiland dein Herz und deine Sehnsucht nicht besitzt, wirst du im Himmel von allen Engel Gottes unter die gezählt, vor deren Umgang und Gesellschaft sie fliehen. – Arme Seele! Dein Leib trägt vielleicht ein weiches Kleid; die Welt nennt dich mit großen Titeln, und vor Gott hast du nicht Gnade, sondern Fluch; genießest hienieden nichts von den Seligkeiten, die Jesus erworben hat, hast keinen Geschmack daran, fühlest oft geheime Angst, und von der Gemeinschaft der Gläubigen und ihrer Mitgenossen im Himmel weißt du gar nichts. Höre es, Jesus möchte dich gern segnen: verdamme nur die Gleichgültigkeit, die du gegen Ihn hast, da Er dir doch nichts Böses getan, vielmehr deinen Fluch auf sich genommen und dir den Segen erworben hat. O Jesu, zünde, vermehre die Liebe zu Dir in meinem Herzen. Amen. </w:t>
      </w:r>
    </w:p>
    <w:p w14:paraId="0E756A1E" w14:textId="77777777" w:rsidR="007A06F5" w:rsidRDefault="007A06F5" w:rsidP="007A06F5">
      <w:pPr>
        <w:pStyle w:val="berschrift1"/>
        <w:rPr>
          <w:sz w:val="48"/>
        </w:rPr>
      </w:pPr>
      <w:r>
        <w:t>Andachten zum 2. Korintherbrief</w:t>
      </w:r>
    </w:p>
    <w:p w14:paraId="4974C6E2" w14:textId="77777777" w:rsidR="007A06F5" w:rsidRDefault="007A06F5" w:rsidP="007A06F5">
      <w:pPr>
        <w:pStyle w:val="berschrift2"/>
      </w:pPr>
      <w:r>
        <w:t>2. Korinther 1.</w:t>
      </w:r>
    </w:p>
    <w:p w14:paraId="1FFE989B" w14:textId="77777777" w:rsidR="007A06F5" w:rsidRDefault="007A06F5" w:rsidP="007A06F5">
      <w:pPr>
        <w:pStyle w:val="StandardWeb"/>
      </w:pPr>
      <w:r>
        <w:t xml:space="preserve">Wie im Alten Testament das Buch des Propheten Jeremias und mehrere Psalmen, so lässt uns im Neuen Testament keine Schrift so sehr einen Blick tun in das </w:t>
      </w:r>
      <w:r>
        <w:rPr>
          <w:rStyle w:val="Fett"/>
        </w:rPr>
        <w:t>Herz</w:t>
      </w:r>
      <w:r>
        <w:t xml:space="preserve"> des Apostels Paulus, in seine innern Kämpfe und Leiden, in die wechselnden Stimmungen seines Gemüts unter der Verkündigung des Wortes Gottes, in die zarte Gemeinschaft der Liebe, die ihn mit seinen Gemeinden verband, als dieser zweite Brief an die Korinther. Er beginnt denselben mit einem Danke gegen Gott für seine Errettung aus Todesgefahr; sodann verteidigt er sich gegen den Vorwurf seiner Gegner in Korinth, er habe im ersten Briefe versprochen gehabt, bald nach Korinth zu kommen, habe aber sein Versprechen nicht erfüllt, sei also ein unzuverlässiger Mann, der wohl zu drohen und zu versprechen, aber nicht zu halten pflege; Paulus versichert ihnen, dass er mit derselben Lauterkeit und Wahrheit, die in Christo selbst ist, auch sein Amt zu führen stets bemüht sei, und schließt: „Der Sohn Gottes, Jesus Christus, war nicht Ja und Nein, sondern es war Ja in Ihm; denn alle Gottesverheißungen sind Ja in Ihm und sind Amen in Ihm, Gott zu Lobe durch uns.“ – Schäme dich denn, ungläubiges Herz! Du zagest, wenn nicht gleich Alles geschieht, was geschehen soll, und klagest Gott der Unzuverlässigkeit gerade eben so an, wie die Korinther den Paulus. Aber das hat ja der Herr nie verheißen, dass deine Zeit auch seine Zeit sein soll. Nur dazu spricht Er Ja und Amen, dass es gewiss geschehen soll. Weißt du nicht, dass vor Ihm tausend Jahre sind wie ein Tag? Lass dir also nicht die Zeit lang werden. Viel aufgeschobene Verheißungen häufen meine Freuden auf die Ewigkeit. Die Zeit, die ich ihrer Erfüllung hier entbehren muss, ist vor Gott noch nicht so lang wie eine Minute. Kann ich denn nicht eine Minute warten, da mein Gott so oft auf mich warten muss? Wohl, ich will das tun und fröhlich sein über meiner Hoffnung. Möchte ich doch auch immer in allem, was ich rede und denke, Ja und Amen sein! Vergib mir, mein Heiland, dass es nicht so ist, und schenke mir ein redlich, ehrlich Herz gegen Dich und meinen Nächsten. Amen. </w:t>
      </w:r>
    </w:p>
    <w:p w14:paraId="0531373F" w14:textId="77777777" w:rsidR="007A06F5" w:rsidRDefault="007A06F5" w:rsidP="007A06F5">
      <w:pPr>
        <w:pStyle w:val="berschrift2"/>
      </w:pPr>
      <w:r>
        <w:t>2. Korinther 2.</w:t>
      </w:r>
    </w:p>
    <w:p w14:paraId="4C21238F" w14:textId="77777777" w:rsidR="007A06F5" w:rsidRDefault="007A06F5" w:rsidP="007A06F5">
      <w:pPr>
        <w:pStyle w:val="StandardWeb"/>
      </w:pPr>
      <w:r>
        <w:t xml:space="preserve">In diesem Kapitel sehen wir, aus welcher Gesinnung christliche Strafreden </w:t>
      </w:r>
      <w:proofErr w:type="spellStart"/>
      <w:r>
        <w:t>herfließen</w:t>
      </w:r>
      <w:proofErr w:type="spellEnd"/>
      <w:r>
        <w:t xml:space="preserve"> sollen. Ein echter Seelenhirt weint erst für sich allein, ehe er Anderer Tränen weckt, und behält stets mehr Schmerzen in sich, als er Anderen verursacht. Welch eine Liebe des Apostels zu seinen Gemeinden! Und wie ungerecht und unverantwortlich die fortgesetzte Feindschaft der falschen Apostel, welche zu Korinth Eingang gefunden hatten! </w:t>
      </w:r>
    </w:p>
    <w:p w14:paraId="2E5DFD37" w14:textId="77777777" w:rsidR="007A06F5" w:rsidRDefault="007A06F5" w:rsidP="007A06F5">
      <w:pPr>
        <w:pStyle w:val="StandardWeb"/>
      </w:pPr>
      <w:r>
        <w:t xml:space="preserve">O heiliger und anbetungswürdiger Gott, vor dessen Angesicht die Engel selbst nicht rein sind und die Heiligsten auf Erden je und je ihre Sünden haben bekennen müssen, wie es auch die Leute in Korinth zu Pauli Zeit getan haben, siehe, ich komme nicht, mit Dir zu rechten; denn was sollte ich Dir antworten können? Ich komme nicht, meine Fehler zu entschuldigen; denn es ist Alles bloß und entdeckt vor Deinen Augen. Ich komme in kindlicher Aufrichtigkeit, mein Herz vor Dir offen darzulegen. Ich klage mich selbst an, dass mich mein Gewissen nicht einst verklage in Deinem Gerichte. Ach Gott, durchforsche mich und führe mich in die verborgensten Winkel meines Herzens, dass ich mit eröffneten Augen den Gräuel der Sünde möge erkennen. Schlage mit dem Hammer Deines Wortes mein hartes Herz, dass es gebeugt und bußfertig werde. Zermalme das Götzenbild der eingebildeten Gerechtigkeit, dass es wie Staub und Asche vor Dir liege. Mein Herz muss zerknirscht sein, wenn ich anders vor Dir will Gnade und Hilfe hoffen. Ach Gott, das Werk wird mir allein zu schwer, hilf Du es mir vollenden. </w:t>
      </w:r>
    </w:p>
    <w:p w14:paraId="66C7FFC5" w14:textId="77777777" w:rsidR="007A06F5" w:rsidRDefault="007A06F5" w:rsidP="007A06F5">
      <w:pPr>
        <w:pStyle w:val="StandardWeb"/>
      </w:pPr>
      <w:r>
        <w:t xml:space="preserve">Wohl sagt mir mein Herz, dass ich ein Sünder bin, der vielmehr Deiner Ungnade, als Deiner Liebe wert wäre. Da ich Dir hätte sollen mein Herz geben, habe ich von neuem wieder eingelassen die schnöden Sünden, die meinem Gewissen eine Wunde nach der andern schlagen. Dieses verwundete Herz, dieses verletzte Gewissen, bringe ich Dir in wahrer Reue dar. O treibe aus die Sündenschlangen, die mich quälen, und mache wieder gesund, was so sehr verletzt ist. Herr, gehe nicht mit mir ins Gericht, sondern siehe an den Mittler des Bundes, Jesum Christum. </w:t>
      </w:r>
    </w:p>
    <w:p w14:paraId="21AC0BC6" w14:textId="77777777" w:rsidR="007A06F5" w:rsidRDefault="007A06F5" w:rsidP="007A06F5">
      <w:pPr>
        <w:pStyle w:val="StandardWeb"/>
      </w:pPr>
      <w:r>
        <w:t xml:space="preserve">Lass Ihn von neuem knüpfen das Band der Liebe, dass die Gewalt der Hölle es nimmer wieder zerreiße. Ich habe Deinen Bund in meinen Mund genommen, und mich als Christ nach Deinem Namen </w:t>
      </w:r>
      <w:proofErr w:type="spellStart"/>
      <w:r>
        <w:t>genennet</w:t>
      </w:r>
      <w:proofErr w:type="spellEnd"/>
      <w:r>
        <w:t xml:space="preserve">; aber wie habe ich den Bund und Namen verunehret! Ich weiß, was für Sünden wider mich zeugen; aber nicht alle kenne ich, die Dir, o Herzenskündiger, bewusst sind. Gerechter Gott, vergib mir Alles, was mir mein Gewissen sagt, ja auch alle verborgene Sünden. Ich gelobe Dir neue Aufrichtigkeit, erneute Besserung, erneute Bekehrung. Ich kenne meine Schwachheit; ich weiß aber auch, dass Du in mir Schwachen mächtig sein willst. Hast Du mir das Wollen gegeben, so gib auch das Vollbringen durch Jesum Christum, der allein ist aller bußfertigen Sünder Anker und Hoffnung, Trost und Hilfe, damit ich endlich auch och einmal ein Wohlgeruch Christi und durch seine Vermittlung und Gemeinschaft ein Dir wohlgefälliges Opfer werde. Amen. </w:t>
      </w:r>
    </w:p>
    <w:p w14:paraId="604C7149" w14:textId="77777777" w:rsidR="007A06F5" w:rsidRDefault="007A06F5" w:rsidP="007A06F5">
      <w:pPr>
        <w:pStyle w:val="berschrift2"/>
      </w:pPr>
      <w:r>
        <w:t>2. Korinther 3.</w:t>
      </w:r>
    </w:p>
    <w:p w14:paraId="6FA2ECDC" w14:textId="77777777" w:rsidR="007A06F5" w:rsidRDefault="007A06F5" w:rsidP="007A06F5">
      <w:pPr>
        <w:pStyle w:val="StandardWeb"/>
      </w:pPr>
      <w:r>
        <w:t xml:space="preserve">In diesem Kapitel erläutert Paulus den Unterschied zwischen </w:t>
      </w:r>
      <w:r>
        <w:rPr>
          <w:rStyle w:val="Fett"/>
        </w:rPr>
        <w:t>Gesetz</w:t>
      </w:r>
      <w:r>
        <w:t xml:space="preserve"> und </w:t>
      </w:r>
      <w:r>
        <w:rPr>
          <w:rStyle w:val="Fett"/>
        </w:rPr>
        <w:t>Evangelium</w:t>
      </w:r>
      <w:r>
        <w:t xml:space="preserve">, altem und neuem Testamente. Das Gesetz nennt er </w:t>
      </w:r>
      <w:r>
        <w:rPr>
          <w:rStyle w:val="Fett"/>
        </w:rPr>
        <w:t>Buchstabe</w:t>
      </w:r>
      <w:r>
        <w:t xml:space="preserve">, weil es die Vorschrift äußerlich dem Menschen vorhält, ohne sein Herz zu ändern; das Evangelium </w:t>
      </w:r>
      <w:r>
        <w:rPr>
          <w:rStyle w:val="Fett"/>
        </w:rPr>
        <w:t>Geist</w:t>
      </w:r>
      <w:r>
        <w:t xml:space="preserve">, weil durch die Versöhnung mit Gott ein lebendig und seligmachender Geist dem Menschen mitgeteilt wird. Das Gesetz </w:t>
      </w:r>
      <w:r>
        <w:rPr>
          <w:rStyle w:val="Fett"/>
        </w:rPr>
        <w:t>tötet</w:t>
      </w:r>
      <w:r>
        <w:t xml:space="preserve">; denn mit seinem strengen und ernsten: du sollst! und: du sollst nicht! bringt es nur unsern Tod, unsere Unfähigkeit zum Guten, zum Ausbruch und zur Offenbarung, und spricht das Todesurteil aus über die, die es nicht halten und durch eigne Kraft nicht zu halten vermögen; das Evangelium aber oder die Freudenbotschaft von der Erlösung und Versöhnung durch Christum macht durch den heiligen Geist, den es mit sich bringt und einpflanzt, die toten Herzen geistlich lebendig. Dennoch besaß das Gesetz eine große Herrlichkeit, wie man schon an Moses Verklärung sehen konnte, wenn auch dieser Glanz erblich und verging: wie viel größer muss erst die Herrlichkeit des Evangelii sein, das den Menschen umgestaltet und erneuert, ihm Rechtfertigung vor Gott und ewiges Leben schenkt! Dort ist Sternen-, hier Sonnenglanz. Dort verhüllende Bilder, hier freie Geistesenthüllung. Dort Demütigung, hier Erhebung. Beides müssen wir an uns selbst erfahren, sowohl den tötenden Buchstaben des Gesetzes, als den lebendig machenden Geist des Evangeliums. In der Buße wird uns Gottes Gesetz ein tötender Buchstabe, indem es unser Gewissen aufweckt, alle Sünden vor Augen stellt und um derselben willen Tod und Verdammnis androht; im Glauben wird uns das Evangelium zu lauter Geist und Leben. Darum fürchte ich als Christ den tötenden Buchstaben des Gesetzes nicht mehr, sondern halte ihm entgegen den Geist des Evangeliums, der mir das geistliche und ewige Leben schenkt. Amen. </w:t>
      </w:r>
    </w:p>
    <w:p w14:paraId="5865B0FA" w14:textId="77777777" w:rsidR="007A06F5" w:rsidRDefault="007A06F5" w:rsidP="007A06F5">
      <w:pPr>
        <w:pStyle w:val="berschrift2"/>
      </w:pPr>
      <w:r>
        <w:t>2. Korinther 4.</w:t>
      </w:r>
    </w:p>
    <w:p w14:paraId="504346CE" w14:textId="77777777" w:rsidR="007A06F5" w:rsidRDefault="007A06F5" w:rsidP="007A06F5">
      <w:pPr>
        <w:pStyle w:val="StandardWeb"/>
      </w:pPr>
      <w:r>
        <w:t xml:space="preserve">Sei denn geduldig, meine Seele, wenn dir der Herr eine Last auflegt, und trage dein Kreuz gern. Denn wenn du gleich täglich große Pein leiden, ja auch die Angst der Hölle in diesem Leben schmecken solltest: was wäre es doch gegen die ewige Herrlichkeit, worin du deinen Heiland schauen, und dich mit allen lieben Heiligen Gottes ewiglich freuen wirst? Ja, liebe Seele, unsere Trübsal, die da zeitlich und leicht ist, schafft eine ewige und über alle Maaßen wichtige Herrlichkeit uns, die wir nicht sehen auf das Sichtbare, sondern auf das Unsichtbare. So lass hergehen, was Gott über die verhängt, die Teufel mit ihren Anfechtungen, mit Hunger und Durst, mit Armut und Elend, mit Mühseligkeit und Unruhe, mit Frost und Feuer, lass ängsten und verfolgen, lass höhnen und spotten, wer es nicht lassen kann. Und ob mein eigen Herz zaget und mein Gewissen mich naget; ob mein Fleisch voll Krankheit, meine Glieder voll Schmerzen, mein Angesicht voll Trauern, mein Leib voll Elend ist; ob mein Leben abnimmt vor Betrübnis und meine Zeit vor Seufzen, meine Kraft verfällt und meine Gebeine verschmachten; ob mein Leib betet und meine Lippen zittern, und ich bei mir betrübt bin: so weiß ich doch, Herr Jesu, mein Trost, dass ich bei Dir Ruhe finden werde an jenem Tage, wenn ich eingehen werde zu Deinen Freuden. O liebe Seele, welch eine Herrlichkeit wird da sein! welche Freude werden wir haben, wenn unsere Angesichter werden leuchten wie die Sonne, wenn uns der Herr in sein Reich einweisen, die himmlischen Schätze gewähren, unsere nichtigen Leiber verklären und Ihm selbst ähnlich machen wird! Da wird Er uns geben das Himmlische für das Irdische, das Ewige für das Zeitliche, das Größte für das Kleinste. Mein Gott, wie groß wird unsere Herrlichkeit sein, wenn der Herr uns, seine Heiligen, Gott seinem Vater überantworten, und wir das ewige Himmelreich besitzen werden, wo Gott sein wird Alles in Allem! O welche Freude, welche Wonne, welch ein lieblich Wesen werden wir haben, wenn wir selber heilig sein und die lieben Heiligen Gottes schauen und mit ihnen umgehen werden; ja, wenn wir Gott den Herrn schauen und ewiglich bei Ihm bleiben werden! Hilf, mein Gott, dass wir solche große Herrlichkeit stets bedenken, uns darnach von Herzen sehen und dieselbe bald einnehmen mögen. Amen. </w:t>
      </w:r>
    </w:p>
    <w:p w14:paraId="40001A76" w14:textId="77777777" w:rsidR="007A06F5" w:rsidRDefault="007A06F5" w:rsidP="007A06F5">
      <w:pPr>
        <w:pStyle w:val="berschrift2"/>
      </w:pPr>
      <w:r>
        <w:t>2. Korinther 5.</w:t>
      </w:r>
    </w:p>
    <w:p w14:paraId="5F040199" w14:textId="77777777" w:rsidR="007A06F5" w:rsidRDefault="007A06F5" w:rsidP="007A06F5">
      <w:pPr>
        <w:pStyle w:val="StandardWeb"/>
      </w:pPr>
      <w:r>
        <w:t xml:space="preserve">Allmächtiger, ewiger und barmherziger Gott, ich bitte Dich um der allerheiligsten Wunden Deines Sohnes willen, erhalte in mir, wie in Deinem heiligen Apostel, die Stütze der lebendig machenden </w:t>
      </w:r>
      <w:r>
        <w:rPr>
          <w:rStyle w:val="Fett"/>
        </w:rPr>
        <w:t>Hoffnung</w:t>
      </w:r>
      <w:r>
        <w:t xml:space="preserve">! Es schwankt bisweilen mein Herz wie ein Schiff mitten im Meere; verleihe mir jenen sichern und festen Anker. Bändige die Fluten der Versuchung und des Zweifels, der Du ein Gott der Hoffnung und des Trostes bist. So gewiss und unbeweglich die Wahrheit Deiner Verheißungen und die Gewissheit meiner Erlösung ist, so gewiss wird in mir die Festigkeit einer heiligen Hoffnung sein können. Drei Dinge sind es, die mich aufrichten, wenn ich darniederliege, nämlich die Liebe, die mich zum Kinde machte, die Wahrheit der Verheißung, die Macht, die in der Bezahlung meiner Schuld liegt. Das ist das dreifache Seil, das Du aus dem himmlischen Vaterland in diesen Kerker herablässt, damit Du mich aufrichtest und im Anblick Deiner Herrlichkeit anziehest. Die Betrachtung Deines Gebots macht, dass ich hoffe; die Betrachtung Deiner Verheißung macht, dass mein Herz beruhigt wird, wenn ich hoffe; die Betrachtung Deiner Gnade in Christo verhindert, dass ich an Deiner Erbarmung verzweifle; die Betrachtung meiner eigenen Gebrechlichkeit macht, dass ich nicht auf mich und meine Kräfte und Verdienste meine Hoffnung setze. So viel weniger meine Hoffnung an dem eitlen und vergänglichen Sande der gegenwärtigen Güte und der menschlichen Hilfe haftet, um so viel fester und sicherer wird sie auf den unbeweglichen und unerschütterlichen Felsen Deiner Verheißungen und der himmlischen Güter gebaut. Dir allein gehöre mein Herz an, dass ich mich ganz von der Welt abziehe und von ganzem Herzen Dir anhange und nicht mehr mit mir selbst lebe, sondern dem, der für mich gestorben und auferstanden ist. In mir ist nichts als Sünde, Tod und Verdammnis; in Dir nichts als Gerechtigkeit, Leben, Heil und Trost. Daher verzweifle ich an mir, aber ich hoffe auf Dich; in mir werde ich zerschlagen, in Dir werde ich aufgerichtet. Es mögen sich wohl die Trübsale vermehren, wenn nur Deine belebenden Tröstungen dabei sind und meine Hoffnung aufrecht halten. Auf Dich, Herr, habe ich gehofft; ich werde nicht zu Schanden werden ewiglich. Amen. </w:t>
      </w:r>
    </w:p>
    <w:p w14:paraId="37BE3787" w14:textId="77777777" w:rsidR="007A06F5" w:rsidRDefault="007A06F5" w:rsidP="007A06F5">
      <w:pPr>
        <w:pStyle w:val="berschrift2"/>
      </w:pPr>
      <w:r>
        <w:t>2. Korinther 5,14-21.</w:t>
      </w:r>
    </w:p>
    <w:p w14:paraId="176513EE" w14:textId="77777777" w:rsidR="007A06F5" w:rsidRDefault="007A06F5" w:rsidP="007A06F5">
      <w:pPr>
        <w:pStyle w:val="StandardWeb"/>
      </w:pPr>
      <w:r>
        <w:t xml:space="preserve">O Her Jesu Christe, Du Heiland der ganzen Welt, wir armen Sünder beugen uns in den Staub vor Dir und sagen Dir Lob und Dank, dass Du uns nicht lassen willst in dem Elend unserer Sünde und Verdorbenheit, sondern hast Dich unserer erbarmet und auf Dich genommen unsere Schuld und Strafe. O wie können wir in alle Ewigkeit Dir genug danken, dass Du an unserer Statt das bitterste Leiden und den schrecklichsten Tod übernommen hast, auf dass wir Frieden hätten und statt der Verdammnis unserer Natur erlangten die Gerechtigkeit, die vor Gott gilt. O Herr, wer sind wir, dass Du Dich unserer so annimmst, und schenkest uns, was Dein ist, und nimmst auf Dich, was unser ist? Wer sind wir, dass Du täglich Deine Gnadenzeit uns offen lässt und schenkst uns auch jetzt wieder die heilige Zeit, da wir Deines teuren Leidens und Sterbens besonders gedenken und daraus Kräfte der zukünftigen Welt ziehen dürfen? O mache uns diese Zeit recht gesegnet durch ernstliche Erweckung zur Buße, durch gründliche Wiedergeburt in Dein Leben und durch alle Früchte eines wahren Glaubens, einer reinen Liebe und gewissen Hoffnung des ewigen Lebens. Mache uns insbesondere Dein heiliges Wort recht teuer und wichtig, und schenke uns dadurch viel Licht über unsere Finsternis, viel Reue und Leid über alle unsere Sünden, viel Demut über unser großes elend, und erfülle uns mit einer rechten Heilsbegierde, dass wir uns selbst nicht mehr suchen, sondern alles Heil nur in und aus Dir suchen und finden. Vertreibe durch die Bilder Deiner Passion aus unsern Herzen alle Sünden- und Weltbilder, damit Dein heiliger Geist in uns wohnen könne als in Tempeln, die gewaschen sind durch Dein Blut. Lass uns immer mehr der Welt absterben, erneure uns in Dein </w:t>
      </w:r>
      <w:proofErr w:type="spellStart"/>
      <w:r>
        <w:t>vollkommnes</w:t>
      </w:r>
      <w:proofErr w:type="spellEnd"/>
      <w:r>
        <w:t xml:space="preserve"> Ebenbild, und sei uns allenthalben und allezeit nahe mit Deiner Weisheit, Gerechtigkeit und allmächtigen Hilfe. Amen. </w:t>
      </w:r>
    </w:p>
    <w:p w14:paraId="1BBA5BCB" w14:textId="77777777" w:rsidR="007A06F5" w:rsidRDefault="007A06F5" w:rsidP="007A06F5">
      <w:pPr>
        <w:pStyle w:val="berschrift2"/>
      </w:pPr>
      <w:r>
        <w:t>2. Korinther 6.</w:t>
      </w:r>
    </w:p>
    <w:p w14:paraId="5760356A" w14:textId="77777777" w:rsidR="007A06F5" w:rsidRDefault="007A06F5" w:rsidP="007A06F5">
      <w:pPr>
        <w:pStyle w:val="StandardWeb"/>
      </w:pPr>
      <w:r>
        <w:t xml:space="preserve">Der Apostel ermahnt in diesem Kapitel die Korinther, sich abzusondern von den Ungläubigen. Heißt das, alle Verbindungen mit ihnen aufheben, kein Geschäft, keine Arbeit mit ihnen vollbringen, ihnen jede Hilfeleistung versagen? Gewiss nicht; denn dann müsste jede gesellschaftliche Verbindung und bürgerliche Ordnung aufhören. Oder heißt es, ihnen jede Liebe und Teilnahme in der Not entziehen? Noch weniger, die Liebe soll sich erstrecken auf Freund und Feind und nimmer aufhören. Was der Apostel verbietet, ist die Gemeinschaft mit den unchristlich Gesinnten im Bösen, dass wir uns durch sie nicht zur Sünde verleiten lassen, dass wir insbesondere ihre unchristlichen Grundsätze nicht teilen, ihren verderbten Geist und Sinn uns nicht aneignen. Dahin gehören also alle öffentlichen Gesellschaften, Vergnügungen und Lustbarkeiten, alle Verbindungen, welche es sich zum Zwecke machen, den heiligen Tempel Gottes im Herzen niederzureißen, über Gott und sein Wort ungeziemend zu sprechen und darüber zu spötteln. Je leichter die Gefahr der Ansteckung ist, desto mehr müssen wir auf unserer Hut sein und jeden Umgang der Art meiden, wenn wir auch der Welt dadurch Anstoß geben und viel Nachteil davon haben sollten; der Gewinn für unser Herz ist doch überwiegend. Wir sind dies der Herrlichkeit der christlichen Wahrheit schuldig, dass wir sie bekennen; wir sind es der christlichen Gemeinschaft der Kirche schuldig, dass wir sie so rein von der Welt erhalten wie möglich; wir sind es den unchristlich Gesinnten und Weltmenschen selbst schuldig, damit sie durch unser Schweigen und unsern Umgang nicht bestärkt werden im Bösen. Wehe, wenn wir um irdischen Vorteils willen das Böse beschönigten, statt sie in allem Ernst zu warnen und zu strafen! Es ist freilich viel christliche Weisheit dazu nötig; aber wer da bittet, dem soll sie gegeben werden. Herr, gib mir solche Weisheit, Treue und Festigkeit. Amen. </w:t>
      </w:r>
    </w:p>
    <w:p w14:paraId="20EE05F7" w14:textId="77777777" w:rsidR="007A06F5" w:rsidRDefault="007A06F5" w:rsidP="007A06F5">
      <w:pPr>
        <w:pStyle w:val="berschrift2"/>
      </w:pPr>
      <w:r>
        <w:t>2. Korinther 7.</w:t>
      </w:r>
    </w:p>
    <w:p w14:paraId="6667A221" w14:textId="77777777" w:rsidR="007A06F5" w:rsidRDefault="007A06F5" w:rsidP="007A06F5">
      <w:pPr>
        <w:pStyle w:val="StandardWeb"/>
      </w:pPr>
      <w:r>
        <w:t xml:space="preserve">Paulus redet in diesem Kapitel von der rechten Traurigkeit und dem rechten Troste. Es findet sich eine Betrübnis bei natürlichen Menschen, die aus der sündlichen Verderbnis im Herzen entsteht. Sie ist eine Frucht des Falls und der Sünde, und mit Zagen, Unglauben und Kleinmut verbunden, und hilft uns nichts, so lange wir darin verharren. Sie sind bald darüber betrübt, dass sie ihren Willen nicht haben können, bald darüber, dass Andere nicht mitlaufen in ihr verkehrtes Wesen, bald darüber, dass ihnen die irdischen Güter, Ehre, Gemächlichkeit, Freude und Wohlstand dieses Lebens mangeln oder verloren gegangen sind. Solche Betrübnis bringt nichts als zeitliches und ewiges Elend und verschlechtert und verbittert nur immer mehr. Deine Traurigkeit, o Seele, muss ganz anderer Art sein. Du musst betrübt sein über deine begangenen Sünden, und dein vorher hartes Herz muss erweicht und zerschmolzen sein, aber göttlich, evangelisch, es muss dich ängsten, drücken, drängen, nagen und plagen, dass du an deinem lieben Vater und teuersten Heiland dich versündigt und Ihn so schwer durch deine Undank und deine Untreue beleidigt hast. Tust du das, so wird’s nicht ausbleiben, es wird auch über das allgemeine, tiefe Verderben des ganzen menschlichen Geschlechts eine nicht geringe Wehmut und Betrübnis in dir entstehen, so oft du recht daran gedenkst. Über die Sünde sich recht entrüsten und voll Hass sein, ist der einzige, erlaubte und befohlene Hass. Nichts weckt mehr diesen Schmerz und Hass, als der Gedanke, dass die Sünde unsern Heiland getötet hat. kann dich das nicht mit Schmerz und Hass erfüllen, so ist dein ganzer Zustand noch gefährlich und bedenklich. Und ist’s nicht Gnade, dass du das nicht lieben und dich darüber nicht freuen darfst, was dich hasst und elend macht? Nur die erfahrene Gnade wirkt die rechte feindliche Traurigkeit über die Sünde, nur sie allein gibt aber auch Frieden und Lust und Kraft zu einem neuen Leben in Christi Gemeinschaft. Sie wirke sie auch in mir zu meiner Seligkeit. Amen. </w:t>
      </w:r>
    </w:p>
    <w:p w14:paraId="30C3BE2E" w14:textId="77777777" w:rsidR="007A06F5" w:rsidRDefault="007A06F5" w:rsidP="007A06F5">
      <w:pPr>
        <w:pStyle w:val="berschrift2"/>
      </w:pPr>
      <w:r>
        <w:t>2. Korinther 8.</w:t>
      </w:r>
    </w:p>
    <w:p w14:paraId="6063BDA8" w14:textId="77777777" w:rsidR="007A06F5" w:rsidRDefault="007A06F5" w:rsidP="007A06F5">
      <w:pPr>
        <w:pStyle w:val="StandardWeb"/>
      </w:pPr>
      <w:r>
        <w:t xml:space="preserve">Zur mitteilenden Liebe ermahnt der Apostel die Korinther, und nimmt ihre Hilfe in Anspruch für die notleidende Gemeinde in Jerusalem. Er verweist sie dabei zunächst auf das Vorbild der Christen in Makedonien, welche so willig und reichlich beigesteuert hätten, und dann auf die höchste Tat der Liebe, auf die Gnade Jesu Christi, welcher, ob Er wohl reich war, durch sie bewogen war, arm zu werden zu unserm heil, auf dass wir durch seine Armut reich würden. Die Macht seiner Liebe ist es, die Ihn zu uns herniederzog; die Macht seiner Liebe soll es auch sein, die uns zu Ihm hinaufzieht. Er bedurfte unser nicht, der Allgenugsame; aber wir bedurften seiner, und in seiner mitteilenden Liebe neigte Er sich zu uns Armen, die wir Ihm nichts geben, sondern nur von Ihm empfangen können. Ergreift uns schon Bewunderung, wenn wir einen Menschen, vor dessen weltlicher Größe sich Tausende neigen, den Bund inniger Freundschaft schließen sehen mit einem äußerlich geringen Manne: wie müssen wir erst staunen über die Kraft der Liebe Jesu Christi, die die göttliche Gestalt entäußert und Knechtsgestalt annimmt, und selbst unter den Menschen den Ärmsten und Geringsten gleich wird, damit die Armen und Geringen sich seiner Gemeinschaft desto </w:t>
      </w:r>
      <w:proofErr w:type="spellStart"/>
      <w:r>
        <w:t>vollkommner</w:t>
      </w:r>
      <w:proofErr w:type="spellEnd"/>
      <w:r>
        <w:t xml:space="preserve"> getrösten könnten! Er ist arm geworden, damit wir schon hier in Folge seiner tiefen Entäußerung durch Ihn reichlich gesegnet würden mit inneren Gütern und dort ererben möchten seine ewige himmlische Herrlichkeit. Ist das aber der Fall: welche Liebe muss uns dann durchdringen, wenn wir als seine Erlösten, als seines Sinnes teilhaftig uns zeigen wollen! Wie groß muss unsere innere Armut sein, dass sie nur auf solchem Wege konnte gehoben werden! Und wie freudig unsere Bereitwilligkeit, unsere armen Mitbrüder reich im Herrn zu machen! Lasst uns sie lieben, wie Er uns geliebt hat. Amen. </w:t>
      </w:r>
    </w:p>
    <w:p w14:paraId="6D6FB2CA" w14:textId="77777777" w:rsidR="007A06F5" w:rsidRDefault="007A06F5" w:rsidP="007A06F5">
      <w:pPr>
        <w:pStyle w:val="berschrift2"/>
      </w:pPr>
      <w:r>
        <w:t>2. Korinther 9.</w:t>
      </w:r>
    </w:p>
    <w:p w14:paraId="712AEAA3" w14:textId="77777777" w:rsidR="007A06F5" w:rsidRDefault="007A06F5" w:rsidP="007A06F5">
      <w:pPr>
        <w:pStyle w:val="StandardWeb"/>
      </w:pPr>
      <w:r>
        <w:t xml:space="preserve">Paulus setzt seine Aufforderung zur Kollekte für die armen Christen in Jerusalem fort, und ermahnt, reichlich, fröhlich, mit Vertrauen und mit Dank gegen Gott mitzuteilen. Er schließt mit den kostbaren Worten: „Gott aber sei Dank für seine unaussprechliche Gabe.“ d.h. für das unaussprechlich große Geschenk, das Er uns, die wir glauben, mit dem Heil in Christo gemacht hat, und das größer ist als alle Menschengaben und uns zu einem innigen, durch Liebe gegen die Brüder tätigen Dank gegen Ihn verpflichtet. Paulus nennt diese Gabe </w:t>
      </w:r>
      <w:r>
        <w:rPr>
          <w:rStyle w:val="Fett"/>
        </w:rPr>
        <w:t>unaussprechlich</w:t>
      </w:r>
      <w:r>
        <w:t xml:space="preserve">, nicht erzählbar. Sie lässt sich auch nicht aussprechen noch erzählen. Möchte Jemand noch so lange darüber reden und die </w:t>
      </w:r>
      <w:proofErr w:type="spellStart"/>
      <w:r>
        <w:t>gewähltesten</w:t>
      </w:r>
      <w:proofErr w:type="spellEnd"/>
      <w:r>
        <w:t xml:space="preserve"> und passendsten Vergleiche anstellen, so müsste man doch aus Ps. 65 bekennen, Zions Gotteslob ist nur ein Stillschweigen. Unaussprechlich ist sie an sich; denn die Höhe und Tiefe, die Länge und Breite der Liebe Christi übersteigt allen Verstand. Keines Menschen Fassungsvermögen ist weit genug, um es ganz zu verstehen, was das sagen will: </w:t>
      </w:r>
      <w:r>
        <w:rPr>
          <w:rStyle w:val="Fett"/>
        </w:rPr>
        <w:t>„Gleich wie mich mein Vater liebt</w:t>
      </w:r>
      <w:r>
        <w:t xml:space="preserve">, also liebe ich auch euch.“ Unaussprechlich ist sie </w:t>
      </w:r>
      <w:r>
        <w:rPr>
          <w:rStyle w:val="Fett"/>
        </w:rPr>
        <w:t>in ihrem Wert</w:t>
      </w:r>
      <w:r>
        <w:t xml:space="preserve">; Moses achtete sie selbst in der </w:t>
      </w:r>
      <w:proofErr w:type="spellStart"/>
      <w:r>
        <w:t>unansehnlichsten</w:t>
      </w:r>
      <w:proofErr w:type="spellEnd"/>
      <w:r>
        <w:t xml:space="preserve"> Gestalt für größeren Reichtum, denn alle Schätze Ägyptens, und Paulus hielt ihr gegenüber Alles für Schaden und Kot. Assaph achtete es in ihrem Besitz für nichts, ob ihm auch Leib und Seele verschmachtete. Sie ist mehr wert, als die ganze Welt. unaussprechlich ist sie </w:t>
      </w:r>
      <w:r>
        <w:rPr>
          <w:rStyle w:val="Fett"/>
        </w:rPr>
        <w:t>in ihren Wirkungen</w:t>
      </w:r>
      <w:r>
        <w:t xml:space="preserve">. Diese Wirkungen sind so großartig, so umfassend, durchgreifend und herrlich, wie nichts anderes; sie umspannen Erde und Himmel, Zeit und Ewigkeit, Leib und Seele; um dieser Gabe willen ist die sündige Menschheit Gott angenehm, eine Schaar Kinder Gottes und Erben des Himmels geworden. Wenn aber auch unaussprechlich, kann sie doch genossen und geschmeckt, erfahren und gekostet werden. Wen da dürstet, der komme also und nehme Wasser des Lebens umsonst! Amen. </w:t>
      </w:r>
    </w:p>
    <w:p w14:paraId="167867C7" w14:textId="77777777" w:rsidR="007A06F5" w:rsidRDefault="007A06F5" w:rsidP="007A06F5">
      <w:pPr>
        <w:pStyle w:val="berschrift2"/>
      </w:pPr>
      <w:r>
        <w:t>2. Korinther 10.</w:t>
      </w:r>
    </w:p>
    <w:p w14:paraId="2431FAD0" w14:textId="7B02E456" w:rsidR="007A06F5" w:rsidRDefault="007A06F5" w:rsidP="007A06F5">
      <w:pPr>
        <w:pStyle w:val="StandardWeb"/>
      </w:pPr>
      <w:r>
        <w:t xml:space="preserve">Die falschen Lehrer in Korinth rühmten sich wider den Apostel und erhoben ihre Schulweisheit und </w:t>
      </w:r>
      <w:proofErr w:type="spellStart"/>
      <w:r>
        <w:t>Rednerei</w:t>
      </w:r>
      <w:proofErr w:type="spellEnd"/>
      <w:r>
        <w:t xml:space="preserve">, ihre Abstammung und ihre Gaben über den einfachen Inhalt und die kunstlose </w:t>
      </w:r>
      <w:proofErr w:type="spellStart"/>
      <w:r>
        <w:t>Redeform</w:t>
      </w:r>
      <w:proofErr w:type="spellEnd"/>
      <w:r>
        <w:t xml:space="preserve"> der Vorträge Pauli. Der Apostel warnt sie, von ihrem vermessenen Treiben abzustehen und nicht zu warten, bis er, wenn er selbst nach Korinth komme, mit der Kraft und Gewalt des Geistes zu ihrer eignen Beschämung sie niederschlagen müsse. Paulus gibt ihnen zu, dass er in menschlichen Dingen, als Talent, philosophische Ausbildung, Beredsamkeit und dergleichen ihnen nachstehe; aber darum, setzt er hinzu, glaubt doch ja nicht, gegen mich gewonnen zu haben! Denn die Waffen, mit denen ich für den christlichen Glauben streite, sind von solchen menschlichen Gaben und Geschicklichkeiten ganz unabhängig; es sind </w:t>
      </w:r>
      <w:r>
        <w:rPr>
          <w:rStyle w:val="Fett"/>
        </w:rPr>
        <w:t>geistliche</w:t>
      </w:r>
      <w:r>
        <w:t xml:space="preserve"> Waffen, und bestehen in der </w:t>
      </w:r>
      <w:proofErr w:type="spellStart"/>
      <w:r>
        <w:t>Beweisung</w:t>
      </w:r>
      <w:proofErr w:type="spellEnd"/>
      <w:r>
        <w:t xml:space="preserve"> der </w:t>
      </w:r>
      <w:r>
        <w:rPr>
          <w:rStyle w:val="Fett"/>
        </w:rPr>
        <w:t>göttlichen</w:t>
      </w:r>
      <w:r>
        <w:t xml:space="preserve"> Gewalt an den Herzen der Menschen, welche der heilige Geist in die einfache Predigt des Evangeliums gelegt hat. Wir </w:t>
      </w:r>
      <w:r>
        <w:rPr>
          <w:rStyle w:val="Fett"/>
        </w:rPr>
        <w:t>erobern</w:t>
      </w:r>
      <w:r>
        <w:t xml:space="preserve"> oder zerstören damit die </w:t>
      </w:r>
      <w:r>
        <w:rPr>
          <w:rStyle w:val="Fett"/>
        </w:rPr>
        <w:t>Festungen</w:t>
      </w:r>
      <w:r>
        <w:t xml:space="preserve">, die dem Worte Gottes mit Mauer und Tor den Eingang zu versperren suchen, die </w:t>
      </w:r>
      <w:r>
        <w:rPr>
          <w:rStyle w:val="Fett"/>
        </w:rPr>
        <w:t>Anschläge</w:t>
      </w:r>
      <w:r>
        <w:t xml:space="preserve">, die klugen Gedanken, die durch Schlüsse und sinnreiche Folgerungen der Begriffe herausgebracht werden, die aber immer doch nur </w:t>
      </w:r>
      <w:r>
        <w:rPr>
          <w:rStyle w:val="Fett"/>
        </w:rPr>
        <w:t>Menschliches</w:t>
      </w:r>
      <w:r>
        <w:t xml:space="preserve"> geben können; wir zerstören zweitens damit </w:t>
      </w:r>
      <w:r>
        <w:rPr>
          <w:rStyle w:val="Fett"/>
        </w:rPr>
        <w:t>alles Hohe, welches sich gegen die Erkenntnis Gottes erhebt</w:t>
      </w:r>
      <w:r>
        <w:t xml:space="preserve">, allen Stolz auf Wissenschaft, Verstandesbildung und Talent, welcher nichts weniger vertragen kann, als die Grundlehre des Christentums von der Versöhnung und Rechtfertigung, und höhnisch den Mund verzieht, wenn er an einen armen, am Kreuz gestorbenen, von Fischern und Zöllnern verkündigten, glanzlos und demütig </w:t>
      </w:r>
      <w:proofErr w:type="spellStart"/>
      <w:r>
        <w:t>dahertretenden</w:t>
      </w:r>
      <w:proofErr w:type="spellEnd"/>
      <w:r>
        <w:t xml:space="preserve"> Mann glauben soll, als an den Sohn Gottes, und von dessen Gnade seine Seligkeit erbitten und erwarten. </w:t>
      </w:r>
      <w:r>
        <w:rPr>
          <w:rStyle w:val="Fett"/>
        </w:rPr>
        <w:t>Wir nehmen</w:t>
      </w:r>
      <w:r>
        <w:t xml:space="preserve"> endlich </w:t>
      </w:r>
      <w:r>
        <w:rPr>
          <w:rStyle w:val="Fett"/>
        </w:rPr>
        <w:t>gefangen alle Vernunft</w:t>
      </w:r>
      <w:r>
        <w:t xml:space="preserve">, d.h. alles, was die Vernunft ersonnen hat, alle Vernunftsysteme, allen Nationalismus </w:t>
      </w:r>
      <w:r>
        <w:rPr>
          <w:rStyle w:val="Fett"/>
        </w:rPr>
        <w:t>in den Gehorsam Christi</w:t>
      </w:r>
      <w:r>
        <w:t xml:space="preserve">, denn die Lehrmeinungen der sich selbst überlassenen menschlichen Vernunft streiten einmal wider die Grundwahrheiten des Christentums; entweder wird letzteres von ihnen verdrängt oder sie müssen sich dem Christentum gefangen geben, d.h. der Mensch, den der Geist Gottes erleuchtet hat, sieht ein, dass er durch alle seine Vernunftansichten und Bemühungen weder befriedigende Wahrheit, noch Seligkeit, noch Kraft zum Guten erreichen kann. Der Gehorsam Christi ist die Schule dieser Weisheit, so wie die Folgsamkeit gegen den irdischen Lehrer die Schule der irdischen. Nationalismus und Christentum passen nicht zusammen, können nicht miteinander sitzen auf Einem Stuhl. Die Vernunft muss aufnehmen die Gabe von oben, wenn sie will eine Tochter von oben heißen; und alles, was sie ersonnen und aufgenommen hat vor Christo, ohne Christum, vor dem Gehorsam und im Ungehorsam gegen Ihn, in himmlischen Dingen, das muss nieder, das darf nicht bleiben. Christus allein ist das Licht der Welt, und was nicht aus Ihm kommt, das ist und bleibt ewig Nacht und Finsternis, und wenn es sich hundertmal Licht </w:t>
      </w:r>
      <w:proofErr w:type="spellStart"/>
      <w:r>
        <w:t>nennete</w:t>
      </w:r>
      <w:proofErr w:type="spellEnd"/>
      <w:r>
        <w:t xml:space="preserve"> und </w:t>
      </w:r>
      <w:r w:rsidR="00FD7B96">
        <w:t>abermals</w:t>
      </w:r>
      <w:r>
        <w:t xml:space="preserve"> Licht; denn nicht was sich Licht nennt, sondern was wahrhaft leuchtet, das ist Licht. Für menschliche, irdische Dinge gilt fort als Maßstab die menschliche Vernunft, und ist die Königin über das ganze Feld der Erfahrung; doch was über die Sinne ist, da ist sie Dienerin, Schülerin, und muss Gott bitten, dass Er ihr das Ohr öffne. Aber auch für die geöffneten Augen bleibt hienieden alles Wissen und Weissagen Stückwerk; erst wenn der Glaube Schauen wird, wird das Stückwerk aufhören. Diese Erkenntnis macht demütig, lernbegierig, sehnsuchtsvoll und voll Wissensdurst nach der Ewigkeit. Amen. </w:t>
      </w:r>
    </w:p>
    <w:p w14:paraId="2C6FB5E9" w14:textId="77777777" w:rsidR="007A06F5" w:rsidRDefault="007A06F5" w:rsidP="007A06F5">
      <w:pPr>
        <w:pStyle w:val="berschrift2"/>
      </w:pPr>
      <w:r>
        <w:t>2. Korinther 11.</w:t>
      </w:r>
    </w:p>
    <w:p w14:paraId="54A275E6" w14:textId="6C152518" w:rsidR="007A06F5" w:rsidRDefault="007A06F5" w:rsidP="007A06F5">
      <w:pPr>
        <w:pStyle w:val="StandardWeb"/>
      </w:pPr>
      <w:r>
        <w:t xml:space="preserve">Es ist oft beklagt worden, dass wir vom Leben der edelsten Gottesmänner, deren Namen die Bibel uns aufbehalten hat, so gar sparsame und kärgliche Nachrichten haben. Auch hier müssen wir uns unter die Weisheit Gottes demütigen und an dem, was da ist, uns begnügen lernen. Aber auch schon das Wenige, das uns mitgeteilt ist, bietet dem sinnigen Beschauer Stoff genug dar, um die Weisheit der Wege Gottes zu bewundern und Glauben, Geduld, Hoffnung daran zu stärken. Lesen wir das obige Lebensgemälde des Apostels Paulus, so sehen wir eine Reihe der schmerzlichsten Entbehrungen und Opfer, so viel Angst und Not, Sorge und Arbeit, Schweiß und Blut, die es bloß diesem einen Kämpfer gekostet, und stehen auf einem Saatfeld, das mit vielen heißen Tränen begossen, mit vielen heißen Gebeten eingeweiht worden ist: muss uns das nicht </w:t>
      </w:r>
      <w:r>
        <w:rPr>
          <w:rStyle w:val="Fett"/>
        </w:rPr>
        <w:t>dankbarer</w:t>
      </w:r>
      <w:r>
        <w:t xml:space="preserve"> machen für den kostbaren Besitz dessen, was jene großen Vorkämpfer uns so sauer errungen, so treu behauptet haben? müssen wir uns nicht </w:t>
      </w:r>
      <w:r>
        <w:rPr>
          <w:rStyle w:val="Fett"/>
        </w:rPr>
        <w:t>anklagen</w:t>
      </w:r>
      <w:r>
        <w:t xml:space="preserve"> der weichlichsten Leidensscheue und Kreuzflüchtigkeit vor Gott und Menschen, diesen </w:t>
      </w:r>
      <w:r w:rsidR="00FD7B96">
        <w:t>wackeren</w:t>
      </w:r>
      <w:r>
        <w:t xml:space="preserve"> und mutigsten Glaubenshelden gegenüber? müssen wir nicht von ihnen lernen, in den Sorgen und Zerstreuungen, im Gewühl und Geräusch unsers Tagewerks uns nicht aus der Fassung bringen, uns nicht verrücken zu lassen vom nüchternen Blick nach dem himmlischen Kleinod, die Hand zwar am Pfluge der irdischen Arbeit, aber das Herz im Himmel zu haben? müssen wir nicht den </w:t>
      </w:r>
      <w:r>
        <w:rPr>
          <w:rStyle w:val="Fett"/>
        </w:rPr>
        <w:t>Trost</w:t>
      </w:r>
      <w:r>
        <w:t xml:space="preserve"> herzhaft ergreifen, dass, wenn Christi Kraft in jener Schwachheit mächtig gewesen ist, also dass sie sagen konnten, unter den äußern Kämpfen und den innern Anfechtungen: „In dem Allen überwinden wir weit um deswillen, der uns geliebt hat; dass nur Er an mir hochgepriesen werde, es sei durch Leben oder Tod!“ dass Er auch bei uns ist auf dem Plan mit seinem Geist und Gaben, und die Schwachen noch immer stark, die Zaghaften getrost, die Blöden unerschrocken und die Elenden herrlich macht? Sei das der Segen dieser Abendbetrachtung! In Jesu Namen. Amen. </w:t>
      </w:r>
    </w:p>
    <w:p w14:paraId="7791D29E" w14:textId="77777777" w:rsidR="007A06F5" w:rsidRDefault="007A06F5" w:rsidP="007A06F5">
      <w:pPr>
        <w:pStyle w:val="berschrift2"/>
      </w:pPr>
      <w:r>
        <w:t>2. Korinther 12.</w:t>
      </w:r>
    </w:p>
    <w:p w14:paraId="3049DDFA" w14:textId="77777777" w:rsidR="007A06F5" w:rsidRDefault="007A06F5" w:rsidP="007A06F5">
      <w:pPr>
        <w:pStyle w:val="StandardWeb"/>
      </w:pPr>
      <w:r>
        <w:t xml:space="preserve">Paulus hatte ein schweres Leiden zu bestehen, das härteste, das er je erlebt hatte. Mit großer Inbrunst wünschte er von demselben erlöst zu sein, und flehte zum Herrn. Er ward aber nicht davon befreit, jedoch tüchtig gemacht, seinen Stand willig zu ertragen, und mit der köstlichen Einsicht beschenkt, dass er eben darum stark sei, wenn er schwach, und dass Christi kraft in den Schwachen mächtig sei. Herr, mein Gott, es ist auch manchmal dunkel in meiner Seele. Warum? Sind es Sünde, die mich von Dir scheiden? O zeige mir, was mich von Dir trennen mag! Ist es Stolz oder Eigensinn? Er werde von mir armen, schwachen, törichten Menschen, der keine Ansprüche vor Dir hat, zertreten! Ist es Trägheit oder Nachlässigkeit in Erfüllung meiner Pflichten? Neuer Ernst und Eifer müsse mich beleben! Ist es Weichlichkeit, Üppigkeit, sinnliche Lust, Anhänglichkeit an irdische Dinge? O so stärke meinen Geist, diese Feinde meiner Ruhe und Geistesfreudigkeit zu bemeistern! Ist es Leichtsinn, Zerstreuungssucht, Flüchtigkeit, Wankelmut, was Dir an mir missfällt? O so lehre mich ernsthafter, nachdenkender, mutiger, ähnlicher Deinem Sinne denken und handeln! Nimm hin die Decke von meinen Augen, die Last von meinem Herzen! ich kann sie nicht heben, die drückende Last; kein Freund vermag sie wegzuheben! Du nur vermagst es. – Rührt die Dunkelheit meiner Seele nur von körperlichen Umständen, von Kränklichkeit her? Auch Du vermagst mich zu heilen, und die Ursachen des Gewölkes zu vertreiben. Ach, erbarme Dich mein, und verkürze die Tage meiner Angst! Mein Leib und meine Seele, o Herr, sind in Deiner Hand! Leichter als wir eine Hand umwenden, kannst Du mich Traurigen erfreuen, mich Dunkeln erheitern, mich Matten aufrichten, mich Zagenden stärken, mich Trostbedürftigen trösten. – Herr, erfreue, stärke, tröste mich! Mein Heiland, Du weißt, wie mir zu Mut ist; alle menschlichen Gemütslagen sind Dir aus eigner Erfahrung bekannt; Du kannst denen, die geprüft werden, helfen! Wen hast Du je ganz schmachten lassen? Bedürfnis nach Dir, ist es nicht ein heiliges Pfand von Dir? Auch meine Nacht wird sich in Tag, und meine Angst in Dank und Wonne verwandeln. Lass dir an Gottes Gnade genügen; denn seine Kraft ist in den Schwachen mächtig. Amen. </w:t>
      </w:r>
    </w:p>
    <w:p w14:paraId="1CD58CED" w14:textId="77777777" w:rsidR="007A06F5" w:rsidRDefault="007A06F5" w:rsidP="007A06F5">
      <w:pPr>
        <w:pStyle w:val="berschrift2"/>
      </w:pPr>
      <w:r>
        <w:t>2. Korinther 13.</w:t>
      </w:r>
    </w:p>
    <w:p w14:paraId="478C100D" w14:textId="77777777" w:rsidR="007A06F5" w:rsidRDefault="007A06F5" w:rsidP="007A06F5">
      <w:pPr>
        <w:pStyle w:val="StandardWeb"/>
      </w:pPr>
      <w:r>
        <w:t xml:space="preserve">Danket dem Herrn, denn Er ist freundlich, und seine Güte währet ewiglich. Wer kann die großen Taten des Herrn ausreden, und alle seine löblichen Werke preisen? Ich danke Dir auch von ganzem Herzen, ich will Dich erhöhen, mein Gott, Du König, und Deinen Namen loben immer und ewiglich. Ich will Dich täglich, und auch jetzt am Ende dieser Woche loben und Deinen Namen verherrlichen. Denn wer bin ich, Herr Herr, und was ist mein Haus, dass Du mich bis hierher gebracht hast? O Du hast diese ganze Woche über nicht mit mir gehandelt nach meinen Sünden und mir nicht vergolten nach meinen Missetaten. Du hast mir Leben und Wohltat erzeiget, und durch Dein Aufsehen hast Du meinen Odem bewahrt. Ich bin des Tages unter Deinem Schirm gesessen, Du Höchster, und des Nachts durfte ich ruhen unter Deinem Schatten, Du Allmächtiger. Warum sollte ich nicht am Ende dieses Tages und dieser Woche von ganzem Herzen zu Dir sprechen: Meine Zuversicht und meine Burg? O wohl ein treuer Gott, auf den ich hoffe, auf den ich mich in völligem Glauben lehne! Denn Du hast mich und mein Haus diese ganze Woche vor so mancherlei Unfall in Gnaden bewahrt. Wie viel, wie reichlich hast Du mir täglich vergeben! Wie herzlich hast Du Dich meiner Seele angenommen, dass sie nicht verdürbe! Und ob Du uns auch gezüchtigt und mit Leiden und Widerwärtigkeiten heimgesucht, so hast Du uns doch dem Tode nicht übergeben, sondern es ist uns zu Nutz geschehen, dass wir Deine Heiligung erlangen. Du bist in unserer Schwachheit kräftig gewesen und hast Dein Wort, die ewige Wahrheit, wider die wir nichts können, an uns besiegelt, ja, die Gnade Jesu Christi, die Liebe Gottes und die Gemeinschaft des h. Geistes ist reichlich mit uns gewesen. </w:t>
      </w:r>
    </w:p>
    <w:p w14:paraId="6350A627" w14:textId="77777777" w:rsidR="007A06F5" w:rsidRDefault="007A06F5" w:rsidP="007A06F5">
      <w:pPr>
        <w:pStyle w:val="StandardWeb"/>
      </w:pPr>
      <w:r>
        <w:t xml:space="preserve">Ach, vergib mir um Jesu Christi willen meine Sünden, welche ich wider Dich, wider meinen Nächsten und wider mich selbst begangen habe. Schaffe in mir, Gott, ein reines Herz durch das Blut Jesu, Deines Sohnes, und einen neuen Geist durch Deinen heiligen Geist. Und gleichwie Du mir aus Gnaden meine vielen Übertretungen erlässt, welche ich mir diese Woche hindurch habe zu Schulden kommen lassen: also neige auch mein Herz durch Deine Erbarmungen zur Erbarmung gegen Alle, die mich beleidigt haben, dass ich ihnen auch vergebe von Herzen ein jeglicher seinem Nächsten seine Fehler. Ich weiß ja nicht, ob nicht in dieser Nacht mit dem Ende dieser Woche auch das Ende meines Lebens einbrechen möchte. Darum lass mich nicht, weder in der Sünde des Zorns und der Unversöhnlichkeit, noch sonst in einem Laster sterben oder verderben, sondern in Christo Jesu, meinem Heiland, erfunden werden. In diesem tröste ich mich: Du, Herr, bist meine Zuversicht, und Du, Höchster, bist meine Zuflucht. Nur bereite mich, alle die Meinigen und Alle, die nach Dir fragen und Dein Heil lieb haben, durch Deine Kraft, dass ein Jeder das Werk, das Du ihm befohlen hast, von Tag zu Tag treulich ausrichte und am Ende seines Lebens mit Freuden vollendet habe, damit das Ende unseres Lebens, es komme heute oder morgen, eine Befreiung von dem Dienst des vergänglichen Wesens und ein Anfang der herrlichen Freiheit der Kinder Gottes in jener Welt sei. Das tue, lieber Vater, um Jesu Christi, Deines lieben Sohnes, unseres Herrn und Heilandes willen. Amen. </w:t>
      </w:r>
    </w:p>
    <w:p w14:paraId="2803016F" w14:textId="77777777" w:rsidR="007A06F5" w:rsidRDefault="007A06F5" w:rsidP="007A06F5">
      <w:pPr>
        <w:pStyle w:val="berschrift1"/>
        <w:rPr>
          <w:sz w:val="48"/>
        </w:rPr>
      </w:pPr>
      <w:r>
        <w:t>Andachten zum Galaterbrief</w:t>
      </w:r>
    </w:p>
    <w:p w14:paraId="165ABBF2" w14:textId="77777777" w:rsidR="007A06F5" w:rsidRDefault="007A06F5" w:rsidP="007A06F5">
      <w:pPr>
        <w:pStyle w:val="berschrift2"/>
      </w:pPr>
      <w:r>
        <w:t>Galater 1.</w:t>
      </w:r>
    </w:p>
    <w:p w14:paraId="31E8E45E" w14:textId="77777777" w:rsidR="007A06F5" w:rsidRDefault="007A06F5" w:rsidP="007A06F5">
      <w:pPr>
        <w:pStyle w:val="StandardWeb"/>
      </w:pPr>
      <w:r>
        <w:t xml:space="preserve">Paulus rühmt die Göttlichkeit des von ihm verkündigten Evangeliums im Gegensatze gegen die Lehre der in den Gemeinden Galatiens aufgetretenen Irrlehrer, welche neben Christo zur Erlangung der Seligkeit auch die Beschneidung und mit ihr die Verpflichtung zum jüdischen Gesetz als durchaus notwendig lehrten, und sich dabei wahrscheinlich auf einige Apostel in Jerusalem, namentlich auf Petrus fälschlich beriefen, um dadurch den Apostel Paulus und seine Predigt herabzusetzen. Paulus erklärt dabei unter anderem: „Aber so auch wir oder ein Engel vom Himmel euch würde Evangelium predigen anders, denn das wir euch gepredigt haben, der sei verflucht.“ Ein mächtiges Wort; aber freilich nicht nach dem Geschmack der Menge. Es erschreckt heilsam die Sichern, es entzaubert die Irregeleiteten und Verblendeten, es verhilft zu richtigerem Urteil den in Vorurteil Befangenen, es befestigt die Zweifelnden und stählt die Gläubigen im Glauben. Wir sehen daraus, dass es Paulo nicht gleichgültig ist, ob und was ein Mensch glaubt; er verwirft jeden Indifferentismus in Glaubenssachen; er bestreitet es geradezu, was so Viele heut zu Tage sagen und lehren: „es gebe keine sichere Wahrheit; der Eine denke dies, der Andere das; wer behaupte, sie zu besitzen, sei ein hochmütiger Schwärmer; man müsse daher sich gegenseitig dulden, und nur darauf achten, ob jemand rechtschaffen handle;“ und behauptet: „es gebe eine gewisse Wahrheit in der göttlichen Offenbarung, und diese Wahrheit habe er, die einzige, untrügliche, ganze, und wer die nicht annehme, wer Anderes denke und lehre, der sei verflucht!“ Gewiss, das ist klar gesprochen und entscheidend. Ist Pauli Wort Gottes Wort, so ist ebenfalls klar, was ich zu tun und zu glauben habe. Weg mit allen Menschensatzungen und Irrlehren! Weg mit dem ungläubigen Zeitgeiste und seinen Empörungen gegen das Wort des lebendigen Gottes! An Dich, Herr, allein glaube ich und Dein Wort ist meiner Füße Leuchte und ein Licht auf allen meinen Wegen. Amen. </w:t>
      </w:r>
    </w:p>
    <w:p w14:paraId="4E8DBF7E" w14:textId="77777777" w:rsidR="007A06F5" w:rsidRDefault="007A06F5" w:rsidP="007A06F5">
      <w:pPr>
        <w:pStyle w:val="berschrift2"/>
      </w:pPr>
      <w:r>
        <w:t>Galater 2.</w:t>
      </w:r>
    </w:p>
    <w:p w14:paraId="2EF81A58" w14:textId="77777777" w:rsidR="007A06F5" w:rsidRDefault="007A06F5" w:rsidP="007A06F5">
      <w:pPr>
        <w:pStyle w:val="StandardWeb"/>
      </w:pPr>
      <w:r>
        <w:t xml:space="preserve">Petrus ist in Antiochien. Er hat erst mit den Heidenchristen gelebt wie ein Bruder; er hat mit ihnen gegessen und getrunken, als ob das Gesetz Mosis für ihn nicht mehr gälte. Kurz darauf kommen Etliche von den strengen Judenchristen aus Jerusalem nach Antiochien; sie halten noch fest an dem jüdischen Gesetze, und Petrus ist so schwach, dass er sich aus Furcht vor ihnen von den Heiden zurückzieht, fremd tut und sich der Speisen enthält, die er vorher mit ihnen gegessen hatte. Auch Barnabas wird mit in die Heuchelei hineingezogen. – Da steht Paulus auf. Er ist der Mann, den der Herr zur Säule christlicher Freiheit gesetzt hat; er kennt die Tiefe des Wortes: „So bleibet nun in der Freiheit, zu der uns Christus befreit hat;“ er widersteht Petro Auge gegen Auge, er straft ihn öffentlich vor der ganzen Gemeinde wegen seiner Heuchelei, dass er sich in Anwesenheit der Judenchristen von Jerusalem anders stellt als in ihrer Abwesenheit. Petrus aber wird stille. Er hat kein Wort geantwortet. Als Paulus das Wort nahm, fiel ihm der rechte Teil in Petri eigenem Herzen sogleich bei. Das ist die rechte Demut, wenn der Mensch sich strafen lässt. Es ist bei jeder ehrlichen Strafe ein Teil in uns, der sich freuet, dass ihm der Bruder gegen den Feind zu Hilfe gekommen ist. Petrus gedenkt hernach in seinem zweiten Briefe des Paulus als eines lieben Bruders. Petri vorgeblicher Nachfolger, der römische Papst, ist ihm nicht also nachgefolgt in der Demut. – Paulus aber hat den Eck- und Grundstein der Kirche wieder aufgerichtet, die Lehre von der freien Gnade Gottes in Christo Jesu ohne Verdienst der menschlichen Werke. Wohl uns, dass er ihn uns erhalten, und dass Luther ihn uns aus seiner Verschüttung wieder ans Licht gezogen hat! Nur Hochmut und Selbstgerechtigkeit kann ihn verschütten und verwerfen. Weg mit allen Menschensatzungen außer uns und in uns! Protestire alle Tage gegen Ablass und Selbstgerechtigkeit, und ergreife die Gerechtigkeit, die dein Herr dir erworben, im Glauben: dann hast du hier und dort das wahre, heiligende und beseligende, ewige Leben. Amen. </w:t>
      </w:r>
    </w:p>
    <w:p w14:paraId="7F176613" w14:textId="77777777" w:rsidR="007A06F5" w:rsidRDefault="007A06F5" w:rsidP="007A06F5">
      <w:pPr>
        <w:pStyle w:val="berschrift2"/>
      </w:pPr>
      <w:r>
        <w:t>Galater 3.</w:t>
      </w:r>
    </w:p>
    <w:p w14:paraId="3FB3EB60" w14:textId="77777777" w:rsidR="007A06F5" w:rsidRDefault="007A06F5" w:rsidP="007A06F5">
      <w:pPr>
        <w:pStyle w:val="StandardWeb"/>
      </w:pPr>
      <w:r>
        <w:t xml:space="preserve">In diesem Kapitel beweiset Paulus die Wahrheit seiner Verkündigung von der Gerechtigkeit vor Gott allein durch den Glauben sowohl aus der eignen Erfahrung der Galater (V. 1 bis 5.) als aus der heiligen Schrift (V. 6-11.) und aus dem Wesen und Zweck des Gesetzes selber (V. 12-29.). Auch die Heiden, die an Christum glauben, sagt er, sind durch diesen Glauben Abrahams Same und Gottes Kinder geworden, und bedürfen also nicht der Rechtfertigung durch das Gesetz. Ja, die Verheißung auf Christum ist schon da gewesen vor dem Gesetz, und das Gesetz selbst nur ein Zuchtmeister auf Christum hin; und es hört nun der Zwiespalt unter Juden und Heiden auf, ja, was noch mehr sagen will, selbst unter Knechten und Freien, Männern und Weibern; Alle sind von Gott berufen, Alle können durch den Glauben an Christum Gottes Kinder, Abrahams Same und Erben der Verheißung werden. – Heil uns, wenn dazu auch an uns das Gesetz Gottes gesegnet gewesen ist, dass es uns unsere vielen und großen Sünden vor Augen gestellt, uns unser gänzliches Unvermögen, das Gesetz zu halten, und dadurch vor Gott und selig zu werden, nachgewiesen, und uns gezwungen hat, uns nach einem andern Mittel zur Seligkeit umzusehen, und weil wir nicht aus Verdienst unserer Werke bestehen können, uns in die Arme der Gnade geworfen hat und des Verdienstes Jesu Christi! Heil uns, wenn das Gebet in uns kräftig wird: Schau auf meinen großen Jammer, stille des Gesetzes Dräuen, denn dies Wort ist wie ein Hammer und zermalmt mir mein Gebein! Welche Erquickung für die Mühseligen und Beladenen! Welcher neue Trieb der Liebe und der Dankbarkeit, den Geboten Gottes treu nach Geist und Buchstaben nachzukommen! Herr, lehre mich erkennen, ob ich noch unter dem Gesetz oder schon unter der Gnade stehe, und sende mir Kraft von oben, der Gnade würdig zu leben. Amen. </w:t>
      </w:r>
    </w:p>
    <w:p w14:paraId="7459A11B" w14:textId="77777777" w:rsidR="007A06F5" w:rsidRDefault="007A06F5" w:rsidP="007A06F5">
      <w:pPr>
        <w:pStyle w:val="berschrift2"/>
      </w:pPr>
      <w:r>
        <w:t>Galater 4.</w:t>
      </w:r>
    </w:p>
    <w:p w14:paraId="2D8683D8" w14:textId="77777777" w:rsidR="007A06F5" w:rsidRDefault="007A06F5" w:rsidP="007A06F5">
      <w:pPr>
        <w:pStyle w:val="StandardWeb"/>
      </w:pPr>
      <w:r>
        <w:t xml:space="preserve">Nachdem Paulus die Knechtschaft unter dem Gesetz und die Kindschaft unter dem Evangelio einander gegenüber gestellt und zum Beharren im früheren Eifer ermahnt hat, schließt er das Kapitel mit einer Vergleichung der beiden Söhne Abrahams als Vorbilder derer, die unter dem Gesetz und die unter dem Evangelio sind. Letztere sind das </w:t>
      </w:r>
      <w:r>
        <w:rPr>
          <w:rStyle w:val="Fett"/>
        </w:rPr>
        <w:t>wahre Jerusalem</w:t>
      </w:r>
      <w:r>
        <w:t xml:space="preserve">, die Stadt Gottes auf Erden, in der Er wohnt und wandelt, die sein Herz hat uns sich ausschließlich seiner liebenden Nähe erfreut. Sie sind das Jerusalem </w:t>
      </w:r>
      <w:r>
        <w:rPr>
          <w:rStyle w:val="Fett"/>
        </w:rPr>
        <w:t>da droben</w:t>
      </w:r>
      <w:r>
        <w:t xml:space="preserve">, weil sie ihrer ganzen Herrlichkeit nach hier unten noch nicht zur Erscheinung kommen, und jedenfalls ihr Bestes droben haben. Während die Welt Alles hier unten hat, ihre Liebe, ihren Lust, die Ziele ihrer Sehnsucht, ihre Götter und ihren Himmel, haben diejenigen, die Christi sind, droben ihr wahres Vaterland und ihre Gerechtigkeit, Christum, und damit zugleich ihre Gedanken, Betrachtungen und Wünsche; sind hienieden nur Pilger, Bürger aber dort oben; ihr Wandel ist bereits im Himmel. Sie sind </w:t>
      </w:r>
      <w:r>
        <w:rPr>
          <w:rStyle w:val="Fett"/>
        </w:rPr>
        <w:t>die Freie</w:t>
      </w:r>
      <w:r>
        <w:t xml:space="preserve">, gleich der Sara, die in Abrahams Hause die Herrin war, im Gegensatz der Hagar, der ägyptischen Sklavin. Frei ist ihre Rede, sie dürfen dem König aller Könige kommen, wann und womit sie wollen, bei Tag und bei Nacht. Frei ist ihre Stellung, sie unterwerfen sich dem Gesetze ihres ewigen Königs aus dem Grunde, weil sie Lust an diesem Gesetze haben und ihr innerstes Wollen damit in Einklang steht. Die Bürger Jerusalems helfen durch ihre Seufzer und Gebete die Welt regieren. Welche der Sohn frei macht, die sind recht frei. Sie sind endlich eine wahre </w:t>
      </w:r>
      <w:r>
        <w:rPr>
          <w:rStyle w:val="Fett"/>
        </w:rPr>
        <w:t>Mutter</w:t>
      </w:r>
      <w:r>
        <w:t xml:space="preserve">, wohltuend in tausendfacher Weise und Freude schaffend; ihre Hände segnende Mutterhände, ihre Augen zärtliche Mutteraugen, ihr Herz ein liebewarmes Mutterherz; das Salz wäre aus der Welt herausgenommen, ja, der Welt Säulen würden schwanken, wenn eine Gemeinde der Heiligen nicht mehr in ihr bestände. O dass ich doch auch zu dieser Gemeinde gehöre! Amen. </w:t>
      </w:r>
    </w:p>
    <w:p w14:paraId="1C7CB2D6" w14:textId="77777777" w:rsidR="007A06F5" w:rsidRDefault="007A06F5" w:rsidP="007A06F5">
      <w:pPr>
        <w:pStyle w:val="berschrift2"/>
      </w:pPr>
      <w:r>
        <w:t>Galater 5.</w:t>
      </w:r>
    </w:p>
    <w:p w14:paraId="76E58C83" w14:textId="77777777" w:rsidR="007A06F5" w:rsidRDefault="007A06F5" w:rsidP="007A06F5">
      <w:pPr>
        <w:pStyle w:val="StandardWeb"/>
      </w:pPr>
      <w:r>
        <w:t xml:space="preserve">Hier sehe ich, was erfordert wird, wenn ich ein Christ sein und dem Heilande angehören will: </w:t>
      </w:r>
      <w:r>
        <w:rPr>
          <w:rStyle w:val="Fett"/>
        </w:rPr>
        <w:t>kreuzigen mein Fleisch samt den Lüsten und Begierden.</w:t>
      </w:r>
      <w:r>
        <w:t xml:space="preserve"> Unter </w:t>
      </w:r>
      <w:r>
        <w:rPr>
          <w:rStyle w:val="Fett"/>
        </w:rPr>
        <w:t>Fleisch</w:t>
      </w:r>
      <w:r>
        <w:t xml:space="preserve"> ist die Erbsünde zu verstehen oder das ganze innere Verderben, und </w:t>
      </w:r>
      <w:r>
        <w:rPr>
          <w:rStyle w:val="Fett"/>
        </w:rPr>
        <w:t>Lüste und Begierden</w:t>
      </w:r>
      <w:r>
        <w:t xml:space="preserve"> sind die Regungen und Gedanken, welche aus der bösen Lust und Erbsünde entstehen, der Stolz, die Wollust, die Eigenliebe, der Zorn, die irdische Weltliebe. Diese Lüste und Begierden soll ich </w:t>
      </w:r>
      <w:r>
        <w:rPr>
          <w:rStyle w:val="Fett"/>
        </w:rPr>
        <w:t>kreuzigen</w:t>
      </w:r>
      <w:r>
        <w:t xml:space="preserve">, d.h. nicht bloß verhüten, dass sie in keine bösen Taten ausbrechen, sondern sie auch nicht einmal im Herzen leiden; nicht bloß sie unterdrücken und andere bessere Gedanken ihnen entgegenstellen, sondern sie gänzlich ausrotten durch die Kraft der Gnade. Ein Gekreuzigter hat keine Freiheit, er ist angenagelt und kann sich nicht mehr bewegen; er empfindet Schmerzen, und endlich stirbt er nach und nach durch eine Verblutung. Dies ist aber so wenig leicht, wie eine Kreuzigung, sondern vielmehr sehr schmerzhaft. Geistesschmerzen sind stärker wie Leibesschmerzen. Ich muss den Tod meiner Begierden oft an einem Tage wiederholen. Kaum bin ich von einer Seite ruhig, so fällt mich von der andern etwas an. Böse Regungen bleiben bis ans Ende, aber jeder Tag nimmt ihnen einen Teil von ihrem leben. Der Gekreuzigte stirbt auch nicht gleich, aber er wird, wenn er nur erst am Kreuze hängt, schon von den weltlichen Gerichten als ein Gestorbener angesehen. O wenn ich es nur erst so weit gebracht habe, dass ich durch die Gnade ein feines, schnelles Gefühl erlange, welches gleich jede unlautere Regung merkt, gleich dawider sich sträubt, gleich die Waffen in die Hand nimmt und sie bekriegt. Wenn ich es erst nur so weit brächte, dass ich mich selbst </w:t>
      </w:r>
      <w:proofErr w:type="spellStart"/>
      <w:r>
        <w:t>kennete</w:t>
      </w:r>
      <w:proofErr w:type="spellEnd"/>
      <w:r>
        <w:t xml:space="preserve"> und nichts in mir entschuldigte. Ich will daher täglich auf mich und mein Innerstes Achtung geben. Seid denn gekreuzigt, ihr Lüste und Begierden! Jesu Tod verpflichtet mich dazu, und Er wird mir Kraft zum Siege geben. Amen. </w:t>
      </w:r>
    </w:p>
    <w:p w14:paraId="5F4C7673" w14:textId="77777777" w:rsidR="007A06F5" w:rsidRDefault="007A06F5" w:rsidP="007A06F5">
      <w:pPr>
        <w:pStyle w:val="berschrift2"/>
      </w:pPr>
      <w:r>
        <w:t>Galater 6.</w:t>
      </w:r>
    </w:p>
    <w:p w14:paraId="1368F32B" w14:textId="77777777" w:rsidR="007A06F5" w:rsidRDefault="007A06F5" w:rsidP="007A06F5">
      <w:pPr>
        <w:pStyle w:val="StandardWeb"/>
      </w:pPr>
      <w:r>
        <w:t xml:space="preserve">Heiliger und barmherziger Gott, Vater unsers Herrn Jesu Christi, ich bitte Dich durch diesen Deinen Sohn im heiligen Geiste demütig, dass Du die Abtötung des alten Menschen, die mir täglich nötig ist, kräftig in mir wirken wollest, damit ich nach dem inwendigen Menschen in Dir könne gestärkt werden. Es wohnt in meinem Fleische die Sünde: gib mir Stärke des Geistes, dass ich ihr nicht die Herrschaft in mir gestatte. Meine unerkannten Sünden stellest Du ins Licht vor Deinem Angesicht: o stelle sie, ich bitte Dich, ins Licht vor meinem Herzen, dass ich sie sehe und betraure und in Demut die Vergebung derselben suche. Ich bin noch nicht gänzlich frei von der </w:t>
      </w:r>
      <w:proofErr w:type="spellStart"/>
      <w:r>
        <w:t>Inwohnung</w:t>
      </w:r>
      <w:proofErr w:type="spellEnd"/>
      <w:r>
        <w:t xml:space="preserve"> der Sünde: o lass mich, ich bitte Dich, aus Gnade frei sein von der Schuld und dem Fluch der Sünde. Das Fleisch in mir gelüstet wider den Geist, und den Geist wider das Fleisch; der Geist ist zwar willig, aber das Fleisch ist schwach: verleihe daher meinem Geiste den Reichtum Deiner Kraft und Stärke, dass er die bösen Begierden des widerstrebenden Fleisches überwinden könne. O wie schwer und hart ist es, gegen sich selbst zu kämpfen! Wie schwer ist es, einen Hausfeind zu bezwingen! Wenn Du mich in diesem Zweikampf nicht mit himmlischer Kraft antust, so wird zu fürchten sein, dass ich gezwungen werde, wegen der verborgenen Nachstellung dieses Feindes zu unterliegen. Drücke, brenne, schneide, töte den alten Menschen, dass ich seinem schmeichlerischen Betrug und Verführung entfliehen könne! Gib, dass ich täglich in mir sterbe, dass ich nicht durch die Schmeicheleien des Fleisches vom wahren Leben, das in Christo ist, abgezogen werde! Entzünde in meinem Herzen das Feuer des Geistes, dass ich Dir meinen Isaak, die bösen Begierden und den Eigenwillen, zum Opfer bringe! Fleisch und Blut können das Reich Gottes nicht ererben. Mögen sie daher in mir sterben, dass ich nicht vom Himmelreich ausgeschlossen werde! Welche nach dem Fleisch leben, die werden sterben; welche durch den Geist des Fleisches Geschäfte töten, die werden leben. Welche Christo angehören, die kreuzigen ihr Fleisch samt den Lüsten und Begierden. Durchstich und kreuzige daher mein Fleisch, o Christe, der Du auf dem Altar des Kreuzes für mich durchstochen und gekreuzigt bist. Amen. </w:t>
      </w:r>
    </w:p>
    <w:p w14:paraId="3C4586D9" w14:textId="77777777" w:rsidR="007A06F5" w:rsidRDefault="007A06F5" w:rsidP="007A06F5">
      <w:pPr>
        <w:pStyle w:val="berschrift1"/>
        <w:rPr>
          <w:sz w:val="48"/>
        </w:rPr>
      </w:pPr>
      <w:r>
        <w:t>Andachten zum Epheserbrief</w:t>
      </w:r>
    </w:p>
    <w:p w14:paraId="5252FE95" w14:textId="77777777" w:rsidR="007A06F5" w:rsidRDefault="007A06F5" w:rsidP="007A06F5">
      <w:pPr>
        <w:pStyle w:val="berschrift2"/>
      </w:pPr>
      <w:r>
        <w:t>Epheser 1.</w:t>
      </w:r>
    </w:p>
    <w:p w14:paraId="54FD8C78" w14:textId="77777777" w:rsidR="007A06F5" w:rsidRDefault="007A06F5" w:rsidP="007A06F5">
      <w:pPr>
        <w:pStyle w:val="StandardWeb"/>
      </w:pPr>
      <w:r>
        <w:t xml:space="preserve">In diesem Kapitel erörtert Paulus nicht nur den Umfang des Gnadenreiches Christi, sondern auch die zukünftige Herrlichkeit der Gemeinde des Herrn, und fordert zum Dank für diese große Wohltat der Erwählung und Erlösung, wie zur Bitte um Wachstum an Erkenntnis und Erfahrung auf. Christus ist der Gemeinde </w:t>
      </w:r>
      <w:r>
        <w:rPr>
          <w:rStyle w:val="Fett"/>
        </w:rPr>
        <w:t>Haupt</w:t>
      </w:r>
      <w:r>
        <w:t xml:space="preserve">, die Gemeinde ist Christi </w:t>
      </w:r>
      <w:r>
        <w:rPr>
          <w:rStyle w:val="Fett"/>
        </w:rPr>
        <w:t>Leib</w:t>
      </w:r>
      <w:r>
        <w:t xml:space="preserve">. Wie das Haupt früher da ist, als der Leib, wie das Haupt den Leib sich </w:t>
      </w:r>
      <w:proofErr w:type="spellStart"/>
      <w:r>
        <w:t>anbildet</w:t>
      </w:r>
      <w:proofErr w:type="spellEnd"/>
      <w:r>
        <w:t xml:space="preserve">, wie das Haupt des Leibes, den es sich </w:t>
      </w:r>
      <w:proofErr w:type="spellStart"/>
      <w:r>
        <w:t>angebildet</w:t>
      </w:r>
      <w:proofErr w:type="spellEnd"/>
      <w:r>
        <w:t xml:space="preserve"> hat, als seines Werkzeuges sich bedient, und wie zwischen dem Haupte und dem Leibe ein ununterbrochener, allerinnigster Verkehr Statt findet, so gilt dies auch von dem Verhältnis Christi zu seiner Gemeinde. Indem die Gemeinde aber der Leib Christi ist, ist sie eben dadurch die </w:t>
      </w:r>
      <w:r>
        <w:rPr>
          <w:rStyle w:val="Fett"/>
        </w:rPr>
        <w:t>Fülle des, der Alles in Allem erfüllet</w:t>
      </w:r>
      <w:r>
        <w:t xml:space="preserve">, von Gott erfüllt, beseelt und regiert. Doch ist ein Unterschied zwischen der jetzigen und der dereinstigen Gemeinde Christi; jene ist die noch im Werden und Wachsen begriffene Fülle Gottes, diese die vollendete und ausgewachsene Fülle des Herrn. Jene ist aber dennoch der wahre und wirkliche Leib, welchen Christus sich </w:t>
      </w:r>
      <w:proofErr w:type="spellStart"/>
      <w:r>
        <w:t>angebildet</w:t>
      </w:r>
      <w:proofErr w:type="spellEnd"/>
      <w:r>
        <w:t xml:space="preserve"> hat und unzweifelhaft bis zur gänzlichen Vollendung ausbilden wird. Diese wird die überschwängliche Macht Gottes, die sich an Christo wirksam erwiesen, sich auch an sich wirksam erweisen; sie wird verklärt und himmlisch sein wie Christus, sie wird wie Er einen Namen haben über alle Namen und ihr Name wird heißen Immanuel: mit uns ist Gott; das geringste Glied derselben wird herrlicher sein als der herrlichste Engel; der Vater wird ihr das Reich geben und sie wird sitzen auf dem Stuhl des Herrn. Erkenne denn diese zukünftige Herrlichkeit der Kinder Gottes! Trachte nach ihr, bitte um sie, tröste dich mit ihr in der gegenwärtigen Schmach und Bedrängnis der Gemeinde. Du aber, o Herr, bereite uns zu ihr, und lass uns hier mit Christo dulden und dereinst mit Ihm herrschen. Amen. </w:t>
      </w:r>
    </w:p>
    <w:p w14:paraId="1E02B87A" w14:textId="77777777" w:rsidR="007A06F5" w:rsidRDefault="007A06F5" w:rsidP="007A06F5">
      <w:pPr>
        <w:pStyle w:val="berschrift2"/>
      </w:pPr>
      <w:r>
        <w:t>Epheser 2.</w:t>
      </w:r>
    </w:p>
    <w:p w14:paraId="696BF4D6" w14:textId="77777777" w:rsidR="007A06F5" w:rsidRDefault="007A06F5" w:rsidP="007A06F5">
      <w:pPr>
        <w:pStyle w:val="StandardWeb"/>
      </w:pPr>
      <w:r>
        <w:t xml:space="preserve">Herrliches Bild: Die christliche Kirche ist ein Bau Gottes! Die </w:t>
      </w:r>
      <w:r>
        <w:rPr>
          <w:rStyle w:val="Fett"/>
        </w:rPr>
        <w:t>Grundlage</w:t>
      </w:r>
      <w:r>
        <w:t xml:space="preserve">, auf der sie erbauet ist, ist das in der heiligen Schrift aufbewahrte apostolische Zeugnis von Christo, dem Gekreuzigten und Auferstandenen, und der durch seinen Tod und seine Auferstehung vollbrachten ewigen Versöhnung und Erlösung von Sünde und Tod. Dieser Bau ist aber nicht etwas Todes und Mechanisches, sondern etwas Lebendiges und Organisches; darum sagt Paulus nicht, er wird weiter gebaut, sondern: </w:t>
      </w:r>
      <w:r>
        <w:rPr>
          <w:rStyle w:val="Fett"/>
        </w:rPr>
        <w:t>er wächst</w:t>
      </w:r>
      <w:r>
        <w:t xml:space="preserve">. Das Wachsen ist eine ganz besondere Art des Fortgangs, nämlich ein Fortgang, den man nicht sieht, indem er geschieht, sondern erst nachdem er geschehen ist. Gerade so verhält sich’s mit der Kirche. Sie hat unausgesetzt ihre Weiterentwicklung, aber diese ist so still, so allmählig, dass man sie, indem sie geschieht, nicht wahrnehmen kann. Sie wächst in doppelter Beziehung, äußerlich und innerlich, und zwar in </w:t>
      </w:r>
      <w:r>
        <w:rPr>
          <w:rStyle w:val="Fett"/>
        </w:rPr>
        <w:t>Christo</w:t>
      </w:r>
      <w:r>
        <w:t xml:space="preserve">, wird des göttlichen Wesens immer völliger teilhaftig, welches in Christo in höchster Fülle vorhanden ist, und aus Ihm in die Kirche einströmt durch den Kanal des sich in Ihn hineinversenkenden Glaubens. Weichend von Christo, kann die Kirche nicht mehr wachsen, sondern muss sich auflösen und zerfallen. Das Ziel aber, welchem die Kirche als ein Bau Gottes entgegenwächst, ist, ein </w:t>
      </w:r>
      <w:r>
        <w:rPr>
          <w:rStyle w:val="Fett"/>
        </w:rPr>
        <w:t>heiliger Tempel</w:t>
      </w:r>
      <w:r>
        <w:t xml:space="preserve">, eine Wohnung und </w:t>
      </w:r>
      <w:r>
        <w:rPr>
          <w:rStyle w:val="Fett"/>
        </w:rPr>
        <w:t>Behausung Gottes</w:t>
      </w:r>
      <w:r>
        <w:t xml:space="preserve"> und seines heiligen Geistes zu sein. Das ist sie jetzt noch nicht, nicht nur hat sie jetzt viele unechte, gottlose Mitglieder, sondern auch ihre echtesten Mitglieder sind noch nicht völlig mit Gottes Geist erfüllt. Sie ist noch der werdende Tempel Gottes, einst aber wird sie der vollendete sein. – wie? Bin ich auch schon ein lebendiger Stein an diesem herrlichen Gottesbau? Es ist Alles eitel unter der Sonne; nichts wird bestehen und bleiben außer allein die zum lebendigen Tempel Gottes ausgewachsene christliche Kirche. Heil Allen, welche am Tage des Gerichts erfunden werden als eingefügt in diesen heiligen Bau! Amen. </w:t>
      </w:r>
    </w:p>
    <w:p w14:paraId="6D9CB1BF" w14:textId="77777777" w:rsidR="007A06F5" w:rsidRDefault="007A06F5" w:rsidP="007A06F5">
      <w:pPr>
        <w:pStyle w:val="berschrift2"/>
      </w:pPr>
      <w:r>
        <w:t>Epheser 3.</w:t>
      </w:r>
    </w:p>
    <w:p w14:paraId="2F5BDDD4" w14:textId="77777777" w:rsidR="007A06F5" w:rsidRDefault="007A06F5" w:rsidP="007A06F5">
      <w:pPr>
        <w:pStyle w:val="StandardWeb"/>
      </w:pPr>
      <w:r>
        <w:t xml:space="preserve">Wenn das der Apostel Paulus von seinem Gott und Vater für die Gemeinde in Ephesus erfleht hat, so kann ich mir auch nichts Höheres und Wichtigeres denken. So bitte ich Dich denn, Vater meines Herrn Jesu Christi, und in Ihm mein Vater, stärke mich vor allem mit Kraft durch Deinen heiligen Geist, damit mein inwendiger Mensch nicht schwach bleibe, verdunkelt und verblendet, unfrei und gebunden, sondern stark werde im Kampf gegen Fleisch und Blut, Welt und Teufel. Und damit das geschehen könne, lass Christum durch den Glauben in meinem Herzen wohnen, dass Er alle meine Regungen und Bewegungen, meine Gedanken und Betrachtungen, meine Empfindungen und Gefühle, meine Triebe und Wünsche, meine Bestrebungen und Entschlüsse, meine Werke und Handlungen erfülle und regiere, und ich mich immer tiefer einwurzle in die Liebe, mit der Er mich geliebt hat, wie eine Eiche, die auch kein Sturm aus der Erde reißt, wie ein Haus, das auf einem Felsen steht; in diese Liebe, deren Breite und Länge, deren Tiefe und Höhe Niemand zu durchschauen im Stande ist, die alle Erkenntnis übersteigt, und erst dann vollkommen wird erkannt werden, wenn sie ihr großes Werk durch den heiligen Geist ganz ausgeführt haben wird, nämlich den Aufbau und Ausbau des lebendigen Tempels. Ja, ich bitte, dass Du auch mich erfüllen mögest mit der ganzen Gottesfülle, dass ich in Christo ein ganz und gar von Dir erfülltes, durchwehtes und durchwirktes Wesen werde. Es ist viel, was ich bitte; ich weiß es; - dennoch bitte ich getrost und zuversichtlich, denn auch das weiß ich, ich kann der Liebe, die Christus zu uns hat, nicht genug zutrauen; ich kann mich in sie hineinwerfen, wie ein Schwimmer ins Meer; ich kann wohl in meinen Sünden, aber nicht in der Liebe Christi untergehen, und Du kannst überschwänglich tun über alles, was ich bitte und verstehe, Du hast das gute Werk in mir angefangen, Du kannst und wirst es auch vollenden; Du bist ein Gott, der Gebet erhört und dem die Ehre gebührt in der Gemeinde, die da ist in Christo Jesu, von Ewigkeit zu Ewigkeit. Amen. </w:t>
      </w:r>
    </w:p>
    <w:p w14:paraId="7259E827" w14:textId="77777777" w:rsidR="007A06F5" w:rsidRDefault="007A06F5" w:rsidP="007A06F5">
      <w:pPr>
        <w:pStyle w:val="berschrift2"/>
      </w:pPr>
      <w:r>
        <w:t>Epheser 4.</w:t>
      </w:r>
    </w:p>
    <w:p w14:paraId="7E2C0DB6" w14:textId="77777777" w:rsidR="007A06F5" w:rsidRDefault="007A06F5" w:rsidP="007A06F5">
      <w:pPr>
        <w:pStyle w:val="StandardWeb"/>
      </w:pPr>
      <w:r>
        <w:t xml:space="preserve">Der Zentralspruch des ganzen Kapitels ist der 22-24. Vers: </w:t>
      </w:r>
      <w:r>
        <w:rPr>
          <w:rStyle w:val="Fett"/>
        </w:rPr>
        <w:t>„So leget nun von euch ab den alten Menschen und ziehet den neuen Menschen an.“</w:t>
      </w:r>
      <w:r>
        <w:t xml:space="preserve"> Der Leib hat viele Glieder, und die Sünde viele Richtungen. Das gesamte Sündenwesen in uns nennt die Schrift den alten Menschen, und was diesem Grundverderben Kraft und Nahrung gibt, das sind die Lüste, die wider die Seele streiten. Der alte Mensch verderbt sich durch die Lüste, und das, wonach er jagt, ist ein Irrtum. Wenn die Sünde nämlich erhalten hat, was sie wollte, so ist die Frucht des Erjagten ein höllischer Betrug; aus einem Schlangenei kommt eine Otter, und Spinnweben geben ein Gewand, das zerreißt. Wem sein Leben lieb ist, der lege also den alten Menschen ab, der durch Lüste in Irrtum sich verderbet, und erneuere sich im Geiste des Gemüts und ziehe die Schlangenhaut aus; wer wirklich will, der kann auch, dem hilft Gott, dazu ist Jesus gekommen, dazu gießt er aus von seinem Geist. Aber die Erneuerung muss geschehen im Geiste des Gemüts; der Apostel meint den Sitz des Göttlichen im Menschen. Ein neuer Lappen auf ein altes Kleid macht den Riss nur größer, und einzelne Änderungen im Betragen, wo das ganze Haupt krank und das ganze Herz matt ist, machen nur einen Pharisäer, keinen Christen. Es muss ein neues Blut in den Kranken kommen, wenn er soll gesunden. Die Grundgesinnung muss anders werden, nicht der oder jene Fleck des Lebens. Im Geist des Gemüts, da, wo Gott redet, wirkt und seine Siege anfängt, muss ihm wiederum Gehör gegeben werden; was herrschen sollte, muss wieder herrschen; was dienen sollte, muss sich bücken. So kommt es zu einem neuen Menschen, denn wie es ein gegliedertes Sündenwesen gibt, so gibt es auch ein Gnadenwerk, das nach allen Richtungen des Herzens den Menschen verändert, reinigt und wieder ähnlich macht. Dieser neue Mensch muss angezogen oder im Glauben ergriffen werden; das Leben Christi wird dem Sünder aus Gnaden mitgeteilt, wenn der alte Mensch den Todesstoß erhalten hat, und so wirkt Gott dann statt der unflätigen eine rechtschaffene Gerechtigkeit, und statt der Lüste, die in lauter Irrtum hinein verderbten, einen Zustand von Heiligkeit und allmähliger Verklärung. Herr, hilf mir dazu. Amen. </w:t>
      </w:r>
    </w:p>
    <w:p w14:paraId="7B16EE88" w14:textId="77777777" w:rsidR="007A06F5" w:rsidRDefault="007A06F5" w:rsidP="007A06F5">
      <w:pPr>
        <w:pStyle w:val="berschrift2"/>
      </w:pPr>
      <w:r>
        <w:t>Epheser 5.</w:t>
      </w:r>
    </w:p>
    <w:p w14:paraId="39C9DB81" w14:textId="77777777" w:rsidR="007A06F5" w:rsidRDefault="007A06F5" w:rsidP="007A06F5">
      <w:pPr>
        <w:pStyle w:val="StandardWeb"/>
      </w:pPr>
      <w:r>
        <w:rPr>
          <w:rStyle w:val="Fett"/>
        </w:rPr>
        <w:t>Schicket euch in die Zeit!</w:t>
      </w:r>
      <w:r>
        <w:t xml:space="preserve"> sagt Paulus. Eine große Kunst! Sie besteht nicht darin, ein Schilfrohr oder eine Wetterfahne zu sein, den Mantel nach dem Winde zu hängen und jedem Antrieb der Zeit folgsam nachzugeben, um einen irdischen Vorteil dadurch zu erhaschen, oft zu einem unersetzlichen Schaden der Seele; sondern in der Gnadengabe, einzusehen, was die Zeit fordert, und sie recht auszukaufen. Oft spiegeln uns die Menschen unsere Zeit als vortrefflich, rühmlich, gut, nötig, nützlich und heilsam vor, was vor Gott abscheulich, nichtswürdig, verächtlich, böse, unnötig, schädlich und verderblich ist: da gilt es, verständig zu sein, was da sei des Herrn Wille. Mancher Andere greift, um den Druck und die Not der Gegenwart zu vergessen, zum Weinglase und fällt in Unmäßigkeit und Trunkenheit, und das ist die kurze Geschichte manches häuslichen Elends, während doch ein so herrliches Mittel der Hilfe angeboten ist: „Werdet voll Geistes!“ voll heiligen Geistes; der ist der rechte Tröster und Sorgenbecher, und gibt Kraft und Mut, Heiterkeit und Freude. Und damit wir sein immer teilhaftig werden ermahnt der Apostel, nicht zu versäumen, was ihn bei uns erhält und nährt, die Nahrung des göttlichen Wortes. Die </w:t>
      </w:r>
      <w:r>
        <w:rPr>
          <w:rStyle w:val="Fett"/>
        </w:rPr>
        <w:t>Psalmen</w:t>
      </w:r>
      <w:r>
        <w:t xml:space="preserve"> sind eine wahre Apotheke voll köstlicher Arzneimittel; die alten oder neuen </w:t>
      </w:r>
      <w:r>
        <w:rPr>
          <w:rStyle w:val="Fett"/>
        </w:rPr>
        <w:t>Lieder</w:t>
      </w:r>
      <w:r>
        <w:t xml:space="preserve"> unserer Gesangbücher stärken und erquicken, wie nichts anderes; die tägliche Übung, Gott alle Zeit und für alles zu </w:t>
      </w:r>
      <w:r>
        <w:rPr>
          <w:rStyle w:val="Fett"/>
        </w:rPr>
        <w:t>danken</w:t>
      </w:r>
      <w:r>
        <w:t xml:space="preserve">, lässt uns vergessen, was wir entbehren und befreit uns von Unzufriedenheit; und wenn jeder mehr seine </w:t>
      </w:r>
      <w:r>
        <w:rPr>
          <w:rStyle w:val="Fett"/>
        </w:rPr>
        <w:t>Pflichten</w:t>
      </w:r>
      <w:r>
        <w:t xml:space="preserve"> als seine </w:t>
      </w:r>
      <w:r>
        <w:rPr>
          <w:rStyle w:val="Fett"/>
        </w:rPr>
        <w:t>Rechte</w:t>
      </w:r>
      <w:r>
        <w:t xml:space="preserve"> im Auge hat, und vornämlich das zu erfüllen strebt, was er vor Gott gegen Andere schuldig ist, wenn jeder gegen den Andern recht dienstfertig ist um Gottes willen dann ist und wird selbst die böse Zeit eine gute, gesegnete Zeit. Ach, unsere Zeit gehört nicht uns, sondern Gott: deshalb müssen wir stets bei Ihm suchen, was wir zu tun haben, um die Zeit zu erfüllen, die Er uns gibt. Auch weiß Niemand, wie viel Zeit ihm Gott noch lässt; wohl aber kennen wir diejenige, die Er uns gegeben hat. Darum wollen wir die Zeit festhalten, die uns noch bleibt, und die Gelegenheit erfassen, um sie zu nutzen, und wirken mit Jesu, so lange es Tag ist. Amen. </w:t>
      </w:r>
    </w:p>
    <w:p w14:paraId="0FF6C6B2" w14:textId="77777777" w:rsidR="007A06F5" w:rsidRDefault="007A06F5" w:rsidP="007A06F5">
      <w:pPr>
        <w:pStyle w:val="berschrift2"/>
      </w:pPr>
      <w:r>
        <w:t>Epheser 5,16</w:t>
      </w:r>
    </w:p>
    <w:p w14:paraId="0931648C" w14:textId="77777777" w:rsidR="007A06F5" w:rsidRDefault="007A06F5" w:rsidP="007A06F5">
      <w:pPr>
        <w:pStyle w:val="StandardWeb"/>
      </w:pPr>
      <w:r>
        <w:t>Herr, das Böse willig zu erleiden,</w:t>
      </w:r>
      <w:r>
        <w:br/>
        <w:t>Aber selbst mit allem Ernst zu meiden,</w:t>
      </w:r>
      <w:r>
        <w:br/>
        <w:t>Dazu mache Du mich stets bereit;</w:t>
      </w:r>
      <w:r>
        <w:br/>
        <w:t>Lass im Streit mich niemals widerstreiten,</w:t>
      </w:r>
      <w:r>
        <w:br/>
        <w:t>Ob ich leide, niemals Leid bereiten,</w:t>
      </w:r>
      <w:r>
        <w:br/>
        <w:t xml:space="preserve">So mich schicken in die böse Zeit. </w:t>
      </w:r>
    </w:p>
    <w:p w14:paraId="46EB0615" w14:textId="77777777" w:rsidR="007A06F5" w:rsidRDefault="007A06F5" w:rsidP="007A06F5">
      <w:pPr>
        <w:pStyle w:val="StandardWeb"/>
      </w:pPr>
      <w:r>
        <w:t xml:space="preserve">Eph. 5,16. Schicket euch in die Zeit; denn es ist böse Zeit. </w:t>
      </w:r>
    </w:p>
    <w:p w14:paraId="41552873" w14:textId="77777777" w:rsidR="007A06F5" w:rsidRDefault="007A06F5" w:rsidP="007A06F5">
      <w:pPr>
        <w:pStyle w:val="StandardWeb"/>
      </w:pPr>
      <w:r>
        <w:t xml:space="preserve">Des Apostels Zeit war böse, die unsrige ist es auch. Obgleich das Christentum bereits achtzehn Jahrhunderte in der Welt ist, so ist doch die Zeit noch keine gute geworden, und wir müssen noch fortwährend uns in die böse Zeit schicken, sie als solche auskaufen und benutzen. Dennoch halten wir Alle fest an dem Glauben und an der Hoffnung. Es wird besser werden! Freilich nicht in irdischer Beziehung. Die Güter und Freuden der Erden werden, was sie stets zuvor waren, nichtig und unbefriedigend bleiben. Aber wohl in höherer Beziehung. Kommen wird einmal eine Zeit, wo die Strahlen des Evangeliums in alle Hütten und Paläste, in alle Gegenden und Winkel der Erde dringen, und die Sonne der Gerechtigkeit aufgehen wird in ihrer Macht und Heil unter ihren Flügeln. Dann, dann wird es besser werden! Die Finsternis wird vom Licht, der Irrtum von der Wahrheit, und die Sünde von der Gerechtigkeit verschlungen werden. - Aber freilich ehe der Sieg auf ewig erfochten ist, kommt noch manches Schwere, vor allem der letzte, heißeste Kampf. Doch lass dir nicht bange werden. Schicke dich in die Zeit. Du weißt ja: es ist herzlich gut gemeint mit der Christen Plagen. Wer die Leidenszeiten nicht für gute Zeiten halten kann, der kennt das Vaterherz Gottes noch nicht. Not ist kein Verderben. Wir müssen in Not hineinkommen, damit wir lernen, dass Er aus der Not herauszureißen versteht. Der Ofen der Trübsal wird siebenmal heißer gemacht, nicht dass wir von der Flamme verzehrt, sondern dass der Mut geprüft, der unreine Sinn geläutert, der Glaube bis zum Überwinden gestärkt, die Geduld geübt, die Ergebung vollendet und die Treue bewährt werde. Und bräche die Hütte, so kommt der neue Bau zum Vorschein, der aller Menschengewalt trotzt, und dem die böse Zeit nichts mehr anhaben kann. Mag's hienieden stürmen und toben! Wir warten des Heilandes, Jesu Christi, des Herrn, welcher unsern nichtigen Leib verklären wird, dass er ähnlich werde seinem verklärten Leibe, nach der Wirkung, nach welcher Er alle Dinge seiner Macht unterwerfen kann. </w:t>
      </w:r>
    </w:p>
    <w:p w14:paraId="7AFD8EED" w14:textId="77777777" w:rsidR="007A06F5" w:rsidRDefault="007A06F5" w:rsidP="007A06F5">
      <w:pPr>
        <w:pStyle w:val="StandardWeb"/>
      </w:pPr>
      <w:r>
        <w:t>Bilde mich, o Herr, nach Deinem Bilde</w:t>
      </w:r>
      <w:r>
        <w:br/>
        <w:t>Ganz in jene liebevolle, milde</w:t>
      </w:r>
      <w:r>
        <w:br/>
        <w:t>Herzensruhe, die es nie vergisst,</w:t>
      </w:r>
      <w:r>
        <w:br/>
        <w:t xml:space="preserve">Dass nicht, der vom Bösen wird </w:t>
      </w:r>
      <w:proofErr w:type="spellStart"/>
      <w:r>
        <w:t>gekränket</w:t>
      </w:r>
      <w:proofErr w:type="spellEnd"/>
      <w:r>
        <w:t>,</w:t>
      </w:r>
      <w:r>
        <w:br/>
        <w:t>Dass ja der, der Böses tut und denket,</w:t>
      </w:r>
      <w:r>
        <w:br/>
        <w:t xml:space="preserve">Einzig der Beklagenswerte ist. </w:t>
      </w:r>
    </w:p>
    <w:p w14:paraId="6C61216A" w14:textId="77777777" w:rsidR="007A06F5" w:rsidRDefault="007A06F5" w:rsidP="007A06F5">
      <w:pPr>
        <w:pStyle w:val="StandardWeb"/>
      </w:pPr>
      <w:r>
        <w:t>Niemals schaltst Du, wurdest Du gescholten,</w:t>
      </w:r>
      <w:r>
        <w:br/>
        <w:t>Hast mit Bösem Böses nie vergolten,</w:t>
      </w:r>
      <w:r>
        <w:br/>
        <w:t>Und Du, Heil'ger, fühltest es doch weit</w:t>
      </w:r>
      <w:r>
        <w:br/>
        <w:t>Schmerzlicher, als ich in meinen Sünden,</w:t>
      </w:r>
      <w:r>
        <w:br/>
        <w:t xml:space="preserve">Meiner Schuld es jemals </w:t>
      </w:r>
      <w:proofErr w:type="spellStart"/>
      <w:r>
        <w:t>werd</w:t>
      </w:r>
      <w:proofErr w:type="spellEnd"/>
      <w:r>
        <w:t>' empfinden,</w:t>
      </w:r>
      <w:r>
        <w:br/>
        <w:t xml:space="preserve">Wie so böse war und ist die Zeit. </w:t>
      </w:r>
    </w:p>
    <w:p w14:paraId="654BE182" w14:textId="77777777" w:rsidR="007A06F5" w:rsidRDefault="007A06F5" w:rsidP="007A06F5">
      <w:pPr>
        <w:pStyle w:val="StandardWeb"/>
      </w:pPr>
      <w:r>
        <w:t>Sei mir nah, mein Herr, mein rechter Friede,</w:t>
      </w:r>
      <w:r>
        <w:br/>
        <w:t>Dass ich im Erdulden nie ermüde,</w:t>
      </w:r>
      <w:r>
        <w:br/>
        <w:t>Sei mir nah, Du meine Seligkeit;</w:t>
      </w:r>
      <w:r>
        <w:br/>
        <w:t>Stärke Du die arme, schwache Seele,</w:t>
      </w:r>
      <w:r>
        <w:br/>
        <w:t>Dass Dein sanfter Sinn ihr niemals fehle,</w:t>
      </w:r>
      <w:r>
        <w:br/>
        <w:t xml:space="preserve">Sich zu schicken in die böse Zeit. </w:t>
      </w:r>
    </w:p>
    <w:p w14:paraId="2B1717C3" w14:textId="77777777" w:rsidR="007A06F5" w:rsidRDefault="007A06F5" w:rsidP="007A06F5">
      <w:pPr>
        <w:pStyle w:val="StandardWeb"/>
      </w:pPr>
      <w:r>
        <w:t>Dass sie in Geduld sich allzeit fasse</w:t>
      </w:r>
      <w:r>
        <w:br/>
        <w:t>Und es niemals sich befremden lasse,</w:t>
      </w:r>
      <w:r>
        <w:br/>
        <w:t>Widerfährt ihr manches Kreuz und Leid.</w:t>
      </w:r>
      <w:r>
        <w:br/>
        <w:t>Zeige Du ihr Deinen Himmel offen,</w:t>
      </w:r>
      <w:r>
        <w:br/>
        <w:t>Und lass in der bösen Zeit sie hoffen</w:t>
      </w:r>
      <w:r>
        <w:br/>
        <w:t xml:space="preserve">Auf die gute, die </w:t>
      </w:r>
      <w:proofErr w:type="spellStart"/>
      <w:r>
        <w:t>verheiß'ne</w:t>
      </w:r>
      <w:proofErr w:type="spellEnd"/>
      <w:r>
        <w:t xml:space="preserve"> Zeit. </w:t>
      </w:r>
    </w:p>
    <w:p w14:paraId="2FF75E05" w14:textId="77777777" w:rsidR="007A06F5" w:rsidRDefault="007A06F5" w:rsidP="007A06F5">
      <w:pPr>
        <w:pStyle w:val="berschrift2"/>
      </w:pPr>
      <w:r>
        <w:t>Epheser 6.</w:t>
      </w:r>
    </w:p>
    <w:p w14:paraId="3FDEB8EA" w14:textId="77777777" w:rsidR="007A06F5" w:rsidRDefault="007A06F5" w:rsidP="007A06F5">
      <w:pPr>
        <w:pStyle w:val="StandardWeb"/>
      </w:pPr>
      <w:r>
        <w:t xml:space="preserve">Allmächtiger Gott, barmherziger Vater, Du siehst an das Elend Deiner armen Kinder in dieser Welt, wie wir mit so vielen Feinden äußerlich und innerlich umgeben sind, welche uns auf allerlei Weise versuchen und zum Bösen verführen wollen, und wie es nicht bloß menschliche Angriffe sind, mit denen wir allenfalls fertig werden könnten, sondern auch satanische, listige Anläufe des Teufels und Geistigkeiten der Bosheit, den Lüsten des Fleisches schmeichelnde Kunst und Poesie, vom Glauben abtrünnig gewordene Philosophie und Wissenschaft, zur Selbstvergötterung gewordene Erhebung des menschlichen Geiste. Öffne uns die Augen je mehr und mehr, dass wir unsere Gefahr gründlich erkennen und deswegen fleißig wachen, dass wir unsern Feinden keinen Vorteil über uns gestatten, viel weniger uns selbst mutwillig in die Gefahr der Versuchung stürzen. Lass uns die Vollrüstung Gottes ergreifen, wie sie uns Paulus angegeben hat, alle Schutz- und Trutzwaffen des heiligen Geistes, die fünf Schutzwaffen der in der Schrift geoffenbarten göttlichen Wahrheit, der in Christo uns gebotenen Gerechtigkeit, des im Evangelio dargebotenen göttlichen Friedens, des großen denkenden Glaubensschildes und des Helms der Hoffnung auf die künftige selige </w:t>
      </w:r>
      <w:proofErr w:type="spellStart"/>
      <w:r>
        <w:t>Sabbatsruhe</w:t>
      </w:r>
      <w:proofErr w:type="spellEnd"/>
      <w:r>
        <w:t xml:space="preserve"> der Kinder Gottes, und die eine Angriffswaffe des Wortes Gottes. Erfülle uns insbesondere mit dem Geiste des Gebets, mit demselben alle jene Waffen zu erlangen, fest anzulegen und siegreich anzuwenden. Nur Gebetsmenschen sind rechte Streiter Christi; aber die Gebete müssen, wenn sie wirksam sein sollen, nicht aus dem natürlichen Geist oder aus der Einbildungskraft kommen, sondern aus dem heiligen Geist. Die tödlichsten Schwertstreiche, die dem Feinde allezeit von den Kämpfern Christi sind beigebracht worden, sind die Bitten und das Flehen im Geist; die Seufzer, die Dein Geist, o Herr, in uns erweckt, sind zugleich ein Angeld, dass Du sie erhören willst. Wirke Du denn selbst in uns diese Bitten und dieses Flehen im Geist, dann werden alle andern Waffenstücke dem Doppelzwecke des Angriffs und der Verteidigung redlich dienen, und wir werden in Deiner Kraft ritterlich ringen, siegreich überwinden und dereinst die Krone der Ehren erlangen. Amen. </w:t>
      </w:r>
    </w:p>
    <w:p w14:paraId="5E68AD57" w14:textId="77777777" w:rsidR="007A06F5" w:rsidRDefault="007A06F5" w:rsidP="007A06F5">
      <w:pPr>
        <w:pStyle w:val="berschrift1"/>
        <w:rPr>
          <w:sz w:val="48"/>
        </w:rPr>
      </w:pPr>
      <w:r>
        <w:t>Andachten zum Philipperbrief</w:t>
      </w:r>
    </w:p>
    <w:p w14:paraId="70CED59E" w14:textId="77777777" w:rsidR="007A06F5" w:rsidRDefault="007A06F5" w:rsidP="007A06F5">
      <w:pPr>
        <w:pStyle w:val="berschrift2"/>
      </w:pPr>
      <w:r>
        <w:t>Philipper 1.</w:t>
      </w:r>
    </w:p>
    <w:p w14:paraId="49E607A2" w14:textId="77777777" w:rsidR="007A06F5" w:rsidRDefault="007A06F5" w:rsidP="007A06F5">
      <w:pPr>
        <w:pStyle w:val="StandardWeb"/>
      </w:pPr>
      <w:r>
        <w:t xml:space="preserve">Als die Gemeinde zu Philippi gehört hatte, dass Paulus in Rom um des Evangelii willen gefangen saß, schickte sie den Epaphroditus dorthin mit einer Gabe für den Apostel. Durch ihn erhielt Paulus zugleich Nachrichten von dem Zustand der Gemeinde, die teils sehr erfreulich waren, teils aber auch Befürchtungen erregen mussten, weil Irrlehrer, wie in Galatien, aufgetreten waren, die neben Christo das mosaische Gesetz wollten gehalten wissen. Paulus schrieb daher diesen Brief an die Philipper und sandte ihn durch </w:t>
      </w:r>
      <w:proofErr w:type="spellStart"/>
      <w:r>
        <w:t>Epaphrodit</w:t>
      </w:r>
      <w:proofErr w:type="spellEnd"/>
      <w:r>
        <w:t xml:space="preserve"> zurück. Er versichert die Gemeinde seiner Liebe und Fürbitte, teilt ihr sodann Nachrichten mit über seinen äußern und innern Zustand, und ermahnt sie zur Standhaftigkeit. Dabei sagt er von sich: </w:t>
      </w:r>
      <w:r>
        <w:rPr>
          <w:rStyle w:val="Fett"/>
        </w:rPr>
        <w:t>Christus ist mein Leben</w:t>
      </w:r>
      <w:r>
        <w:t xml:space="preserve">. Großes Wort, nur in meines Gottes Worte, nur an Jesu Herzen gefunden! Großer Apostel, dürfte ich dir’s nachsprechen! O Jesus, mein Heiland und Herr, wärest Du auch mein Leben! Du einziges Licht der Seelen, ihr Friede, ihre Seligkeit! O wäre mein Geist von Deinem Geiste umfangen und Deine Liebe meiner Seele Glut! Deine Gedanken allein meine Gedanken, und Deine heiligen Wege meine Wege, und Deine heiligen Triebe meine Triebe! Doch, das wirst Du mir werden; Dein Geist sagt es mir zu, und Deine Liebe und Treue tragen ja doch allein mein armes Leben! Ohne Dich ist mir die schöne Welt wüste, aller Welt Geister sind mir fremde, unheilige, unselige Geister; aller Welt Dinge Leerheit, Eitelkeit, Kummer meiner Seele; nur bei Dir ist mir eine Freude Freude, der Frieder erquickend, die Lieb köstlich, das Leben ein Leben; nur bei Dir habe ich Ruhe für meine Seele, und kann dann auch wie Paulus hinzufügen: </w:t>
      </w:r>
      <w:r>
        <w:rPr>
          <w:rStyle w:val="Fett"/>
        </w:rPr>
        <w:t>und Sterben ist mein Gewinn</w:t>
      </w:r>
      <w:r>
        <w:t xml:space="preserve">, das Ende alles Ringens und Leidens, die Erlösung von allen Beschwerden dieses armen, vergänglichen Lebens und Eingang in jene selige Ewigkeit, wo keine Sünde mehr sein wird und darum auch kein Leid und Tod ewiglich. Ohne Dich sind Leben und Tod zwei große Übel, und wir wissen nicht, welches das geringere ist; in und mit Dir ist aber Leben und Tod gut, beides eine Gnade Gottes, und wir können das Leben lieben und den Tod wünschenswert finden. Amen. </w:t>
      </w:r>
    </w:p>
    <w:p w14:paraId="18BFA7CC" w14:textId="77777777" w:rsidR="007A06F5" w:rsidRDefault="007A06F5" w:rsidP="007A06F5">
      <w:pPr>
        <w:pStyle w:val="berschrift2"/>
      </w:pPr>
      <w:r>
        <w:t>Philipper 2,1-11.</w:t>
      </w:r>
    </w:p>
    <w:p w14:paraId="0B94FDB3" w14:textId="77777777" w:rsidR="007A06F5" w:rsidRDefault="007A06F5" w:rsidP="007A06F5">
      <w:pPr>
        <w:pStyle w:val="StandardWeb"/>
      </w:pPr>
      <w:r>
        <w:t xml:space="preserve">Herr Jesu, lebendiger Heiland, Du hast Dich nach Deiner Auferstehung Deinen vorerwählten Zeugen durch so mancherlei Erweisungen als lebendig dargestellt, und von da an als Gottes Sohn in der Kraft nach dem Geist der Heiligkeit bewiesen: ach. so gehe denn mein armes Herz nicht vorbei, sondern offenbare Dich mir auch, dass ich Dich sehe in Deiner Lebenskraft, besonders an dem Abend dieses Tages. Ja, lass mich nur Dein Herz sehen, getreuer Heiland, welches Du in Deiner Auferstehung den Deinen geoffenbart hast; so genüget mir. Dein treues Herz hat sich am ersten nach den Elenden umgesehen; ja, die Allerelendesten waren die nächsten an Deinem Herzen. Maria Magdalena, von welcher Du sieben Teufel ausgetrieben hattest, durfte Dir am ersten Deine für sie insonderheit durchgrabenen Füße küssen. Petro, der Dich dreimal verleugnet hatte, ließest Du es am ersten mit Namen durch Deine Engel und Jüngerinnen sagen: dass Du ihm zu gut von den Toten auferstanden seiest; ja, er durfte Dich und Dein Herz der Lieb zu den tiefgefallenen Sündern am ersten unter allen Aposteln sehen. Thomas hatte sich so sehr verirrt und verwirrt durch seinen Unglauben und durch seine </w:t>
      </w:r>
      <w:proofErr w:type="spellStart"/>
      <w:r>
        <w:t>Härtigkeit</w:t>
      </w:r>
      <w:proofErr w:type="spellEnd"/>
      <w:r>
        <w:t xml:space="preserve"> des Herzens; und Du hast ihn mit so besonderer Treue und Erbarmung wieder angenommen. Ach, so bitte ich noch einmal flehentlich und inniglich: gehe doch an mir nicht vorbei in diesen Tagen, an diesem Abend, in dieser Nacht. Ich bedarf Deiner Erscheinung und der Offenbarung Deines treuen Herzens so wohl, als jene, Deine Jünger und Jüngerinnen nimmer. Ich bin viel elender als Maria Magdalena; denn ich liebe Dich noch lange nicht so wie sie, und habe Dich gestern und heute nicht so vor Aufgang der Sonne, nicht mit so heißen Tränen, nicht ohne so alle Vernunftbedenklichkeit in lauterer Liebesbrunst gesucht, wie sie. Ich bin viel elender als Simon Petrus; denn es hat weder die Predigt von Deinem Kreuz, noch das Wort des Lebens von Deiner Auferstehung, welches ich in diesen Tagen so reichlich gehört, mein Herz so zerschmelzet, und meine Augen so zu Tränenquellen gemacht, wie Petri Herz auf einen einzigen Blick von Deinem Angesicht wie Wachs zerschmolzen, und seine Augenlider wie Wasser flossen über sein Verderben. Ich bin viel elender als Thomas; denn Thomas blieb nur acht Tage im Unglauben, ich aber, ach Du Herr, wie lange? So wende Dich denn zu mir in Gnaden. Nahe Dich zu mir. Neige Dein Herz zu meinem Herzen, so neiget sich mein Herz zu Deinem Herzen. Rühre es, so lebet es. Entzünde es, so glühet es. Öffne es, so tut es Dir sich auf, dass Du eingehen und es mit Deiner Liebe durchdringen kannst. Was hilft </w:t>
      </w:r>
      <w:proofErr w:type="spellStart"/>
      <w:r>
        <w:t>mir’s</w:t>
      </w:r>
      <w:proofErr w:type="spellEnd"/>
      <w:r>
        <w:t xml:space="preserve">, dass ich lebe, wenn ich nicht in Dir lebe, und wenn Du nicht in mir lebest? Wie kann ich ruhig schlafen in dieser Nacht, wenn Deine Liebe nicht mein Panier über mir ist? Wo soll ich hin in meinem Leiden, wenn </w:t>
      </w:r>
      <w:proofErr w:type="spellStart"/>
      <w:r>
        <w:t>mir’s</w:t>
      </w:r>
      <w:proofErr w:type="spellEnd"/>
      <w:r>
        <w:t xml:space="preserve"> Deine Liebe nicht heiligt und versüßt? Und wie fürchterlich und schrecklich wird das Ende meines Lebens sein, wenn ich Dich, den Ersten und Letzten und Lebendigen, der allein die Schlüssel der Hölle und des Todes hat, nicht in meinem Herzen wohnend und herrschend habe? Darum erfülle auch an mir Deine teure Verheißung: „Ich lebe, und ihr werdet auch leben. Und wer da lebet und glaubet an mich, der soll nimmermehr sterben.“ Ich glaube es, lieber Herr, hilf mir von meinem Unglauben. </w:t>
      </w:r>
    </w:p>
    <w:p w14:paraId="6DD58588" w14:textId="77777777" w:rsidR="007A06F5" w:rsidRDefault="007A06F5" w:rsidP="007A06F5">
      <w:pPr>
        <w:pStyle w:val="StandardWeb"/>
      </w:pPr>
      <w:r>
        <w:t xml:space="preserve">Durch Deine Auferstehung und Himmelfahrt hilf mir, lieber Herr Gott. O Leben, leb’ in mir, und lass in Dir mich leben. Amen. </w:t>
      </w:r>
    </w:p>
    <w:p w14:paraId="33709384" w14:textId="77777777" w:rsidR="007A06F5" w:rsidRDefault="007A06F5" w:rsidP="007A06F5">
      <w:pPr>
        <w:pStyle w:val="berschrift2"/>
      </w:pPr>
      <w:r>
        <w:t>Philipper 2.</w:t>
      </w:r>
    </w:p>
    <w:p w14:paraId="00D7F205" w14:textId="77777777" w:rsidR="007A06F5" w:rsidRDefault="007A06F5" w:rsidP="007A06F5">
      <w:pPr>
        <w:pStyle w:val="StandardWeb"/>
      </w:pPr>
      <w:r>
        <w:t xml:space="preserve">Nachdem der Apostel im Anfange dieses Kapitels zur Liebe und Demut nach dem großen Vorbilde Christi ermahnt hat, gibt er den Philippern Nachricht von zwei treuen Gehilfen bei der Verkündigung des Evangeliums, Titus und Epaphroditus. Auch an mich ist die hohe Ermahnung gerichtet, </w:t>
      </w:r>
      <w:r>
        <w:rPr>
          <w:rStyle w:val="Fett"/>
        </w:rPr>
        <w:t>mit Furcht und Zittern zu schaffen dass ich selig werde</w:t>
      </w:r>
      <w:r>
        <w:t xml:space="preserve">. Es ist ja dies die Aufgabe aller Stunden, aller Tage des ganzen Lebens; es gibt dies erst unserm sonst so kurzen und eitlen Leben, auf Erden eine Bedeutung und einen wahren, ewigen Wert. Dies eine Geschäft immerdar vor den Augen unverrückt, und wir haben nicht umsonst gelebt und geliebt, nicht umsonst uns gefreut, nicht umsonst gelitten und geweint, gearbeitet und gekämpft. Aber freilich ist diese Aufgabe für unsere eigenen Kräfte viel zu hoch, und wir können nur mit Furcht und Zittern daran denken. Gottlob, dass der Apostel hinzusetzt: </w:t>
      </w:r>
      <w:r>
        <w:rPr>
          <w:rStyle w:val="Fett"/>
        </w:rPr>
        <w:t>Denn Gott ist es, der da wirket in uns beides, das Wollen und das Vollbringen, nach Seinem Wohlgefallen.</w:t>
      </w:r>
      <w:r>
        <w:t xml:space="preserve"> Im Werke des Heils ist Er Anfang, Fortgang und Ende. Er gibt uns, was wir uns selbst zu geben nicht vermögen; Er gibt uns in Christo wieder, was wir in der Sünde verloren, Heil, Leben und Seligkeit; Er gibt Wollen und Vollbringen, beides vom dem ersten Zuge des neuen göttlichen Lebens an bis zu dem Höchsten und Seligsten, zu der vollen Freiheit, Macht und Herrlichkeit der Kinder Gottes, und Er hat sein gnädiges Wohlgefallen daran. Sind wir eitel, Er ist wahrhaftig! sind wir untreu, Er ist getreu; vermögen wir nichts, Er vermag Alles; haben wir von uns nichts, er gibt uns Alles. Haben wir in uns nur Unreines und Sünde, Er macht uns rein und heilig, Er macht in uns Alles neu. Herr Jesu, ich glaube es Dir; o mache auch in mir Alles neu und fahre fort zu wirken Wollen und Vollbringen des Guten nach Deinem Wohlgefallen, damit ich durch Dich vor Gott gerecht und selig werde. Amen. </w:t>
      </w:r>
    </w:p>
    <w:p w14:paraId="776C4CBB" w14:textId="77777777" w:rsidR="007A06F5" w:rsidRDefault="007A06F5" w:rsidP="007A06F5">
      <w:pPr>
        <w:pStyle w:val="berschrift2"/>
      </w:pPr>
      <w:r>
        <w:t>Philipper 3.</w:t>
      </w:r>
    </w:p>
    <w:p w14:paraId="10C89481" w14:textId="77777777" w:rsidR="007A06F5" w:rsidRDefault="007A06F5" w:rsidP="007A06F5">
      <w:pPr>
        <w:pStyle w:val="StandardWeb"/>
      </w:pPr>
      <w:r>
        <w:t xml:space="preserve">Paulus warnt vor den jüdischen Irrlehrern, entwickelt die Nichtigkeit ihrer irdischen Vorzüge und seine wahre und alleinige Gerechtigkeit in Christo, und ermahnt endlich, ihm nachzufolgen, mit Vorhaltung der großen Hoffnung der dereinstigen völligen Verklärung. Nach dieser Verklärung, nach der Herrlichkeit Deines Hauses sehnt sich auch mein Geist, o Herr, und Dein unwürdiges Kind begehrt zum Anschauen Deiner Klarheit zu gelangen. Wann werde ich kommen vor Dein Angesicht, wann werde ich vollendet werden? – Und werde ich würdig sein, Dein Heiligtum zu betreten? Du allein, o Herr, kannst nur die Pforten öffnen, die mich zu Deinem Lichte führen, und nur Du kannst machen, dass meine Hoffnung nicht zu Schanden wird. O verschmähe mich nicht und erbarme Dich mein, hilf mir durch Deinen mächtigen Arm, und lass mich nicht verloren gehen vor Deinem Angesicht durch meine Sünden! Nach Dir dürstet meine Seele, nach Dir, dem lebendigen Gott! Wann werde ich von der dürren Erde zu den Wassern des ewigen Heils gelangen; wann wirst Du meinen Durst stillen und mich tränken vor Deinem Angesicht, Du Quelle alles Lebens? Herrlicher und schöner Tag, den kein Abend endet; wenn die Stimme des Lobes und des Frohlockens gehört wird; wo Freude ohne Traurigkeit kund wird, Freude der Ewigkeit! Dort ist Alles vollkommen, und nichts dort, was Du nicht willst. Kein Feind, kein Fallstrick drohet mehr, sondern die höchste Ruhe und ungetrübte Seligkeit sind das ewige Erbe aller derer, die in Deinem Anschauen versammelt sind. O wann werde ich eingehen und Dich schauen; wann wird die große Erscheinung Deiner Herrlichkeit mein Teil? Ich warte meines Heilandes Jesu Christi, welcher meinen nichtigen Leib verklären wird, dass er ähnlich werde seinem verklärten Liebe. Komm, Herr Jesu, und führe mich, und mir wird wohl sein. Führe meine Seele aus ihren Banden, dass sie Deines heiligen Namens sich freue. Höre mich, Herr, und leite mich aus den Unruhen des zeitlichen Lebens in den Hafen der ewigen Seligkeit. Selig sind, welche die Gefahren des stürmischen Meeres dieses Lebens überwunden haben, und zu Dir, dem sichern Hafen, zu gelangen gewürdigt wurden! Amen. </w:t>
      </w:r>
    </w:p>
    <w:p w14:paraId="79F5CD89" w14:textId="77777777" w:rsidR="007A06F5" w:rsidRDefault="007A06F5" w:rsidP="007A06F5">
      <w:pPr>
        <w:pStyle w:val="berschrift2"/>
      </w:pPr>
      <w:r>
        <w:t>Philipper 4.</w:t>
      </w:r>
    </w:p>
    <w:p w14:paraId="65DAF535" w14:textId="77777777" w:rsidR="007A06F5" w:rsidRDefault="007A06F5" w:rsidP="007A06F5">
      <w:pPr>
        <w:pStyle w:val="StandardWeb"/>
      </w:pPr>
      <w:r>
        <w:t xml:space="preserve">Die Philipper hatten dem Apostel eine Unterstützung durch Epaphroditus geschickt. Paulus erkennt ihre Liebe, spricht seine Freude darüber aus und seine Dankbarkeit, ja, sagt es ihnen mehr als einmal, dass sie Gutes an ihm getan. Aber er freut sich nicht wie </w:t>
      </w:r>
      <w:proofErr w:type="spellStart"/>
      <w:r>
        <w:t>Irdischgesinnte</w:t>
      </w:r>
      <w:proofErr w:type="spellEnd"/>
      <w:r>
        <w:t xml:space="preserve"> der irdischen Gaben allein, auch nicht wie Kleinmütige nach jeder sichtbaren Hilfe in ihrem Kleinglauben gierig sind; er hatte auf den Wegen des Herrn ein Anderes gelernt, nämlich: in den misslichsten Zeiten und den drückendsten Lagen überall und in Allem sich genügen zu lassen. Fragst du: wie denn das? Calvin antwortet: „Denn die Heiligen wissen, dass es also Gott gefällt. Darum aber messen sie, was da genüget, nicht nach der Fülle der Dinge, sondern nach dem Willen des Herrn, den sie aus dem, was da ist, erkennen, dieweil sie überzeugt sind, dass ihre Sachen durch Seinen Willen und Seine Fürsorge regiert sind.“ Freilich ist solches </w:t>
      </w:r>
      <w:proofErr w:type="spellStart"/>
      <w:r>
        <w:t>Sichgenügenlassen</w:t>
      </w:r>
      <w:proofErr w:type="spellEnd"/>
      <w:r>
        <w:t xml:space="preserve"> eine schwere Kunst dem unruhigen, begehrlichen Sinne der Menschen, und stehet nur im kindlichen </w:t>
      </w:r>
      <w:r>
        <w:rPr>
          <w:rStyle w:val="Fett"/>
        </w:rPr>
        <w:t>Glauben</w:t>
      </w:r>
      <w:r>
        <w:t xml:space="preserve"> an den treuen, und gnädigen Herrn, der jeden Bissen Brotes als Gnadenbrot ansieht, der bei Christo gelernt hat, was der wahre Reichtum ist, was Hoheit und Niedrigkeit in Gottes Augen und die einzige Freude und Ehre der Seelen. Des Glaubens Güter machen die Seele reich; das sonst so unersättliche Begehren des Fleisches, der Sinne, des Herzens legt sich; man genießt das Irdische mit Dank, doch als zur Not, am Wege, und bleibt nicht darinnen; höher strebt und lebt das Herz. In der Güter Fülle schwelgt man nicht; im Hunger verhungert man nicht; man begehrt weniger, und mit Wenigerem reicht man aus; man weiß von Mangel, und leidet doch nicht Mangel; man freut sich an den Brosamen, die von dem reichen Tische des Herrn herabfallen; ja, sollten auch die Brosamen eine Weile ausbleiben, man glaubt, wartet, harret, und harret nicht vergebens, denn der Herr ist nahe; man vermag das Alles durch den, der uns mächtig macht, Christus. Amen. Halleluja! </w:t>
      </w:r>
    </w:p>
    <w:p w14:paraId="1BFDD696" w14:textId="77777777" w:rsidR="007A06F5" w:rsidRDefault="007A06F5" w:rsidP="007A06F5">
      <w:pPr>
        <w:pStyle w:val="berschrift1"/>
        <w:rPr>
          <w:sz w:val="48"/>
        </w:rPr>
      </w:pPr>
      <w:r>
        <w:t>Andachten zum Kolosserbrief</w:t>
      </w:r>
    </w:p>
    <w:p w14:paraId="741DF448" w14:textId="77777777" w:rsidR="007A06F5" w:rsidRDefault="007A06F5" w:rsidP="007A06F5">
      <w:pPr>
        <w:pStyle w:val="berschrift2"/>
      </w:pPr>
      <w:r>
        <w:t>Kolosser 1.</w:t>
      </w:r>
    </w:p>
    <w:p w14:paraId="3C316C69" w14:textId="78E3A960" w:rsidR="007A06F5" w:rsidRDefault="007A06F5" w:rsidP="007A06F5">
      <w:pPr>
        <w:pStyle w:val="StandardWeb"/>
      </w:pPr>
      <w:r>
        <w:t xml:space="preserve">Die Gemeinde zu </w:t>
      </w:r>
      <w:r w:rsidR="00FD7B96">
        <w:t>Kolossä</w:t>
      </w:r>
      <w:r>
        <w:t xml:space="preserve">, einer Stadt in Kleinasien, war durch Epaphras, einen Schüler Pauli, gegründet worden. Durch eben diesen Epaphras hatte der Apostel in seinem Gefängnis zu Rom erfahren, dass sich Irrlehrer eingeschlichen, die die Gemeinde von der erkannten Wahrheit abzubringen suchten, und mit einer gewissen morgenländischen Philosophie die strenge Beobachtung des mosaischen Zeremonialgesetzes verbanden, ihren Leib kasteiten, dadurch mit höheren Geistern in Verbindung zu treten und durch sie den Zugang zu Gott zu erlangen glaubten. Paulus dankt in diesem Briefe zuerst Gott für die Bekehrung der Kolosser und bittet ihn für ihr inneres Wachstum, indem er sie an das große Werk Christi und an sein Apostelamt erinnert. Dabei sagt er V. 24: „Ich erstatte an meinem Fleisch, was noch mangelt an Trübsalen in Christo, für seinen Leib, welcher ist die Gemeinde.“ Er unterscheidet ein doppeltes Leiden Christi, das eine, welches Er in den Tagen seines Fleisches an seinem eignen Leibe ausgestanden, da Er ein Fluch für uns ward; - von diesem versöhnenden Leiden des Herrn ist auch nicht das Geringste rückständig geblieben; das andere, welches Er an seinem geistlichen Leibe, welcher die Gemeinde ist, erduldet, nämlich die Bedrängnisse seiner Gläubigen, - dieser Leiden Maaß ist nicht voll, so lange noch Heilige übrig sind in der Welt, die um Christi willen leiden müssen; es sind Leiden, nicht der Versöhnung, sondern der Heiligung. dieses Maaß der Leiden half Paulus füllen an seinem Teil für die ganze Christenheit. Und doch immer müssen wir sagen, was wir als Christen leiden, das leiden wir als Glieder des Leibes Christi, trinken mit allen unsern Brüdern den Kelch der Gemeinde, und helfen miteinander das Gefäß der Trübsale Christi füllen, bis es voll ist und der Herr spricht: es ist geschehen, es ist vollbracht! Da werden wir selber stark und stärken auch die Brüder, und tragen so in aller Weise zur Vollendung der Gemeinde bei. Herr, segne dazu auch meine Leiden und Trübsale! Amen. </w:t>
      </w:r>
    </w:p>
    <w:p w14:paraId="4F18D488" w14:textId="77777777" w:rsidR="007A06F5" w:rsidRDefault="007A06F5" w:rsidP="007A06F5">
      <w:pPr>
        <w:pStyle w:val="berschrift2"/>
      </w:pPr>
      <w:r>
        <w:t>Kolosser 2.</w:t>
      </w:r>
    </w:p>
    <w:p w14:paraId="069E3DD3" w14:textId="77777777" w:rsidR="007A06F5" w:rsidRDefault="007A06F5" w:rsidP="007A06F5">
      <w:pPr>
        <w:pStyle w:val="StandardWeb"/>
      </w:pPr>
      <w:r>
        <w:t xml:space="preserve">Paulus warnt die Kolosser vor den falschen Lehrern, welche Christum nicht als Grund aller Weisheit und Seligkeit anerkannten, und er mahnt sie darauf zum Festhalten der erkannten Wahrheit und zu einem derselben gemäßen Sinn und Wandel. Er bittet sie, sich ja nicht das Ziel des himmlischen Kleinods verrücken zu lassen und den falschen Weg jener Irrlehre zu betreten, den Weg einer mit heuchlerischer Demut verbundenen Engelverehrung und einer völlig verkehrten Enthaltsamkeit. Ohne Christum kommt Niemand zum Vater; aber Christus reicht auch aus als Mittler, und der Mensch bedarf dazu nicht noch der Engel; es ist eine Verleugnung Christi, worauf jeder Engeldienst beruht. Wie eng auch die Engel im Himmel mit uns verbunden und für uns tätig sind zu unserm Heil: unsere Mittler sind sie in keiner Weise, und unsere Kniee sollen wir nicht vor ihnen beugen. Christus ist und bleibt unser einiger Mittler, durch den wir einen freudigen Zugang zu Gott haben, den wir uns auch bewahren wollen bis an unser Ende. – Ebenso wenig vermögen die verkehrten Enthaltsamkeitsregeln, die Entziehung gewisser Speisen, die Ehelosigkeit, die Klostergelübde uns zu rechtfertigen, noch uns innerlich zu fördern; sie sind vielmehr unverträglich mit dem Stande und der Hoffnung eines gläubigen Christen, der den alttestamentlichen Satzungen abgestorben und der herrlichen Freiheit der Kinder Gottes ist teilhaftig geworden. Solche Enthaltsamkeit ist nichts als eine selbsterwählte Geistlichkeit oder Dienst, befördert nur den Hochmut, versündigt sich an dem Leibe, der ein Tempel Gottes ist, und nährt erst recht die böse Lust und das Fleisch. Wie kann die Seele noch rüstig sein zum Kampfe, wenn sie mit dem leidenden Körper leiden muss? wie kann es heißen, das Fleisch kreuzigen, wenn man durch selbsterwählte Werke den Hochmut mehrt? Wachen und beten, mäßig und nüchtern sein, das ist die rechte Kreuzigung des Fleisches. Herr, ich danke Dir für diese Aufschlüsse; lass sie in mir Licht und Leben werden. Amen. </w:t>
      </w:r>
    </w:p>
    <w:p w14:paraId="7FB68803" w14:textId="77777777" w:rsidR="007A06F5" w:rsidRDefault="007A06F5" w:rsidP="007A06F5">
      <w:pPr>
        <w:pStyle w:val="berschrift2"/>
      </w:pPr>
      <w:r>
        <w:t>Kolosser 3.</w:t>
      </w:r>
    </w:p>
    <w:p w14:paraId="188CDC6B" w14:textId="1831476D" w:rsidR="007A06F5" w:rsidRDefault="007A06F5" w:rsidP="007A06F5">
      <w:pPr>
        <w:pStyle w:val="StandardWeb"/>
      </w:pPr>
      <w:r>
        <w:t xml:space="preserve">Es sind die häuslichen Pflichten und die allgemeinen Pflichten der Nächstenliebe, zu denen Paulus die Kolosser auffordert. Indem ich sie lese, muss ich flehen: Du barmherziger Vater im Himmel, ich klage Dir meines Herzens </w:t>
      </w:r>
      <w:proofErr w:type="spellStart"/>
      <w:r>
        <w:t>angeborne</w:t>
      </w:r>
      <w:proofErr w:type="spellEnd"/>
      <w:r>
        <w:t xml:space="preserve"> Unart, dass ich mich mit Unfreundlichkeit oft an meinem Nächsten versündigt habe, mich seines Elends nicht angenommen, kein brüderliches Mitleid mit ihm gehabt, ihn in seinem Elende verlassen, nicht besucht, nicht getröstet, ihm nicht geholfen und mich also von meinem Fleische entzogen habe. Hierin habe ich nicht gehandelt als ein Kind Gottes. Ach, vergib mir diese schwere Sünde, und rechne mir dieselbe nicht zu. Nimm das barmherzige Herz Deines lieben Sohnes an für meine Sünde, decke zu und vergiss meine Unbarmherzigkeit um seiner Barmherzigkeit willen. Gib mir aber ein barmherziges Herz, welches da jammert meines Nächsten Elend, und lass mich bald und leicht zu Mitleid bewegt werden, wie das Edle Gemüt meines Herrn Jesu Christi ganz mitleidig ist, welchen unser Elend bald jammert und zu Herzen geht. Gib mir Gnade, dass ich meines Nächsten Kreuz helfe lindern und nicht größer machen; dass ich ihn tröste, gern helfe, und nicht liebe mir der Zunge, sondern mit der Tat und Wahrheit. Gib mir ein solch Herz, o Vater, dass ich gleich wie Du mit </w:t>
      </w:r>
      <w:proofErr w:type="spellStart"/>
      <w:r>
        <w:t>Gelindigkeit</w:t>
      </w:r>
      <w:proofErr w:type="spellEnd"/>
      <w:r>
        <w:t xml:space="preserve"> richte, alles lieblose Urteil meide und gern die strenge Gerechtigkeit durch die Liebe mildere. Denn die Barmherzigkeit rühmt sich wider das Gericht. Ach lieber Gott, Du hast Gefallen an Barmherzigkeit und nicht am Opfer. Ach, Herr, so lass mich denn anziehen herzliches Erbarmen, Freundlichkeit, Demut, Geduld, dass ich gern vergebe, wie mir Christus vergeben hat. Lass mich Deine große Barmherzigkeit erkennen; denn ich bin viel zu geringer aller Barmherzigkeit, die Du von Mutterleibe an mir getan hast. Deine Barmherzigkeit ist mir zuvorgekommen, da ich in Sünden lag; sie wartet auch mich, bis ich komme; sie </w:t>
      </w:r>
      <w:r w:rsidR="00FD7B96">
        <w:t>umfängt</w:t>
      </w:r>
      <w:r>
        <w:t xml:space="preserve"> mich, wenn ich komme; sie folgt mir nach, wo ich hingehe, und wird mich endlich zu sich aufnehmen in das ewige Leben. Amen. </w:t>
      </w:r>
    </w:p>
    <w:p w14:paraId="6EF0BC20" w14:textId="77777777" w:rsidR="007A06F5" w:rsidRDefault="007A06F5" w:rsidP="007A06F5">
      <w:pPr>
        <w:pStyle w:val="berschrift2"/>
      </w:pPr>
      <w:r>
        <w:t>Kolosser 4.</w:t>
      </w:r>
    </w:p>
    <w:p w14:paraId="246E0DDD" w14:textId="77777777" w:rsidR="007A06F5" w:rsidRDefault="007A06F5" w:rsidP="007A06F5">
      <w:pPr>
        <w:pStyle w:val="StandardWeb"/>
      </w:pPr>
      <w:r>
        <w:t xml:space="preserve">Dies Kapitel enthält allgemeine Ermahnungen zum Gebet, zur Wachsamkeit, Fürbitte, Lebensweisheit und rechten Worten, und endet mit Nachrichten, Grüßen und Aufträgen. Nicht oft genug können wir zu Gebet und Wachsamkeit ermahnt werden, damit in unserm Wandel nichts Unaufrichtiges und Unredliches aufkomme. Hören wir auf die Erinnerungen des heiligen Geistes in unserm Gewissen. Je mehr wir darauf hören, desto zarter wird unser Gewissen und desto treuer diese innere Lehre. Es gibt sehr Vieles, was nicht geradezu Sünde ist, was aber zur Sünde führen kann. Hüten wir uns zum Beispiel vor jener geistlichen Unempfindlichkeit, jener Bedürfnislosigkeit, jenem Mangel an geistlichem Verlangen, der uns sehr oft beschleicht. Das ist ein schlimmes Zeichen. Die körperlichen Krankheiten kündigen sich gewöhnlich dadurch an, dass der Appetit sich verliert. Das Kränkeln des inneren Menschen äußert sich auf gleiche Weise. Sobald wir etwas fühlen von einem solchen Geiste, von solcher innern Mattigkeit und Schlaffheit, von solcher Trägheit zum Leben, so lasst uns vor uns selber Furcht heben, denn die Gefahr ist sehr nahe. Bekämpfen wir das Übel in seinem Ursprunge, dann ist der Kampf nicht sehr schwer. Gehen wir fleißiger zu Jesu, überwachen wir sorgfältiger die schwachen Seiten, bei welchen uns der Feind gewöhnlich angreift. Die Schrift sagt: „Suche den Herrn und seine Kraft, behalte Ihn vor Augen auf allen deinen Wegen und Er wird sich sicher führen.“ Wenn wir nicht über uns wachen und diesen Rat des Wortes Gottes nicht befolgen, so wird jener Geist der Schlaffheit und der Gleichgültigkeit uns zu gar mancher kleinen Untreue verleiten, die das innere Leben durchnagt, wie die Raupen die Blätter der Bäume. Der Schritt zu größeren, schwereren Sünden ist nicht mehr so weit, und man begibt sich unter eine Macht, von der es schwer fällt, wieder los zu kommen. Darum lasset uns wachen über uns selbst. Nichts ist dazu dienlicher, als die Dankbarkeit, dass wir immer danken, es mag uns gut oder übel gehen. Ach, wir bitten fast zu viel, und danken nicht genug. Und doch ist Dankbarkeit des Öl in der Lampe des Gebets. Amen. </w:t>
      </w:r>
    </w:p>
    <w:p w14:paraId="2D16A30A" w14:textId="77777777" w:rsidR="007A06F5" w:rsidRDefault="007A06F5" w:rsidP="007A06F5">
      <w:pPr>
        <w:pStyle w:val="berschrift1"/>
        <w:rPr>
          <w:sz w:val="48"/>
        </w:rPr>
      </w:pPr>
      <w:r>
        <w:t>Andachten zum 1. Thessalonicherbrief</w:t>
      </w:r>
    </w:p>
    <w:p w14:paraId="5879829C" w14:textId="77777777" w:rsidR="007A06F5" w:rsidRDefault="007A06F5" w:rsidP="007A06F5">
      <w:pPr>
        <w:pStyle w:val="berschrift2"/>
      </w:pPr>
      <w:r>
        <w:t>1. Thessalonicher 1.</w:t>
      </w:r>
    </w:p>
    <w:p w14:paraId="48947B8E" w14:textId="77777777" w:rsidR="007A06F5" w:rsidRDefault="007A06F5" w:rsidP="007A06F5">
      <w:pPr>
        <w:pStyle w:val="StandardWeb"/>
      </w:pPr>
      <w:r>
        <w:t xml:space="preserve">Die Gemeinde zu Thessalonich war von Paulus gegründet worden; durch Timotheus hatte er Nachrichten über sie erhalten, die Ihn bewogen, diesen Brief zu schreiben. Er lobt ihren Zustand im Allgemeinen, erachtet aber bei Einzelnen ernstliche Erinnerungen vor Unkeuschheit, Ungerechtigkeit und unordentlichem Wesen für nötig. Seine Worte gelten noch immer für alle Christen. – Die drei Hauptstücke im christlichen Leben: Glaube, Liebe, Hoffnung, stellt Paulus in diesem Kapitel zusammen. Er spricht zuerst vom </w:t>
      </w:r>
      <w:r>
        <w:rPr>
          <w:rStyle w:val="Fett"/>
        </w:rPr>
        <w:t>Werk des Glaubens</w:t>
      </w:r>
      <w:r>
        <w:t xml:space="preserve">, damit anzudeuten, dass derselbe nicht ein bloßer müßiger Gedanke, eine tote Spekulation sein dürfe, sondern ein mächtig, geschäftig und gewaltig Ding sein müsse, das den ganzen Menschen wandelt und neugebiert. Dann redet er von der </w:t>
      </w:r>
      <w:r>
        <w:rPr>
          <w:rStyle w:val="Fett"/>
        </w:rPr>
        <w:t>Arbeit, der Liebe</w:t>
      </w:r>
      <w:r>
        <w:t xml:space="preserve">; damit will er sagen, dass die Liebe nicht bloße Empfindung, Liebhaben mit der Zunge, sondern ein Leben mit der Tat sei, wobei man keine Arbeit, Mühe und Aufopferung scheuen dürfe; er selbst hatte in seiner Liebe zu den Thessalonichern ihnen ein Muster der wahren Liebe gegeben. Endlich redet er von </w:t>
      </w:r>
      <w:r>
        <w:rPr>
          <w:rStyle w:val="Fett"/>
        </w:rPr>
        <w:t>der Geduld in der Hoffnung</w:t>
      </w:r>
      <w:r>
        <w:t xml:space="preserve">, anzuzeigen, dass die wahre, von Gott gewirkte Hoffnung nicht eine leere Einbildung, ein Gebilde der Phantasie ist, sondern eine Kraft Gottes, die in der Zeit der Not uns stark macht zu dulden, zu leiden und durch Geduld und Stille sein zu überwinden. – Nachher rühmt er an den Thessalonichern drei Stücke, dass nämlich das Evangelium bei ihnen gewesen sei in Kraft – im heiligen Geist – und in großer Gewissheit. So leuchteten sie als lebendiges Denkmal der Gnade, als Lichter mitten in der Heidenwelt. Die Apostel standen nicht allein; ganze Gemeinden predigten mit; darum konnte sich damals das Evangelium so schnell ausbreiten. O dass Paulus, wenn er erschiene, dass vor allem Christus auch an uns etwas zu rühmen wüsste am Tage seiner großen Zukunft! Amen. </w:t>
      </w:r>
    </w:p>
    <w:p w14:paraId="0354CB1C" w14:textId="77777777" w:rsidR="007A06F5" w:rsidRDefault="007A06F5" w:rsidP="007A06F5">
      <w:pPr>
        <w:pStyle w:val="berschrift2"/>
      </w:pPr>
      <w:r>
        <w:t>1. Thessalonicher 2.</w:t>
      </w:r>
    </w:p>
    <w:p w14:paraId="6700A073" w14:textId="5404EBB0" w:rsidR="007A06F5" w:rsidRDefault="007A06F5" w:rsidP="007A06F5">
      <w:pPr>
        <w:pStyle w:val="StandardWeb"/>
      </w:pPr>
      <w:r>
        <w:t xml:space="preserve">In diesem Kapitel erinnert Paulus zuerst an sein echt apostolisches Benehmen in Thessalonich und an die erwünschte Frucht seiner Arbeit unter ihnen; zum Schluss drückt er sein Verlangen aus, sie wiederzusehen. Er kann gar nicht genug rühmen, dass die Thessalonicher so willig das Evangelium aufgenommen haben und sich durch die Schmach, die ihm in Philippi widerfahren war, nicht hatten daran hindern lassen. Freilich hatte er auch so zu ihnen gesprochen, dass sie bald inne wurden, er sei weder ein Betrogener noch ein Betrüger, er rede in göttlicher Wahrhaftigkeit als aus Gott und vor Gott, der ihn als seinen Apostel bewähre durch Zeichen und Wunder. Er ließ sie nicht die Macht seines apostolischen </w:t>
      </w:r>
      <w:r w:rsidR="00FD7B96">
        <w:t>Ansehens</w:t>
      </w:r>
      <w:r>
        <w:t xml:space="preserve"> fühlen, wie er wohl hätte tun können, sondern behandelte sie so mütterlich wie eine Amme, und teilte ihnen nicht nur die Milch, das Evangelium, mit, er wollte ihnen auch das Leben mitteilen; dann ermahnte er sie wieder so ernst wie ein Vater, und nahm die Stellung eines musterhaften Seelsorgers bei ihnen ein, der dreierlei an ihnen tat: sie </w:t>
      </w:r>
      <w:r>
        <w:rPr>
          <w:rStyle w:val="Fett"/>
        </w:rPr>
        <w:t>ermahnte</w:t>
      </w:r>
      <w:r>
        <w:t xml:space="preserve">, aufs ernstlichste ihnen den Willen Gottes vorstellte und in sie drang, demselben Folge zu leisten; sie </w:t>
      </w:r>
      <w:r>
        <w:rPr>
          <w:rStyle w:val="Fett"/>
        </w:rPr>
        <w:t>tröstete</w:t>
      </w:r>
      <w:r>
        <w:t xml:space="preserve"> und wieder aufrichtete, wenn sie vor Gott sich beugten und ihren Hunger und Durst nach der Gerechtigkeit kund gaben; und </w:t>
      </w:r>
      <w:r>
        <w:rPr>
          <w:rStyle w:val="Fett"/>
        </w:rPr>
        <w:t>bezeugte</w:t>
      </w:r>
      <w:r>
        <w:t xml:space="preserve">, auf den Herrn hinwies, in dessen Namen er ermahnen, bitten, strafen, trösten sollte. Weil der Apostel aber war gezwungen worden, eilend und in der Nacht Thessalonich zu verlassen, darum verlangte ihn so sehr seine geliebten Kinder daselbst wieder zu sehen. Welch ein liebliches Gemälde der apostolischen Tätigkeit und des apostolischen Herzens! An ihm sieht man, was aus einem Menschen werden kann, wenn Gott der Herr ihn beruft zu seinem Reiche und er dem Rufe nicht widerstrebt, sondern Folge leistet. O Herr, mache auch aus mir etwas für Dein Reich zum Ruhme Deiner Herrlichkeit! Amen. </w:t>
      </w:r>
    </w:p>
    <w:p w14:paraId="1E184D39" w14:textId="77777777" w:rsidR="007A06F5" w:rsidRDefault="007A06F5" w:rsidP="007A06F5">
      <w:pPr>
        <w:pStyle w:val="berschrift2"/>
      </w:pPr>
      <w:r>
        <w:t>1. Thessalonicher 3.</w:t>
      </w:r>
    </w:p>
    <w:p w14:paraId="25574E56" w14:textId="77777777" w:rsidR="007A06F5" w:rsidRDefault="007A06F5" w:rsidP="007A06F5">
      <w:pPr>
        <w:pStyle w:val="StandardWeb"/>
      </w:pPr>
      <w:r>
        <w:t xml:space="preserve">Aus den ersten Versen sehen wir, wie schwer es dem Apostel wurde, in dem abgöttischen Athen, wo das Evangelium so wenig Eingang fand, allein gelassen zu werden. Alle jene herrlichen Werke der Kunst waren nicht im Stande, ihm den Jammer und das Elend Derer zu verbergen, die ohne Christum und ohne Hoffnung und ohne Gott waren in dieser Welt. Wir, die wir mitten in der Christenheit leben, haben keinen Begriff davon, wie einsam und verlassen die Boten Gottes sich oft mitten in den heidnischen Städten fanden und noch finden. – Paulus trug die zärtlichste Sorge, dass das Werk Gottes in den Herzen der Thessalonicher ja nicht ins Stocken gerate. Denn wenn auch unser Wissen hienieden Stückwerk ist und bleibt, unser Glaube soll nicht Stückwerk, sondern etwas Ganzes sein, den ganzen Christus, das ganze Evangelium ergreifen, es soll jeder darnach ringen, dass er vollkommen in Christo sich darstelle. Je völliger der Glaube in uns wird, je mehr er fortschreitet, desto reicher und voller entfaltet sich auch die brüderliche Liebe unter einander und gegen jedermann die </w:t>
      </w:r>
      <w:proofErr w:type="spellStart"/>
      <w:r>
        <w:t>Unsträflichkeit</w:t>
      </w:r>
      <w:proofErr w:type="spellEnd"/>
      <w:r>
        <w:t xml:space="preserve"> in der Heiligung und die Zubereitung auf das große Ziel aller Gläubigen, den Tag der Zukunft unseres Herrn Jesu Christi. Es ist daher alles Gerede von Unsterblichkeit, alle </w:t>
      </w:r>
      <w:proofErr w:type="spellStart"/>
      <w:r>
        <w:t>Ausmalungen</w:t>
      </w:r>
      <w:proofErr w:type="spellEnd"/>
      <w:r>
        <w:t xml:space="preserve"> und Beschreibungen vom Himmel und Wiedersehen, das wir bei denen finden, die Christum nicht haben, ein leeres Geschwätz oder höchstens ein ungewisses Umhertappen, ein Dämmern der Ahnung, wie wir es bei edlen Heiden auch finden; aber keine lebendige und gewisse Hoffnung, wie sie nur der auf dem göttlichen Worte gegründete Glaube an Christum zu erzeugen vermag. Welche Verkehrtheit, diese verlassen und einem elenden Brette sich anvertrauen durch das ungestüme Meer des Lebens und die Abgründe des Todes! Amen. </w:t>
      </w:r>
    </w:p>
    <w:p w14:paraId="21650FC9" w14:textId="77777777" w:rsidR="007A06F5" w:rsidRDefault="007A06F5" w:rsidP="007A06F5">
      <w:pPr>
        <w:pStyle w:val="berschrift2"/>
      </w:pPr>
      <w:r>
        <w:t>1. Thessalonicher 4.</w:t>
      </w:r>
    </w:p>
    <w:p w14:paraId="3D1B63FE" w14:textId="77777777" w:rsidR="007A06F5" w:rsidRDefault="007A06F5" w:rsidP="007A06F5">
      <w:pPr>
        <w:pStyle w:val="StandardWeb"/>
      </w:pPr>
      <w:r>
        <w:t xml:space="preserve">Nach den einzelnen Ermahnungen zur Keuschheit, Gerechtigkeit, Bruderliebe und stillen Tätigkeit, macht der Apostel Eröffnungen über das Schicksal der Gläubigen bei der Auferstehung, und schreibt: „So wir glauben, aß Jesus gestorben und auferstanden ist, so glauben wir auch, dass Gott, die da entschlafen sind, durch Jesum und im Glauben an Ihn, mit Ihm in den Himmel führen werde; gleich wie Jesus bei seiner Himmelfahrt diejenigen, welche bei seiner Auferstehung die Gräber verließen und Vielen in Jerusalem erschienen, mit sich geführt und mit ihnen seinen herrlichen Einzug in den Himmel gehalten hat. Denn das sagen wir euch als ein Wort des Herrn, (als eine bisher verborgene Offenbarung, die Paulus unmittelbar von Christo empfangen), dass die, die da leben und überbleiben, mögen nun wir es sein oder Andere, bei der Wiederkunft des Herrn werden denen nicht zuvorkommen, die schon vorher gestorben sind, nicht vor ihnen zur Herrlichkeit erhoben werden, in dieser Beziehung keinen Vorzug vor ihnen haben; denn bei der großartigen Wiederkunft des Herrn werden zuerst die bereits Verstorbenen auferweckt werden, und unmittelbar darauf die übriggebliebenen Lebenden, verwandelt und verklärt ihrem Leibe nach, dem von einer gewissen Erhöhung über die Erde sich offenbarenden und Lebende und Auferstandene zu sich erhebenden Herrn entgegengerückt werden, und dann werden die Auferstandenen wie die Verwandelten bei dem Herrn allezeit und ohne Unterbrechung selig mit Ihm leben.“ Dieser Anteil an der Herrlichkeit Christi ist das Ziel und die Vollendung; alle Verwandlungen sind nur die Mittel und Wege dahin. Wohl jedem, der zu diesem Ziele gelangt! Wohl uns, wenn die Hoffnung der zukünftigen fröhlichen Auferstehung in uns fest gegründet ist, und diese Hoffnung uns sowohl tröstet bei allen Betrübnissen und Verlusten dieser Zeitlichkeit, als auch ermuntert und stärkt, durch Buße, Glauben und Heiligung zu wachsen bis ans Ende! Amen. </w:t>
      </w:r>
    </w:p>
    <w:p w14:paraId="5ED7D62C" w14:textId="77777777" w:rsidR="007A06F5" w:rsidRDefault="007A06F5" w:rsidP="007A06F5">
      <w:pPr>
        <w:pStyle w:val="berschrift2"/>
      </w:pPr>
      <w:r>
        <w:t>1. Thessalonicher 5.</w:t>
      </w:r>
    </w:p>
    <w:p w14:paraId="19403A17" w14:textId="77777777" w:rsidR="007A06F5" w:rsidRDefault="007A06F5" w:rsidP="007A06F5">
      <w:pPr>
        <w:pStyle w:val="StandardWeb"/>
      </w:pPr>
      <w:r>
        <w:t xml:space="preserve">Paulus hat Recht, wenn er bei der </w:t>
      </w:r>
      <w:proofErr w:type="spellStart"/>
      <w:r>
        <w:t>Unbekanntschaft</w:t>
      </w:r>
      <w:proofErr w:type="spellEnd"/>
      <w:r>
        <w:t xml:space="preserve"> mit der Zeit der Zukunft Christi uns auffordert, zu wachen und gerüstet zu sein. Hätte er die Worte 4,15: „wir, die wir leben und überbleiben“ so gemeint, als erwarte er selbst noch zu seinen Lebzeiten die Wiederkunft des Herrn, so hätte er ja allerdings von den Zeiten und Stunden geschrieben, was er hier V. 1. verneint; es hätte dann nur höchstens vierzig Jahre mit der Wiederkunft Christi anstehen können. Aber er lässt sie ausdrücklich unbestimmt, um desto nachhaltiger zur Wachsamkeit die Kinder des Lichts zu ermahnen. Denn die Kinder der Welt wachen nicht, sie liegen im tiefen Schlafe. Und wenn auch der Herr </w:t>
      </w:r>
      <w:proofErr w:type="spellStart"/>
      <w:r>
        <w:t>einhertritt</w:t>
      </w:r>
      <w:proofErr w:type="spellEnd"/>
      <w:r>
        <w:t xml:space="preserve"> wie die Wetter vom Mittag, wenn auch seine Pfeile ausfahren wie ein Blitz, so vernehmen die Schlaftrunkenen von dem Allen nichts, schlafen ihren Todesschlaf fort, und so sie auch einmal einen Augenblick aufgerüttelt werden durch die Schrecken ihrer Schicksale, so kommt es doch nicht zum </w:t>
      </w:r>
      <w:proofErr w:type="spellStart"/>
      <w:r>
        <w:t>Nüchternwerden</w:t>
      </w:r>
      <w:proofErr w:type="spellEnd"/>
      <w:r>
        <w:t xml:space="preserve">; mit allerlei klugen Deutungen und Ausreden wiegen sie sich wieder in den Schlummer. Ein Mensch, der im Herrn lebt, verhält sich daher zu einem natürlichen Menschen wie ein Wachender zu einem Schnarchenden im tiefen Schlaf, zu einem Träumenden oder Mundsüchtigen. Um sich desto mehr an die Notwendigkeit des Wachens zu erinnern, gebrauchten die Christen in den ersten Jahrhunderten oft den Namen Gregorius, d.h. ein Wachender. Diese Wachsamkeit ist die notwendige Folge des Lichts, das den Gläubigen aufgegangen ist und scheint: am hellen Tage ist es schwer, zu schlafen oder nicht zu sehen. Diese Wachsamkeit ist die treuste Hüterin der Gnade; weil der Christ kein Nachtschwärmer ist, weiß er auch, was am Tage zu tun ist; er kennt die Zeit und weiß sie recht zu benutzen, er durchblickt die Gefahren und überwindet sie mit den Waffen des Lichts, er flieht die Finsternis und sucht das Licht, bis er es ganz ertragen kann in dem ewigem Erbe. Herr, mache auch mich je länger je mehr zu einem solchen Freunde und Kinde Deines göttlichen Lichts und Lebens! Amen. </w:t>
      </w:r>
    </w:p>
    <w:p w14:paraId="5001519B" w14:textId="77777777" w:rsidR="007A06F5" w:rsidRDefault="007A06F5" w:rsidP="007A06F5">
      <w:pPr>
        <w:pStyle w:val="berschrift1"/>
        <w:rPr>
          <w:sz w:val="48"/>
        </w:rPr>
      </w:pPr>
      <w:r>
        <w:t>Andachten zum 2. Thessalonicherbrief</w:t>
      </w:r>
    </w:p>
    <w:p w14:paraId="5DA48B90" w14:textId="77777777" w:rsidR="007A06F5" w:rsidRDefault="007A06F5" w:rsidP="007A06F5">
      <w:pPr>
        <w:pStyle w:val="berschrift2"/>
      </w:pPr>
      <w:r>
        <w:t>2. Thessalonicher 1.</w:t>
      </w:r>
    </w:p>
    <w:p w14:paraId="0C8AEE81" w14:textId="77777777" w:rsidR="007A06F5" w:rsidRDefault="007A06F5" w:rsidP="007A06F5">
      <w:pPr>
        <w:pStyle w:val="StandardWeb"/>
      </w:pPr>
      <w:r>
        <w:t xml:space="preserve">Paulus spricht auch in diesem Briefe wieder seine Freude über das geistliche Wachstum der Thessalonicher aus und erteilt ihnen reichen Trost unter ihren Trübsalen. Auch in unserm Leben fehlt’s nicht an solchen; aber was sind alle unsere Leiden gegen die Verfolgungsleiden der ersten Christen, oder gegen die Liebe und das Leiden des Herrn Jesu, oder gegen unsere Sünden, womit wir die ewige Pein verdient haben, oder gegen die künftige Herrlichkeit, die unserer wartet, wenn der Herr Jesus wird geoffenbart werden vom Himmel, samt den Engeln seiner Kraft? Viel wichtiger ist das Leiden einer der Wahrheit wegen bedrängten Seele, wie es Luther empfinden musste, der in solcher Not einmal betete: „Ach Gott, ach Gott, o Du mein Gott, Du mein Gott, stehe Du mir bei wider aller Welt Vernunft und Weisheit; tue Du es, Du musst es tun, Du allein; ist es doch nicht meine, sondern Deine Sache. Stehe mir bei, Du treuer, ewiger Gott, ich verlasse mich auf keinen Menschen, es ist umsonst und vergebens, es hinket Alles, was fleischlich ist und nach Fleisch schmecket. O Gott, o Gott, hörst Du nicht? Mein Gott, bist Du tot? Nein, Du kannst nicht sterben, Du verbirgst Dich nur einen Augenblick. Ei Gott, stehe mir bei, ich bitte Dich in dem Namen Deines lieben Sohnes Jesu Christi, der mein Schutz und Schirm sein soll, ja meine feste Burg, durch Kraft und Stärkung Deines heiligen Geistes. Herr, wo bleibst Du? Mein Gott, wo bist Du? Komm, komm, ich bin bereit auch mein Leben darum zu lassen, geduldig wie ein Lämmlein; denn gerecht ist die Sache und Dein, so will ich mich von Dir nicht absondern ewiglich, das sei beschlossen in Deinem Namen. Die Welt muss mich über mein Gewissen wohl ungezwungen lassen, und wenn sie noch voller Teufel wäre, sollte mein Leib zu Grund und Boden, ja zu Trümmern gehen, dafür aber Dein Wort und Geist mir gut ist. Es ist ja auch nur um den Leib zu tun, die Seele ist Dein, und gehört Dir zu, und bleibet auch bei Dir ewig. Amen. Gott helfe mir, Amen!“ – Was sind doch alle unsere Gebete gegen solch Glaubensgebet in großer Not!! </w:t>
      </w:r>
    </w:p>
    <w:p w14:paraId="48EC8083" w14:textId="77777777" w:rsidR="007A06F5" w:rsidRDefault="007A06F5" w:rsidP="007A06F5">
      <w:pPr>
        <w:pStyle w:val="berschrift2"/>
      </w:pPr>
      <w:r>
        <w:t>2. Thessalonicher 2.</w:t>
      </w:r>
    </w:p>
    <w:p w14:paraId="340AFD87" w14:textId="77777777" w:rsidR="007A06F5" w:rsidRDefault="007A06F5" w:rsidP="007A06F5">
      <w:pPr>
        <w:pStyle w:val="StandardWeb"/>
      </w:pPr>
      <w:r>
        <w:t xml:space="preserve">Um diejenigen zu warnen, welche damals sehr voreilig die baldige Wiederkunft Christi erwarteten, tut Paulus hier mit prophetischem Blicke eine Aussicht in die Zukunft auf, welche alle Zeiten von großer Wichtigkeit ist. Er lehrt, dass die christliche Kirche und die mit ihr immer mehr angefüllte nicht etwa auf dem Wege einer ruhig fortschreitenden, allmähligen Entwickelung der Vollendung entgegenreisen werde, sondern die Wiedererscheinung des Herrn und das Weltgericht erfolgen wird nach Zeiten gräulichen Abfalles und vollendeter Gottlosigkeit. Alle bösen Kräfte der Sünde und des Unglaubens werden dann konzentriert sein unter der Herrschaft einer vollendet gottlosen Persönlichkeit, dem Menschen der Sünde, der die abgefallene Welt zu widergöttlichen, das Dasein des Christentums gefährdenden Diensten verwendet. Sein Erscheinen selbst wird eine Wirkung des Satans sein, von diesem wird er berufen und als ein Letztes und Äußerstes von Widerstand gegen das Reich Gottes in seiner weltlichen Machtstellung befestigt werden. Er wird aber nicht aus den Weltkindern, sondern, aus den Erwählten kommen, wie Judas aus den Aposteln; - nicht geheim, sondern offenbar, Allen kenntlich auftreten; die Welt wird ihn um seiner Gaben, Zeichen und Wunder willen bewundern, den Kindern Gottes aber wird unheimlich und bange sein bei seinem Anblick; denn es wird eine Gewalt der Verführung in seiner dem Dienste des Argen verfallenen Wirksamkeit liegen, eine Kraft der Lüge, der Alle verfallen müssen, die nicht mit Treue und betendem Glauben zur göttlichen Wahrheit sich halten. Die Zeit jener Erscheinung kann jeden Augenblick hervortreten, indem sie allein dadurch aufgehalten wird, dass Gott aus Gnaden die Hemmungen noch nicht hinweggetan hat, wodurch dem bereits vorhandenen Bösen Raum zu ungehinderter Entwicklung gegeben wird, und dadurch für den Argen noch nicht die Zeit gekommen ist, das Geschöpf seiner Macht und seines Willens an das Licht treten zu lassen. „Aber ist das möglich? kann ein Mensch je so satanisch, so antichristlich, so mit der Sünde verwachsen und eins sein und werden?“ Wer die Tiefen der Sünde in seinem Innern kennt, zweifelt nicht, sondern fragt: wenn ich es nur nicht selbst werde?! Ach, Herr, bewahre mich denn vor mir selbst. Amen. </w:t>
      </w:r>
    </w:p>
    <w:p w14:paraId="24ACF903" w14:textId="77777777" w:rsidR="007A06F5" w:rsidRDefault="007A06F5" w:rsidP="007A06F5">
      <w:pPr>
        <w:pStyle w:val="berschrift2"/>
      </w:pPr>
      <w:r>
        <w:t>2. Thessalonicher 3.</w:t>
      </w:r>
    </w:p>
    <w:p w14:paraId="1AD9C12F" w14:textId="77777777" w:rsidR="007A06F5" w:rsidRDefault="007A06F5" w:rsidP="007A06F5">
      <w:pPr>
        <w:pStyle w:val="StandardWeb"/>
      </w:pPr>
      <w:r>
        <w:t xml:space="preserve">Der Apostel warnt hier vor frommem Müßiggang einerseits, wie andererseits vor falscher Geschäftigkeit und Vorwitz, weil dadurch das Evangelium geschändet werde. Das Christentum gibt uns kein Privilegium zum Müßiggang und zur Faulheit. Aber auch wenn wir dies nicht sind, sind wir noch nicht Alles. Es könnte alsdann noch Unordnung, Verwirrung und ein weltliches Geräusch mitten in unserm Fleisch und unserer Arbeit herrschen, und doch ist Gottes Charakter, dem wir auch hierin nachahmen müssen, Ordnung und Stille. Er tut alles zu seiner Zeit, und seine größten Wunder geschehen ohne Geräusch. Ein wahrer Christ, der Frieden mit Gott und Stille der Seele hat, fängt seine Geschäfte ohne Prahlerei und Ruhmsucht an. Er kennt sein Maaß von Geschäftigkeit und setzt sich zu jedem die beste Zeit. Er zerstreut sich nicht in vielerlei Geschäfte, und will nicht Alles zugleich tun, weil er gewöhnlich alsdann gar nichts getan hätte. Am wenigsten ist er denen gleich, die bald nichts tun, bald Alles verschlingen wollen, bald eifrig anfangen, bald auf die letzten Augenblicke das Wichtigste verschieben, und hernach verdrießlich oder gewaltsam das zwingen wollen, was nicht durch Zwang sondern durch Ordnung gelingen kann. Es ist ihm lieb, wenn er seine Geschäfte übersehen kann und wenn sie nicht durch Störungen unterbrochen werden. Nie macht er die Nacht zum Tage, nie den Tag zur Nacht. Nie stört er durch unzeitige Arbeit andere in ihrer Ruhe und Ordnung. Sein Schlaf ist Mäßigkeit, seine Speisen und Getränke sind nicht die Sinnlichkeit mehrende Wollüste. Am wenigsten nimmt er zu viel an fremden Dingen Teil. Die Vielgeschäftigkeit derer, die überall in jedes fremde Geschäft, in jede Art der Neuigkeiten, in das, was hier und dort vorgeht, sich einmischen, ist eine Pest der Ordnung und der erste Schritt, auch an manchen unangenehmen Folgen fremder Handlungen Teil nehmen zu müssen. Er sieht endlich bei seinen Geschäften darauf, dass er sich selbst nicht </w:t>
      </w:r>
      <w:proofErr w:type="spellStart"/>
      <w:r>
        <w:t>überjagt</w:t>
      </w:r>
      <w:proofErr w:type="spellEnd"/>
      <w:r>
        <w:t xml:space="preserve">. Indem er den Müßiggänger hasst, hasst er auch den feigen Selbstmörder, der sich verzehrt und durch Überladung mit Geschäften ein unmäßiger Verschwender ist. Welch ein Lebensbild! Möge ich durch Gottes Gnade es verwirklichen! Amen. </w:t>
      </w:r>
    </w:p>
    <w:p w14:paraId="2ED4DA6D" w14:textId="77777777" w:rsidR="007A06F5" w:rsidRDefault="007A06F5" w:rsidP="007A06F5">
      <w:pPr>
        <w:pStyle w:val="berschrift1"/>
        <w:rPr>
          <w:sz w:val="48"/>
        </w:rPr>
      </w:pPr>
      <w:r>
        <w:t xml:space="preserve">Andachten zum 1. </w:t>
      </w:r>
      <w:proofErr w:type="spellStart"/>
      <w:r>
        <w:t>Timotheusbrief</w:t>
      </w:r>
      <w:proofErr w:type="spellEnd"/>
    </w:p>
    <w:p w14:paraId="36CC63D6" w14:textId="77777777" w:rsidR="007A06F5" w:rsidRDefault="007A06F5" w:rsidP="007A06F5">
      <w:pPr>
        <w:pStyle w:val="berschrift2"/>
      </w:pPr>
      <w:r>
        <w:t>1. Timotheus 1.</w:t>
      </w:r>
    </w:p>
    <w:p w14:paraId="5A1ED338" w14:textId="77777777" w:rsidR="007A06F5" w:rsidRDefault="007A06F5" w:rsidP="007A06F5">
      <w:pPr>
        <w:pStyle w:val="StandardWeb"/>
      </w:pPr>
      <w:r>
        <w:t xml:space="preserve">Die Briefe an Timotheus und Titus nennt man </w:t>
      </w:r>
      <w:r>
        <w:rPr>
          <w:rStyle w:val="Fett"/>
        </w:rPr>
        <w:t>Pastoralbriefe</w:t>
      </w:r>
      <w:r>
        <w:t xml:space="preserve">, weil sie Anleitungen zur Aufsicht über die Kirche und zur Verwaltung des geistlichen Lehramts enthalten. Es waren damals eigentümlich grübelnde, falsch gesetzliche Irrlehrer in den Gemeinden aufgestanden. Paulus ermahnt daher seinen Schüler Timotheus, er solle ihnen entgegentreten und dem Missbrauch des Gesetzes wehren durch dessen rechten Gebrauch und die reine selige Lehre von der freien Gnade Gottes in Christo für alle, auch die größten Sünder. Die Grund- und Kernlehre unseres christlichen Glaubens ist auch heute noch dieselbe: </w:t>
      </w:r>
      <w:r>
        <w:rPr>
          <w:rStyle w:val="Fett"/>
        </w:rPr>
        <w:t>„Das ist je gewisslich wahr und ein teuer wertes Wort, dass Christus Jesus gekommen ist in die Welt, die Sünder selig zu machen.“</w:t>
      </w:r>
      <w:r>
        <w:t xml:space="preserve"> Während reiche vornehme Leute zu den armen, denen sie helfen wollen, einen Boten schicken oder sie in ihr Schloss rufen lassen oder Alles schriftlich abmachen, ist Er selbst zu uns gekommen, die Erde ist Ihm nicht zu niedrig und die Menschheit nicht zu schlecht gewesen. Ein König, der seine Krone niederlegt und Tagelöhner wird, hat noch nie gelebt: das ewige Wort aber hat gelegen in der Krippe zu Bethlehem. Jeder Fürst ließe Untertanen, die ihm Trotz bieten und sich empören, gefangen nehmen, und zum abschreckenden Beispiel aufs Blutgerüst führen: Er aber liebt seine Feinde, tut wohl denen, die Ihm fluchen, bittet für die, so Ihn beleidigen und verfolgen. Wer fasst das tiefe Geheimnis solcher Liebe? Er ist gekommen in die Welt, die Sünder, die keinen Frieden haben und der Verdammnis wert sind, selig zu machen. Hätte Gott die Sünden der Menschen weniger gestraft, als sie es verdient hatten, hätte Er sie durch den Tod nach Leib und Seele vernichtet, es wäre schon große Gnade gewesen; aber nein, Er bietet Leben und Seligkeit. Es klingt unglaublich, und doch ist’s wahr: Der Sünder soll, wenn er sich bekehrt, dahin gelangen, wo die Krone des ewigen Lebens strahlt. Worte sprechen das nicht aus, Herzen ahnen es kaum in ferner Dämmerung: dennoch ist’s die Wahrheit aller Wahrheiten, fester als die Berge Gottes. So will ich denn an diese beseligende Wahrheit mich halten, auf sie leben und sterben, in ihr all’ meinen Trost und meine Hoffnung suchen und durch sie siegen über alle Mächte der Hölle. Amen. </w:t>
      </w:r>
    </w:p>
    <w:p w14:paraId="6B99FA4F" w14:textId="77777777" w:rsidR="007A06F5" w:rsidRDefault="007A06F5" w:rsidP="007A06F5">
      <w:pPr>
        <w:pStyle w:val="berschrift2"/>
      </w:pPr>
      <w:r>
        <w:t>1. Timotheus 2.</w:t>
      </w:r>
    </w:p>
    <w:p w14:paraId="0D24A948" w14:textId="77777777" w:rsidR="007A06F5" w:rsidRDefault="007A06F5" w:rsidP="007A06F5">
      <w:pPr>
        <w:pStyle w:val="StandardWeb"/>
      </w:pPr>
      <w:r>
        <w:t xml:space="preserve">Dies Kapitel enthält Gemeindeordnungen über das öffentliche Beten für Alle im Allgemeinen, wie und wann im Besonderen nur Männer in Versammlungen und öffentlich beten sollen, und wie sich christliche Frauen, denen überhaupt Stille und Eingezogenheit ziemt, dabei zu verhalten haben. Wie wichtig ist darin die Ermahnung: „So ermahne ich nun, dass man vor allen Dingen tue Bitte, Gebet, Fürbitte und Danksagung für alle Menschen!“ Zu solcher Fürbitte verpflichtet uns schon das aufrichtige Verlangen nach ihrem Heil, ferner das Beispiel Jesu Joh. 17 und Luc. 23, 34, und die Verheißung der Erhörung. Freilich müssen es Gebete im Namen Jesu sein, wenn sie erhört werden sollen; aber wer gewohnt ist, mit dem Herrn zu reden, und die rechte Art kennt, Ihm seine Verheißungen vorzuhalten, und kindlich auf Erhörung zu dringen, dem wird sie auch nie fehlen. Daher kann gewiss mancher noch Unbekehrte glauben, wenn ihm etwas Gutes an Seele und Leib, besonders Erweckung, Langmut und Schutz gewährt wurde, dass gewiss ein Kind Gottes an irgend einem Orte für ihn gebetet habe; ja, er kann es für ein großes Glück halten, wenn er unter seinen Bekannten und Verwandten eine gläubige Seele kennt, von der er gewiss weiß, sie betet für ihn. Wenn Gott sagt: „Wenn gleich Hiob, Daniel und Samuel für das Volk beten, so sollte es doch umsonst sein,“ so meint Er damit gewisse Stufen der Bosheit bei solchen Sündern, die zur Rache reif sind, bei welchen alle Bekehrung durch sei selbst unmöglich gemacht wird. Da hilft denn freilich alles Gebet der Gläubigen nichts; denn wie kann Gott einen Menschen bekehren, der es nicht mehr will, der alle Mittel der Gnade verachtet und ihnen entgegenarbeitet? Alles, was hier auf unser gläubiges Gebet erfolgen kann, ist, dass Gott einem solchen Sünder mehr Wirkungen seiner zuvorkommenden Gnade schenkt und mit erneuter Kraft an sein Herz anklopft, und wenn jener fortfährt zu widerstehen, ihn wenigstens im Leiblichen segnet und ihm sein Gutes gibt in seinem irdischen Leben. Manches Gebet für die Unsrigen erhört Gott erst im Tode. So wollen wir denn für Andere beten und nicht müde werden, wollen Jesum zum Mitfürbitter erwählen; ganz unerhört werden wir nie vom Thron der Gnade weggehen. Amen. </w:t>
      </w:r>
    </w:p>
    <w:p w14:paraId="527ED6F1" w14:textId="77777777" w:rsidR="007A06F5" w:rsidRDefault="007A06F5" w:rsidP="007A06F5">
      <w:pPr>
        <w:pStyle w:val="berschrift2"/>
      </w:pPr>
      <w:r>
        <w:t>1. Timotheus 3.</w:t>
      </w:r>
    </w:p>
    <w:p w14:paraId="6708C6B2" w14:textId="77777777" w:rsidR="007A06F5" w:rsidRDefault="007A06F5" w:rsidP="007A06F5">
      <w:pPr>
        <w:pStyle w:val="StandardWeb"/>
      </w:pPr>
      <w:r>
        <w:t xml:space="preserve">Der Apostel nennt das Geheimnis: „Gott ist offenbart im Fleisch“ </w:t>
      </w:r>
      <w:proofErr w:type="spellStart"/>
      <w:r>
        <w:rPr>
          <w:rStyle w:val="Fett"/>
        </w:rPr>
        <w:t>kündlich</w:t>
      </w:r>
      <w:proofErr w:type="spellEnd"/>
      <w:r>
        <w:rPr>
          <w:rStyle w:val="Fett"/>
        </w:rPr>
        <w:t xml:space="preserve"> groß</w:t>
      </w:r>
      <w:r>
        <w:t xml:space="preserve">, und freilich ist es das, von welcher Seite wir es betrachten mögen. Groß durch seinen unerhörten Inhalt: Gott ein Sohn des Staubes! Groß durch seine gewaltigen Siege: durch tausend Höllenpforten hat </w:t>
      </w:r>
      <w:proofErr w:type="spellStart"/>
      <w:r>
        <w:t>sichs</w:t>
      </w:r>
      <w:proofErr w:type="spellEnd"/>
      <w:r>
        <w:t xml:space="preserve"> durchgeschlagen! Groß durch seine beispiellose Wirkung: eine neue Schöpfung pflanzt es in die alte. Groß durch seine göttliche Kraft: täglich reißt es dem Satan neue Beuten aus dem Rachen. Groß durch die majestätische Verheißung, die ihm gegeben ist: denn alle Völker der Erde sollen diesem Geheimnis einst ihre Kniee beugen. – Der Apostel nennt es ferner </w:t>
      </w:r>
      <w:r>
        <w:rPr>
          <w:rStyle w:val="Fett"/>
        </w:rPr>
        <w:t>einen Pfeiler und eine Grundfeste der Wahrheit</w:t>
      </w:r>
      <w:r>
        <w:t xml:space="preserve">. Ohne jenen Artikel, will er sagen, gibt es kein Evangelium. Der ganze Tempel unseres Lichts und Trostes beruht auf der Grundlage dieser Wahrheit. Kein Blut der Versöhnung gibt’s mehr, kein Opfer für die Sünde, kein Verdienst, um unsere Schulden aufzuwiegen, wenn diese Wahrheit geleugnet wird. Nicht mehr darf’s dann heißen, dass der Tod getötet, die Hölle geschlagen, der Schlange der Kopf zertreten sei, und die süße Lehre der Rechtfertigung ist dann ein Wahn. Es gibt keinen Grundartikel der Schrift, der nicht stürzt, sobald man den Tragbalken: „Gott ist geoffenbart im Fleisch“ unter dem Hause wegzieht. Genug, wer die Gottheit Christi leugnet und bestreitet, der gehört nicht mehr zu unserer Kirche; er ist ihr Feind und ein Geselle des Widerchristen. – Der Apostel nennt es endlich ein </w:t>
      </w:r>
      <w:r>
        <w:rPr>
          <w:rStyle w:val="Fett"/>
        </w:rPr>
        <w:t>Geheimnis</w:t>
      </w:r>
      <w:r>
        <w:t xml:space="preserve">; denn die Welt weiß und will nichts wissen von der Wirksamkeit des erhöhten Christus; aber unter den wahren Christen soll es als etwas anerkannt Großes betrachtet, und darum auch mehr davon gesprochen werden, als gewöhnlich geschieht. Mit diesem Bekenntnis überwindet die Gemeinde allen Widerstand der Welt und alle Verfälschungen der Irrgeister. Auch ich will daran festhalten und mir das Kleinod meines Glaubens und Lebens durch nichts rauben lassen. Amen. </w:t>
      </w:r>
    </w:p>
    <w:p w14:paraId="56BB9120" w14:textId="77777777" w:rsidR="007A06F5" w:rsidRDefault="007A06F5" w:rsidP="007A06F5">
      <w:pPr>
        <w:pStyle w:val="berschrift2"/>
      </w:pPr>
      <w:r>
        <w:t>1. Timotheus 4.</w:t>
      </w:r>
    </w:p>
    <w:p w14:paraId="74BB5921" w14:textId="77777777" w:rsidR="007A06F5" w:rsidRDefault="007A06F5" w:rsidP="007A06F5">
      <w:pPr>
        <w:pStyle w:val="StandardWeb"/>
      </w:pPr>
      <w:r>
        <w:t xml:space="preserve">Paulus hat Recht (V. 8): „Die Gottseligkeit ist zu allen Dingen nütze und hat die Verheißung dieses und des zukünftigen Lebens.“ </w:t>
      </w:r>
      <w:r>
        <w:rPr>
          <w:rStyle w:val="Fett"/>
        </w:rPr>
        <w:t>Gottseligkeit</w:t>
      </w:r>
      <w:r>
        <w:t xml:space="preserve"> ist der Zustand jenes Herzens, welches ganz und gar von den Gedanken an Gott erfüllt ist und deshalb durch einen streng rechtschaffenen Lebenswandel sich Gott gefällig zu machen sucht. Das an sich so herrliche, oft missverstandene, oft missbrauchte Wort bezeichnet also die höchste vom Menschen erreichbare Stufe der Frömmigkeit, die lauterste, Herz, Sinn und Gemüt, Verstand und Vernunft durchdringende christliche Gesinnung. Wenn der Prophet Micha, den falschen Priestern gegenüber, von sich sagt: „ich aber bin voll Kraft und Geist des Herrn, voll Rechtes und Stärke“ (3,8), oder wenn von den sieben zu Jerusalem erwählten Almosenpflegern erzählt wird: sie hatten ein gut Gerücht und waren voll heiligen Geistes und Weisheit (Ap. Gesch. 6,3), so sind diese eben gottselige Männer; denn Gottseligkeit bewährt sich durch gute Werke (1. Tim. 2,10) und Petrus fordert in der Geduld Gottseligkeit und in der Gottseligkeit brüderliche Liebe (2. Petri 1,6), und den Glauben an die Offenbarung Gottes im Fleisch, den Glauben an die Gottheit des Sohnes Gottes nennt Paulus ein gottseliges Geheimnis: weil dies von keinem menschlichen Verstande zu erfassende Geheimnis nur von Denen erfasst wird, welche durch und durch Gottes, ihres Heilandes, voll sind. Hieraus folgt, dass die Gottseligkeit von jedem Christen gefordert werden kann und muss, und es kann ein wahrhaft christlicher Glaube und die daraus fließende Seligkeit gar nicht möglich sein, wenn nicht das ganze Herz gottselig ist; es gehört zur Aufgabe jedes Christen, der es mit seiner armen Seele eben so ehrlich meint, wie mit seinem reichen Herrn im Himmel, sich ernstlich zu prüfen, ob die Gottseligkeit auch in seinem Herzen wohne und wirke. Ihr ist hier der Friede Gottes, jenseits die ewige Seligkeit verheißen. Herr, lass denn Gottseligkeit meine größte Klugheit sein, und erhalte mein Herz bei dem Einen allewege, dass ich Deinen Namen fürchte. Amen. </w:t>
      </w:r>
    </w:p>
    <w:p w14:paraId="52574564" w14:textId="77777777" w:rsidR="007A06F5" w:rsidRDefault="007A06F5" w:rsidP="007A06F5">
      <w:pPr>
        <w:pStyle w:val="berschrift2"/>
      </w:pPr>
      <w:r>
        <w:t>1. Timotheus 5.</w:t>
      </w:r>
    </w:p>
    <w:p w14:paraId="790DF7A6" w14:textId="77777777" w:rsidR="007A06F5" w:rsidRDefault="007A06F5" w:rsidP="007A06F5">
      <w:pPr>
        <w:pStyle w:val="StandardWeb"/>
      </w:pPr>
      <w:r>
        <w:t xml:space="preserve">Viele Vorschriften über die Behandlung verschiedener Personen in der Gemeinde und über die Fürsorge für die rechten Witwen! Eine Ermahnung ist für mich dabei besonders wichtig: V. 22, </w:t>
      </w:r>
      <w:r>
        <w:rPr>
          <w:rStyle w:val="Fett"/>
        </w:rPr>
        <w:t>mache dich nicht teilhaftig fremder Sünden</w:t>
      </w:r>
      <w:r>
        <w:t xml:space="preserve">. Ach das geschah bei Timotheus, wenn er untüchtige und unwürdige Lehrer in öffentliche Kirchenämter eingesetzt hätte und dadurch all des Übels und Schadens, das sie anrichteten, mitschuldig wurde. Das geschah bei uns noch immer, wenn wir mit den Gottlosen gar zu genaue Gemeinschaft und Freundschaft pflegten, und noch dazu vielleicht ohne Not und ohne Beruf, oder wenn wir die christliche und brüderliche Bestrafung der Sünden unserer Nebenmenschen, die wir an und von ihnen sehen, unterlassen, oder wenn wir gar andern Ärgernis geben und durch unsere Sünden auch sie zu gleichen Sünden reizen und veranlassen, wie z.B. alle Unkeuschen, alle Hoffärtigen, Geizigen, Säufer, Flucher tun; oder wenn wir gar mit Rat und Tat Andern zur Sünde helfen und sie nicht hindern, wo wir könnten und sollten, wenn wir ihnen dazu die Mittel und Gelegenheit bieten, sie dazu aufreden und aufhetzen, ihre Sünden loben und entschuldigen, über ihre Sünden uns freuen, zu ihren Sünden schweigen. Ach, mein Gott, wer kann alle Arten der </w:t>
      </w:r>
      <w:proofErr w:type="spellStart"/>
      <w:r>
        <w:t>Teilhaftigmachung</w:t>
      </w:r>
      <w:proofErr w:type="spellEnd"/>
      <w:r>
        <w:t xml:space="preserve"> fremder Sünden aufzählen, besonders in den drei Hauptständen, im geistlichen, im weltlichen und im Hausstande? Wir sündige Menschen haben so viel zu tun, uns vor eignen Sünden zu hüten und darüber Buße zu tun, und doch sind wir so töricht, dass wir uns noch überdies fremder Sünden Schuld und Strafe auf den Hals und die Seele ziehen! Vergib mir diesen Frevel und diese Unvorsichtigkeit, deren ich mich all’ mein Lebtage oft und vielfach schuldig gemacht habe. Mache mich aber </w:t>
      </w:r>
      <w:proofErr w:type="spellStart"/>
      <w:r>
        <w:t>inskünftige</w:t>
      </w:r>
      <w:proofErr w:type="spellEnd"/>
      <w:r>
        <w:t xml:space="preserve"> behutsamer im Umgange mit Menschen, und weil es oft fast unvermeidlich ist, so gib mir mehr Stille und Einsamkeit, um desto weniger Gelegenheit zu haben, eine fremde Schuld auf meine Seele zu laden. Ach, erhöre mich und sei mir gnädig und barmherzig. Amen. </w:t>
      </w:r>
    </w:p>
    <w:p w14:paraId="27E291D8" w14:textId="77777777" w:rsidR="007A06F5" w:rsidRDefault="007A06F5" w:rsidP="007A06F5">
      <w:pPr>
        <w:pStyle w:val="berschrift2"/>
      </w:pPr>
      <w:r>
        <w:t>1. Timotheus 6.</w:t>
      </w:r>
    </w:p>
    <w:p w14:paraId="3A01CCBB" w14:textId="77777777" w:rsidR="007A06F5" w:rsidRDefault="007A06F5" w:rsidP="007A06F5">
      <w:pPr>
        <w:pStyle w:val="StandardWeb"/>
      </w:pPr>
      <w:r>
        <w:t xml:space="preserve">Mit Recht warnt Paulus vor dem </w:t>
      </w:r>
      <w:proofErr w:type="spellStart"/>
      <w:r>
        <w:t>Reichwerdenwollen</w:t>
      </w:r>
      <w:proofErr w:type="spellEnd"/>
      <w:r>
        <w:t xml:space="preserve"> und ermahnt zur Genügsamkeit. Wir haben alle viel weniger zum Leben nötig, als wir zu bedürfen glauben. Darum gilt es, einen andern und gewisseren Gewinn zu suchen, als den irdischen, bei dem so wenig, ja gar nichts zu gewinnen ist, nämlich die Gottseligkeit, aus welcher die Genügsamkeit notwendig entspringt. Es ist besser, ein wenig mit der Furcht des Herrn, denn ein großer Schatz, darin Unruhe ist. (Spr. 15,16.) In dem Reichtum steckt zwar an sich noch nicht die Unruhe, sondern sie entspringt aus dem Herzen des Menschen; weil aber der Mensch sich selbst wegen seiner sündlichen Unart den Reichtum leicht zur Unruhe macht, gleich wie der Wind ein sonst stilles Wasser bewegt, so ist der Besitz großer Schätze nie ohne Seelengefahr. O Du allerheiligste Dreieinigkeit, Gott Vater, Sohn und heiliger Geist, lass mich denn Dich ganz besitzen, so besitze ich in Dir Alles, was mich hier und dort vergnügen kann. In Dir ist die höchste Seligkeit, und außer Dir ist nichts als Unseligkeit und Unfriede. Was würde mir der Besitz aller Schätze dieser Welt helfen, wenn ich Dich nicht hätte? Wenn ich Dich nur habe, so frage ich nichts nach Himmel und nach Erde; und wenn mir gleich Leib und Seele verschmachtet, so bist Du doch, Gott, allezeit meines Herzens Trost und mein Teil. Diesen gläubigen Vorsatz bestätige in mir, o mein Herr und Gott, damit es mir gleich gilt, wenn ich viel und wenn ich wenig habe. Gib, dass ich die Gottseligkeit jederzeit für einen großen Gewinn halte, weil sie eine Frucht des wahren Glaubens ist, durch welchen ich Dich ergreife und besitze. Bei Dir wird mir nichts mangeln, was ich zu diesem und zu jenem Leben nötig habe. Ach, so verleihe mir ein ruhiges und genügsames Herz, und hilf, dass ich stets mit Deinem heiligen willen zufrieden bin. Amen. </w:t>
      </w:r>
    </w:p>
    <w:p w14:paraId="721803CA" w14:textId="77777777" w:rsidR="007A06F5" w:rsidRDefault="007A06F5" w:rsidP="007A06F5">
      <w:pPr>
        <w:pStyle w:val="berschrift1"/>
        <w:rPr>
          <w:sz w:val="48"/>
        </w:rPr>
      </w:pPr>
      <w:r>
        <w:t xml:space="preserve">Andachten zum 2. </w:t>
      </w:r>
      <w:proofErr w:type="spellStart"/>
      <w:r>
        <w:t>Timotheusbrief</w:t>
      </w:r>
      <w:proofErr w:type="spellEnd"/>
    </w:p>
    <w:p w14:paraId="1E563EC4" w14:textId="77777777" w:rsidR="007A06F5" w:rsidRDefault="007A06F5" w:rsidP="007A06F5">
      <w:pPr>
        <w:pStyle w:val="berschrift2"/>
      </w:pPr>
      <w:r>
        <w:t>2. Timotheus 1.</w:t>
      </w:r>
    </w:p>
    <w:p w14:paraId="6DB2ABB5" w14:textId="77777777" w:rsidR="007A06F5" w:rsidRDefault="007A06F5" w:rsidP="007A06F5">
      <w:pPr>
        <w:pStyle w:val="StandardWeb"/>
      </w:pPr>
      <w:r>
        <w:t xml:space="preserve">Herr Jesu Christe, der Du durch Deinen Tod den Tod überwunden und Leben und unvergängliches Wesen an das Licht gebracht hast durch Dein Evangelium, also, dass der Tod nur eine Tür zu dem Himmel und ein Eingang zu der ewigen Seligkeit geworden ist: erbarme Dich meiner, und insonderheit in meiner letzten Todesstunde, und nimm Dich dann ja meiner armen Seele herzlich an. Lass mich doch Deine Gnade alle Tage meines Lebens regieren und leiten, damit ich in starkem Glauben und heiligem Wandel auf Deine Zukunft warte, und fertig und bereit sei, zu Dir einzugehen, zu welcher Zeit Du auch kommest und mich abforderst. Ach, lass ich doch nicht unversehens, noch </w:t>
      </w:r>
      <w:proofErr w:type="spellStart"/>
      <w:r>
        <w:t>allzuschleunig</w:t>
      </w:r>
      <w:proofErr w:type="spellEnd"/>
      <w:r>
        <w:t xml:space="preserve"> sterben, oder nach gemeiner Weise der Menschen, sondern mit rechtschaffenem Glauben und wahrer Gottseligkeit, auf dass alle, die mich sterben sehen, Deine besondere Gnade an mir erkennen und dieselbe meinetwegen preisen. Ach, Herr, lass mich doch bis an meinen letzten Seufzer bei vollem Verstande, und verleihe ja, dass ich sterbe des Todes der Gerechten, die in Deinem Blute gerechtfertigt sind. Gib, dass ich vorher Alles zu Ende gebracht habe, was ich Dir angelobt und versprochen; und dass ja niemand nach mir zurück bleibe, den ich gedrückt oder dem ich Unrecht getan hätte. Walte mit Deiner Gnade über diejenigen, die ich hinterlasse; und gib, dass wir in dem Orte der Ruhe und Erquickung wieder zusammen kommen. Erhalte mich, o Herr, in Friede und in der Einigkeit Deiner Kirche du Gemeinde, und segne mein Totenbette mit einem treuen, weisen und trostreichen Seelsorger, oder mit einem andern, treuen und verständigen Christen, mit dem Beistande und Geleit Deiner heiligen Engel, mit würdiger </w:t>
      </w:r>
      <w:proofErr w:type="spellStart"/>
      <w:r>
        <w:t>Genießung</w:t>
      </w:r>
      <w:proofErr w:type="spellEnd"/>
      <w:r>
        <w:t xml:space="preserve"> Deines allerheiligsten Abendmahls, mit starkem Glauben, mit fester Hoffnung, mit Geduld und mit brünstiger Liebe gegen Dich, meinen Gott, und gegen alle Menschen. Dir befehle ich meine Seele, o Herr, als eine teure, kostbare Beilage, nimm sie auf in Deine Arme, und lass sie da warten auf den Tag Deines großen Gerichts, und alsdann mit dem Leibe der vollkommenen Klarheit und Herrlichkeit, Deines ewigen und himmlischen Reiches teilhaftig werden. Lass mir dieses Alles aus Gnaden widerfahren, Herr Jesu, Amen. </w:t>
      </w:r>
    </w:p>
    <w:p w14:paraId="7A723C08" w14:textId="77777777" w:rsidR="007A06F5" w:rsidRDefault="007A06F5" w:rsidP="007A06F5">
      <w:pPr>
        <w:pStyle w:val="berschrift2"/>
      </w:pPr>
      <w:r>
        <w:t>2. Timotheus 2.</w:t>
      </w:r>
    </w:p>
    <w:p w14:paraId="0B75F3B9" w14:textId="77777777" w:rsidR="007A06F5" w:rsidRDefault="007A06F5" w:rsidP="007A06F5">
      <w:pPr>
        <w:pStyle w:val="StandardWeb"/>
      </w:pPr>
      <w:r>
        <w:t xml:space="preserve">Paulus ermutigt den Timotheus in diesen Worten zur Standhaftigkeit und Treue im Kämpfen und Leiden, und zeigt ihm, wie er den Irrlehrern ohne Streitereien ein weises, festes und doch sanftmütiges Benehmen entgegen stellen sollte. Ein rechtes Schreckenswort für alle laue Christen ist das Wort: „So jemand auch kämpfet, wird er doch nicht gekrönt, er kämpfe denn recht.“ Die Krone wird ihnen abgesprochen. Für das Garnichtkämpfen wider ihre Sünden und Begierden werden sie gestraft, für das Nichtrechtkämpfen werden sie nicht belohnt werden. Es gibt gewisse Regeln, nach denen der rechte Kampf einzurichten ist. Jemand stellte sie folgender Art zusammen: 1) Du musst nicht etwa nur wider die unangenehmen, sondern auch, und zwar am meisten, wider die angenehmen Sünden, wider die, bei welchen mehr Neigung, mehr Widerstand wider sich selbst ist, kämpfen. 2) Deine Absicht bei deinen Kämpfen muss wohl geläutert sein; allerdings um der Krone, der ewigen Seligkeit willen, aber nur aus Gehorsam gegen Jesum, auch ohne sichtbaren Vorteil, denn dieser Gehorsam selbst ist schon Vorteil. 3) Die Waffen Deines Kampfs müssen keine andern sein, als die der Heiland vorgeschrieben und gebilligt hat; du musst überwinden bloß durch des Lammes Blut, weil du Vergebung und Gnade hast; was du dem Feinde vorhältst, muss Jesus und seine Marter sein. Damit verbinde das Gebet, die Demut, das Vertrauen auf Gottes Beistand und enthalte dich all’ der Dinge, die den Kampf hindern. 4) Der Kampf muss ehrlich und anhaltend geführt werden, bis Sieg da ist, und die Schwachheiten beim Kampfe musst du gleich zum Versöhnen dem Heilande hinbringen. Es heiße: es ist entschieden, dass ich nicht ablasse, wenn es auch Jahre lang dauern sollte, bis ich durch Jesu Kraft ein Herr über die Sünde geworden bin. Wenn du dich nicht anders als durch die Flucht retten kannst, so fliehe vor der Sünde, dass du sie und ihre Gelegenheiten nicht an dich kommen lässt. Ermüde nicht, und bleibe nicht müde! Geschwinde zu Jesu, wenn der Lauf langsam wird; noch geschwinder zu Ihm, wenn du übereilt und gefallen bist. Er muss, Er kann vergeben. </w:t>
      </w:r>
    </w:p>
    <w:p w14:paraId="4713BA93" w14:textId="77777777" w:rsidR="007A06F5" w:rsidRDefault="007A06F5" w:rsidP="007A06F5">
      <w:pPr>
        <w:pStyle w:val="StandardWeb"/>
      </w:pPr>
      <w:r>
        <w:t xml:space="preserve">Wie hast du dich, meine Seele, bisher nach diesen Regeln verhalten? Wie hast Du gegen deine Leidenschaften angekämpft, besonders in den Jahren, da sie am heftigsten waren und es was zu streiten und zu unterdrücken gab? Geschah es, um rein zu werden? Geschah es mehr durch Gnade als durch Natur und bloße vernünftige Überlegung? Bist du noch im Kampf? Willst du lieber sterben, als nicht kämpfen? Bedenke nur: nicht gekrönt werden! – O mein Heiland, zeige mir diese Krone in allem ihren Glanz. Du Anfänger und Vollender des Glaubens, führe mich selbst auf den Kampfplatz und lehre mich streiten und siegen. Amen. </w:t>
      </w:r>
    </w:p>
    <w:p w14:paraId="5AE98659" w14:textId="77777777" w:rsidR="007A06F5" w:rsidRDefault="007A06F5" w:rsidP="007A06F5">
      <w:pPr>
        <w:pStyle w:val="berschrift2"/>
      </w:pPr>
      <w:r>
        <w:t>2. Timotheus 3.</w:t>
      </w:r>
    </w:p>
    <w:p w14:paraId="4BD3E237" w14:textId="77777777" w:rsidR="007A06F5" w:rsidRDefault="007A06F5" w:rsidP="007A06F5">
      <w:pPr>
        <w:pStyle w:val="StandardWeb"/>
      </w:pPr>
      <w:r>
        <w:t xml:space="preserve">Da sagt der Apostel, wozu die Bibel gut. Sie ist zunächst ein </w:t>
      </w:r>
      <w:r>
        <w:rPr>
          <w:rStyle w:val="Fett"/>
        </w:rPr>
        <w:t>Lehrbuch</w:t>
      </w:r>
      <w:r>
        <w:t xml:space="preserve">, das meistenteils Geschichten enthält, Geschichten der täglich neuen Erbarmungen Gottes gegen ein gefallenes Geschlecht, oder auch Geschichten, wie ein Vater seinen verlorenen Sohn sucht, und denen dann zur Seite die Predigt geht und die Stimme der Weissagung. Dadurch ist sie groß und mannichfaltig, wie die Natur, und o, dass wir nur Verständnis hätten für alle Gaben der Liebe, die Gott uns in seinem Worte niedergelegt hat! Nächst der Lehre übt die heilige Schrift an uns Allen ein </w:t>
      </w:r>
      <w:proofErr w:type="spellStart"/>
      <w:r>
        <w:rPr>
          <w:rStyle w:val="Fett"/>
        </w:rPr>
        <w:t>Strafamt</w:t>
      </w:r>
      <w:proofErr w:type="spellEnd"/>
      <w:r>
        <w:t xml:space="preserve">, sie weckt uns, dräut uns, beschämt uns, und zwar das Alles auf die wirksamste Weise, indem sie dies Alles nicht bloß durch ihre Lehre tut, sondern auch durch ihre Geschichte und Exempel. Ihr dritter Ruhm ist die </w:t>
      </w:r>
      <w:r>
        <w:rPr>
          <w:rStyle w:val="Fett"/>
        </w:rPr>
        <w:t>Besserung</w:t>
      </w:r>
      <w:r>
        <w:t xml:space="preserve"> oder Bekehrung der Menschen, indem sie in ihnen die Bußfertigkeit aus Liebe und Gotteskindschaft aus dem Glauben weckt. Ihr vierter Ruhm ist endlich die </w:t>
      </w:r>
      <w:r>
        <w:rPr>
          <w:rStyle w:val="Fett"/>
        </w:rPr>
        <w:t>Züchtigung</w:t>
      </w:r>
      <w:r>
        <w:t xml:space="preserve"> oder Erziehung </w:t>
      </w:r>
      <w:r>
        <w:rPr>
          <w:rStyle w:val="Fett"/>
        </w:rPr>
        <w:t>in der Gerechtigkeit</w:t>
      </w:r>
      <w:r>
        <w:t xml:space="preserve">, indem sie uns das Ziel deutlich vor Augen malt, und da es einmal ohne Straucheln nicht vorwärts geht, auf dem Wege uns tröstet durch die immer neue Sünderliebe des Herrn, wie durch die Tausende, welche, durch Straucheln hindurch am Ende doch zum Ziele gelangt sind. O köstliches Wort Gottes, wie bist du so reich, so mannichfaltig, so voll Kraft und Segen! Möchte ich nur immer demütiger und gehorsamer Deine Gottesstimme hören und ihr folgen und mich ihr hingeben, immer treuer sie als das von Gott geordnete Mittel zu meinem Heil benutzen! Es gibt keinen größeren Erzieher als den Herrn; Er wird machen, dass auch wir einst für die Ewigkeit werden singen können: </w:t>
      </w:r>
    </w:p>
    <w:p w14:paraId="1A9A48AD" w14:textId="77777777" w:rsidR="007A06F5" w:rsidRDefault="007A06F5" w:rsidP="007A06F5">
      <w:pPr>
        <w:pStyle w:val="StandardWeb"/>
      </w:pPr>
      <w:r>
        <w:t xml:space="preserve">Aus der Enge in die Weite, </w:t>
      </w:r>
      <w:r>
        <w:br/>
        <w:t xml:space="preserve">Aus der Tiefe in die </w:t>
      </w:r>
      <w:proofErr w:type="spellStart"/>
      <w:r>
        <w:t>Höh</w:t>
      </w:r>
      <w:proofErr w:type="spellEnd"/>
      <w:r>
        <w:t xml:space="preserve">’ </w:t>
      </w:r>
      <w:r>
        <w:br/>
        <w:t xml:space="preserve">Führt der Heiland seine Leute, </w:t>
      </w:r>
      <w:r>
        <w:br/>
        <w:t xml:space="preserve">Dass man seine Wunder </w:t>
      </w:r>
      <w:proofErr w:type="spellStart"/>
      <w:r>
        <w:t>seh</w:t>
      </w:r>
      <w:proofErr w:type="spellEnd"/>
      <w:r>
        <w:t xml:space="preserve">’! Amen. </w:t>
      </w:r>
    </w:p>
    <w:p w14:paraId="2BE2CF85" w14:textId="77777777" w:rsidR="007A06F5" w:rsidRDefault="007A06F5" w:rsidP="007A06F5">
      <w:pPr>
        <w:pStyle w:val="berschrift2"/>
      </w:pPr>
      <w:r>
        <w:t>2. Timotheus 4.</w:t>
      </w:r>
    </w:p>
    <w:p w14:paraId="373FDD69" w14:textId="77777777" w:rsidR="007A06F5" w:rsidRDefault="007A06F5" w:rsidP="007A06F5">
      <w:pPr>
        <w:pStyle w:val="StandardWeb"/>
      </w:pPr>
      <w:r>
        <w:t xml:space="preserve">Treuer Herr Jesu Christe, weil allen Menschen gesetzt ist einmal zu sterben, hernach aber das Gericht, und es gewiss ist, dass, wie der Baum fällt, so wird er liegen, auch wie der Tag des Todes einen Jeden finden wird, so wird ihm auch erscheinen der Tag des jüngsten Gerichts; weil ich auch, sündlicher und sterblicher Mensch, einmal diese Welt segnen muss, dazu ich mich denn alle Tage und Stunden nach Deinem Wort bereite: so bitte ich Dich von Herzen, ist es Dein göttlicher Wille, so lass mich fein sanft und friedlich ohne viele Angst und schwere Anfechtungen abscheiden von diesem Jammertal, dass ich mich Deines heiligen Leidens und der Vergebung aller meiner Sünden inniglich tröste, und mich der Satan mit seinen giftigen Pfeilen und Versuchungen nicht beunruhige, sondern dass ich in Gebärden und Worten sittig und stille erfunden werde, auch mein Herz gewiss und getrost sei, wegen Deiner göttlichen Gnade, die Du allen bußfertigen Sündern versprochen hast. Und wenn ich wegen meiner Sünden angefochten würde, so nimm Du Dich meiner Seele herzlich an, dass sie nicht verderbe; wirf alle meine Sünde hinter Dich zurück in die Tiefe des Meeres, vertilge sie wie eine Wolke, dämpfe sie wie einen Nebel, und lass Deine Gnade mächtiger sein als alle meine Missetat. Und weil Du darum erschienen bist, dass Du die Werke des Teufels zerstörest, so lass ihn zur selbigen Zeit keine Macht an mir finden, sondern Deine lieben Engel auf meine Seele treulich warten. Lass mich auch nicht vor dem Anblick der Hölle erschrecken, weil Du dieselbe zerstört hast, sondern gib, dass ich einen Freudenblick in den Himmel tue, den Du mir durch Dein Leiden erworben und geschenkt hast. Lieber Heiland, weil ich Dich so herzlich um ein sanftes Ende bitte, wenn es Dir gefällig ist, so erhöre mich doch und erlöse mich, wenn meine Sünde kommt, wie Paulum, von allem Übel, auch von mir selbst, und hilf mir aus zu Deinem himmlischen Reich; denn es gereicht ja zu Deiner Ehre, wenn Du Deiner Gläubigen Wunsch erfüllest und ihre Seele mit Deiner Gnade erfreuest, der Du mit Deinem Vater und dem heiligen Geiste lebest und regierest in Ewigkeit. Amen. </w:t>
      </w:r>
    </w:p>
    <w:p w14:paraId="281DD28C" w14:textId="77777777" w:rsidR="007A06F5" w:rsidRDefault="007A06F5" w:rsidP="007A06F5">
      <w:pPr>
        <w:pStyle w:val="berschrift1"/>
        <w:rPr>
          <w:sz w:val="48"/>
        </w:rPr>
      </w:pPr>
      <w:r>
        <w:t>Andachten zum Titusbrief</w:t>
      </w:r>
    </w:p>
    <w:p w14:paraId="1B2310B0" w14:textId="77777777" w:rsidR="007A06F5" w:rsidRDefault="007A06F5" w:rsidP="007A06F5">
      <w:pPr>
        <w:pStyle w:val="berschrift2"/>
      </w:pPr>
      <w:r>
        <w:t>Titus 1.</w:t>
      </w:r>
    </w:p>
    <w:p w14:paraId="2B4402E2" w14:textId="77777777" w:rsidR="007A06F5" w:rsidRDefault="007A06F5" w:rsidP="007A06F5">
      <w:pPr>
        <w:pStyle w:val="StandardWeb"/>
      </w:pPr>
      <w:r>
        <w:t xml:space="preserve">Herr, ich armer, sündiger Mensch komme und klage Dir von ganzem Herzen, dass ich Dich mit meinen vielfältigen großen Sünden leider oft wie die Creter erzürnt und Deinen Zorn und Ungnade wohl verdient habe. Ich habe gesündigt und bin gottlos gewesen, des muss ich mich schämen, und darf meine Augen nicht aufheben gen Himmel. So finde ich auch auf Erden weder Trost noch Rat, mein Herz ängstigt mich, mein Gewissen verklagt mich, das Schuldregister der zehn Gebote überzeugt mich. Wo soll ich doch nun </w:t>
      </w:r>
      <w:proofErr w:type="spellStart"/>
      <w:r>
        <w:t>hinfliehen</w:t>
      </w:r>
      <w:proofErr w:type="spellEnd"/>
      <w:r>
        <w:t xml:space="preserve">? Bei wem soll ich Trost und Hilfe suchen? Bei Dir, o Herr, allein! Denn ob ich wohl in Dir schwer gesündigt habe, so weiß ich doch, dass Du nicht allein bist gerecht und heilig, sondern auch barmherzig und gnädig, geduldig und von großer Güte und Treue; Du vergibst Missetat und Sünde Allen, die Dich fürchten und anrufen. Darum komme ich zu Dir im Namen Deines lieben Sohnes Jesu Christi, den Du mir und der ganzen Welt geschenkt hast, und bitte Dich, Du wollest Deinen Zorn und Grimm gnädig von mir abwenden und Dich meiner in Gnaden erbarmen. Du hast es ja alles beschlossen unter die Sünde, dass Du Dich aller erbarmest: so erbarme Dich auch heute über mich, und gehe nicht ins Gericht mit Deinem Knecht, denn vor Dir ist kein Lebendiger gerecht. Ach, Herr, höre; ach Herr, sei gnädig; schone Deines Knechtes und vergib mir alle meine Sünden um Deiner Güte willen. Gedenke daran, was Du uns versprochen hast, wie Du nicht willst den Tod des Sünders, sondern dass er sich bekehre und lebe. Du willst ja niemand, der zu Dir kommt, hinausstoßen: so wirst Du denn auch mich, der ich zu Dir mit demütigem und bußfertigem Herzen komme, nicht verwerfen, sondern zu Gnaden annehmen. Herr, gib mir Deinen heiligen Geist, der mein Herz erneuere und mich zu allem Guten leite, dass ich mich vor Sünden hüte und in Deinem Dienst allezeit gehorsam erfunden werde, auf dass das bittere Leiden und Sterben Deines lieben Sohnes an mir armen Sünder nicht verloren sei, und Dein Wort und Deine Verheißung mir nicht zum Gericht und Verdammnis gepredigt werde. Hilf, dass ich Glauben und ein gut Gewissen behalte, damit mir beigelegt werde die Krone der Gerechtigkeit, welche Du wirst aufsetzen Allen, die Deine Erscheinung lieb haben, um Jesu Christi willen. Amen. </w:t>
      </w:r>
    </w:p>
    <w:p w14:paraId="6B2F74DC" w14:textId="77777777" w:rsidR="007A06F5" w:rsidRDefault="007A06F5" w:rsidP="007A06F5">
      <w:pPr>
        <w:pStyle w:val="berschrift2"/>
      </w:pPr>
      <w:r>
        <w:t>Titus 2.</w:t>
      </w:r>
    </w:p>
    <w:p w14:paraId="16A3172F" w14:textId="77777777" w:rsidR="007A06F5" w:rsidRDefault="007A06F5" w:rsidP="007A06F5">
      <w:pPr>
        <w:pStyle w:val="StandardWeb"/>
      </w:pPr>
      <w:r>
        <w:t xml:space="preserve">O ewiger und allmächtiger Gott, ich bin Dir den größten Dank schuldig, dass Du mich erschaffen hast, da ich nichts war; aber noch weit größeren, dass Du mich erlöset hast, da ich verloren und verdammt war! Ich lag in der Hölle Rachen. Du hast mich durch das Blut Deines Sohnes herausgezogen. Ich bin mir ganz Dir schuldig; denn Du hast mich ganz gebildet. Meine Zunge soll Dich beständig loben, weil Du sie mir gegeben hast. Mein Mund soll immerdar Dein Lob verkündigen, weil er von Dir Luft und Odem hat. Mein Herz soll mit beständiger Liebe Dir anhangen, weil Du es gebildet hast. Alle Glieder sollen zu Deinem Dienste bereit sein, weil Du sie alle, wie viel und wie groß sie auch sind, wunderbar bereitet hast. Wenn ich schon zuvor mich ganz Dir schuldig bin, weil Du mich ganz gemacht hast, was wird’s sein, dass ich Dir für die Erlösung aus meiner Knechtschaft und Gefangenschaft vergelten könnte? Das </w:t>
      </w:r>
      <w:proofErr w:type="spellStart"/>
      <w:r>
        <w:t>verlorne</w:t>
      </w:r>
      <w:proofErr w:type="spellEnd"/>
      <w:r>
        <w:t xml:space="preserve"> Schäflein hast Du den Krallen des höllischen Wolfs entrissen; den verlorenen Groschen hast Du ängstlich gesucht. Wer bin ich, dass Du für meine Erlösung so besorgt, und zu meinem Heile so wunderbar freigebig sein wolltest? Wenn Du die ersten Menschen nach dem Falle ganz von Dir verworfen und mit allen ihren Nachkommen bis in die unterste Hölle hinabgestürzt hättest, so wäre keinem von uns Unrecht geschehen, sie und auch wir hätten empfangen, was unsere Taten wert sind. Aber nun erzeigst Du Deine unbegreifliche und unaussprechliche Liebe gegen uns, dass Du Deinen Sohn den ersten Eltern nach dem Falle als Erlöser versprichst, und denselben in der Fülle der Zeit uns sendest, und durch ihn aus dem Tode zum Leben, aus den Sünden zur Gerechtigkeit uns zurückrufst. O Liebhaber der Menschen, der seine Lust bei den Menschenkindern hat, wer kann diese Liebe würdig preisen? wer kann sie mit dem Verstande erfassen? War der Knecht so wert, dass der Sohn zu seiner Erlösung in den Tod gegeben werden musste? War der Feind so zu lieben, dass Du ihm den </w:t>
      </w:r>
      <w:proofErr w:type="spellStart"/>
      <w:r>
        <w:t>geliebtesten</w:t>
      </w:r>
      <w:proofErr w:type="spellEnd"/>
      <w:r>
        <w:t xml:space="preserve"> Sohn zum Erlöser bestimmt hast? Meine Seele staunt, wenn sie diese Wohltat erwägt, und wird ganz hingenommen und zerfließt in Liebe zu Dir. Reinige mich denn, dass ich immer fleißiger werde zu guten Werken und verleugne das ungöttliche Wesen, und züchtig, gerecht und gottselig lebe in dieser Welt. Amen. </w:t>
      </w:r>
    </w:p>
    <w:p w14:paraId="09BD11E9" w14:textId="77777777" w:rsidR="007A06F5" w:rsidRDefault="007A06F5" w:rsidP="007A06F5">
      <w:pPr>
        <w:pStyle w:val="berschrift2"/>
      </w:pPr>
      <w:r>
        <w:t>Titus 3.</w:t>
      </w:r>
    </w:p>
    <w:p w14:paraId="3564D516" w14:textId="3C94756D" w:rsidR="007A06F5" w:rsidRDefault="007A06F5" w:rsidP="007A06F5">
      <w:pPr>
        <w:pStyle w:val="StandardWeb"/>
      </w:pPr>
      <w:r>
        <w:t xml:space="preserve">Es ist doch lauter unaussprechliche Gnade in Dir, mein Gott, Du Heiland. Aus Gnaden hast Du Dich mir sogar erkauft, wie ein Knecht, auf dass Dich niemand mir abstritte und Du mich frei machtest. Und jede Stunde </w:t>
      </w:r>
      <w:r w:rsidR="00FD7B96">
        <w:t>bietest</w:t>
      </w:r>
      <w:r>
        <w:t xml:space="preserve"> Du Dich mir an, Du Unbezahlbarer, und setzest einen Preis, unbegreiflich, was er Dir wert sein könne. Denn wenn ich Dir mein Herz gebe, und Alles, was ich bin, so gewinne ich </w:t>
      </w:r>
      <w:r w:rsidR="00FD7B96">
        <w:t>abermals</w:t>
      </w:r>
      <w:r>
        <w:t xml:space="preserve"> nur, in also reich durchs Nehmen und durchs Geben. Darum ach, wie arm bin ich! – </w:t>
      </w:r>
    </w:p>
    <w:p w14:paraId="784F84BB" w14:textId="2669AF8A" w:rsidR="007A06F5" w:rsidRDefault="007A06F5" w:rsidP="007A06F5">
      <w:pPr>
        <w:pStyle w:val="StandardWeb"/>
      </w:pPr>
      <w:r>
        <w:t xml:space="preserve">Betrübt mich das? Hat </w:t>
      </w:r>
      <w:proofErr w:type="spellStart"/>
      <w:r>
        <w:t>mir’s</w:t>
      </w:r>
      <w:proofErr w:type="spellEnd"/>
      <w:r>
        <w:t xml:space="preserve"> mein Gott je aufgerückt? Wenn Er gibt, und ich habe nicht, alsdann zürnt wohl der Geber mit Recht um das Verwahrloste, drohend: Wer nicht hat, dem wird auch genommen, was er hat. Und solche Habe trägt sich leicht, göttlicher Reichtum ist keine Bürde, wäre sogar Irdisches dabei, ich könnte es nach des Gebers Erlaubnis abwerfen, und das bessere Gut behalten, das nie drückt, sondern erleichtert. Aber welche Plage ist’s um den Reichtum, an dem das Herz hängt! Nur um den leiblichen? Nein, viel mehr noch um den geistigen. Denn ein leiblich Reicher isst vielleicht sein Brot mit Kummer und Sorgen, mehr denn der Tagelöhner, weil er weiß, wenn er sein Geld verloren, so bleibt ihm gar nichts mehr; er tröstet sich aber doch der Hoffnung, vertraut auch wohl auf Gott. Aber der geistig Reiche tröstet sich weder der Hoffnung Gottes, will weder jene noch diesen, kämpft wider beide an, denn er ist satt und hat genug, und verblendet sich mit Gewalt wider den Abgrund seines Nichts. Wohl ihm, wenn in Nachtstunden ihn Schrecken daraus anheulen, und er nicht auch sie schon beschwichtigt hat und lächelt schlummernd wie ein Tor, dass er so unselig ist. </w:t>
      </w:r>
    </w:p>
    <w:p w14:paraId="1DA3EEAD" w14:textId="77777777" w:rsidR="007A06F5" w:rsidRDefault="007A06F5" w:rsidP="007A06F5">
      <w:pPr>
        <w:pStyle w:val="StandardWeb"/>
      </w:pPr>
      <w:r>
        <w:t xml:space="preserve">So will ich denn sehr selig sein im Wissen und Gefühl, dass ich nichts habe, als Gottes Gütigkeit; will mich nach Seiner Barmherzigkeit selig machen, mich täglich mit allem meinem Schmutz in das Bad der Wiedergeburt und der Erneuerung des heiligen Geistes hineinwerfen lassen, und mich freuen meines himmlischen Erbes. Der Himmel steht mir offen bei Tag und Nacht. Gelobt sei Gott, gelobt sei Jesus Christus in Ewigkeit! Amen. </w:t>
      </w:r>
    </w:p>
    <w:p w14:paraId="35081653" w14:textId="77777777" w:rsidR="007A06F5" w:rsidRDefault="007A06F5" w:rsidP="007A06F5">
      <w:pPr>
        <w:pStyle w:val="berschrift1"/>
        <w:rPr>
          <w:sz w:val="48"/>
        </w:rPr>
      </w:pPr>
      <w:r>
        <w:t xml:space="preserve">Andachten zum </w:t>
      </w:r>
      <w:proofErr w:type="spellStart"/>
      <w:r>
        <w:t>Philemonbrief</w:t>
      </w:r>
      <w:proofErr w:type="spellEnd"/>
    </w:p>
    <w:p w14:paraId="124D3FD4" w14:textId="2E55CE20" w:rsidR="007A06F5" w:rsidRDefault="007A06F5" w:rsidP="007A06F5">
      <w:pPr>
        <w:pStyle w:val="StandardWeb"/>
      </w:pPr>
      <w:r>
        <w:t xml:space="preserve">Philemon war ein christlicher Mann in Phrygien, vermutlich in der Stadt </w:t>
      </w:r>
      <w:r w:rsidR="00FD7B96">
        <w:t>Kolossä</w:t>
      </w:r>
      <w:r>
        <w:t xml:space="preserve">; Paulus nennt ihn seinen Freund und Mitarbeiter, und grüßt ihn mit andern Freunden und mit der Gemeinde, welche sich in seinem Hause versammelte. Diesem Philemon war ein Sklave und Leibeigener entlaufen, nachdem er sich Veruntreuungen an seinem Herrn hatte zu Schulden kommen lassen, Namens Onesimus. Auf seiner Flucht kam dieser nach Rom, und Gott fügte es nach seiner Weisheit und Liebe, dass er dort mit dem Apostel Paulus zusammentraf, aus seinem Munde das Evangelium hörte, gründlich bekehrt wurde und die ganze Liebe des Apostels gewann. Gern hätte dieser ihn bei sich behalten; da er aber noch ein Eigentum des Philemon war, so war es auch nach Pauli Überzeugung billig, dass er zu seinem rechtmäßigen Herrn zurückkehrte. Um ihm eine freundliche Aufnahme zu sichern und ihn wie vor Gott, so auch vor den Menschen Gnade finden zu lassen, gab ihm Paulus dies Empfehlungsschreiben mit. Der Brief ist ein Muster einer freien und weisen Berücksichtigung der menschlichen Gemütsart und eines echt christlichen Sinnes, welcher aller Verhältnisse im Lichte des Glaubens betrachtet und beurteilt. So zarte schonende Liebe mit der unveräußerlichen apostolischen Würde auf diese Weise zu vereinigen, erfordert wahrhaft christliche Weisheit; Paulus entäußert sich seines apostolischen Rechts, um Philemon zu zwingen, sich auch seines Rechts zu begeben. Luther sagt: „Eben wie uns Christus getan hat gegen Gott den Vater, also tut auch St. Paulus für Onesimus gegen Philemon. Denn Christus hat sich auch seines Rechts geäußert und mit Liebe und Demut den Vater überwunden, dass er seinen Zorn und Recht hat müssen legen und uns zu Gnaden annehmen um Christi willen, der also ernstlich uns vertritt und sich unser so herzlich annimmt. Denn wir sind Alle seine Onesimi, so wir’s glauben.“ Was mussten Philemon und Onesimus empfinden, als sie einander so wiedersahen! Herr, lass mir diesen Brief für mein Verhältnis als Herrschaft oder Dienstbote nicht umsonst geschrieben sein! Amen. </w:t>
      </w:r>
    </w:p>
    <w:p w14:paraId="38965B0B" w14:textId="77777777" w:rsidR="007A06F5" w:rsidRDefault="007A06F5" w:rsidP="007A06F5">
      <w:pPr>
        <w:pStyle w:val="berschrift1"/>
        <w:rPr>
          <w:sz w:val="48"/>
        </w:rPr>
      </w:pPr>
      <w:r>
        <w:t>Andachten zum 1. Petrusbrief</w:t>
      </w:r>
    </w:p>
    <w:p w14:paraId="7B2F8338" w14:textId="77777777" w:rsidR="007A06F5" w:rsidRDefault="007A06F5" w:rsidP="007A06F5">
      <w:pPr>
        <w:pStyle w:val="berschrift2"/>
      </w:pPr>
      <w:r>
        <w:t>1. Petri 1.</w:t>
      </w:r>
    </w:p>
    <w:p w14:paraId="68C9ED75" w14:textId="77777777" w:rsidR="007A06F5" w:rsidRDefault="007A06F5" w:rsidP="007A06F5">
      <w:pPr>
        <w:pStyle w:val="StandardWeb"/>
      </w:pPr>
      <w:r>
        <w:t xml:space="preserve">O Jesu Christe, Sohn des lebendigen Gottes, Du für uns Gekreuzigter und Auferweckter, der Du durch Deinen Tod unsern Tod zunichte gemacht und durch Deine Auferstehung uns eine selige Auferstehung zum Leben erworben hast, Dich bete ich als den einzig wahren Gott mit dem Vater und dem heiligen Geiste an, und bitte Dich von ganzem Herzen, dass Du mir einen seligen Ausgang aus dem Elende dieses Lebens und am Tage der Auferstehung und des Gerichts einen seligen Eingang zum ewigen Leben verleihen wollest. Ich weiß, dass ich Fleisch bin und alles Fleisch wie Heu ist und alle seine Herrlichkeit wie des Grases Blume, dass mir die Grenze des Lebens von Gott vorher gesetzt ist, und dass nach dem Tode das Gericht folgen wird: stehe mir im Tode bei, der Du für mich am Kreuze gestorben bist, beschütze mich am Tage des Gerichts, der Du für mich ungerechter Weise gerichtet worden bist. Wann die irdische Hütte zerbrochen sein wird, so führe meine Seele in die Wohnung des himmlischen Vaterlandes. Wann im Todeskampfe meine Augen dunkel werden, so entzünde in meinem Herzen das Licht des seligmachenden Glaubens. Wann sich in der Stunde des Todes meine Ohren schließen, so richte mich auf und tröste mich durch Dein innerliches Zureden. Wann der kalte Schweiß aus meinen sterbenden Gliedern bricht, so lass mich eingedenk sein Deines blutigen Schweißes, der der vollgültige Kaufpreis für meine Sünden und das Unglück abwehrende Heilmittel meines Todes ist. Im Schweiße zeigt sich die Hitze des Kampfes, im Blute der Kaufpreis für die Seele, in der Vollendung des Laufes die Genugtuung für die Sünden. Wann in jenem letzten Kampfe die Sprache zu verfallen beginnt, so gib, dass ich durch des heiligen Geistes Gnade zu Dir seufzen könne. Wann die letzte Angst mein Herze drückt, so stehe mir bei mit dem Troste und der Hilfe Deiner </w:t>
      </w:r>
      <w:proofErr w:type="spellStart"/>
      <w:r>
        <w:t>lebendigmachenden</w:t>
      </w:r>
      <w:proofErr w:type="spellEnd"/>
      <w:r>
        <w:t xml:space="preserve"> Gnade, und nimm mich, wenn ich von dem Beistand aller Kreaturen verlassen bin, in Deine Fürsorge und Obhut auf. Verleihe mir, dass ich alle Schrecknisse und Ängste ganz geduldig ertrage, und führe endlich meine Seele aus diesem Kerker heraus. Ich bitte Dich um Deiner allerheiligsten Wunden willen, die Du im Leiden und am Kreuze ertragen hast, lass Dir meine arme Seele, die Du so teuer erkauft hast, in Deine Hände befohlen sein. Einem seligen Tode folge auch eine selige Auferstehung. Meine Seele werde eingebunden ins </w:t>
      </w:r>
      <w:proofErr w:type="spellStart"/>
      <w:r>
        <w:t>Bündlein</w:t>
      </w:r>
      <w:proofErr w:type="spellEnd"/>
      <w:r>
        <w:t xml:space="preserve"> der Lebendigen (1. Sam. 25,29.), dass ich mit allen Auserwählten zur Gemeinschaft der ewigen Freude gelange, zu jenem unvergänglichen und unbefleckten und unverweslichen Erbe, das behalten wird im Himmel Allen, die aus Gottes Macht durch den Glauben bewahrt werden zur Seligkeit. </w:t>
      </w:r>
    </w:p>
    <w:p w14:paraId="25A793EC" w14:textId="77777777" w:rsidR="007A06F5" w:rsidRDefault="007A06F5" w:rsidP="007A06F5">
      <w:pPr>
        <w:pStyle w:val="berschrift2"/>
      </w:pPr>
      <w:r>
        <w:t>1. Petri 2.</w:t>
      </w:r>
    </w:p>
    <w:p w14:paraId="28E28639" w14:textId="77777777" w:rsidR="007A06F5" w:rsidRDefault="007A06F5" w:rsidP="007A06F5">
      <w:pPr>
        <w:pStyle w:val="StandardWeb"/>
      </w:pPr>
      <w:r>
        <w:t xml:space="preserve">Petrus nennt in diesem Kapitel Jesum den </w:t>
      </w:r>
      <w:r>
        <w:rPr>
          <w:rStyle w:val="Fett"/>
        </w:rPr>
        <w:t>köstlichen Eckstein</w:t>
      </w:r>
      <w:r>
        <w:t xml:space="preserve">, der wohl gegründet ist, auf welchem seine Kirche gebaut ist, an dem alle Wellen des Weltmeeres zerbrochen werden und zurückprallen, wider den alle Pforten der Hölle nichts ausrichten, noch viel weniger ihn überwältigen können; ja, an dem alle spitzigen Messer der scharfen Vernunft vergebens und sich selbst stumpf arbeiten. Aber ich muss auch ein Stein werden! Von Natur habe ich wohl ein steinernes Herz; aber dieser Stein wird weggenommen, und alsdann lasse ich mich als ein lebendiger Stein auf den Eckstein Christum erbauen. Gottlob, dass ich schwacher und zerbrechlicher Stein auf einen so festen und unbeweglichen Stein zu liegen und zu ruhen komme! Es ist aber Christus ein </w:t>
      </w:r>
      <w:r>
        <w:rPr>
          <w:rStyle w:val="Fett"/>
        </w:rPr>
        <w:t>lebendiger</w:t>
      </w:r>
      <w:r>
        <w:t xml:space="preserve"> Stein; er ist die Quelle des Lebens selbst und das selbstständige Leben. Aber warum ist er denn in vielen Herzen ein toter Stein? Aus des Menschen eigner Schuld, der seine Lebenswirkungen in sich hindert und unterdrückt. Mir, mir werde doch Jesus ein lebendiger Stein, der mein steinernes, totes Herz zum geistlichen und ewigen Leben erwecke. Ach, der törichten Menschen, die diesen lebendigen Stein verwerfen! Es sind oft die Bauleute selbst, die es tun und auf Sand bauen! Der natürliche weise Mensch verachtet Alles, was nicht Vernunft, Lob, Kostbarkeit, Glanz und äußerliches Ansehen hat: Christus aber und der Glaube haben keines; was Wunder, dass sie verworfen werden? Wohl aber </w:t>
      </w:r>
      <w:r>
        <w:rPr>
          <w:rStyle w:val="Fett"/>
        </w:rPr>
        <w:t>dem</w:t>
      </w:r>
      <w:r>
        <w:t xml:space="preserve">, der hier mit Christo gleichsam ein verworfener Stein ist; denn diese Verwerfung ist ein Zeichen der Wahl zu dem ewigen Gebäude! Von den Menschen verworfen, aber bei Gott ausgewählt. O wenn wir bei Gott auserwählt sind, so mag uns die Welt tausendmal verwerfen. Es ist ja Christo auch nicht besser ergangen, und doch ist Er bei Gott auserwählt geblieben. – Herr Jesu, Du bist und bleibst mir ein köstlicher Eckstein; ob Dich schon die Welt verwirft, so bist du doch köstlich vor Gott und auserwählt in aller Deiner Gläubigen Augen. Amen. </w:t>
      </w:r>
    </w:p>
    <w:p w14:paraId="1544091C" w14:textId="77777777" w:rsidR="007A06F5" w:rsidRDefault="007A06F5" w:rsidP="007A06F5">
      <w:pPr>
        <w:pStyle w:val="berschrift2"/>
      </w:pPr>
      <w:r>
        <w:t>1. Petri 3.</w:t>
      </w:r>
    </w:p>
    <w:p w14:paraId="6E1E26D3" w14:textId="77777777" w:rsidR="007A06F5" w:rsidRDefault="007A06F5" w:rsidP="007A06F5">
      <w:pPr>
        <w:pStyle w:val="StandardWeb"/>
      </w:pPr>
      <w:r>
        <w:t xml:space="preserve">Er ist hinabgestiegen zur Hölle, spricht das apostolische Glaubensbekenntnis und gründet sich dabei auf das Wort des Apostels Petrus, dass Jesus hingegangen sei und gepredigt habe den Geistern im Gefängnis (V. 19.). </w:t>
      </w:r>
      <w:r>
        <w:rPr>
          <w:rStyle w:val="Fett"/>
        </w:rPr>
        <w:t>Gefängnis, Hölle</w:t>
      </w:r>
      <w:r>
        <w:t xml:space="preserve">, das sind unverständliche Worte für uns. Wo ist also, fragen wir, der Herr im Geiste hingegangen, als sein Leib im Grabe ruhte? Es soll uns Luther belehren. „Wenn du hier das Wort </w:t>
      </w:r>
      <w:r>
        <w:rPr>
          <w:rStyle w:val="Fett"/>
        </w:rPr>
        <w:t>Hölle</w:t>
      </w:r>
      <w:r>
        <w:t xml:space="preserve"> hörst, spricht er, so bedeutet das hier nicht den Ort der Verdammnis, sondern, wenn du das Wort hörst, so denke nur an jenen Ort, den Niemand anzeigen mag, wo und wie er sei, wo aber alle Seelen hingehen nach diesem Leben, gleichwie die Leiber im Grabe sind.“ In die Versammlung der abgeschiedenen Geister ist also der Herr im Geiste gegangen. Und wozu ist er im Geiste dahingegangen? Um den abgeschiedenen Geistern zu predigen. Wovon? Wovon anders, als von dem rechten Wege zum Vater, den Er aufgetan? Dass der Apostel dies meint, sehen wir, indem er gleich nachher davon spricht, dass </w:t>
      </w:r>
      <w:r>
        <w:rPr>
          <w:rStyle w:val="Fett"/>
        </w:rPr>
        <w:t>das Evangelium</w:t>
      </w:r>
      <w:r>
        <w:t xml:space="preserve"> auch den Toten sei gepredigt worden. (4,6.) Wie erhaben! Wie tröstlich! Wenn alles Predigtwesen mit dem Munde aufhört, gibt es noch eine Predigt Christi </w:t>
      </w:r>
      <w:r>
        <w:rPr>
          <w:rStyle w:val="Fett"/>
        </w:rPr>
        <w:t>im Geiste</w:t>
      </w:r>
      <w:r>
        <w:t xml:space="preserve">, eine geistige Berührung der Geister, durch welche sie vom Heil lernen können. Christus wird ein Richter genannt, nicht nur über die Lebendigen, sondern auch über die Toten; eben so ist er auch ein Prediger, nicht bloß für die Lebendigen, sondern auch für die Toten. Das macht uns die Heilsbotschaft erst vollständig. Gott ist nicht der harte Mann, der da schneidet, wo er nicht gesät hat. Er will, dass </w:t>
      </w:r>
      <w:r>
        <w:rPr>
          <w:rStyle w:val="Fett"/>
        </w:rPr>
        <w:t>allen</w:t>
      </w:r>
      <w:r>
        <w:t xml:space="preserve"> Menschen geholfen werde und </w:t>
      </w:r>
      <w:r>
        <w:rPr>
          <w:rStyle w:val="Fett"/>
        </w:rPr>
        <w:t>alle</w:t>
      </w:r>
      <w:r>
        <w:t xml:space="preserve"> zur Erkenntnis der Wahrheit kommen. Darum soll auch für die Geschlechter, die noch ohne Gott und ohne Erlöser dahingehen, dereinst noch eine Geistespredigt Christi folgen, damit keiner am Tage des Gerichts sich entschuldigen könne, er habe sie nicht gehört. Das entbindet uns aber nicht von der Pflicht, den Heiden das Evangelium so früh wie möglich zu bringen; wir ersparen ihnen viel Not und Jammer und uns viel Verantwortung. Amen. </w:t>
      </w:r>
    </w:p>
    <w:p w14:paraId="15C45A93" w14:textId="77777777" w:rsidR="007A06F5" w:rsidRDefault="007A06F5" w:rsidP="007A06F5">
      <w:pPr>
        <w:pStyle w:val="berschrift2"/>
      </w:pPr>
      <w:r>
        <w:t>1. Petri 4.</w:t>
      </w:r>
    </w:p>
    <w:p w14:paraId="28D37EDD" w14:textId="77777777" w:rsidR="007A06F5" w:rsidRDefault="007A06F5" w:rsidP="007A06F5">
      <w:pPr>
        <w:pStyle w:val="StandardWeb"/>
      </w:pPr>
      <w:r>
        <w:t xml:space="preserve">„So der Gerechte kaum erhalten wird, wo will der Gottlose und Sünder erscheinen?“ Welche Donnerworte! Es muss gewiss etwas recht Schweres sein, selig zu werden. Wer das nicht findet, gibt zu verstehen, dass er den Weg der Seligkeit noch nicht einmal wisse, und er weder die Glaubens- noch die Lebens-Gerechtigkeit besitze, die dazu erforderlich ist. </w:t>
      </w:r>
      <w:r>
        <w:rPr>
          <w:rStyle w:val="Fett"/>
        </w:rPr>
        <w:t>Kaum</w:t>
      </w:r>
      <w:r>
        <w:t xml:space="preserve"> wird der Gerechte erhalten, das heißt, es geht ohne Mühe, Streit und Angst nicht ab, er muss dabei viele Arbeit, Trübsal und Anfechtung ausstehen. Hast du nicht vom </w:t>
      </w:r>
      <w:proofErr w:type="spellStart"/>
      <w:r>
        <w:t>Bußkampf</w:t>
      </w:r>
      <w:proofErr w:type="spellEnd"/>
      <w:r>
        <w:t xml:space="preserve"> des Gerechten, von dem täglichen Fleiß der Heiligung, von der harten Stunde der Anfechtung im Streite wider die Sünde, Welt und Teufel, in der Glaubensprüfung, in schweren Leibesleiden, in dem letzten Todeskampfe und dergleichen mehr gehört? kennst du sie nicht aus eigner Erfahrung? Erkenne daraus, welch einen Ernst das Christentum erfordert! Aber die </w:t>
      </w:r>
      <w:r>
        <w:rPr>
          <w:rStyle w:val="Fett"/>
        </w:rPr>
        <w:t>Erhaltung zur Seligkeit</w:t>
      </w:r>
      <w:r>
        <w:t xml:space="preserve">, worauf dies Alles angesehen ist, versüßt Alles wieder. Es ist wohl der Mühe wert, über diesem unbefleckten und herrlichen Erbe etwas zu leiden. Wenn aber der Gerechte kaum erhalten wird, wie will der Gottlose bestehen? Es ist gewiss, wenn er hier in der Zeit nichts zu leiden bekommt und durch solche Leiden zu Gott gebracht wird, dass sein Leiden erst an jenem Tage angehen und kein Ungerechter und Sünder vor Gott wird bestehen können. – Gib daher, o Herr, dass ich mir den Weg zum Himmel nicht so leicht und eben mache, dass ich vielmehr mit Furcht und Zittern meine Seligkeit schaffen lerne, dass ich ringe und kämpfe, durch die enge Pforte einzugehen. Mit eigner Kraft und Gerechtigkeit ist’s freilich unmöglich; aber Du bist es ja, der uns die Gerechtigkeit Deines Sohnes zueignet und durch die Kraft des heiligen Geistes in uns Alles, was nötig ist, wirkt, Wollen und Vollbringen nach Deinem gnädigen Wohlgefallen. </w:t>
      </w:r>
    </w:p>
    <w:p w14:paraId="54B6A65F" w14:textId="77777777" w:rsidR="007A06F5" w:rsidRDefault="007A06F5" w:rsidP="007A06F5">
      <w:pPr>
        <w:pStyle w:val="StandardWeb"/>
      </w:pPr>
      <w:r>
        <w:t xml:space="preserve">Herr, nach der Seligkeit lass mich mit Zittern trachten, </w:t>
      </w:r>
      <w:r>
        <w:br/>
        <w:t xml:space="preserve">Und keine Gnadenzeit in dieser Zeit verachten; </w:t>
      </w:r>
      <w:r>
        <w:br/>
        <w:t xml:space="preserve">Denn da der Fromme kaum in dem Gericht besteht, </w:t>
      </w:r>
      <w:r>
        <w:br/>
        <w:t xml:space="preserve">Was will der Sünder tun, wenn Gott zum Urteil geht! Amen. </w:t>
      </w:r>
    </w:p>
    <w:p w14:paraId="7E196C4A" w14:textId="77777777" w:rsidR="007A06F5" w:rsidRDefault="007A06F5" w:rsidP="007A06F5">
      <w:pPr>
        <w:pStyle w:val="berschrift2"/>
      </w:pPr>
      <w:r>
        <w:t>1. Petri 5.</w:t>
      </w:r>
    </w:p>
    <w:p w14:paraId="305C54A9" w14:textId="77777777" w:rsidR="007A06F5" w:rsidRDefault="007A06F5" w:rsidP="007A06F5">
      <w:pPr>
        <w:pStyle w:val="StandardWeb"/>
      </w:pPr>
      <w:r>
        <w:t xml:space="preserve">Ach, mein Gott, mein getreuer, lieber, himmlischer Vater, wie elend und sündhaft bin ich doch, dass ich gar nicht bedenke, dass Du mein Gott seist, der mich erschaffen, dass Du mein Hüter seist, der mich bewahret, und dass Du mein Vater seist, der für mich herzlich sorget. Ach, in wie viel unnütze Sorgen stecke ich mich, und plage mein Herz mit Kümmernissen, und zwar mehr wegen irdischer Sachen, die doch plötzlich vergehen, als wegen himmlischer, die da ewig bestehen! Es hat Dein herzlieber Sohn uns so ernstlich befohlen, dass wir für Essen, Trinken, Kleidung und dergleichen nicht sorgen sollen, weil Du, allmächtiger Gott, unser Vater seiest und wohl wissest, was wir bedürfen, auch uns zu rechter Zeit damit versehen wollest. Aber ich Gottloser lasse solchen göttlichen Befehl vor Ohren und Herzen ohne alle Frucht vorüberstreichen, und bin über solche herrliche Zusage nicht vergnügt, sondern meine immerfort, Du vergessest entweder meiner, oder müssest doch meine Sorge bei Deiner Fürsorge auch haben. Ach Gott, lass mich doch solche unchristliche, ungläubige, verzweifelte Sorge aus meinem Herzen herausreißen, und bei möglicher Verrichtung meiner anbefohlenen Geschäfte Dir zutrauen, dass Du für einen mir nützlichen Ausgang, ohne mein Zutun, genugsam sorgen werdest. Lass mich in allen meinen Anliegen mit David sagen: „Es müssen sich freuen und fröhlich sein alle, die nach Dir fragen und die Dein Heil lieben, müssen allewege sagen: der Herr sei gelobet, denn ich bin arm und elend, der Herr aber sorgt für mich.“ Lass mich, wie er, mein bebendes Herz mutig anreden: „Wirf dein Anliegen auf den Herrn, der wird dich versorgen.“ Lass stets in meinen Ohren klingen die Ermahnung des Apostels Paulus: „Der Herr ist nahe, sorget nichts; alle eure Sorgen werfet auf Ihn; denn Er sorget für euch,“ ja, Deines eignen Sohnes, meines Herrn Jesu Christi: „Hütet euch, dass eure Herzen nicht beschweret werden mit Sorgen der Nahrung.“ Lass dies meine einige Sorge sein, wie ich wegen des Zeitlichen immer ohne Sorge, wegen des Ewigen aber immer sorgsam möge erfunden werden, um Deiner väterlichen Liebe und Deiner überschwänglichen Barmherzigkeit willen. Amen. </w:t>
      </w:r>
    </w:p>
    <w:p w14:paraId="6128A1F2" w14:textId="77777777" w:rsidR="007A06F5" w:rsidRDefault="007A06F5" w:rsidP="007A06F5">
      <w:pPr>
        <w:pStyle w:val="berschrift1"/>
        <w:rPr>
          <w:sz w:val="48"/>
        </w:rPr>
      </w:pPr>
      <w:r>
        <w:t>Andachten zum 2. Petrusbrief</w:t>
      </w:r>
    </w:p>
    <w:p w14:paraId="6ED9B6D9" w14:textId="77777777" w:rsidR="007A06F5" w:rsidRDefault="007A06F5" w:rsidP="007A06F5">
      <w:pPr>
        <w:pStyle w:val="berschrift2"/>
      </w:pPr>
      <w:r>
        <w:t>2. Petri 1.</w:t>
      </w:r>
    </w:p>
    <w:p w14:paraId="31489F4A" w14:textId="77777777" w:rsidR="007A06F5" w:rsidRDefault="007A06F5" w:rsidP="007A06F5">
      <w:pPr>
        <w:pStyle w:val="StandardWeb"/>
      </w:pPr>
      <w:r>
        <w:t xml:space="preserve">Wer muss nach Lesung solcher Worte sich nicht freuen des festen Grundes, auf dem sein Glaube erbaut ist? Licht und Grund desselben ist ja 1) das Zeugnis der Apostel, die bei ihren Berichten nicht klugen Fabeln, Ahnungen und Sagen, deren das ganze Altertum voll war, gefolgt waren, sondern einfach und wahrheitstreu mitteilen, wovon sie Augen- und Ohrenzeugen gewesen, die Herrlichkeit Jesu Christi in seinem Leben und Wandel, die sie selbst gesehen, die Verklärung auf Tabor, deren Eindrücke noch nicht in dem hohen Alter, da er dem Eingange in die ewigen Hütten so nahe war, in der Seele Petri erstorben waren; 2) das Zeugnis Gottes vom Himmel über seinen verklärten Sohn, das Siegel der höchsten Ehre und Liebe, das, wie beim Eintritt in sein heiliges Amt, so jetzt am Ende seines Amtes Ihm erteilt wurde, und womit Er selbst zu der tiefen Schmach seines Leidens gestärkt und eingeweiht ward, als zu einem gewissen Hingang von der Welt zum Vater, durch Leiden zu Herrlichkeit; 3) das Zeugnis der Propheten in seiner wunderbaren Übereinstimmung mit der Botschaft des Gekommenen. Welche Wolke von Zeugen, von Helden des Glaubens, von Märtyrern der Wahrheit, von Überwindern der Welt! Welch ein festes, prophetisches Wort, das da scheinet in den dunkeln Ort unseres Herzens, bis der Tag in ihm anbricht und der Morgenstern aufgeht! Herr, sprich auch zu meiner Seele: es werde Licht! verscheuche alle Nacht und Blindheit meines Innern; mache mich immer fester in Deinem Worte; werde Du selbst, Herr Jesu, mein heller Morgenstern, meine ewige Lebenssonne, und strahle mir in dem Lichte Deiner Gnade, werde mein und ich Dein, bis jede Finsternis in mir untergegangen und es völliger Tag geworden ist in meinem Herzen. Durch die Propheten zu den Aposteln, durch die Apostel zu Christo, durch Christum zur ewigen Seligkeit beim Vater: das sei der Gang meiner Lebensgeschichte. Amen. </w:t>
      </w:r>
    </w:p>
    <w:p w14:paraId="4A13A87B" w14:textId="77777777" w:rsidR="007A06F5" w:rsidRDefault="007A06F5" w:rsidP="007A06F5">
      <w:pPr>
        <w:pStyle w:val="berschrift2"/>
      </w:pPr>
      <w:r>
        <w:t>2. Petri 2.</w:t>
      </w:r>
    </w:p>
    <w:p w14:paraId="6F336546" w14:textId="77777777" w:rsidR="007A06F5" w:rsidRDefault="007A06F5" w:rsidP="007A06F5">
      <w:pPr>
        <w:pStyle w:val="StandardWeb"/>
      </w:pPr>
      <w:r>
        <w:t xml:space="preserve">Gott, der Du wohnest in einem Licht, da Niemand zukommen kann, unaussprechlicher Gott, höchstes Gut, zu Dir rufe ich. An Dir habe ich auch heute gesündigt und übel vor Dir getan. Menschen scheute ich mehr, als Dich; denn ich war blind, und hatte fleischliche Augen. Ach, wo soll ich nun hingehen vor Deinem Geist, und wo soll ich </w:t>
      </w:r>
      <w:proofErr w:type="spellStart"/>
      <w:r>
        <w:t>hinfliehen</w:t>
      </w:r>
      <w:proofErr w:type="spellEnd"/>
      <w:r>
        <w:t xml:space="preserve"> vor Deinem Angesicht? Herr, ich habe keine Hilfe denn allein bei Dir. Erbarme Dich meiner, nicht nach Deiner geringeren Barmherzigkeit, nach welcher Du in leiblichen Nöten hilfst, sondern nach Deiner großen Barmherzigkeit, wonach Du Missetaten vergibst, und mit der Du die Welt also überschüttet hast, dass Du Deinen eingeborenen Sohn für sie in den Tod gabst. Tief sind meine Sünden, o Herr, aber tiefer ist Deine Gnade. So verschlinge denn ein Abgrund den andern, die Tiefe Deiner Barmherzigkeit verschlinge die Tiefe meiner Dürftigkeit. Eile entgegen, lieber Vater, Deinem verlorenen Kinde, das sich aus fernem Lande zu Dir aufgemacht hat; komm, Du guter Samariter, und hilf mir Armen, der ich bis in den Tod verwundet bin. Tröste mich wieder, mein Gott, mit Deiner Hilfe, und Dein freudiger Geist belebe mich. Halte es mir vor, dass jede Sünde sich selber straft, dass jede Sünde ein Übel ist, auch wenn wir ihre Strafe nicht gleich empfinden, und dass jedes Gute sich selbst belohnt durch Ruhe und Hoffnung. Bewahre mich aber namentlich vor Rückfällen; denn der Apostel sagt es ja, dass es besser ist, den Weg der Gerechtigkeit nicht erkannt zu haben, denn ihn zu kennen und sich zu kehren von dem heiligen Gebote, und es ist ja allemal eine schnödere Gewissensverletzung, von der erkannten Wahrheit abzufallen, als sie nicht erkennen wollen, und zieht deshalb schwerere Gerichte nach sich. Ewige Barmherzigkeit, die Du Niemanden verdammst, als der sich selbst in die Verdammnis stürzt, hilf mir, dass ich mich nicht selbst verdamme! Ewige Gerechtigkeit, die du schon hier deine Schrecken so mächtig in der Brust des verstockten Sünders offenbarst, hilf mir, dass ich nicht in deine ewigen Gerichte falle. Amen. </w:t>
      </w:r>
    </w:p>
    <w:p w14:paraId="21C13288" w14:textId="77777777" w:rsidR="007A06F5" w:rsidRDefault="007A06F5" w:rsidP="007A06F5">
      <w:pPr>
        <w:pStyle w:val="berschrift1"/>
        <w:rPr>
          <w:sz w:val="48"/>
        </w:rPr>
      </w:pPr>
      <w:r>
        <w:t>Andachten zum 1. Johannesbrief</w:t>
      </w:r>
    </w:p>
    <w:p w14:paraId="0BBC47E0" w14:textId="77777777" w:rsidR="007A06F5" w:rsidRDefault="007A06F5" w:rsidP="007A06F5">
      <w:pPr>
        <w:pStyle w:val="berschrift2"/>
      </w:pPr>
      <w:r>
        <w:t>1. Johannes 1</w:t>
      </w:r>
    </w:p>
    <w:p w14:paraId="511E2641" w14:textId="77777777" w:rsidR="007A06F5" w:rsidRDefault="007A06F5" w:rsidP="007A06F5">
      <w:pPr>
        <w:pStyle w:val="StandardWeb"/>
      </w:pPr>
      <w:r>
        <w:t xml:space="preserve">Wir </w:t>
      </w:r>
      <w:proofErr w:type="spellStart"/>
      <w:r>
        <w:t>schau'n</w:t>
      </w:r>
      <w:proofErr w:type="spellEnd"/>
      <w:r>
        <w:t xml:space="preserve"> hinauf, der Vater herab, </w:t>
      </w:r>
      <w:r>
        <w:br/>
        <w:t xml:space="preserve">An Lieb' und Treu geht uns nichts ab, </w:t>
      </w:r>
      <w:r>
        <w:br/>
        <w:t xml:space="preserve">Bis wir zusammen kommen. </w:t>
      </w:r>
    </w:p>
    <w:p w14:paraId="0CAE6934" w14:textId="77777777" w:rsidR="007A06F5" w:rsidRDefault="007A06F5" w:rsidP="007A06F5">
      <w:pPr>
        <w:pStyle w:val="StandardWeb"/>
      </w:pPr>
      <w:r>
        <w:t xml:space="preserve">Mit diesen kurzen Worten schildert Luther gar trefflich das Leben in der Gemeinschaft mit Gott. Es ist ein sich stets wiederholendes Hinaufblicken des innern Menschen zu Gott in Liebe und Verlangen; ein Hinaufblicken, dem Seine Antwort von oben gewiss ist, eine Antwort voll Gnade und Erbarmen, aus dem Herzen der ewigen Liebe und Treue. Indes kann nur zwischen Gleichartigen eine wahrhafte und innere Verbindung, eine Lebensgemeinschaft gestiftet werden und Bestand haben; Gottes Wesen muss erst unser Wesen geworden sein, sein Licht, d.i. seine Reinheit, unser Sein und Wandeln im Lichte erzeugen und nähren; nur die reines Herzens sind, können Gott schauen. Von Natur ist leider in uns nichts als Finsternis, und lieben wir die Finsternis und hassen das Licht. Um zum Wandel im Lichte zu gelangen, müssen daher die Bande der Finsternis gelöst und die Ketten gesprengt werden, in welchen wir gefangen liegen. Dies geschieht dadurch, dass wir die Finsternis in uns erkennen und bekennen; denn dann vergibt uns Gott unsere Sünde und reinigt uns von unserer Untugend; der Gott, der das Licht ist, ist zugleich die Liebe und hat seine Gnade in Christo der Welt erscheinen lassen. Selige Erfahrung, wenn das gläubige Geistesauge eindringt in das Innerste des Herzens Gottes und sieht, was sich darin reget und beweget von Liebe und Erbarmen, und aus der Fülle dieses Lichts Kräfte eines neuen heiligen Lebens in das entsündigte Gemüt einströmen! Seliger Zustand, wenn die Sünde uns eine Last, ein Kummer, eine Demütigung ist und das Leben in Gott allein unsere Lust, unser innigster Wunsch, unser tägliches Gebet und unser Wachstum am inneren Menschen! Amen! </w:t>
      </w:r>
    </w:p>
    <w:p w14:paraId="1A069E59" w14:textId="77777777" w:rsidR="007A06F5" w:rsidRDefault="007A06F5" w:rsidP="007A06F5">
      <w:pPr>
        <w:pStyle w:val="berschrift2"/>
      </w:pPr>
      <w:r>
        <w:t>1. Johannes 2.</w:t>
      </w:r>
    </w:p>
    <w:p w14:paraId="0AF5877D" w14:textId="77777777" w:rsidR="007A06F5" w:rsidRDefault="007A06F5" w:rsidP="007A06F5">
      <w:pPr>
        <w:pStyle w:val="StandardWeb"/>
      </w:pPr>
      <w:r>
        <w:t xml:space="preserve">Der Grundton dieses Kapitels ist, die Gnade nicht zur Sünde und Weltliebe zu missbrauchen, weder als Väter, noch als Jünglinge, noch als Kinder in Christo, und das um so weniger, als die letzten Zeiten dieser vergänglichen Welt und der Tag der Entscheidung nahe seien. Was ist denn die Welt, die ich nicht lieben soll? Zuvörderst suche sie in deinem Busen und selbsteigenen Herzen, dessen Dichten und Trachten nur böse ist von Jugend auf und immerdar; ferner suche sie unter den Menschen, ihren Lüsten, Sitten, Gewohnheiten, Werken, Gebräuchen, Freuden, Schätzen, Ehren und Ergötzungen; endlich sind die Welt, die Geschöpfe und Gaben Gottes, die du nicht hassen, aber doch weit unter Gott lieben sollst. Von Natur steckt in aller Menschen Herzen freilich die Weltliebe, nämlich Augenlust, Fleischeslust und hoffärtiges Wesen. Dieses goldene Kalb hat drei Köpfe: Fleischeslust oder Wollust, Augenlust oder Geiz und hoffärtiges Leben oder Ehr- und Lobgierigkeit. Dies sind die drei Hauptleidenschaften des menschlichen Herzens. Prüfe dich uns gib Acht auf deine inneren Begierden, was gilt’s? Du wirst diese Welt in Dir finden! Aber habt nicht lieb die Welt! Die Welt nicht lieben, heißt, an ihren Ehren, Reichtümern und Wollüsten keinen Gefallen haben, dass, wenn schon die Begierden darnach sich im Herzen hervortun, man widerstrebe und sie unterdrücke; heißt einen Hass in dem neuen, guten Herzensgrunde fühlen gegen Alles, was Welt ist, dass, woran man zuvor sein Vergnügen hatte, der Seele nun ein Verdruss sei; heißt endlich in der Tat nach nichts streben, sinnen und arbeiten, was die Welt geben kann, sondern es vielmehr von sich stoßen und ausschlagen. Tust du das? Niemand kann zweien Herren dienen; wer die Welt lieb hat, in dem ist nicht die Liebe des Vaters. So viel wir uns von der einen Liebesart ausleeren werden, so viel werden wir uns mit der andern erfüllen. – Ich bekenne es Dir, mein Gott, dass ich leider die Welt auch lieb gehabt habe. Was habe ich damit geliebt? Heu, das verdorret, einen Schatten, der verschwindet, einen Reichtum, den die Diebe stehlen und die Motten fressen, eine Ehre, die in der Schande besteht. O ich törichter Mensch, dass ich eine so böse, so vergängliche, so verfluchte Welt geliebt habe! Ach, vergib mir diese Torheit; und weil ich ja nicht leben kann ohne lieben, so sollst Du, mein Gott und Heiland, der Mittelpunkt und einzige Gegenstand meiner Liebe sein. Du bist allein liebenswert; Du hast allein da Recht zu unserer Liebe; Du kannst allein das Verlangen unserer Liebe füllen und sättigen. So kehre Du mein Herz ab von der Weltliebe und gieße Deine Liebe aus in mein Herz durch Deinen heiligen Geist, dass ich Dich liebe von ganzem Herzen und von ganzer Seele und von ganzem Gemüte und von allen Kräften. Bewahre mich vor der halbierten Liebe, die Welt und Dich zugleich lieben zu wollen; sondern nimm Du mein ganzes Herz ein und lass mir allezeit im Herzen und in den Ohren erschallen dies Wörtlein, das Du zu mir sagst: „ganz mein, oder lass es gar sein!“ </w:t>
      </w:r>
    </w:p>
    <w:p w14:paraId="085B8102" w14:textId="77777777" w:rsidR="007A06F5" w:rsidRDefault="007A06F5" w:rsidP="007A06F5">
      <w:pPr>
        <w:pStyle w:val="StandardWeb"/>
      </w:pPr>
      <w:r>
        <w:t xml:space="preserve">Amen. </w:t>
      </w:r>
    </w:p>
    <w:p w14:paraId="3970DEDA" w14:textId="77777777" w:rsidR="007A06F5" w:rsidRDefault="007A06F5" w:rsidP="007A06F5">
      <w:pPr>
        <w:pStyle w:val="berschrift2"/>
      </w:pPr>
      <w:r>
        <w:t>1. Johannes 3</w:t>
      </w:r>
    </w:p>
    <w:p w14:paraId="3A2222B8" w14:textId="77777777" w:rsidR="007A06F5" w:rsidRDefault="007A06F5" w:rsidP="007A06F5">
      <w:pPr>
        <w:pStyle w:val="StandardWeb"/>
      </w:pPr>
      <w:r>
        <w:t xml:space="preserve">Köstliches Wort: „Daran erkennen wir, dass wir aus der Wahrheit sind, und können unser Herz vor Ihm stillen, dass, so uns unser Herz verdammet, Gott größer ist, denn unser Herz und erkennet alle Dinge!“ Die wichtigste Lebensfrage ist unstreitig die: bin ich aus der Wahrheit? d.h. ist Leben in mir? gehöre ich zu Christi Schafen? sind lauter meine Gottesdienste, aufrichtig meine Bekenntnisse und Gebete, ohne Lug mein gottseliger Wandel, gerad und einfältig und ungefärbt mein ganzes Wesen? Und kann ich mein Herz und Gewissen vor Gott stillen, so dass es mich nicht verdammt, den Richterstab bei Seite legt und der Ruhe, dem Frieden und einer stillen, ungetrübten Heiterkeit in den Gründen meines Wesens Raum gibt? Der Apostel spricht drei Worte, und in den drei Worten die </w:t>
      </w:r>
      <w:proofErr w:type="spellStart"/>
      <w:r>
        <w:t>genügendste</w:t>
      </w:r>
      <w:proofErr w:type="spellEnd"/>
      <w:r>
        <w:t xml:space="preserve"> und herrlichste Lösung beider Fragen. Der Mensch ist aus der Wahrheit, wenn ihn 1) sein Herz verdammt und mit inniger Beugung und Beschämung ihm das Bekenntnis abnötigt: ja, ich bin ein Sünder und nach Gottes Recht des höllischen Feuers schuldig; 2) wenn er glaubt, dass Gott größer ist als sein Herz; kann dieses nur verdammen, Gott kann auch lossprechen und vergeben; das Opfer und die Genugtuung seines Sohnes hat Ihn in den Stand gesetzt, unbeschadet seiner Gerechtigkeit die größten und schwersten Schulden zu streichen; 3) wenn er festhält, dass Gott Alles wisse und erkenne, und darum Gott nichts verhehlt, sondern sich ehrlich und aufrichtig vor Ihm gibt, wie er ist. Diese drei Stücke sind die Merkmale unserer Kindheit vor Gott, und die gewissen Mittel, unser Herz vor Gott zu stillen, sowohl in der ersten Buße als bei jedem weiteren Fehltritt unseres Lebens, wenn das Gericht in den innern Kammern wieder angeht und das von Gott schon längst gestillte Gewissen wieder in große Unruhe gerät. Sie setzen das Herz in jene Sabbatfeier, die ein Vorschmack derjenigen ist, welche unser droben harret vor Seinem ewigen Thron. Amen. </w:t>
      </w:r>
    </w:p>
    <w:p w14:paraId="4A9AB84C" w14:textId="77777777" w:rsidR="007A06F5" w:rsidRDefault="007A06F5" w:rsidP="007A06F5">
      <w:pPr>
        <w:pStyle w:val="berschrift2"/>
      </w:pPr>
      <w:r>
        <w:t>1. Johannes 4.</w:t>
      </w:r>
    </w:p>
    <w:p w14:paraId="2C9D1214" w14:textId="77777777" w:rsidR="007A06F5" w:rsidRDefault="007A06F5" w:rsidP="007A06F5">
      <w:pPr>
        <w:pStyle w:val="StandardWeb"/>
      </w:pPr>
      <w:r>
        <w:t xml:space="preserve">Unseres Glaubens Wurzel, Leben und Seligkeit ist die Liebe; denn er ist darauf gegründet, dass Gott die Liebe ist. Gott will nicht allein selig sein, sondern auch Andere selig machen, will mit Wesen Gemeinschaft haben, die seine Liebe erkennen, sie genießen und Ihm wieder Liebe geben können. Ja, Er hat uns fast mit Gewalt zum Glauben an seine Liebe gezwungen, indem Er uns seinen eingeborenen Sohn gesandt und für uns in den Tod gegeben und uns durch Ihn aus Feinden wieder in Kinder Gottes verwandelt hat. „Darin stehet die Liebe, nicht dass wir Gott geliebt haben, sondern dass Er uns geliebt hat und gesandt seinen Sohn zur Versöhnung für unsere Sünden.“ – Haben wir aber erst lebendig erkannt, dass Gott uns liebt, dann können wir es nicht lassen, Ihn wieder zu lieben. Gott ist jetzt das einzige Ziel unseres Lebens geworden. Was dem Gesetz unmöglich war, das wird durch unsern Glauben an die Liebe erfüllt. Der Gläubige liebt die Feinde, liebt die Bösen selbst. Er hört darum nicht auf, seinen Brüdern Gutes zu tun, weil sie es nicht verdienen; denn auch er ist ja ohne Verdienst nur aus Gnaden selig geworden. Er vergibt, weil ihm vergeben worden ist; er liebt jedes Geschöpf Gottes, weil er Gott selbst liebt. – Und diese Liebe allein ist auch unseres Glauben Seligkeit; denn Furcht ist nicht in der Liebe, sondern die völlige Liebe treibt die Furcht aus. Einen ganz eignen Mut gibt die Liebe, und sie fühlt die Kraft in sich, durchaus Alles zu tragen. Liebe kann Alles. Wahrhaft Liebende, fürchten nur Eins, ihre Liebe zu verlieren oder getrennt zu werden. Was kann der gläubige Christ fürchten, der Gott über Alles liebt? Kann er auch die Liebe Gottes verlieren? Schmerzen kann es ihn wohl, dass seine Liebe zu Gott noch nicht völlig ist, dass sie oft wieder kalt wird, und dann Furcht und Pein wieder eintreten, aber sie wird völlig werden und das einzige Gnadengeschenk unseres Glaubens im Himmel wird vollendete Liebe und damit vollendete Seligkeit sein. So kommt der Glaube aus der Liebe, so lebt er in der Liebe, so führt er zu der Liebe. Amen. </w:t>
      </w:r>
    </w:p>
    <w:p w14:paraId="20CB5445" w14:textId="77777777" w:rsidR="007A06F5" w:rsidRDefault="007A06F5" w:rsidP="007A06F5">
      <w:pPr>
        <w:pStyle w:val="berschrift2"/>
      </w:pPr>
      <w:r>
        <w:t>1. Johannes 5.</w:t>
      </w:r>
    </w:p>
    <w:p w14:paraId="336CAE17" w14:textId="77777777" w:rsidR="007A06F5" w:rsidRDefault="007A06F5" w:rsidP="007A06F5">
      <w:pPr>
        <w:pStyle w:val="StandardWeb"/>
      </w:pPr>
      <w:r>
        <w:t xml:space="preserve">Ein wichtiges Kapitel! Gedanke drängt sich an Gedanke. Jeder Vers ist </w:t>
      </w:r>
      <w:proofErr w:type="spellStart"/>
      <w:r>
        <w:t>goldeswert</w:t>
      </w:r>
      <w:proofErr w:type="spellEnd"/>
      <w:r>
        <w:t xml:space="preserve"> und inhaltschwer. Besonders wichtig für unser Herz ist aber das Wort: „Das ist die Freudigkeit, die wir haben zu Ihm, dass so wir etwas bitten nach seinem Willen, so hört Er uns.“ Das beschränkt nicht den Kreis unserer Gebete; es berichtigt ihn nur; denn im Worte Gottes ist viel, viel Gutes uns verheißen und von uns gefordert; was aber Gott verheißt oder fordert, ist unfehlbar der Gegenstand seines Willens. Ein Beter darf sich also so weit ausbreiten als die Gebote und Verheißungen Gottes reichen, und dabei versichert sein, dass er nach Seinem Willen bitte. Wenn er bittet: „Herr, erquicke, stärke mich, sie mir gnädig nach Deinem Wort,“ so verfehlt er des Willens Gottes nicht. Ja, wenn Christus in uns bleibt und seine Worte in uns bleiben, so ist ein Wille des Geistes in uns, welcher mit dem Willen übereinkommt, und deswegen konnte Jesus Joh. 15,7. zu seinen Jüngern sagen: „So ihr in mir bleibet und meine Worte in euch bleiben, werdet ihr bitten, was ihr wollet, und es wird euch widerfahren.“ Es gibt freilich Dinge, von denen Gott seinen Willen in seinem Worte nicht geoffenbart hat. Was sollen wir da tun? Wir dürfen einen bescheidenen Versuch mit Bitten machen, wie Moses um den Eingang in Canaan, Jeremias um Abwendung und Zerstörung Jerusalems, Salome für ihre Söhne um das Sitzen zur Rechten und Linken des Herrn Jesu; wenn Gott unsere Bitte aber wie dort abschlägt, so sollen wir uns zur Ruhe geben und glauben, dass das, was Gott tun will, besser ist als das, um das wir Ihn gebeten haben. Wie sollen wir aber diese Antworten Gottes vernehmen? So dass wir darauf achten, ob uns der h. Geist vom weiteren Bitten abhalte, und ob der Erfolg anders ausgefallen ist, als wir gewünscht und erbeten haben. Hanna bat Gott nach Seinem Willen, da sie um einen Sohn bat, Hiskias ebenfalls, als er um die Verlängerung seines Lebens flehte, ungeachtet weder dieser noch jene sich auf ausdrückliche Verheißungen Gottes berufen konnten. Auch sagt Jacobus 5,16. mit großer Bestimmtheit: „Des Gerechten Gebet vermag viel, wenn es ernstlich ist.“ Weil Gott uns hört, so wir etwas nach Seinem Willen bitten, so dürfen wir auch eine Freudigkeit oder Freimütigkeit gegen Ihn haben, und Ihn in der Hoffnung der Erhörung oft und um Vieles bitten. </w:t>
      </w:r>
    </w:p>
    <w:p w14:paraId="6B5F65B8" w14:textId="77777777" w:rsidR="007A06F5" w:rsidRDefault="007A06F5" w:rsidP="007A06F5">
      <w:pPr>
        <w:pStyle w:val="StandardWeb"/>
      </w:pPr>
      <w:r>
        <w:t xml:space="preserve">Gott, Du erhörst, das Reich ist Dein; </w:t>
      </w:r>
      <w:r>
        <w:br/>
        <w:t xml:space="preserve">Ja, ja es soll geschehen. </w:t>
      </w:r>
      <w:r>
        <w:br/>
        <w:t xml:space="preserve">Als Herr hörst Du der Raben </w:t>
      </w:r>
      <w:proofErr w:type="spellStart"/>
      <w:r>
        <w:t>Schrei’n</w:t>
      </w:r>
      <w:proofErr w:type="spellEnd"/>
      <w:r>
        <w:t xml:space="preserve">, </w:t>
      </w:r>
      <w:r>
        <w:br/>
        <w:t xml:space="preserve">Als Vater unser Flehen. </w:t>
      </w:r>
      <w:r>
        <w:br/>
        <w:t xml:space="preserve">Daher kommt alles Fleisch zu Dir </w:t>
      </w:r>
      <w:r>
        <w:br/>
        <w:t xml:space="preserve">Und wie die Kinder beten wir </w:t>
      </w:r>
      <w:r>
        <w:br/>
        <w:t xml:space="preserve">Zum Vater in dem Sohne. </w:t>
      </w:r>
    </w:p>
    <w:p w14:paraId="45CE3AFB" w14:textId="77777777" w:rsidR="007A06F5" w:rsidRDefault="007A06F5" w:rsidP="007A06F5">
      <w:pPr>
        <w:pStyle w:val="StandardWeb"/>
      </w:pPr>
      <w:r>
        <w:t xml:space="preserve">Gott, Du erhörst, Dein ist die Kraft; </w:t>
      </w:r>
      <w:r>
        <w:br/>
        <w:t xml:space="preserve">Ja, ja, es kann geschehen. </w:t>
      </w:r>
      <w:r>
        <w:br/>
        <w:t xml:space="preserve">Du </w:t>
      </w:r>
      <w:proofErr w:type="spellStart"/>
      <w:r>
        <w:t>bist’s</w:t>
      </w:r>
      <w:proofErr w:type="spellEnd"/>
      <w:r>
        <w:t xml:space="preserve">, der alle Hilfe schafft </w:t>
      </w:r>
      <w:r>
        <w:br/>
        <w:t xml:space="preserve">Und mehr als wir verstehen. </w:t>
      </w:r>
      <w:r>
        <w:br/>
        <w:t xml:space="preserve">Was aller Welt unmöglich ist, </w:t>
      </w:r>
      <w:r>
        <w:br/>
        <w:t xml:space="preserve">Da hilfst Du uns durch Jesum Christ </w:t>
      </w:r>
      <w:r>
        <w:br/>
        <w:t xml:space="preserve">Von Sünden, Tod und Hölle. </w:t>
      </w:r>
    </w:p>
    <w:p w14:paraId="13B981D5" w14:textId="77777777" w:rsidR="007A06F5" w:rsidRDefault="007A06F5" w:rsidP="007A06F5">
      <w:pPr>
        <w:pStyle w:val="StandardWeb"/>
      </w:pPr>
      <w:r>
        <w:t xml:space="preserve">Gott, Dein ist auch die Herrlichkeit; </w:t>
      </w:r>
      <w:r>
        <w:br/>
        <w:t xml:space="preserve">Ja, ja, es wird geschehen. </w:t>
      </w:r>
      <w:r>
        <w:br/>
        <w:t xml:space="preserve">Du hast dir selbst ein Lob </w:t>
      </w:r>
      <w:proofErr w:type="spellStart"/>
      <w:r>
        <w:t>bereit’t</w:t>
      </w:r>
      <w:proofErr w:type="spellEnd"/>
      <w:r>
        <w:t xml:space="preserve">, </w:t>
      </w:r>
      <w:r>
        <w:br/>
        <w:t xml:space="preserve">Dass wir Erhörung sehen. </w:t>
      </w:r>
      <w:r>
        <w:br/>
        <w:t xml:space="preserve">Hier dankt man Dir in Schwachheit schon, </w:t>
      </w:r>
      <w:r>
        <w:br/>
        <w:t xml:space="preserve">Dort wird Dein Ruhm vor Deinem Thron. </w:t>
      </w:r>
    </w:p>
    <w:p w14:paraId="4EB68944" w14:textId="77777777" w:rsidR="007A06F5" w:rsidRDefault="007A06F5" w:rsidP="007A06F5">
      <w:pPr>
        <w:pStyle w:val="berschrift1"/>
        <w:rPr>
          <w:sz w:val="48"/>
        </w:rPr>
      </w:pPr>
      <w:r>
        <w:t>Andachten zum 2. Johannesbrief</w:t>
      </w:r>
    </w:p>
    <w:p w14:paraId="4BBCDB15" w14:textId="77777777" w:rsidR="007A06F5" w:rsidRDefault="007A06F5" w:rsidP="007A06F5">
      <w:pPr>
        <w:pStyle w:val="StandardWeb"/>
      </w:pPr>
      <w:r>
        <w:t xml:space="preserve">Ein lieblicher und doch sehr ernster Brief des greisen Apostels an eine angesehene Christin, eine wackere Hausmutter, namens </w:t>
      </w:r>
      <w:proofErr w:type="spellStart"/>
      <w:r>
        <w:t>Kyria</w:t>
      </w:r>
      <w:proofErr w:type="spellEnd"/>
      <w:r>
        <w:t xml:space="preserve">, deren Kinder Johannes kennen gelernt und lieb gewonnen hatte, gerichtet. Nach der Überschrift und den Zusicherungen seines Segens und seiner Freude über ihre gläubigen Kinder ermahnt der Apostel zur Standhaftigkeit in der Liebe und Wahrheit Christi, und warnt vor Irrlehrern. wie Christus vor den falschen Propheten warnte (Matth. 7,15), so Johannes vor den Irrlehrern seiner Zeit. „Seht euch vor, dass wir nicht verlieren, was wir erarbeitet haben, sondern vollen Lohn empfangen.“ Wer zu Irrlehrern übertritt und nicht in der Lehre von Christo beharrt, der hat keinen Gott, weil er den wahren Gott in Christo nicht hat, sondern sich selbst einen toten Gedankengott meißelt durch seine Vernunft; nur wer in der Lehre von Christo bleibt, der hat durch den Glauben beide, den Vater und den Sohn. Nur in dem Sohne wird der Vater erkannt, nur durch den Sohn mit dem Vater Gemeinschaft gestiftet; ohne die Erkenntnis des Sohnes ist der Mensch ohne Gott und ohne Teilnahme am ewigen Leben.“ Dem hochbetagten Johannes ist dieser Verlust so wehmütig, dass er hinzusetzt: „So jemand zu euch kommt, und bringt diese Lehre, dass Jesus Christus der im Fleisch erschienene Gottes Sohn ist, nicht, den nehmet nicht zu Hause freundlich auf und grüßet ihn auch nicht brüderlich; meidet jeden Schein, als ob ihr mit denen, die das Wesentliche des Christentums angreifen und leugnen, das Band der Brüderschaft nicht festhaltet, denn wer ihn so grüßet, der macht sich teilhaftig seiner bösen Werke, indem er den Schein gibt, als ob er seine Irrlehre und böses Tun billigte oder für unschädlich hielte.“ So ernst warnt der Apostel der Liebe. Und mit Recht. Kannst du denn mit vollkommener Herzensfreundlichkeit den Mörder deines Vaters, den Räuber deines Kindes grüßen? Und was ist leiblicher Mord gegen Seelenmord? Aber allerdings ist Brüderlichkeit etwas andres als helfende Menschenfreundlichkeit. Sei nur, wenn auch nicht Aller Bruder, doch Niemandes Feind; oder handle, wie Jemand sagte: Schenk’ Allen deine Liebe, nur Wenigen dein Herz, - und du wirst die Klippen glücklich umschiffen, die hier vorspringen. Amen. </w:t>
      </w:r>
    </w:p>
    <w:p w14:paraId="272D8541" w14:textId="77777777" w:rsidR="007A06F5" w:rsidRDefault="007A06F5" w:rsidP="007A06F5">
      <w:pPr>
        <w:pStyle w:val="berschrift1"/>
        <w:rPr>
          <w:sz w:val="48"/>
        </w:rPr>
      </w:pPr>
      <w:r>
        <w:t>Andachten zum 3. Johannesbrief</w:t>
      </w:r>
    </w:p>
    <w:p w14:paraId="185DD32D" w14:textId="77777777" w:rsidR="007A06F5" w:rsidRDefault="007A06F5" w:rsidP="007A06F5">
      <w:pPr>
        <w:pStyle w:val="StandardWeb"/>
      </w:pPr>
      <w:r>
        <w:t xml:space="preserve">In diesem Briefe empfiehlt Johannes der Gastfreiheit eines christlichen Freundes, Namens Gajus, (ein damals häufig vorkommender Name!) Boten des Evangeliums, die unter die Heiden ausgegangen waren. Er ist ein rechter Missionsbrief; wahrscheinlich zugleich ein Empfehlungsschreiben für Demetrius, einen der ausgezeichnetsten Missionare, der das Schreiben an Gajus überbrachte, weil Diotrephes solche Missionare nicht annahm von Johannes. Der Hauptzweck des Briefes ist: in der Übung tätiger Liebe für die Missionssache zu stärken, indem er über das im rechten Sinn bereits dafür Geschehene seine Freude bezeugt (V. 1-6), darauf ermuntert, so fortzufahren (V. 6-8.) vor dem Gegenteil durch das Beispiel des Diotrephes warnt (V. 9-11.), den Demetrius für solche Liebe empfiehlt (V. 12) und die Gemeinschaft der Liebe nachdrücklich hervorhebt (V. 13-15.) Es ist also der Christen Aufgabe, das Christentum unter die Heiden zu bringen. So ist erst in den einzelnen Ländern, Syrien, Kleinasien, Griechenland, Italien, dann in dem Weltteile Europa, und jetzt auf der ganzen Erde das Evangelium immer sprungweise in immer weiteren Sprüngen aus christlichen Gemeinden unter die nichtchristlichen Völker gebracht. In der Wüste der Heidenwelt waren die christlichen Gemeinden Oasen, von denen dann wieder mitten in der heidnischen Wüste neue christliche Oasen entstanden. Nicht wie ein Baum seinem Stamme Jahresring um Jahresring zuwächst, sondern wie eine samenreiche Pflanze auf den Flügeln des Windes vom Himmel sich aussäet in größere und kleinere Fernen oder Nähen, hat das Christentum sich verbreitet. Und Unterstützung der Missionare ist Hilfe, die wir der Wahrheit selbst erzeigen. Der Erfolg ist der gewesen, dass man zur apostolischen Zeit 10 Millionen Christen zählte, zur Reformationszeit bereits 100 Millionen, jetzt 300 Millionen. O möge das Liebesfeuer Christi immer mehr unsere Herzen aufschließen zum Gebet, unsern Mund zum Predigen, unsere Hand zum Geben und Arbeiten für das Werk des Herrn! Amen. </w:t>
      </w:r>
    </w:p>
    <w:p w14:paraId="627B208A" w14:textId="77777777" w:rsidR="007A06F5" w:rsidRDefault="007A06F5" w:rsidP="007A06F5">
      <w:pPr>
        <w:pStyle w:val="berschrift1"/>
        <w:rPr>
          <w:sz w:val="48"/>
        </w:rPr>
      </w:pPr>
      <w:r>
        <w:t>Andachten zum Hebräerbrief</w:t>
      </w:r>
    </w:p>
    <w:p w14:paraId="289C3B01" w14:textId="77777777" w:rsidR="007A06F5" w:rsidRDefault="007A06F5" w:rsidP="007A06F5">
      <w:pPr>
        <w:pStyle w:val="berschrift2"/>
      </w:pPr>
      <w:r>
        <w:t>Heb. 1.</w:t>
      </w:r>
    </w:p>
    <w:p w14:paraId="0C906C49" w14:textId="77777777" w:rsidR="007A06F5" w:rsidRDefault="007A06F5" w:rsidP="007A06F5">
      <w:pPr>
        <w:pStyle w:val="StandardWeb"/>
      </w:pPr>
      <w:r>
        <w:t xml:space="preserve">In der Tat, Gott hat uns reichlichere Gnade erwiesen als den Völkern; denn Er hat zu uns nicht durch menschliche sündhafte Propheten geredet, sondern durch den Sohn, den Abglanz seiner unendlichen Herrlichkeit und das Ebenbild seines Wesens; und zwar nicht bloß durch die Worte dieses im Fleisch erschienen ewigen Sohnes, sondern auch durch dessen gesamten Erdenwandel, insonderheit durch seinen Kreuzestod, Auferstehung und Himmelfahrt. Ja, Er hat nicht bloß durch den Sohn zu uns geredet, Er hat auch durch den Sohn sich mit uns versöhnet; der ewige Sohn ist nicht bloß zu dem Zweck Mensch geworden, um unser ewig vollkommener Prophet und Gottesoffenbarer zu sein, sondern vornämlich auch zu dem Zweck, um unser ewig </w:t>
      </w:r>
      <w:proofErr w:type="spellStart"/>
      <w:r>
        <w:t>vollkommner</w:t>
      </w:r>
      <w:proofErr w:type="spellEnd"/>
      <w:r>
        <w:t xml:space="preserve"> Priester und Mittler zu sein. So steht Jesus denn höher als alle Engel, denn kein Engel heißt: Sohn, Gott und Herr; kein Engel ist von Gott gesetzt worden zum Erben über Alles; kein Engel besitzt die göttliche Macht, sich eine Gemeinde durch den heiligen Geist auf Erden zu sammeln, sie zu erleuchten, zu trösten, zu heiligen, wider alle Feinde zu schützen und ihr durch alle irdischen Leiden und Widerwärtigkeiten treulich und siegreich </w:t>
      </w:r>
      <w:proofErr w:type="spellStart"/>
      <w:r>
        <w:t>hindurchzuhelfen</w:t>
      </w:r>
      <w:proofErr w:type="spellEnd"/>
      <w:r>
        <w:t xml:space="preserve"> zu der überschwänglichen Herrlichkeit, die Er durch sein Verdienst ihr erworben und durch sein Wort ihr verheißen hat. Bei aller Erhabenheit sind die Engel doch nur dienstbare Geister, ausgesandt zum Dienst um derer willen, die ererben sollen die Seligkeit. Der Mensch gewordene, am Kreuz gestorbene, und dann auferstandene, aufgefahrene und auf den Thron zur Rechten des Vaters erhöhte Christus ist es aber, dem die Engel dienen, und um Seinetwillen dienen sie auch uns, die wir an Ihn glauben. Wir sind dazu verordnet, die zukünftige, göttliche Seligkeit und Herrlichkeit zu ererben, die Christus auch als Menschensohn nun schon besitzt. O wohl uns, dass die Engel unsere </w:t>
      </w:r>
      <w:proofErr w:type="spellStart"/>
      <w:r>
        <w:t>Geleiter</w:t>
      </w:r>
      <w:proofErr w:type="spellEnd"/>
      <w:r>
        <w:t xml:space="preserve"> und Beschützer sind! Wohl uns aber noch viel mehr, dass Christus unser Herr und Erlöser ist, sein Zepter allezeit ein richtige Zepter ist, sein Thron in Ewigkeit steht, Er, unser Gott, unser Bruder, unser Erlöser und König, in Ewigkeit derselbe bleibt! Gelobt sei Gott für solchen Trost in alle Ewigkeit. Amen. </w:t>
      </w:r>
    </w:p>
    <w:p w14:paraId="1B96D49C" w14:textId="77777777" w:rsidR="007A06F5" w:rsidRDefault="007A06F5" w:rsidP="007A06F5">
      <w:pPr>
        <w:pStyle w:val="berschrift2"/>
      </w:pPr>
      <w:r>
        <w:t>Hebr. 1, 1-2</w:t>
      </w:r>
    </w:p>
    <w:p w14:paraId="04671EF8" w14:textId="77777777" w:rsidR="007A06F5" w:rsidRDefault="007A06F5" w:rsidP="007A06F5">
      <w:pPr>
        <w:pStyle w:val="StandardWeb"/>
      </w:pPr>
      <w:r>
        <w:t xml:space="preserve">Wir wollen nach Dir blicken, </w:t>
      </w:r>
      <w:r>
        <w:br/>
        <w:t xml:space="preserve">O Licht, das ewig brennt, </w:t>
      </w:r>
      <w:r>
        <w:br/>
        <w:t xml:space="preserve">Wir wollen uns beschicken </w:t>
      </w:r>
      <w:r>
        <w:br/>
        <w:t xml:space="preserve">Zum seligen Advent. </w:t>
      </w:r>
    </w:p>
    <w:p w14:paraId="031BCFB6" w14:textId="77777777" w:rsidR="007A06F5" w:rsidRDefault="007A06F5" w:rsidP="007A06F5">
      <w:pPr>
        <w:pStyle w:val="StandardWeb"/>
      </w:pPr>
      <w:r>
        <w:t xml:space="preserve">Nachdem vor Zeiten Gott manchmal und mancherlei Weise geredet hat zu den Vätern durch die Propheten, hat er am letzten in diesen Tagen zu uns geredet durch den Sohn. </w:t>
      </w:r>
    </w:p>
    <w:p w14:paraId="5CFC34C2" w14:textId="77777777" w:rsidR="007A06F5" w:rsidRDefault="007A06F5" w:rsidP="007A06F5">
      <w:pPr>
        <w:pStyle w:val="StandardWeb"/>
      </w:pPr>
      <w:r>
        <w:t xml:space="preserve">Die Adventszeit, die Vorbereitungszeit auf das fröhliche Fest der Geburt Christi, umschließt vier Sonntage, und erinnert damit an die vier Jahrtausende, welche der Welt aufgingen, ehe Christus geboren ward, so wie an die Zeit, welche in unserm Herzen ist, wenn der Herr noch nicht in uns wohnt. In jener Zeit bedeckte Nacht das Erdreich und Dunkel die Völker. Auch in Israel war Nacht, wenngleich durch leuchtende Sterne erhellt. Diese Sterne waren das heilige Gesetz aus dem Munde des lebendigen Gottes, durch Moses gegeben und zum ewigen Gedächtnis in Steine gegraben; waren die Propheten, erleuchtet und getrieben vom Geiste Gottes, mit ihren ernsten Mahnungen und herrlichen Verheißungen; waren jene Satzungen und Gebräuche des Gottesdienstes, die in ihrer erregenden Pracht und Herrlichkeit Vorbilder und Schatten waren von dem Wesen, das in Christo Jesu gekommen ist. - Aber Sterne sind keine Sonne. Ihr Strahl ist zu matt, um Leben zu geben und Lebenskeime zu wecken; ihr Licht, ob es auch leuchtet, durchleuchtet nicht das Dunkel der Nacht, dass es helle wird, wie am Mittag. Das Gesetz und die Propheten und die Opfer führten daher Israel nur zur Erkenntnis der Sünde, konnten aber nicht die Gewissen reinigen von ihrer Schuld und von ihren toten Werken. - Doch deuten die Sterne auf die Sonne, um die sie sich drehen. So war auch das Gesetz Zuchtmeister auf Christum und die Verheißungen und Opfer </w:t>
      </w:r>
      <w:proofErr w:type="spellStart"/>
      <w:r>
        <w:t>Gleichnisbilder</w:t>
      </w:r>
      <w:proofErr w:type="spellEnd"/>
      <w:r>
        <w:t xml:space="preserve"> der Erlösungstat auf Golgatha. - Sodann verlieren die Sterne nicht an sich ihr Licht, wenn die Sonne aufgeht, sondern nur für unsere Augen. So ist es auch mit allen Funken der Wahrheit, die in der Welt zerstreut gewesen sind, als die Sonne Christi aufging. Auch das alte Testament ist schon eine Erfüllung; denn es hat zwei Seiten, die in jeder menschlichen Brust liegen, erfüllt und ihnen einen hellen Klang gegeben, die Stimme des Gewissens und die Stimme der Sehnsucht. Jene sagt uns, was Gottes Gesetz ist; aber zugleich, dass wir es nicht gehalten. Diese sagt uns, dass unsere Übertretungen uns von unserm Gotte nicht scheiden sollen und dass wir einst noch sein werden, was wir werden sollen. Aber das Wesen aller dieser Güter ist doch nur Christus; Er der offene Brunn wider alle Sünde und Unreinigkeit. In Ihm und durch Ihn ist das Gesetz lebendig geworden, der alte Bund ein neuer Bund, und der Advent vor Christo in der Geschichte der Menschheit und der einzelnen Herzen die Morgenröte des kommenden Tages und der Vorhof zum Heiligen, bis einst das Allerheiligste sich uns auftun wird in der Ewigkeit. </w:t>
      </w:r>
    </w:p>
    <w:p w14:paraId="5280E6CC" w14:textId="77777777" w:rsidR="007A06F5" w:rsidRDefault="007A06F5" w:rsidP="007A06F5">
      <w:pPr>
        <w:pStyle w:val="StandardWeb"/>
      </w:pPr>
      <w:r>
        <w:t xml:space="preserve">Gott sei Dank in aller Welt, </w:t>
      </w:r>
      <w:r>
        <w:br/>
        <w:t xml:space="preserve">der sein Wort beständig hält </w:t>
      </w:r>
      <w:r>
        <w:br/>
        <w:t xml:space="preserve">und der Sünder Trost und Rat </w:t>
      </w:r>
      <w:r>
        <w:br/>
        <w:t xml:space="preserve">zu uns her gesendet hat! </w:t>
      </w:r>
    </w:p>
    <w:p w14:paraId="3622F54E" w14:textId="77777777" w:rsidR="007A06F5" w:rsidRDefault="007A06F5" w:rsidP="007A06F5">
      <w:pPr>
        <w:pStyle w:val="StandardWeb"/>
      </w:pPr>
      <w:r>
        <w:t xml:space="preserve">Was der alten Väter Schar </w:t>
      </w:r>
      <w:r>
        <w:br/>
        <w:t xml:space="preserve">höchster Wunsch und Sehnen war, </w:t>
      </w:r>
      <w:r>
        <w:br/>
        <w:t xml:space="preserve">und was sie </w:t>
      </w:r>
      <w:proofErr w:type="spellStart"/>
      <w:r>
        <w:t>geprophezeit</w:t>
      </w:r>
      <w:proofErr w:type="spellEnd"/>
      <w:r>
        <w:t xml:space="preserve">, </w:t>
      </w:r>
      <w:r>
        <w:br/>
        <w:t xml:space="preserve">ist erfüllt in Herrlichkeit. </w:t>
      </w:r>
    </w:p>
    <w:p w14:paraId="762978F7" w14:textId="77777777" w:rsidR="007A06F5" w:rsidRDefault="007A06F5" w:rsidP="007A06F5">
      <w:pPr>
        <w:pStyle w:val="StandardWeb"/>
      </w:pPr>
      <w:r>
        <w:t xml:space="preserve">Zions Hilf' und Abrams Lohn, </w:t>
      </w:r>
      <w:r>
        <w:br/>
        <w:t xml:space="preserve">Jakobs Heil, der Jungfrau Sohn, </w:t>
      </w:r>
      <w:r>
        <w:br/>
        <w:t xml:space="preserve">der wohl zweigestammte Held </w:t>
      </w:r>
      <w:r>
        <w:br/>
        <w:t xml:space="preserve">hat sich treulich eingestellt. </w:t>
      </w:r>
    </w:p>
    <w:p w14:paraId="30128E72" w14:textId="77777777" w:rsidR="007A06F5" w:rsidRDefault="007A06F5" w:rsidP="007A06F5">
      <w:pPr>
        <w:pStyle w:val="StandardWeb"/>
      </w:pPr>
      <w:r>
        <w:t xml:space="preserve">Sei willkommen, o mein Heil! </w:t>
      </w:r>
      <w:r>
        <w:br/>
        <w:t xml:space="preserve">Hosianna, o mein Teil! </w:t>
      </w:r>
      <w:r>
        <w:br/>
        <w:t xml:space="preserve">Richte Du auch eine Bahn </w:t>
      </w:r>
      <w:r>
        <w:br/>
        <w:t xml:space="preserve">Dir in meinem Herzen an. </w:t>
      </w:r>
    </w:p>
    <w:p w14:paraId="52EF88D9" w14:textId="77777777" w:rsidR="007A06F5" w:rsidRDefault="007A06F5" w:rsidP="007A06F5">
      <w:pPr>
        <w:pStyle w:val="StandardWeb"/>
      </w:pPr>
      <w:r>
        <w:t xml:space="preserve">Zieh', Du Ehrenkönig, ein, </w:t>
      </w:r>
      <w:r>
        <w:br/>
        <w:t xml:space="preserve">es gehöret Dir allein; </w:t>
      </w:r>
      <w:r>
        <w:br/>
        <w:t xml:space="preserve">mach' es, wie Du gerne tust, </w:t>
      </w:r>
      <w:r>
        <w:br/>
        <w:t xml:space="preserve">rein von allem Sündenwust. </w:t>
      </w:r>
    </w:p>
    <w:p w14:paraId="4A61DA14" w14:textId="77777777" w:rsidR="007A06F5" w:rsidRDefault="007A06F5" w:rsidP="007A06F5">
      <w:pPr>
        <w:pStyle w:val="StandardWeb"/>
      </w:pPr>
      <w:r>
        <w:t xml:space="preserve">Gleich wie Deine Zukunft war </w:t>
      </w:r>
      <w:r>
        <w:br/>
        <w:t xml:space="preserve">voller Sanftmut, </w:t>
      </w:r>
      <w:proofErr w:type="spellStart"/>
      <w:r>
        <w:t>ohn</w:t>
      </w:r>
      <w:proofErr w:type="spellEnd"/>
      <w:r>
        <w:t xml:space="preserve">' Gefahr, </w:t>
      </w:r>
      <w:r>
        <w:br/>
        <w:t xml:space="preserve">also sei auch jederzeit </w:t>
      </w:r>
      <w:r>
        <w:br/>
        <w:t xml:space="preserve">Deine Sanftmut mir bereit. </w:t>
      </w:r>
    </w:p>
    <w:p w14:paraId="26F804AA" w14:textId="77777777" w:rsidR="007A06F5" w:rsidRDefault="007A06F5" w:rsidP="007A06F5">
      <w:pPr>
        <w:pStyle w:val="berschrift2"/>
      </w:pPr>
      <w:r>
        <w:t>Heb. 2.</w:t>
      </w:r>
    </w:p>
    <w:p w14:paraId="13D7A79B" w14:textId="77777777" w:rsidR="007A06F5" w:rsidRDefault="007A06F5" w:rsidP="007A06F5">
      <w:pPr>
        <w:pStyle w:val="StandardWeb"/>
      </w:pPr>
      <w:r>
        <w:t xml:space="preserve">Ich danke Dir, Jesu Christ, Du einiger Mittler und Erlöser des Menschengeschlechts, dass Du in der Fülle der Zeit die wahre menschliche Natur persönlich mit Dir vereinigt und Dir hast gefallen lassen, von einer Jungfrau geboren zu werden. Wie groß ist Deine Menschenfreundlichkeit, dass Du nicht die Engel, sondern den Samen Abrahams an Dich genommen hast! Wie groß ist das Geheimnis der Gottseligkeit, dass Du, der Du wahrer Gott bist, Dich im Fleische offenbaren wolltest! Wie groß ist die Zuneigung Deiner Erbarmung, dass Du um meinetwillen vom Himmel herabgekommen und wie unsere Kinder Fleisch und Blut haben, dessen gleichermaßen teilhaftig geworden bist! Mir bist Du geboren. Was Du daher an himmlischen Gütern in der Geburt mitbringst, wird mein sein. Mir bist Du gegeben: wie sollte nicht zugleich mit Dir mir auch Alles gegeben sein? Meine Natur ist in Dir mehr verklärt worden, als sie in Adam durch die Sünde entehrt worden war. Denn Du nimmst sie in die Einheit Deiner Person auf, bist Fleisch von meinem Fleisch und Bein von meinen Beinen. Du bist Bruder: was wirst Du mir versagen können, dem Du durch Wesensgleichheit des Fleisches und durch Gesinnung der brüderlichen Liebe aufs engste verbunden bist? Ich wundere mich nicht mehr, dass Gott Himmel, Erde, Meer und Alles, was darin und darauf ist, um des Menschen willen gemacht hat, da um des Menschen willen Gott selbst Mensch werden wollte. Du wirst mich nicht gänzlich verwerfen und verstoßen können, da Du nicht leugnen kannst, dass Du selbst Mensch und daher mein Bruder bist. Du wirst mich nicht gänzlich vergessen können, weil Du mich in Deine Hände gezeichnet hast; denn die Gemeinschaft des Fleisches selbst erinnert Dich täglich und beständig an mich. Obgleich daher mich meine Sünden zurückhalten, so stößt mich doch die Gemeinschaft der Natur nicht zurück. Du bist ja zugleich mein barmherziger und treuer Hoherpriester, der die Sünde des Volks versöhnt hat. Ich will Dir ganz anhangen, der Du nach Deiner ganzen Natur mich ganz angenommen hast. Amen. </w:t>
      </w:r>
    </w:p>
    <w:p w14:paraId="5345A17A" w14:textId="77777777" w:rsidR="007A06F5" w:rsidRDefault="007A06F5" w:rsidP="007A06F5">
      <w:pPr>
        <w:pStyle w:val="berschrift2"/>
      </w:pPr>
      <w:r>
        <w:t>Heb. 3.</w:t>
      </w:r>
    </w:p>
    <w:p w14:paraId="315099B1" w14:textId="77777777" w:rsidR="007A06F5" w:rsidRDefault="007A06F5" w:rsidP="007A06F5">
      <w:pPr>
        <w:pStyle w:val="StandardWeb"/>
      </w:pPr>
      <w:r>
        <w:t xml:space="preserve">Nachdem der Apostel im ersten und zweiten Kapitel die Erhabenheit Christi über die Engel, durch die das Gesetz gegeben worden, nachgewiesen hat, geht er nun in der Darstellung der Erhabenheit des Neuen Bundes über den Alten weiter und zeigt V. 1-6, wie hoch Christus auch über dem irdischen Mittler des Alten Bundes, Moses, stehe. Der höchste Diener sei Moses gewesen im ganzen Hause Gottes; aber dennoch nur ein Knecht des Hauses und ein Teil desselben und daher dem nicht zu vergleichen, der selbst da Haus unmittelbar im Namen Gottes als sein Haus, des Sohnes Haus, bereitet hat. An diese Lehrdarstellung schließt sich dann gleich eine Warnung vor dem Unglauben an, durch welchen Israel den Eingang in Gottes Ruhe verscherzt hat, und die Ermahnung an uns, die irdische Gnadenzeit zu benutzen, so lange sie noch da ist, so lange es noch heute heißt. Dies Heute ist keine Ewigkeit, sondern eine eingeschränkte und für einen jeden Menschen abgemessene Zeit, in der er Gottes Stimme oder Gottes Wort hören kann, und wo es darauf ankommt, dass er glaube, was Gott geredet hat und durch den Glauben den Ruhm der Hoffnung der ewigen Ruhe erlange, und diesen Ruhm bis ans Ende fest behalte, und alsdann in die ewige Ruhe Gottes eingehe. Wehe, wer nicht hört und die Seligkeit verscherzt! Um diesem Jammer zu entgehen, sollen die Christen einander selbst alle Tage, so lange es heute heißt, ermahnen, folglich die Gefahr nicht für entfernt und den Abfall nicht für unmöglich halten. Auch wer steht, soll zusehen, dass er nicht falle. Die Sünde schleicht so leicht beim Menschen unter dem Schein des Rechts, der christlichen Freiheit, der Notwendigkeit ein, ja, entsteht nicht bloß aus ihrer scheinbaren Anmut, sondern auch bei dem Anblick ihrer Hässlichkeit kann der sichere Mensch fallen, weil er glaubt, sie könne ihn nicht blenden; von der bösen und guten Seite des Herzens ist daher täglich Gefahr zu fürchten. Wohlan, lass mich Deine warnende Stimme hören, o Herr; bewahre mich vor Sicherheit und vor Betrug der Sünde, lass mich meine Seele stündlich in Händen tragen und des Glaubens und ewigen Lebens ja nicht verlustig gehen. Amen. </w:t>
      </w:r>
    </w:p>
    <w:p w14:paraId="7C24E301" w14:textId="77777777" w:rsidR="007A06F5" w:rsidRDefault="007A06F5" w:rsidP="007A06F5">
      <w:pPr>
        <w:pStyle w:val="berschrift2"/>
      </w:pPr>
      <w:r>
        <w:t>Heb. 4</w:t>
      </w:r>
    </w:p>
    <w:p w14:paraId="2E25970C" w14:textId="70B7417A" w:rsidR="007A06F5" w:rsidRDefault="007A06F5" w:rsidP="007A06F5">
      <w:pPr>
        <w:pStyle w:val="StandardWeb"/>
      </w:pPr>
      <w:r>
        <w:t xml:space="preserve">Der Apostel redet weiter von der </w:t>
      </w:r>
      <w:proofErr w:type="spellStart"/>
      <w:r>
        <w:t>Sabbatsruhe</w:t>
      </w:r>
      <w:proofErr w:type="spellEnd"/>
      <w:r>
        <w:t xml:space="preserve">, die dem Glaubensvolke Gottes verheißen ist und noch bevorsteht, die vorgebildet war durch die Ruhe Gottes am siebenten Tage von seinen Werken und mit dem Gelangen zum Besitz Canaans durch Jesum nicht völlig erfüllt worden war, und ermahnt, sie ja nicht zu versäumen, wie die Ungläubigen tun. Das Wort dieser Verheißung sei wie jede Offenbarung Gottes, 1) ein scharf schneidendes, das Innerste richtendes Gotteswort. Damit bezeichnet er, was noch immer die heilige Schrift jedem Christen sein soll, nämlich sein kräftiges Leben; denn das Wort Gottes heißt nicht nur lebendig, weil es in den Herzen Derer, die es aufnehmen, Leben zu Gott und in Gott hervorbringt, sondern es ist selbst lebendig, es hat selber in sich Leben und ruht nicht eher, bis es die Kerker aller Völker durchbrochen hat und alle Knie sich vor Christo beugen. 2) ein zweischneidiges Schwert, indem es das trotzige und verzagte Herz des Menschen aufdeckt, einen Feuerbrand in dasselbe hineinwirft und die Seele auf die Folter der </w:t>
      </w:r>
      <w:proofErr w:type="spellStart"/>
      <w:r>
        <w:t>Bußqual</w:t>
      </w:r>
      <w:proofErr w:type="spellEnd"/>
      <w:r>
        <w:t xml:space="preserve"> legt, mit ihr zu Bette geht, mit ihr aufsteht und sie nicht eher loslässt, bis sie gefunden hat, was ihr nütze sein soll zur Lehre oder Strafe, zur Bekehrung oder Erziehung in der Gerechtigkeit. 3) ein Richter über alle Zustände des innern Menschen; es richtet, die da schlafen mitten unter den Wachenden, es richtet, die weder warm noch kalt sind; es richtet die Ungläubigen; es richtet alle Menschen, die sich nicht selbst richten mögen. O Herr, lass Dein Wort auch in meinem Hause und Herzen leuchten wie des Himmels Glanz und lass es ein Feuer werden, um das sich alle sammeln, um das tote Herz zu erwärmen an Deiner Liebe, und lass Deine Gnade walten über aller Seelen, die Dich suchen, Dich finden, Dich halten als den Weg, die Wahrheit und das Leben. Erhalt uns in der Wahrheit, gib ewige Freiheit, zu preisen Deinen Namen durch Jesum Christum. Amen. </w:t>
      </w:r>
    </w:p>
    <w:p w14:paraId="73208099" w14:textId="77777777" w:rsidR="007A06F5" w:rsidRDefault="007A06F5" w:rsidP="007A06F5">
      <w:pPr>
        <w:pStyle w:val="berschrift2"/>
      </w:pPr>
      <w:r>
        <w:t>Heb. 4, 1-13</w:t>
      </w:r>
    </w:p>
    <w:p w14:paraId="40F2543C" w14:textId="77777777" w:rsidR="007A06F5" w:rsidRDefault="007A06F5" w:rsidP="007A06F5">
      <w:pPr>
        <w:pStyle w:val="StandardWeb"/>
      </w:pPr>
      <w:r>
        <w:t xml:space="preserve">Ein schönes Lied singt: „Es ist noch eine Ruh’ vorhanden: auf, müdes Herz, und werde Licht! Du seufzest hier in deinen Banden, und deine Sonne scheinet nicht. Sieh auf das Lamm, das dich mit Freuden dort wird vor seinem Stuhle weiden, wirf hin die Last und eil’ Ihm zu. Bald ist der schwere Kampf vollendet, bald, bald der saure Lauf geendet, so gehst du ein zu deiner Ruh.“ Gottlob, dass eine solche Ruhe vorhanden ist dem Volke Gottes! Denn dies arme, zeitliche Leben ist voll Unruhe. Von einem Gedanken, von einem Wunsche geht es in den andern, und Friede ist ein selten Ding. Unruhe erfüllt die Völker: in dem Jagen nach neuen Ordnungen, nach neuen Künsten und Erfindungen kommen sie uns bald wie Fieberkranke vor. Unruhe erfüllt den schwachen Leib; man kann fast sagen: es wird selten ein Gesunder gefunden. Unruhe ist um das Mein und Dein, Unruhe in den Familien, Unruhe um die Gegenwart, Unruhe um die Zukunft, Unruhe im Leben, und wenn’s ans Sterben geht, erst die größte Unruhe. Ist denn keine Ruhe vorhanden? Ja, ja, aber nur dem Volke Gottes. Zum Volke Gottes gehören diejenigen, welche unter Christi Fahne, unter Christi Kreuz gestanden haben und täglich ihr Fleisch kreuzigen samt den Lüsten und Begierden. Die haben schon hienieden mitten in der Unruhe Ruhe in dem Herrn, der ihre Schuld bezahlt hat mit seinem Blute und den Brand des Gewissens löscht mit seinem Verdienst und sie sprechen lässt: „Nun wir gerecht geworden sind durch den Glauben, haben wir Friede mit Gott durch unsern Herrn Jesum Christum.“ Sie erhalten jenseits Ruhe bei dem Herrn, und ruhen dort von ihren Werken, gleichwie Gott von seinen. Droben ist Sabbat. Die Sünde ist ganz vorbei. Die Strafe ist aus. Die Zeit ist um, wo wir im Schweiß unseres Angesichts unser Brot essen mussten. Versuchung ist unmöglich. Der ewig verklärte Leib hat keinen Schmerz mehr, und die im Leib verklärte Seele hat keine Reue, keine Trauer um die Sünde mehr. Die Seligen ruhen in Gott. – O lasst uns Fleiß tun, einzukommen zu dieser Ruhe! Der Bote des Herrn steht vor der Tür. Er hat die Stunden gezählt, wann er uns abrufen soll. Christum im Leben, Christum im Tode: das allein gibt Ruhe in Zeit und Ewigkeit. Herr, nimm mich auf in Dein Volk, damit ich Ruhe in und bei Dir habe allezeit. Amen. </w:t>
      </w:r>
    </w:p>
    <w:p w14:paraId="2B9655F1" w14:textId="77777777" w:rsidR="007A06F5" w:rsidRDefault="007A06F5" w:rsidP="007A06F5">
      <w:pPr>
        <w:pStyle w:val="berschrift2"/>
      </w:pPr>
      <w:r>
        <w:t>Heb. 4,14-5.10</w:t>
      </w:r>
    </w:p>
    <w:p w14:paraId="416BD7B7" w14:textId="77777777" w:rsidR="007A06F5" w:rsidRDefault="007A06F5" w:rsidP="007A06F5">
      <w:pPr>
        <w:pStyle w:val="StandardWeb"/>
      </w:pPr>
      <w:r>
        <w:t xml:space="preserve">Heil mir! Teurer Heiland, Deine Tränenopfer sind angenommen, Dein starkes Geschrei ist bis in den Himmel gedrungen, Deine Seufzer haben das Herz des himmlischen Vaters getroffen, Dein Gott ist mein Gott, Dein Vater mein Vater, Du hast mit wundgerungenen Händen die Pforten des Himmels für mich aufgeschlossen, um Deinetwillen wird mein Flehen erhört. Jauchze, meine Seele, nun darf ich mich unterwinden, mit Gott zu reden, wiewohl ich </w:t>
      </w:r>
      <w:proofErr w:type="spellStart"/>
      <w:r>
        <w:t>Erd</w:t>
      </w:r>
      <w:proofErr w:type="spellEnd"/>
      <w:r>
        <w:t xml:space="preserve">’ und Asche bin; nun bin ich kein verlorener Sohn mehr, sondern aufgetan sind mir Vaterschoß und Arme; um Deinetwillen tut nun Gott, was ich begehre, und hört mein Schreien und hilft mir. O wie soll ich Dir danken, lieber Heiland, dass Du das für mich getan? Ich will Dir singen und spielen in meinem Herzen, vom Morgen bis zum Abend will ich Deiner Liebe nicht vergessen, will, wie die Biene an der Blume, an Deinem Worte und Munde hangen, will, wie Jakob, Dich nicht lassen, bis Du mich segnest, will, wie Maria Magdalena, oft zu Deinen Füßen liegen und mit Tränen der Buße und Liebe sie benetzen. Von meinem Kindesrechte, mit dem Vater zu reden, will ich nun all’ mein Lebelang Gebrauch machen, und nicht ablassen, mein Abba! zu schreien. Das Vaterherz ist freundlich gegen mich, nun will ich den himmlischen Vater an jedem Morgen grüßen mit seligem </w:t>
      </w:r>
      <w:proofErr w:type="spellStart"/>
      <w:r>
        <w:t>Kindesflehn</w:t>
      </w:r>
      <w:proofErr w:type="spellEnd"/>
      <w:r>
        <w:t xml:space="preserve">. Der Vaterschoß ist aufgetan, nun will ich mich jeden Abend mit meinem Gebete still darein legen und in sicherem Frieden hier ruhen. Die Vaterhand ist ausgestreckt über mich; nun will ich sie fassen und günstig halten und mich von ihr getrost führen lassen und Tag für Tag sprechen: „Herr, wie Du willst, so </w:t>
      </w:r>
      <w:proofErr w:type="spellStart"/>
      <w:r>
        <w:t>schick’s</w:t>
      </w:r>
      <w:proofErr w:type="spellEnd"/>
      <w:r>
        <w:t xml:space="preserve"> mit mir im Leben wie im Sterben.“ Und wenn ich sollte matt und müde werden und kalt im Eifer des Gebets, dann fasse mich, Jesu Christe, mit Deiner Hand und ziehe mich tief in den Schatten des Ölgartens, und lass mich Dich sehen, wie Du da im Staube liegst und betest, auf dass Deines Betens Glut mein kaltes Herz aufs neue entzünde, und Dein Kämpfen und Dein Ringen mich mit Lust und Mut erfülle, zu rufen und zu flehen so anhaltend, treu und andringend, bis Du mit dem Vater und dem Geiste gar Wohnung machst in mir und ewig bei mir bleibest. Amen. </w:t>
      </w:r>
    </w:p>
    <w:p w14:paraId="613F672A" w14:textId="77777777" w:rsidR="007A06F5" w:rsidRDefault="007A06F5" w:rsidP="007A06F5">
      <w:pPr>
        <w:pStyle w:val="berschrift2"/>
      </w:pPr>
      <w:r>
        <w:t>Heb. 5, 11-14. u. Kap. 6.</w:t>
      </w:r>
    </w:p>
    <w:p w14:paraId="58658E5F" w14:textId="77777777" w:rsidR="007A06F5" w:rsidRDefault="007A06F5" w:rsidP="007A06F5">
      <w:pPr>
        <w:pStyle w:val="StandardWeb"/>
      </w:pPr>
      <w:r>
        <w:t xml:space="preserve">Das wichtigste, erschreckendste Wort in diesen Versen ist das: „Es ist unmöglich, dass die Abgefallenen können erneuert werden zur Buße.“ Von welchen Personen redet hier der Apostel? Offenbar nicht von Neulingen, sondern von solchen, die schon Erfahrungen gemacht haben im Wege des Heils, und mit denen es zum Durchbruche schon gekommen ist. Von diesen setzt er voraus, dass sie abfallen, von der Gnade in die Gesetzlosigkeit, von Gott zu den Götzen, vom Himmelreich zur Welt, und vom Wege des Lichts in den des Fleisches und der Finsternis. Leider ist das möglich, sogar nicht selten wirklich; wirklich bei allen, die es erst mit dem Herrn gehalten, und nun den Bund gebrochen und geschändet haben, die einst in der Reihe der Simonen und Schächer und Magdalenen zu sehen waren, und nun </w:t>
      </w:r>
      <w:proofErr w:type="spellStart"/>
      <w:r>
        <w:t>träuft</w:t>
      </w:r>
      <w:proofErr w:type="spellEnd"/>
      <w:r>
        <w:t xml:space="preserve"> keine Träne um ihre Sünde mehr aus ihren Augen, und ihr Herz ist wie Stahl und Eisen; die einst das Lied des Lammes sangen, und singen sie das Lied der Welt und Belials; die einst liebliche Pflanzen waren zum Preise Gottes, und sind nun wie die entlaubten Bäume im Walde, verdorrt und kahl, ohne Blüte, Blatt und Frucht und ohne Saft in Zweigen und Ästen. Von diesen Abgefallenen sagt der Apostel: es sei unmöglich, sie zu erneuern zur Buße; d.h. er sagt, dass seine Kunst hier zu Ende sei; aber nicht, dass nicht Gottes Allmacht wider alles Vermuten doch noch eine Hilfe bereiten könne; dass die gewöhnlichen Erweckungsmittel, Wort und Vermahnung, vergeblich seien, aber keineswegs, die ungewöhnlichen, wie Jesus (Marc. 10) auch sagt: „Bei Menschen ist’s unmöglich, aber nicht bei Gott; denn bei Gott sind alle Dinge möglich.“ Dass Paulus das nicht ausdrücklich hinzusetzte, geschah darum, weil er warnen wollte vor Sicherheit und Abfall; versteckt hatte er es ja getan im 3. und 8. Verse. Die Kleingläubigen und Verzagten sollen sich also nicht angst und bange machen lassen durch diese Worte, wohl aber die Sichern und Leichtsinnigen gewarnt werden. Möge dieser Zweck an jedem Leser dieses Kapitels durch Gottes Gnade und auch an mir erreicht werden! Amen. </w:t>
      </w:r>
    </w:p>
    <w:p w14:paraId="4B13C3BA" w14:textId="77777777" w:rsidR="007A06F5" w:rsidRDefault="007A06F5" w:rsidP="007A06F5">
      <w:pPr>
        <w:pStyle w:val="berschrift2"/>
      </w:pPr>
      <w:r>
        <w:t>Heb. 7</w:t>
      </w:r>
    </w:p>
    <w:p w14:paraId="5048A204" w14:textId="77777777" w:rsidR="007A06F5" w:rsidRDefault="007A06F5" w:rsidP="007A06F5">
      <w:pPr>
        <w:pStyle w:val="StandardWeb"/>
      </w:pPr>
      <w:r>
        <w:t xml:space="preserve">O Du unschuldiges Lamm und Hoherpriester, größer als Melchisedek, Herr Jesu Christe, was sehe ich für unerhörte Dinge an Dir im Garten Gethsemane! Dich, Du Quelle aller Freuden, überfällt Todesangst, Zittern, Zagen und die höchste Betrübnis. Du Lebensquelle ringest mit dem Tode. Du Quelle des Trostes schmachtest nach Trost. Du höchste Majestät, vor der alle Thronen und Herrschaften, ja Aller Knie im Himmel und auf Erden sich </w:t>
      </w:r>
      <w:proofErr w:type="spellStart"/>
      <w:r>
        <w:t>ehrerbietigst</w:t>
      </w:r>
      <w:proofErr w:type="spellEnd"/>
      <w:r>
        <w:t xml:space="preserve"> neigen, beugest Deine Knie zur Erde und tust einen demütigen Fußfall vor Deinem Vater. Die Zornkelter presst Dir einen ungewöhnlichen Blutschweiß aus. Du bis in den Tod betrübter Seelenfreund nimmst Trost und Stärkung an von einem Engel, dessen Schöpfer Du bist! O das sind ja wohl lauter unbegreifliche Liebeswunder, die aller Engel und Menschen Verstand weit übersteigen und alles demütigen Nachsinnens würdig sind! Deine unerhörten Leiden, Herr Jesu, müssen ja auch mir und allen armen Sündern mehr als köstliche Früchte bringen. Mache mich derselben in recht reichem Maße teilhaftig, und lass Deine Angst und Pein an mir nicht verloren sein. Schenke mir Glauben, ja Glauben, der alles, was mit Dir vorgegangen als für mich getan und gelitten ansieht, sich dessen als sein eigen annimmt, damit vor dem Vater pranget, und den Feinden Hohn spricht. Dein Zittern und Zagen sei der Grund meiner Gewissensruhe und des Friedens mit Gott. Deine Angst sei mein Trost im Leben, Leiden und Sterben. Dein Abba-beten und wiederholtes Beten und heftigeres Beten sei die Stütze, worauf ich mich in meinem Gebete lehne, und der Grund einer kindlichen Freimütigkeit im Gebete gegen Gott: denn Du hast die Wolke meiner Sünden, die das Angesicht Gottes vor mir verbargen, weggebetet, Du hast, wie ein gottseliger Lehrer sich ausdrückt, ein Loch durch den eisernen Himmel gebetet, so dass nun mein Gebet einen freien Zugang zum Thron der Gnade haben soll. Das Ringen und Kämpfen, das es Dich bei dem Grauen Deines menschlichen Willens vor dem herben Zornkelch gekostet, helfe mir durch allen Kampf zum herrlichen Sieg. Die völlige Ergebenheit Deines unschuldigen, menschlichen Willens in den Willen des Vaters verleihe mir eine stille Gelassenheit und kindliches Wohlgefallen an allen göttlichen Wegen und Führungen, wenn sie auch meiner blinden Vernunft noch so seltsam und meinem bösen Willen gerade entgegen wären. Die </w:t>
      </w:r>
      <w:proofErr w:type="spellStart"/>
      <w:r>
        <w:t>unermüdete</w:t>
      </w:r>
      <w:proofErr w:type="spellEnd"/>
      <w:r>
        <w:t xml:space="preserve"> Hirtentreue, die Du an Deinen schläfrigen Jüngern in Deinem schweren Kampfe bewiesen, sei mein Trost bei der Trägheit und Schwachheit meines Fleisches, und komme mir noch täglich zu Statten. Dein unschätzbarer Angst-, Blut- und Todesschweiß sei mir ein Trost-, Heil- und Lebensbalsam. Diese edlen Tropfen müssen als köstliche Blutrubinen von mir hoch und teuer geachtet, sorgfältig gesammelt und heilig gebraucht und verwahret werden; ziere Du selbst, mein auserwählter Blutsfreund, mit diesem Schmuck mein Herz und bezeichne damit meine Stirn, mache sie zu einem Zeichen zwischen mir und Dir in meinen noch übrigen Lebenstagen, dass ich der Deine und Du der Meine bist. An meinem Todes- oder vielmehr Hochzeittage lass diese köstlichen Tropfen so helle an und in mir glänzen, dass ihr Glanz meine Hässlichkeit bedecke, Dein Vater seine Lust an mir sehe und die Engel sich freuen, eine mit Deinem Blut- und Todesschweiß so geschmückte Seele heimzutragen, und die Teufel sich verkriechen. Amen. </w:t>
      </w:r>
    </w:p>
    <w:p w14:paraId="0D7C5F6E" w14:textId="77777777" w:rsidR="007A06F5" w:rsidRDefault="007A06F5" w:rsidP="007A06F5">
      <w:pPr>
        <w:pStyle w:val="berschrift2"/>
      </w:pPr>
      <w:r>
        <w:t>Heb. 8</w:t>
      </w:r>
    </w:p>
    <w:p w14:paraId="7765A89E" w14:textId="77777777" w:rsidR="007A06F5" w:rsidRDefault="007A06F5" w:rsidP="007A06F5">
      <w:pPr>
        <w:pStyle w:val="StandardWeb"/>
      </w:pPr>
      <w:r>
        <w:t xml:space="preserve">Dein Gethsemane, Herr Jesu, sei mir stets ein Paradies, darin sich meine Seele erquickt, unter Deinem Schatten, Du Lebensbaum, ausruhet, und von Deinen edlen Früchten, an welchen man nicht den Tod, sondern lauter Lebensstärkung isst, nach Herzenslust genießt. Wenn ich in einem Garten bin, so erinnere mich nachdrücklich an Deine mir im Garten erwiesene Liebe und übernommene Angst und Leiden, heilige und segne mir dadurch alle Gartenlust und Gartenarbeit. O himmlischer Gärtner, wie selig ist ein Herz, das Dein Garten geworden ist! Mache mein Herz dazu; bricht die Felsen heraus, reute die Dornen aus, grabe es um mit Deinem Marterzeug, mach es fruchtbar mit Deinem Blutschweiß, besäe es mit dem guten Samen Deines Wortes, beregne es mit dem Blut und Wasser aus Deiner Seite, bescheine es selbst, Du Sonne der Gerechtigkeit und durchwehe es mit dem sanften hauch Deines heiligen Geistes, damit ein Neues werde und es edle Früchte trage. – Insbesondere lass mir Deine Angststunde in Gethsemane zum völligen Glauben recht gesegnet sein. Wenn ich finde, wie schwach und unvollkommen meine Buße ist, so lass mich Deine vollkommene Buße mit kindlichem Glauben ergreifen und dem Vater darbringen. Das tägliche Gefühl meines Elends und tiefen Verderbens müsse die zarte Flamme meines Glaubens nicht schwächen! besonders wenn ich jeden Abend so viele Mängel und Sünden erblicke, die mich den Tag über befleckt haben, o da lass Dein: „Abba, mein Vater“ auch mein Abba, mein Vater sein. Lass mich das kindlich gläubige mein aus Deinem geheiligten Munde entnehmen und es Dir nachsprechen, so gut ich kann, und lege Du dann das Gewicht darauf und mache es gültig. Lass mich in heiligem Geiz tun, als ob ich für Niemand etwas übrig lassen wollte von Deinem Tun und Leiden, dass ich Alles so als für mich, ja eben allein für mich getan hinnehme und mir mit dem Glaubenswort mein zueigne. Mein ist Dein Zittern und Zagen, mein ist Dein Beben, mein ist Dein Ringen mit dem Tode, mein Dein Blutschweiß und Alles, was ich im Garten an Dir erblicke. Mit diesen seligen Geschäften der Buße, des Glaubens und der Liebe lass mich einschlafen, und wenn ich erwache, so lass mein Herz noch unter Deinem Herzen im </w:t>
      </w:r>
      <w:proofErr w:type="spellStart"/>
      <w:r>
        <w:t>Ölgarten</w:t>
      </w:r>
      <w:proofErr w:type="spellEnd"/>
      <w:r>
        <w:t xml:space="preserve"> liegen. Amen. </w:t>
      </w:r>
    </w:p>
    <w:p w14:paraId="1202B54E" w14:textId="77777777" w:rsidR="007A06F5" w:rsidRDefault="007A06F5" w:rsidP="007A06F5">
      <w:pPr>
        <w:pStyle w:val="berschrift2"/>
      </w:pPr>
      <w:r>
        <w:t>Heb. 9</w:t>
      </w:r>
    </w:p>
    <w:p w14:paraId="0CF22736" w14:textId="77777777" w:rsidR="007A06F5" w:rsidRDefault="007A06F5" w:rsidP="007A06F5">
      <w:pPr>
        <w:pStyle w:val="StandardWeb"/>
      </w:pPr>
      <w:r>
        <w:t xml:space="preserve">Welch eine Erhabenheit des neuen Testaments über das alte! Dort sündhafte Priester, die für sich selbst opfern müssen, um entsündigt zu werden: hier ein Hoherpriester, heilig und unbefleckt und von den Sündern abgesondert, der nicht nötig hat für seine eigne Sünde Opfer zu tun. Dort Priester, die ihr tierisches Opfer täglich Jahr aus Jahr ein wiederholen mussten: hier ein Hoherpriester, der mit dem einen Opfer seines heiligen Leibes eine ewig gültige Erlösung stiftet. Dort Priester, die vorbildlich in das irdische Allerheiligste des Tempels zu Jerusalem mit dem Blute des Opfertiers am Versöhnungstage hineingehen, um damit den </w:t>
      </w:r>
      <w:proofErr w:type="spellStart"/>
      <w:r>
        <w:t>Sühndeckel</w:t>
      </w:r>
      <w:proofErr w:type="spellEnd"/>
      <w:r>
        <w:t xml:space="preserve"> der Bundeslade zu besprengen und um Vergebung für die eigne und des Volkes Sünde zu bitten: hier ein Hoherpriester, der, nachdem Er für unsere Sünden ein für allemal gestorben war, mit diesem die Sünde wahrhaftig tilgenden Blute als unser Mittler in den Himmel eingegangen und zur Rechten Gottes erhöht ist, um uns da ewig mit seinem Verdienst zu vertreten. Dort menschliche Priester, die nur eine sinnbildliche Sühne vollzogen, und nur eine äußerliche, levitische Heiligkeit beim Volke bewirkten: hier ein Hoherpriester, der, weil Er der Sohn Gottes ist und sein Opfer ein wahrhaft stellvertretendes, die Sündenvergebung der Menschheit wirklich zu Stande bringt und mächtig wirksam wird zur Heiligung aller seine Gläubigen. Hier ist der Zweck und die Wirkung des Opfers Christi eben so vollkommen, wie das Opfer selbst, und der Sünder, der sich die Vergebung aller seiner Sünden durch das Blut Christi im lebendigen Glauben aneignet und seinem Gewissen eine geleistete Bezahlung der Schuld gegen das Gesetz im Opfer Christi vorlegt, bringt diesen Zeugen und Ankläger in seiner Brust zum Schweigen; das Urteil desselben wird durch ein höheres Urteil aufgehoben, es wird still, und der Friede der Seele ist hergestellt. Zugleich aber werden neue Triebe im Gewissen erregt, der Sünde, die Jesu das Leben gekostet und den Tod so bitter gemacht hat, für immer zu entsagen. Wohlan denn, meine Seele, lass auch du dich durch dies teure Blut alle Tage, auch heute, wieder reinigen, dass du dem lebendigen Gott immer lebendiger dienest, und einst deinem Heilande ein ewiges Halleluja singest! Amen. </w:t>
      </w:r>
    </w:p>
    <w:p w14:paraId="40D70D19" w14:textId="77777777" w:rsidR="007A06F5" w:rsidRDefault="007A06F5" w:rsidP="007A06F5">
      <w:pPr>
        <w:pStyle w:val="berschrift2"/>
      </w:pPr>
      <w:r>
        <w:t>Heb. 10.</w:t>
      </w:r>
    </w:p>
    <w:p w14:paraId="151E40B1" w14:textId="77777777" w:rsidR="007A06F5" w:rsidRDefault="007A06F5" w:rsidP="007A06F5">
      <w:pPr>
        <w:pStyle w:val="StandardWeb"/>
      </w:pPr>
      <w:r>
        <w:t xml:space="preserve">Nachdem der Apostel im Anfange diese Kapitels nachgewiesen hat, wie die Bedeutung der Opfer teils in der stellvertretenden Genugtuung für die Sünde, teils in der wirklichen und wirksamen Hingabe des Opfernden an Gott bestand, beide Stücke aber allein durch das heilige Opfer Christi bewirkt wurden, und dadurch der </w:t>
      </w:r>
      <w:proofErr w:type="spellStart"/>
      <w:r>
        <w:t>40ste</w:t>
      </w:r>
      <w:proofErr w:type="spellEnd"/>
      <w:r>
        <w:t xml:space="preserve"> Psalm buchstäblich ist erfüllt worden, knüpft er daran eine Reihe der inhaltsreichsten, lebendigsten Ermahnungen zur Standhaftigkeit im Glauben, zur Treue im Bekenntnis, zur Vermeidung aller vorsätzlichen und wissentlichen Sünden, zur Beharrlichkeit und Ausdauer in den größten Leiden und Gefahren, und erklärt jeden bewussten Abfall vom Evangelio für eine gegen den Sohn Gottes persönlich gerichtete Sünde, für welche es dann keine Versöhnung mehr gibt, sondern nur noch den Feuereifer des göttlichen Strafgerichts. Das mächtigste Mittel unserer Heiligung ist der Opfertod Jesu Christi, und wen dieses Mittel nicht bessert und heiligt, den bessert und heiligt nichts in der Welt. Offenbare denn die Kraft Deines Blutes auch in meiner Seele, Herr Jesu, und lass die Sonne Einer ewigen Liebe nie in mir untergehen. Schreibe es mir täglich tief ins Herz, wie viel es Dir gekostet, dass ich erlöset bin. mache mich dadurch zu Deinem Jünger, der alle seine Kräfte, Leib, Seele und Geist, Gut und Blut, Ehre und Leben Dir völlig opfert, und Alles nur aus Dir und in Dir und für Dich sein will. O liebster Heiland, führe mich täglich hin an Dein Kreuz, und erweiche durch Deine unaussprechliche Liebe mein hartes, liebloses Herz, damit ich hinfort nicht mehr mir selber lebe, sondern Dir, der Du für mich gestorben und auferstanden bist. Lass Dein Leiden gelten als mein Leiden, Deinen Tod als meinen Tod, auf dass auch Dein Leben mein Leben, Deine Gerechtigkeit meine Gerechtigkeit werde. Amen. </w:t>
      </w:r>
    </w:p>
    <w:p w14:paraId="44A47A27" w14:textId="77777777" w:rsidR="007A06F5" w:rsidRDefault="007A06F5" w:rsidP="007A06F5">
      <w:pPr>
        <w:pStyle w:val="berschrift2"/>
      </w:pPr>
      <w:r>
        <w:t>Heb. 11.</w:t>
      </w:r>
    </w:p>
    <w:p w14:paraId="74EEF851" w14:textId="77777777" w:rsidR="007A06F5" w:rsidRDefault="007A06F5" w:rsidP="007A06F5">
      <w:pPr>
        <w:pStyle w:val="StandardWeb"/>
      </w:pPr>
      <w:r>
        <w:t xml:space="preserve">Der Glaube ist die größte Kraft, welche der Seele zu Hilfe kommt, denn auch die Liebe, wenn es die rechte Liebe ist, hat im Glauben ihre Wurzel. Die Fundamente des Glaubens sind die unsichtbaren Dinge, welche die Seele aber aus freier Wahl so ergreift, als wären es sichtbare. Der Glaube steht siegreich auf der Sinnenwelt, auf den Berechnungen des Verstandes, auf allen Feindesheeren und Lebensbedrängnissen, er ist der Sieg, der die Welt überwunden hat. Freilich ist der Glaube nicht jedermanns Ding; man kann niemand zwingen zu glauben, aber wer nicht zum Glauben kommt, hat es dennoch anzusehen als seine eigne Schuld. Christus würde nicht sagen: „wer nicht glaubt, wird verdammet werden“ wenn der Unglaube eine bloße Kurzsichtigkeit oder Unbegabtheit wäre. Wer ungläubig ist, der ist es, weil er es will, nicht weil er nicht anders kann. Der Unglaube ist eine Sünde des Herzens, nicht des Verstandes; wer sich beugen will, der kommt auch zum Glauben. Alle Glaubenshelden, die Ebr. 11 uns vors Auge gestellt werden, hatten ihr eignes Leben dran gegeben und konnten darum glauben. Das eigne Leben aber ist nichts anders als Entfremdung von Gott, und diese Gottentfremdung will der Ungläubige nicht richten. Keiner jener Glaubensmänner war von Natur begabter als der andere, aber sie konnten brechen mit sich selber, weil sie es wollten, und diese Hingabe des Herzens öffnet es auch für die Güter, die kein Auge gesehen, kein Ohr gehört hat und die in keines Menschen Herz gekommen waren, die aber Gott bereitet hat denen, die Ihn lieben. Wahrlich, wollen wir Christen, nach all’ den Gottestaten, die für uns geschehen sind, nicht glauben, so wird uns die Hure Rahab und der gemeinste Israelit beschämen an jenem Tage. Es werden Zeiten kommen, wo wir durch alle Macht, Reichtum, Kunst und Ansehen nichts ausrichten können und wo ein Quentlein Glaube mehr gelten wird als ein Zentner Macht und Kunst. – O mein Heiland, auf Dich bin ich ja gewiesen als den Anfänger und Vollender des Glaubens. Kann ich nicht einen Heldenglauben bekommen, so gib mir doch den Glauben, der Dich ergreift zur Seligkeit und jeder Sünde mit ganzem Ernst bis ans Ende widersteht. Amen. </w:t>
      </w:r>
    </w:p>
    <w:p w14:paraId="0EB92694" w14:textId="77777777" w:rsidR="007A06F5" w:rsidRDefault="007A06F5" w:rsidP="007A06F5">
      <w:pPr>
        <w:pStyle w:val="berschrift2"/>
      </w:pPr>
      <w:r>
        <w:t>Heb. 12.</w:t>
      </w:r>
    </w:p>
    <w:p w14:paraId="7009A5A6" w14:textId="77777777" w:rsidR="007A06F5" w:rsidRDefault="007A06F5" w:rsidP="007A06F5">
      <w:pPr>
        <w:pStyle w:val="StandardWeb"/>
      </w:pPr>
      <w:r>
        <w:t xml:space="preserve">Wenn Paulus im </w:t>
      </w:r>
      <w:proofErr w:type="spellStart"/>
      <w:r>
        <w:t>11ten</w:t>
      </w:r>
      <w:proofErr w:type="spellEnd"/>
      <w:r>
        <w:t xml:space="preserve"> Kapitel vom Glauben handelte, so bespricht er im </w:t>
      </w:r>
      <w:proofErr w:type="spellStart"/>
      <w:r>
        <w:t>12ten</w:t>
      </w:r>
      <w:proofErr w:type="spellEnd"/>
      <w:r>
        <w:t xml:space="preserve"> die Hoffnung und die ausharrende Geduld der Christen. Beide sind vereinigt im geistlichen Wettlaufe und im rechten Erdulden, Benutzen und Verstehen der segensvollen Vaterzüchtigungen Gottes; denn ohne Kreuz ist hienieden Niemand; wer ohne dasselbe geführt wird, hat schon darin ein Kreuz, dass er nicht weiß, wie dem leidenden Heilande zu Mute war, und es wird daher in der Ewigkeit über heilsam ausgestandenes Kreuz mehr Freude sein, als über empfundene Freude, weil diese dort immer währt, jenes aber nicht mehr gekostet werden kann (V. 1-11.). – Beweggründe zum Fortschreiten im heiligen Hoffnungswandel und zur Standhaftigkeit fehlen uns überdies nicht, wenn wir an den höchsten Gnadensegen denken, dass wir ihn nicht verscherzen, noch in Bezug auf Gott uns selbst und den Nächsten nicht versäumen, was hintennach nicht so einzubringen ist, wie man manchmal meint (V. 12-17). Im neuen Testamente ist endlich Alles viel gnadenreicher, lieblicher, herrlicher, die Gemeinschaft mit Allem Himmlischen vielfacher als im alten Testament; die Kinder Gottes auf Erden und die Kinder Gottes im Himmel sind jetzt innig mit einander verbunden: sie haben ein gemeinsames Haupt, - Christum, einen gemeinsamen Namen, - Erstgeborne, Gerechte, Selige, Bürger und Hausgenossen Gottes; einen gemeinsamen Streit und Sieg, ein gemeinsames Gebet, ein gemeinsames Erbe und eine gemeinsame Auferstehung; derer, die für sie sind, sind deshalb mehr als derer, die wider sie sind. Aber eben darum wird auch die Strafe der Verächter solcher Gnade schrecklich sein. Die Rede und Stimme des neuen Testaments wird Alles viel mächtiger erschüttern als die am Sinai (V. 18-29.). Das Gnadenreich Jesu Christi ist allein mitten in der allgemeinen Vergänglichkeit aller Staaten, Städte, Familien und einzelner Leben das Bleibende durch alle Jahrhunderte, und zwar sowohl seinem Wesen als Zweck und König nach. Darum gilt es, danach zu streben, den Blick auf Christum und sein Reich nie zu verlieren und in der genauesten Verbindung mit der oberen Gemeinde zu streiten und zu siegen über alle Lust und Furcht der Versuchung. Amen. </w:t>
      </w:r>
    </w:p>
    <w:p w14:paraId="3D24BFC0" w14:textId="77777777" w:rsidR="007A06F5" w:rsidRDefault="007A06F5" w:rsidP="007A06F5">
      <w:pPr>
        <w:pStyle w:val="berschrift2"/>
      </w:pPr>
      <w:r>
        <w:t>Heb. 13.</w:t>
      </w:r>
    </w:p>
    <w:p w14:paraId="45DCF8B3" w14:textId="77777777" w:rsidR="007A06F5" w:rsidRDefault="007A06F5" w:rsidP="007A06F5">
      <w:pPr>
        <w:pStyle w:val="StandardWeb"/>
      </w:pPr>
      <w:r>
        <w:t xml:space="preserve">Nach den Ermahnungen zum Glauben Kap. 11 und zur Hoffnung Kap. 12 schließt der Brief an die Hebräer Kap. 13 mit der Ermahnung zur Liebe und zum Wandel in der Liebe: „Bleibet fest in der brüderlichen Liebe!“ Sie ist unaufhörlich und das Größte im Christentum. Sie war gerade zu Anfang unter den Christen in Palästina so inbrünstig gewesen. Der Apostel warnt deshalb vor ihrem Erkalten, dem Zeichen des Abfalls. Sie war überdies um so nötiger, je mehr die Christen von allen andern verachtet und verfolgt wurden und nur auf ihre Mitchristen rechnen konnten. – Nun folgen auf dies einfache, letzte und erste Wort allerlei einzelne Ermahnungen, die der Brief als ein rechter Brief zum Schlusse zu bringen hat; insbesondere zuerst eine Warnung vor geiler und Geldliebe V. 1-16, dann eine Erinnerung, das Liebesgedächtnis ihrer seligverstorbenen geistlichen Leiter in Lehre, Glauben und Wandel festzuhalten, gegenüber allen jüdischen Nebenlehren, weil wir einen andern Altar, eine andere Stadt und andere Opfer haben V. 7-16; darauf eine Ermahnung zum Liebesgehorsam gegen die noch lebenden Vorsteher und zur Fürbitte für den Schreiber des Briefes V. 17-19; endlich ein Schlusswunsch in einer gedrängten Wiederholung des ganzen Briefes und liebevolle Grüße V. 20-15. Beobachten wir die apostolischen Ermahnungen zum Glauben, zur Hoffnung und zur Liebe, dann haben wir hienieden Frieden und gutes Gewissen, und die Gewissheit der künftigen Seligkeit. Denn alle Bedürfnisse des menschlichen Herzens gehen doch zuletzt auf etwas Kommendes und Zukünftiges; der Mensch lebt nicht von dem, was er hat, sondern von dem, was vor ihm liegt. Wer sagen kann: „Der Herr ist mein Gut und mein Teil, und Er erhält mir mein Erbteil,“ wer Christum hat ganz und umsonst fest durch die Gnade, der hat auch die Heimat und fühlt sich zu Hause in jedem Winkel der Erde. In der Gewissheit: „Er ist mein und ich bin sein,“ liegt auch die andere: „Was Sein ist, das ist auch mein.“ Lass dann zerrinnen die irdischen Güter und Hoffnungen, eine bleibt uns, die lebendige Hoffnung, und in ihr haben wir jetzt schon das Angeld unseres unvergänglichen, unbefleckten und unverwelklichen Erbes. Amen. </w:t>
      </w:r>
    </w:p>
    <w:p w14:paraId="493DBD99" w14:textId="77777777" w:rsidR="007A06F5" w:rsidRDefault="007A06F5" w:rsidP="007A06F5">
      <w:pPr>
        <w:pStyle w:val="berschrift1"/>
        <w:rPr>
          <w:sz w:val="48"/>
        </w:rPr>
      </w:pPr>
      <w:r>
        <w:t>Andachten zum Jakobusbrief</w:t>
      </w:r>
    </w:p>
    <w:p w14:paraId="609F76DD" w14:textId="77777777" w:rsidR="007A06F5" w:rsidRDefault="007A06F5" w:rsidP="007A06F5">
      <w:pPr>
        <w:pStyle w:val="berschrift2"/>
      </w:pPr>
      <w:r>
        <w:t>Jakobus 1</w:t>
      </w:r>
    </w:p>
    <w:p w14:paraId="609FE5C8" w14:textId="77777777" w:rsidR="007A06F5" w:rsidRDefault="007A06F5" w:rsidP="007A06F5">
      <w:pPr>
        <w:pStyle w:val="StandardWeb"/>
      </w:pPr>
      <w:r>
        <w:t xml:space="preserve">Zwei Apostel heißen Jakobus; man nennt zum Unterschiede den einen Jacobus den älteren, den andern Jacobus den Jüngern. Jener ist der Bruder des Evangelisten Johannes, und der erste Märtyrer unter den Aposteln; er wurde schon im Jahre 44 n. Chr. enthauptet. (Ap. Gesch. 12,2.). Dieser ist ein Sohn des Alphäus, hieß auch der Gerechte, und starb erst im Jahre 69 den Märtyrertod in Jerusalem, wo er so lange als eine Säule der Kirche Christi stand. (Gal. 2,9.). Er ist der Verfasser dieses Briefes und hat ihn an die hart verfolgten und gedrückten, sehr armen Christen aus den Juden in Palästina gerichtet, zu ihrem Trost und zur Stärkung in der Heiligung. Bei Jacobus, dessen Lehrweise sich an das Evangelium Matthäi anschließt, ist Alles auf die Tat, auf das werktätige Christentum gerichtet. Im Gegensatz gegen den toten und stolzen Verstandesglauben fordert er von Anfang bis zu Ende Haltung des Gesetzes als Lebensbeweis des christlichen Glaubens. Wer lebendigen Glauben hat, bewährt ihn daher unter den Leiden des Lebens und erträgt sie geduldig und standhaft, im Gebet zum Herrn, ohne zurückzuweichen vor feindlichen Angriffen, und erkennt gerade in seinen niedrigen Umständen etwas Erhebendes und dem Himmelreich näher Bringenderes als in allen Gütern der Erde, ja, ist fröhlich und getrost in der Hoffnung der Lebenskrone. Wer lebendigen Glauben hat, hört das Wort Gottes gern als den Samen seiner Wiedergeburt und nimmt es auf mit aller Stille und Sanftmut, und lässt es beim bloßen Hören nicht bewenden, sondern macht das Hören fruchtbar durch die Tat. Ach, was hilft’s, wenn der Mund ganze Predigten wieder hersagen kann, und das Leben widerspricht? Wird das nicht ein größeres Urteil häufen auf den Tag des Gerichts, des Herrn Wille gewusst und doch nicht getan zu haben? Wer Gottes Wort hört und tut, der allein ist selig in seiner Tat, selig im Hören und selig im Tun, und hat in solcher Seligkeit schon ein Unterpfand und eine Bürgschaft der künftigen Seligkeit im Himmel. Es steht fest, dass der Mensch durch den Glauben an den Herrn Jesum allein selig wird; aber nicht minder fest, dass dieser Glaube Wesen, Tat und Wahrheit sein muss. Amen. </w:t>
      </w:r>
    </w:p>
    <w:p w14:paraId="713F2044" w14:textId="77777777" w:rsidR="007A06F5" w:rsidRDefault="007A06F5" w:rsidP="007A06F5">
      <w:pPr>
        <w:pStyle w:val="berschrift2"/>
      </w:pPr>
      <w:r>
        <w:t>Jakobus 2</w:t>
      </w:r>
    </w:p>
    <w:p w14:paraId="1DC5BF26" w14:textId="77777777" w:rsidR="007A06F5" w:rsidRDefault="007A06F5" w:rsidP="007A06F5">
      <w:pPr>
        <w:pStyle w:val="StandardWeb"/>
      </w:pPr>
      <w:r>
        <w:t xml:space="preserve">Auf den ersten Blick scheint ein Widerspruch zu sein zwischen Jacobus hier und Paulus im Briefe an die Römer, insbesondere 3,28, wo Paulus sagt: „So halten wir es nun, dass der Mensch gerecht werde ohne des Gesetzes Werk, allein durch den Glauben.“ Allein Paulus hatte ganz anderen Gegner zu widerlegen als Jacobus. Jener hatte es mit solchen zu tun, die dem Christentum dem Namen nach zwar anhingen, aber sonst in dem Wahne eines falschen Judentums befangen waren, als könnten die äußerlichen Werke des Gesetzes, das halten des toten Buchstabens gerecht machen; daher nennt er sie auch Gesetzes Werke; Jacobus dagegen hatte es mit solchen zu tun, die vom Glauben reden, sich des Glaubens rühmen, und zeigen keinen Gehorsam. Paulus stellt dem echten Glauben Werke des Gesetzes und Verdienstes entgegen und verwirft deren </w:t>
      </w:r>
      <w:proofErr w:type="spellStart"/>
      <w:r>
        <w:t>Verdienstlichkeit</w:t>
      </w:r>
      <w:proofErr w:type="spellEnd"/>
      <w:r>
        <w:t xml:space="preserve">; Jacobus stellt dem toten Glauben die echten Gottes- und Liebeswerke entgegen, bei denen man nichts Eigenes, Verdienstliches oder Ruhm sucht, sondern allein Gottes Ehre und des Nächsten Heil, und behauptet deren Notwendigkeit zum Erweis des Glaubens, aber nun und nimmer deren </w:t>
      </w:r>
      <w:proofErr w:type="spellStart"/>
      <w:r>
        <w:t>Verdienstlichkeit</w:t>
      </w:r>
      <w:proofErr w:type="spellEnd"/>
      <w:r>
        <w:t xml:space="preserve"> zur Erlangung der Gerechtigkeit. Paulus bekämpft die Werkgenossen, Jacobus die Heuchler. Beide widerstreiten sich also so wenig, dass sie vielmehr einander bestätigen und dieselbe Sache von zwei verschiedenen Seiten beleuchten. Beide lehren, dass der lebendige Glaube sein Leben beweisen müsse durch Werke, die in Gott getan sind und ein Glaube ohne diese Werke ein Mund- und </w:t>
      </w:r>
      <w:proofErr w:type="spellStart"/>
      <w:r>
        <w:t>Heuchelglaube</w:t>
      </w:r>
      <w:proofErr w:type="spellEnd"/>
      <w:r>
        <w:t xml:space="preserve"> sei, dass aber die Werke wohl rechtfertigen vor Menschen, aber niemals vor Gott, vielmehr da immer ungenügend und </w:t>
      </w:r>
      <w:proofErr w:type="spellStart"/>
      <w:r>
        <w:t>unverdienstlich</w:t>
      </w:r>
      <w:proofErr w:type="spellEnd"/>
      <w:r>
        <w:t xml:space="preserve"> sind. Gib mir denn, o Herr, den rechten Glauben und erhalte, belebe, mehre ihn immer mehr in mir, damit ich so viel Gutes tue, als ich kann, mir aber auf keines derselben etwas einbilde, sondern immer demütiger werde und nur aus Gnaden die Seligkeit erwarte. Amen. </w:t>
      </w:r>
    </w:p>
    <w:p w14:paraId="4642E4C1" w14:textId="77777777" w:rsidR="007A06F5" w:rsidRDefault="007A06F5" w:rsidP="007A06F5">
      <w:pPr>
        <w:pStyle w:val="berschrift2"/>
      </w:pPr>
      <w:r>
        <w:t>Jakobus 3</w:t>
      </w:r>
    </w:p>
    <w:p w14:paraId="0F4E92B0" w14:textId="77777777" w:rsidR="007A06F5" w:rsidRDefault="007A06F5" w:rsidP="007A06F5">
      <w:pPr>
        <w:pStyle w:val="StandardWeb"/>
      </w:pPr>
      <w:r>
        <w:t xml:space="preserve">O Herr, der Du uns zur Buße einladest und langmütig unsere Bekehrung erwartest, gib mir einen Reichtum an Langmut und Sanftmut. Es kocht in meinem Herzen des Zornes Glut, so oft ich von meinem Nächsten einen geringen Schaden erleide. Ich bitte Dich daher demütig, dass Du durch Deinen Geist diese Leidenschaft tötest. Wie harte Worte, härtere Schläge und die härtesten Strafen hat Dein geliebter Sohn um meinetwillen ertragen, und schalt nicht wieder, da er gescholten ward, sondern stellte Alles dem heim, der da recht richtet! Welcher Stolz ist dies daher, welcher Trotz, dass ich, Staub und Asche, nicht einmal ein etwas hartes Wort ertragen und mit sanftmütigem Herzen besiegen kann „Lernet, lernet von mir, denn Ich bin sanftmütig,“ rufst Du aus, bester Christus; ich flehe Dich an, nimm mich in jene Übungsschule des Geistes auf, dass ich wahre Sanftmut in ihr lerne! Mit wie schweren und mannichfaltigen Sünden beleidige ich Dich, den gütigsten Vater, deren tägliche Vergebung ich bedarf! Warum wollte ich also, der ich ein Mensch bin, gegen den Menschen Zorn halten, und wagte von Dir, dem Herrn Himmels und der Erde, Vergebung zu fordern? Wenn ich dem Nächsten nicht seine Fehler vergebe, so werde ich auch nicht die Vergebung meiner Sünden hoffen können. Darum, Herr, voll Erbarmung und Langmut, gib mir den Geist der Geduld und Sanftmut, dass ich wegen der Beleidigungen des Nächsten nicht sogleich in Zorn gerate, sondern denselben als einen Feind der Seele fliehe, oder wenigstens, wenn ich unvorsichtiger Weise hineingeraten bin, ihn eiligst dämpfe! Der Sonne Glanz soll über meinem Zorn nicht untergehen, dass er nicht als Zeuge meiner Wut entweiche. Im Zorn soll mich der Schlaf nicht überfallen, dass er mich nicht im Zorn dem Tode übergebe. Wenn ich mich an einem Feinde zu rächen wünsche, warum wende ich mich nicht gegen meinen Zorn, der sicher der größte und schädlichste Feind ist, da er die Seele tötet, und mich dem ewigen Tode aussetzt? Gib auch meinem Munde eine Wache und bei meinen Verrichtungen Klugheit, dass ich nicht durch Wort und Tat den Nächsten beleidige! Gib, guter Jesu, dass ich in die Fußtapfen Deiner Sanftmut trete, und mit aufrichtigem Herzen den Nächsten liebe. Amen. </w:t>
      </w:r>
    </w:p>
    <w:p w14:paraId="545E23DB" w14:textId="77777777" w:rsidR="007A06F5" w:rsidRDefault="007A06F5" w:rsidP="007A06F5">
      <w:pPr>
        <w:pStyle w:val="berschrift2"/>
      </w:pPr>
      <w:r>
        <w:t>Jakobus 4</w:t>
      </w:r>
    </w:p>
    <w:p w14:paraId="3A92720F" w14:textId="77777777" w:rsidR="007A06F5" w:rsidRDefault="007A06F5" w:rsidP="007A06F5">
      <w:pPr>
        <w:pStyle w:val="StandardWeb"/>
      </w:pPr>
      <w:r>
        <w:t xml:space="preserve">Ach, mein Herr Jesu Christe, Du demütiges, einfältiges und niedriges Herz, Du begehrest keine Ehre, Du fliehest alle Hoheit, Dein ganzes Leben ist nichts als Verachtung, Armut und Schmerzen; dagegen ich, ach welch ein aufgeblasener Wurm bin ich. Stolze Augen, hoffärtige Gebärden, prächtige Worte, das ist meine Begierde und Lust. Verachtung kann ich nicht leiden, ich halte dieselbe für eine große Schmach, da ich doch nichts anders wert bin. ich halte mich viel zu köstlich, viel zu herrlich, Schmach und Verachtung zu leiden. Ach, vergib mir diese meine Torheit, und nimm die Strafe von mir. Tilge aus allen Ehrgeiz in mir, dass ich nicht gleich werde dem Satan, der immer hoch sein, auf Gottes Stuhl sitzen und angebetet sein will. Dies sein Bild hat er mir auch eingehaucht. Ach, mein Gott, lehre mich doch mein Ende erkennen! Ist doch der Mensch ein Nichts, solange er noch lebet. Ist doch Alles Dein, und nicht mein, was ich habe. Bin ich reich, wie blad kannst Du mich arm machen? Bin ich weise und verständig, wie bald kannst Du mich zu einem Toren machen und das vernünftige Herz wegnehmen? Bin ich in großen Würden, wie blad kannst Du Verachtung auf mich schütten? Stehe ich jetzt, ach wie blad kann ich fallen? Bin ich stark, wie bald kann ich krank werden und sterben? Bin ich glücklich, wie bald kann sich das Glück wenden? Es ist nichts Beständiges, das ich habe; ich habe nichts, darauf ich mich </w:t>
      </w:r>
      <w:proofErr w:type="spellStart"/>
      <w:r>
        <w:t>ungezweifelt</w:t>
      </w:r>
      <w:proofErr w:type="spellEnd"/>
      <w:r>
        <w:t xml:space="preserve"> verlassen könnte, denn Dich allein. Mein Herr und Gott, gib mir, dass ich mein Herz von mir selbst und zu allem Zeitlichen abwende, zu Dir allein. Ach, ich habe mich mir selbst zum Abgott gemacht; ich schmeichle mir, ich liebkose, ich ehre immer mich selbst. Mein Gott, erlöse mich davon; gib, dass ich mich selbst hasse, verläugne, absage allem dem, das ich habe, sonst kann ich Dein Jünger nicht sein. Hilf, dass ich folge in Deinen demütigen Fußtapfen, auf dass ich in Dir Ruhe finde für meine Seele. O du schmaler Weg des Kreuzes und der Niedrigkeit, wie bist du so wenigen bekannt, da doch unser Herr Christus diesen Weg gegangen ist in seine Herrlichkeit! O Gott, behüte mich, und leite mich auf ewigem Wege. Amen. </w:t>
      </w:r>
    </w:p>
    <w:p w14:paraId="1F2E79B3" w14:textId="77777777" w:rsidR="007A06F5" w:rsidRDefault="007A06F5" w:rsidP="007A06F5">
      <w:pPr>
        <w:pStyle w:val="berschrift2"/>
      </w:pPr>
      <w:r>
        <w:t>Jakobus 5</w:t>
      </w:r>
    </w:p>
    <w:p w14:paraId="54FF901B" w14:textId="77777777" w:rsidR="007A06F5" w:rsidRDefault="007A06F5" w:rsidP="007A06F5">
      <w:pPr>
        <w:pStyle w:val="StandardWeb"/>
      </w:pPr>
      <w:r>
        <w:t xml:space="preserve">Beherzigenswerte Worte für hartherzige Reiche und für unterdrückte Arme! Insbesondere ermahnt der Apostel, geduldig auf das Kommen des Richters zu warten, der jedem geben wird nach seinen Werken, und nicht über ihre Drüber und Dränger zu seufzen, vielmehr ihrer Vorbilder, z.B. der Propheten und Hiobs zu gedenken, dessen Not der göttliche Erbarmer so herrlich endete. Solche Erfahrungen haben ja eine ganz vorzügliche Kraft. Wie viel Trost, Stärkung und Rat würden wir in allen Fällen des Lebens entbehren, wenn die Exempel und Erfahrungen der Heiligen nicht in der Bibel aufbehalten wären! Dass wir nur mehr im Leben auf sie achteten und nicht immer es darauf anlegten, erst durch eigene Erfahrungen klug zu werden! – Darauf ermahnt Jacobus den unrecht Leidenden, ja nicht aus Ungeduld zu schwören und sich selbst zu helfen, sondern Hilfe durch Gebet bei Gott zu suchen; eben so den Kranken, der die Ölung, d.h. das Salben mit Öl als ein natürliches, damals gebräuchliches Heilmittel zu seiner Genesung unter Fürbitte gläubiger Gemeindevorsteher gebrauchte; und den geistlich Kranken, der seine begangenen Fehltritte dem andern bekannte, um ihn zu bewegen dass er mit ihm Gott um Vergebung dieser Vergehungen anriefe; denn rechtes Gebet wirkt in allen Fällen viel, wie die Gebete des Elias zeigen, viel mehr, als die Klugheit dieser Welt sich einbildet, mehr als der Verstand der Verständigen ermisst. Darum nur kühn gebetet! Sei es auch, dass es unmöglich dünke, der Himmel werde auf unser armes Gebet sich schließen und wieder öffnen, unser armes Gebet werde Einfluss haben auf die Lenkung der Dinge, auf den Gang der Ereignisse: o nicht zu berechnen ist der Zusammenhang, in welchem die Geister der Menschen untereinander und des Menschen Geist mit dem Geiste Gottes steht, der alle Dinge erforscht. Beten wir im Namen Jesu, so nehmen wir durch unser Gebet Teil an der Regierung der Welt, die Er in seinen Händen hat. Der Herr, der Gott des Elias, lebt noch, und es kommt nur darauf an, dass unser Glaube so fest und stark, so lebendig und herzlich sei, wie der seinige: so werden auch wir die Herrlichkeit Gottes sehen und erfahren in tausendfältiger, täglicher Erhörung. Amen. </w:t>
      </w:r>
    </w:p>
    <w:p w14:paraId="6B4851F8" w14:textId="77777777" w:rsidR="007A06F5" w:rsidRDefault="007A06F5" w:rsidP="007A06F5">
      <w:pPr>
        <w:pStyle w:val="berschrift1"/>
        <w:rPr>
          <w:sz w:val="48"/>
        </w:rPr>
      </w:pPr>
      <w:r>
        <w:t>Andachten zum Judasbrief</w:t>
      </w:r>
    </w:p>
    <w:p w14:paraId="507D8217" w14:textId="77777777" w:rsidR="007A06F5" w:rsidRDefault="007A06F5" w:rsidP="007A06F5">
      <w:pPr>
        <w:pStyle w:val="StandardWeb"/>
      </w:pPr>
      <w:r>
        <w:t xml:space="preserve">Ein geheimnisvoller Ausspruch ist im 9. Verse enthalten: „Michael aber, der Erzengel, da er mit dem Teufel zankend sich beredete über den Leichnam Mosis, wagte nicht ein Urteil der Lästerung zu fällen, sondern sprach: der Herr schelte dich.“ Der Apostel berührt hier einen Vorgang, dessen sonst in der h. Schrift keine Erwähnung geschieht. Ob Judas die Kunde davon einer alten Überlieferung oder einer unmittelbaren göttlichen Offenbarung verdankte, verschlägt für die Glaubwürdigkeit der merkwürdigen Geschichte nichts, da sie in einer apostolischen Schrift verzeichnet steht. Der Erzengel stritt mit dem Erzfeinde aller göttlichen Ordnung um den Leichnam Mosis, vielleicht in dem Augenblick, als Gott sich anschickte letzteren aufzuerwecken und zu verklären; also wahrscheinlich unmittelbar nach Christi Auferstehung, wo viele Leiber entschlafener Heiligen neubelebt aus ihren Gräbern hervorgegangen sind. Da tritt Satan dazwischen und legt Protest dagegen ein, vielleicht weil Moses durch den ihm versagten Einzug ins gelobte Land vor dem ganzen Volke als Sünder bezeichnet worden war; Michael beginnt zu Mosis Gunsten mit dem Fürsten der Finsternis zu rechten und bekämpft den Verkläger mit der Waffe der Vermittlung des Sohnes Gottes, wirft für seinen Schützling das Opfer des Lammes in die Waagschale, und spricht: Der Herr, nämlich Christus, der dorngekrönte Bürge, schelte dich, du Satan. Und freilich gegen das blutige Versöhnungswerk und die priesterliche Verwendung Christi für den Sünder konnte der Satan nicht weiter an. Der Allmächtige sprach sein Schöpferwort über dem Grabe Mosis, die Verwesung floh, und was in Unehre und Schwachheit gesät worden war, stand in Macht und Herrlichkeit wieder auf. – Die Erkauften Christi sind Gottes nach Leib und Seele. Lebendig oder tot: sie ruhen in Seiner Liebe Schoß. Auch ihres im Grabe modernden Gebeins vergisst Er nicht. Sie sind dem Herrn heilig; sie </w:t>
      </w:r>
      <w:proofErr w:type="spellStart"/>
      <w:r>
        <w:t>bleiben’s</w:t>
      </w:r>
      <w:proofErr w:type="spellEnd"/>
      <w:r>
        <w:t xml:space="preserve"> in Ewigkeit! Amen. </w:t>
      </w:r>
    </w:p>
    <w:p w14:paraId="79F494E1" w14:textId="77777777" w:rsidR="007A06F5" w:rsidRDefault="007A06F5" w:rsidP="007A06F5">
      <w:pPr>
        <w:pStyle w:val="berschrift1"/>
        <w:rPr>
          <w:sz w:val="48"/>
        </w:rPr>
      </w:pPr>
      <w:r>
        <w:t>Andachten zur Offenbarung</w:t>
      </w:r>
    </w:p>
    <w:p w14:paraId="3700647D" w14:textId="77777777" w:rsidR="007A06F5" w:rsidRDefault="007A06F5" w:rsidP="007A06F5">
      <w:pPr>
        <w:pStyle w:val="berschrift2"/>
      </w:pPr>
      <w:r>
        <w:t>Offenbarung 1</w:t>
      </w:r>
    </w:p>
    <w:p w14:paraId="251BE6DA" w14:textId="77777777" w:rsidR="007A06F5" w:rsidRDefault="007A06F5" w:rsidP="007A06F5">
      <w:pPr>
        <w:pStyle w:val="StandardWeb"/>
      </w:pPr>
      <w:r>
        <w:t xml:space="preserve">Welche majestätischen Erscheinungen! Welche überirdischen Worte! Vor allem das Glanzwort aus des verklärten Gottessohnes Munde: „Fürchte dich nicht, ich bin der Erste und der Letzte und der Lebendige; ich war tot, und siehe, ich bin lebendig von Ewigkeit zu Ewigkeit, und habe die Schlüssel der Hölle und des Todes.“ So kann kein Sterblicher von sich rühmen. Das sind Worte des göttlichen Erlösers, Worte voll Hoheit und Macht, die den Fürsten des Lebens vor allen seinen Erlösten im Himmel </w:t>
      </w:r>
      <w:proofErr w:type="spellStart"/>
      <w:r>
        <w:t>kennbar</w:t>
      </w:r>
      <w:proofErr w:type="spellEnd"/>
      <w:r>
        <w:t xml:space="preserve"> und anbetungswürdig machen. Zwar der ewige Sohn Gottes, der so unsterblich wie Gott ist und keine andere Zeit kennt als das ewige Heute, Er konnte sich nie anders nennen als: Ich bin der Lebendige. Aber was hülfe es zu wissen, dass Er lebt, Er, der Erste und der Letzte, unser Gott und Richter, wenn wir nicht auch wüssten, dass Er als unser Erlöser lebt? Gott lebt dem Sünder zum größten Schrecken ewig, und wäre der Sohn Gottes auch bloß göttlich und ewig, wie könnten wir uns Sein getrösten? Aber uns zum unaussprechlichen Trost und Ihm selbst zum ewigen Ruhm wird Er es durch alle Himmel ausbreiten und den Ewigkeiten noch sagen: „Ich war tot, den armen Sterblichen zum Besten ward ich auch ein Mensch wie sie, und unter die Toten gerechnet, die im Grabe liegen; ob ich gleich nicht sterben durfte, so bin ich doch freiwillig gestorben: aber nur einmal gestorben. Ich war tot, und siehe, ich bin lebendig von Ewigkeit zu Ewigkeit; die Bande des Todes sind längst von mir zerrissen, die Gräber geöffnet und durch mein Blut die Gefangenen ausgeführt.“ Wahrlich, ein hehres Siegeslied des mächtigsten Überwinders der Hölle und des Todes! Er kann den Himmel auftun und verschließen, selig machen und verdammen, töten und lebendig machen! Auf sein Geheiß muss einst Erde und Meer ihre Toten wiedergeben. Er wird sie mit allmächtiger Stimme aus den Gräbern hervorrufen, und dann soll es erst recht offenbar werden vor aller Welt, dass Er über Tote und Lebendige Herr ist. – Herr, ich liege zu Deinen Füßen und bete an. Amen. </w:t>
      </w:r>
    </w:p>
    <w:p w14:paraId="3A741210" w14:textId="77777777" w:rsidR="007A06F5" w:rsidRDefault="007A06F5" w:rsidP="007A06F5">
      <w:pPr>
        <w:pStyle w:val="berschrift2"/>
      </w:pPr>
      <w:r>
        <w:t>Offenbarung 2,8-11.</w:t>
      </w:r>
    </w:p>
    <w:p w14:paraId="11E5B3A0" w14:textId="77777777" w:rsidR="007A06F5" w:rsidRDefault="007A06F5" w:rsidP="007A06F5">
      <w:pPr>
        <w:pStyle w:val="StandardWeb"/>
      </w:pPr>
      <w:r>
        <w:t xml:space="preserve">Smyrna ist ein Bild der Gemeinden und einzelner Christen, die äußerlich unglücklich, doch, um ihrer Treue willen überschwänglich glücklich sind; denn sie ist mit allem ihrem Unglücke, mit ihrer Krankheit und Verlegenheit, ihren misslungenen Hoffnungen, ihrem nicht fortgehenden Geschäfte, mit den Einbußen ihrer Güter und den Verlusten ihrer Liebe, ja, mit dem Schmerzgefühl, dass viel, sehr viel ihr mangele, ehe sie zur Vollkommenheit gedrungen, dass sie aus sich selber nichts Gutes habe und in eigener Kraft auch nicht vermögend sei, sich irgend etwas davon zu verschaffen; mit dem Hass und der Schmach der Welt und der Heuchler und den Anklagen des eigenen Herzens dem Herrn bekannt, dem treuen Hohenpriester, der wohl Mitleid haben kann mit unserer Schwachheit; Er spricht zu ihr: „ich weiß deine Armut;“ und das ist schon ein großer Trost! sie wird dabei von Ihm geliebt und gelobt; kein einziges Strafwort kommt im ganzen Sendschreiben vor, Alles haucht von Anfang bis zu Ende nur Liebe. Zu der geistlich armen, blöden und verzagten Smyrna sagt der Erste und der Letzte: du bist reich! Wenn sich kein Mensch um sie kümmert, Jedermann sie vielmehr ausstößt, Jesus hat das alte Herz für sie. Wollen wir Ihm nicht mehr glauben als uns selbst? Lasst unser Herz uns verdammen, wenn wir uns an Ihn halten, so spricht Er uns immer wieder los. Wird Smyrna auch fort und fort heimgesucht, so geschieht auch das nur aus Liebe, und wenn sie treu bleibt bis in den Tod, wird sie von Ihm mit seiner Krone gekrönt. Seine Krone ist die Lebenskrone. Lockt sie dich nicht, meine Seele? O schrecke dich wenigstens das glühende eiserne Stirnband, das der zweite Tod Macht hat, dir anzulegen. Vor dem fürchte dich denn, nach dem ewigen Leben sehne dich, und aus beiden Ursachen sei treu, meine Seele! Wie es Smyrna ging, so geht es auch dir im treuen Nachbilde von Smyrna. Amen. </w:t>
      </w:r>
    </w:p>
    <w:p w14:paraId="3428C35D" w14:textId="77777777" w:rsidR="007A06F5" w:rsidRDefault="007A06F5" w:rsidP="007A06F5">
      <w:pPr>
        <w:pStyle w:val="berschrift2"/>
      </w:pPr>
      <w:r>
        <w:t>Offenbarung 2,12-17.</w:t>
      </w:r>
    </w:p>
    <w:p w14:paraId="1ADB9024" w14:textId="77777777" w:rsidR="007A06F5" w:rsidRDefault="007A06F5" w:rsidP="007A06F5">
      <w:pPr>
        <w:pStyle w:val="StandardWeb"/>
      </w:pPr>
      <w:r>
        <w:t xml:space="preserve">Pergamus ist ein Bild einer solchen Gemeinde und Seele, welche stark ist, wenn der Versucher mit Schrecknissen kommt, von der ein Teil aber schwach sind, wenn er mit Lockungen erscheint. Die Stärke ist wohl lobenswert; aber wegen solcher Schwäche eines Teils ist der Herr mit der ganzen Gemeinde nicht zufrieden; darum soll die ganze Gemeinde Buße tun, wenn die schweren Gerichte auch nur dem schuldigen Teile drohen; denn nur so kann die Gemeinde endlich zu wirklich hohen Gnaden kommen. Die Lehre der Nicolaiten ist 2. Petri 2 und im Briefe Judä dargelegt. Es muss irgendein Mann, mit Namen Nicolaus, so etwas zuerst aufgebracht und gelehrt haben, dass man ein Christ sein und doch dabei an den Mahlzeiten zu Ehren der Götzen Teil nehmen, doch in der frechsten, ausgelassensten Fleischeslust leben könne. Was auf griechisch Nicolaus heißt, ist auf hebräisch Bileam. Eine solche unheilige Freundschaft mit der Welt und ihrer unreinen Lust kann aber der Herr Jesus nicht dulden; Er ist der, der das scharfe, zweischneidige Schwert hat, der jedes halbe Wesen, jedes Hinken nach beiden Seiten verabscheut. Wer Ihm nicht ganz dient, der dient Ihm gar nicht, und wenn auch noch so viele Tugenden sonst sich finden, Ein Gräuel diese Art zerstört sie alle. – Ach, müssen nicht auch wir sagen: was den Schrecknissen der Welt nicht gelungen ist, das haben oft die Lockungen derselben bei mir ausgerichtet? O lasst uns Buße tun: dann können wir nicht bloß dahin wieder zurückkommen, wo wir früher waren, sondern ein neuer Name wird uns gegeben, und die Herrlichkeit des zweiten Tempels (wir sind der Tempel) wird überschwänglich viel größer, als die des ersten war. Lasst uns Alle auffahren mit Flügeln wie Adler, laufen und nicht müde werden, wandeln und nicht matt werden, und in dieser Weise säen, damit wir einst ernten ohne Aufhören. Amen. </w:t>
      </w:r>
    </w:p>
    <w:p w14:paraId="7435883F" w14:textId="77777777" w:rsidR="007A06F5" w:rsidRDefault="007A06F5" w:rsidP="007A06F5">
      <w:pPr>
        <w:pStyle w:val="berschrift2"/>
      </w:pPr>
      <w:r>
        <w:t>Offenbarung 2,18-29.</w:t>
      </w:r>
    </w:p>
    <w:p w14:paraId="44B8CA8E" w14:textId="77777777" w:rsidR="007A06F5" w:rsidRDefault="007A06F5" w:rsidP="007A06F5">
      <w:pPr>
        <w:pStyle w:val="StandardWeb"/>
      </w:pPr>
      <w:r>
        <w:t xml:space="preserve">Über Smyrna fiel die Welt mit Trübsal und Gefängnis und Lästerung her, in schreckender Gestalt, weshalb es zu ihr hieß: Sei getreu bis in den Tod, so will ich dir die Krone des Lebens geben. Mit Pergamus versuchte sie es in lockender Gestalt, indem sie durch die Nicolaiten aufforderte, Götzenopfer zu essen und Hurerei treiben. Thyatira verachtete die Lockungen, so lange die Welt als Welt sie aussprach; denn da wusste sie: was hat Christus mit Belial? was hat das Licht für Gemeinschaft mit der Finsternis? Aber die Welt verstand es, auf neue List zu sinnen, und sie fand sie, blieb nicht mehr stehen an den Grenzen der Kirche, sondern drängte sich mitten in sie hinein, kam in Prophetengestalt, mit Königsgewalt. Das war der Fallstrick, darum auch der Kampf für die Gemeinde zu Thyatira: der Verführer verstellte sich zum Engel des Lichts, - da ließ sie sich berücken. Der Herr verkündigt nun: Wer nur aus Unwissenheit sündigt, weil er nicht Kenntnis genug hatte, die Verführerin Jesebel als falsche Prophetin zu durchschauen, der muss freilich das Gericht des Herrn deshalb tragen; aber sobald seine Seele treu dem Herrn anhängt, und es sein heiliges Verlangen ist, nur Ihm zu dienen, so hilft Er selbst immer weiter und weiter und befreit von jener Last. Wer den Verführer aber durchschaut und sich doch verführen lässt, der muss doppelt Streiche leiden. Darum gilt es, an dem Maßstabe der heiligen Schrift die Geister zu prüfen. Wer sich nur treu so weit an Gottes Wort hält, als es ihm aufgeschlossen ist, dem schließt es der Herr immer wieder auf; er bekommt den Morgenstern, d.h. eine Einsicht in die göttlichen Dinge, die so viel heller ist als die bisherige, wie der Morgenstern heller ist als das Licht, das wir in der Nacht brennen. Hinaus denn, ihr Verführer, herunter, Satanas, mit deinem Lichtengelskleide“ Rein ab und Christo an, so ist die </w:t>
      </w:r>
      <w:proofErr w:type="spellStart"/>
      <w:r>
        <w:t>Sach</w:t>
      </w:r>
      <w:proofErr w:type="spellEnd"/>
      <w:r>
        <w:t xml:space="preserve">’ getan. Bei der Welt ist ewiger Schade, bei Christo ist ewiges Heil! Amen. </w:t>
      </w:r>
    </w:p>
    <w:p w14:paraId="003F7232" w14:textId="77777777" w:rsidR="007A06F5" w:rsidRDefault="007A06F5" w:rsidP="007A06F5">
      <w:pPr>
        <w:pStyle w:val="berschrift2"/>
      </w:pPr>
      <w:r>
        <w:t>Offenbarung 3,1-6.</w:t>
      </w:r>
    </w:p>
    <w:p w14:paraId="1D0C9C04" w14:textId="77777777" w:rsidR="007A06F5" w:rsidRDefault="007A06F5" w:rsidP="007A06F5">
      <w:pPr>
        <w:pStyle w:val="StandardWeb"/>
      </w:pPr>
      <w:r>
        <w:t xml:space="preserve">Wenn in den bisherigen Gemeinden immer Lob und Tadel gemischt war, so wird von den drei kommenden im dritten Kapitel Sardes im Ganzen keines Lobes von ihrem Meister würdig befunden, Laodicäa empfängt dagegen nur Tadel, Philadelphia nur Lob. Bisher waren die Gemeinden nur gewarnt, als die erst noch in der Gefahr standen, verweltlich zu werden; Sardes und Laodicäa werden behandelt, als die schon verweltlicht wären; Philadelphia, als wenn sie alles Weltliche bereits überwunden hätte. Sardes ist das Bild einer Gemeinde, die von Andern für besser gehalten wird, als sie ist; Laodicäa stellt die dar, die sich selbst für besser halten; Philadelphia wird von Andern geachtet, und achtet sich selbst für nichts als für gering, aber gerade da sie so sich erniedrigt, wird sie von dem Menschensohne erhöht. – Der Herr schmeichelt Sardes nicht, Er sagt’s ihr, sie haben den Namen, dass sie lebe, und sei tot, ihr Christentum sei nur ein Scheinleben; aber doch trägt Er sie noch in Liebe, und möchte sie gern noch retten und stärken. Nur dass diese tragende Liebe bei dem unbußfertigen großen Haufen endlich ihre Grenze findet; unter welchem der Herr die kleine Anzahl der Frommen wohl herauszufinden weiß und überhaupt der Bußfertigen sich auch hier annimmt mit treuer Gnade. Die Feinde, welche da überwunden werden müssen, sind die Schläfrigkeit und die Widerspenstigkeit; denn einschläfernd ist es, wenn man beständig uns lobt und sich von allen Seiten zufrieden bezeigt, und es kommt dann mit uns dahin, dass wir nicht aufstehen mögen, auch wenn der Herr selber uns weckt; andererseits tut’s wehe, einen Zustand für schlimm und gefährlich zu erklären, den man so lange selbst für vortrefflich gehalten und der von Allen gelobt wird. O Herr, bewahre mich vor solcher Seelengefahr, dass es mir nicht wie Sardes gehe; gib mir selbstverleugnende Demut und Kindeseinfalt. Noch steht unser Name im Lebensbuch: o dass er niemals ausgelöscht werde! Amen. </w:t>
      </w:r>
    </w:p>
    <w:p w14:paraId="07CA139C" w14:textId="77777777" w:rsidR="007A06F5" w:rsidRDefault="007A06F5" w:rsidP="007A06F5">
      <w:pPr>
        <w:pStyle w:val="berschrift2"/>
      </w:pPr>
      <w:r>
        <w:t>Offenbarung 3, 7-13.</w:t>
      </w:r>
    </w:p>
    <w:p w14:paraId="6E5EF47A" w14:textId="77777777" w:rsidR="007A06F5" w:rsidRDefault="007A06F5" w:rsidP="007A06F5">
      <w:pPr>
        <w:pStyle w:val="StandardWeb"/>
      </w:pPr>
      <w:r>
        <w:t xml:space="preserve">„O mein Gott, wie wunderlich führst Du Deine Heiligen, unter wie viel Schwachheit des Fleisches, Gefühl ihrer kleinen Kraft, Kampf und Druck und Verachtung gibst Du diejenigen herunter, aus denen Du sogar etwas Anderes dereinst in Deinem Tempel zu machen beschlossen hast! Ach, mit diesem Ziel unserer Hoffnung ermuntere uns immer wieder, auf dass wir nicht in unserm Mute matt werden, sondern beharren bis ans Ende und Niemand unsere Krone nehme. Amen.“ So hat ein verabschiedeter Knecht Christi gebetet, da er aufhörte, über dieses Wort zu sprechen. Ich bete es ihm nach, und bitte ihn, dass Er mir etwas vom </w:t>
      </w:r>
      <w:proofErr w:type="spellStart"/>
      <w:r>
        <w:t>Philadelphiageist</w:t>
      </w:r>
      <w:proofErr w:type="spellEnd"/>
      <w:r>
        <w:t xml:space="preserve"> und Segen geben möge. Das ist eine Gemeinde, die wenig geachtet und der auch wirklich wenig gegeben ist, die aber in diesem Wenigen Treue beweiset. Der Herr fordert von Keinem mehr, als Er ihm selber gegeben; aber dem Treuen gibt Er immer mehr. Die Verachtung, welche solche Seelen trifft, ist nur eine jeweilige, - endlich wird auch an ihnen der Herr verherrlicht; und sie selbst kommen auch durch das Allerschwerste unbeschädigt hindurch; nur müssen sie nie von ihrer Treue lassen und halten, was sie haben, dass niemand ihre Krone nehme. Dann soll Philadelphia sein ein Pfeiler, eine unveränderliche Stütze im Gottestempel, daran Andere sich anlehnen; dann soll es wie der Hohepriester auf der Stirn den Namen Gottes als Vater tragen, auf den Schultern den Namen des neuen Jerusalem, und auf dem Brustschildlein den Namen seines Jesu, aber den neuen. Herr, gib mir denn den demütig stillen Kindersinn, der mit seiner Ohnmacht sich auf die Allmacht wirft, mit seinen Gebrechen sich auf die Gnade verlässt, nur auf die Gnade. Ich strecke meine Hände nach Dir aus; Herr Jesu, fülle diese Hände, mache mich immer kleiner und immer treuer im Kleinen, und lass mich halten, was ich habe, bis ans Ende, damit die </w:t>
      </w:r>
      <w:proofErr w:type="spellStart"/>
      <w:r>
        <w:t>Philadelphiakrone</w:t>
      </w:r>
      <w:proofErr w:type="spellEnd"/>
      <w:r>
        <w:t xml:space="preserve"> mein bleibe. Amen. </w:t>
      </w:r>
    </w:p>
    <w:p w14:paraId="4BD5DDFC" w14:textId="77777777" w:rsidR="007A06F5" w:rsidRDefault="007A06F5" w:rsidP="007A06F5">
      <w:pPr>
        <w:pStyle w:val="berschrift2"/>
      </w:pPr>
      <w:r>
        <w:t>Offenbarung 3,14-22</w:t>
      </w:r>
    </w:p>
    <w:p w14:paraId="66B1FB83" w14:textId="77777777" w:rsidR="007A06F5" w:rsidRDefault="007A06F5" w:rsidP="007A06F5">
      <w:pPr>
        <w:pStyle w:val="StandardWeb"/>
      </w:pPr>
      <w:r>
        <w:t xml:space="preserve">Laodicäa ist das Bild der Lauheit im Christentum oder des Herzenszustandes, wo die anfänglich warme, innige, lebendige Liebe zu Jesu abgenommen hat, wo sie zwar nicht ganz verschwunden, aber so matt und schwach geworden ist, dass das Herz von dieser Liebe nicht mehr erwärmt und beseelt wird. Der Glaube ist dem herzen dann nur noch eine Meinung, keine feste Herzensüberzeugung, die Liebe zu Jesu nur noch im Äußern sich zeigende, steife Achtung, kein Drang, für Ihn zu zeugen und seine Liebe zu Ihm auszusprechen; man fühlt wohl gar eine Abneigung gegen die lebendigen Christen; das Andenken an Jesum erlischt je mehr und mehr; das Lesen des göttlichen Worts ist teilnahmslos, das Kirchengehen tote Gewohnheit, das Abendmahl wird höchstens einmal des Jahres noch gefeiert, und wenn es gilt, Opfer der Liebe für Jesum zu bringen, so werden sie karg abgemessen. Ein gefährlicher Zustand! Er macht den Menschen unwahr, falsch, heuchlerisch; er bildet ihm ein, es stehe viel besser mit ihm, als es wirklich ist, und lässt ihn in seiner traurigen Lage; er macht ihn unfähig, Andere zu erwärmen und zu erwecken; er ist dem Herrn ein Gegenstand des Ekels und des Widerwillens. Jesus möchte aber gern helfen und retten; darum deckt Er erst den Grund des Übels auf, dann gibt Er die Heilmittel. Der Grund des Übels ist der leidige Eigendünkel, die Selbstgefälligkeit und Selbstbespiegelung, der geistliche Hochmut. Die Heilmittel sind das Gold heiliger, lauterer Liebe, das Kleid der Gerechtigkeit Jesu Christi und die Selbsterkenntnis der Buße. Bist du auch lau, meine Seele? dann befolge den gegebenen Rat und lass dich heilen. Quälst du dich aber nur mit der Furcht, du könntest es sein? dann höre: ist dir die Sprache bis zum Tod zuwider: „ich bin reich und gar satt und darf nichts,“ kommst du dir in deinen eignen Augen erbärmlich vor, so gehörst du noch nicht zu den Lauen, der Herr wird sich dein erbarmen und dich weiter fördern. Amen. </w:t>
      </w:r>
    </w:p>
    <w:p w14:paraId="550AD12A" w14:textId="77777777" w:rsidR="007A06F5" w:rsidRDefault="007A06F5" w:rsidP="007A06F5">
      <w:pPr>
        <w:pStyle w:val="berschrift2"/>
      </w:pPr>
      <w:r>
        <w:t>Offenbarung 4</w:t>
      </w:r>
    </w:p>
    <w:p w14:paraId="1B072CC6" w14:textId="77777777" w:rsidR="007A06F5" w:rsidRDefault="007A06F5" w:rsidP="007A06F5">
      <w:pPr>
        <w:pStyle w:val="StandardWeb"/>
      </w:pPr>
      <w:r>
        <w:t xml:space="preserve">Die heilige Offenbarung, besonders vom 4. Kapitel an, eröffnet uns einen Blick in die Ewigkeit hinüber. Was wäre es für ein Segen, wenn wir jetzt auch den Johannes begleiten dürften! Aber vor diesem Hause, darin man so große und wichtige Dinge sehen kann, stehen sieben Wachen, die Jeden anhalten, der hinein will, ob er sich auch ausweisen kann, dass er ein Recht hat einzutreten. Darum hat der Herr den jetzt beginnenden </w:t>
      </w:r>
      <w:proofErr w:type="spellStart"/>
      <w:r>
        <w:t>Gesichten</w:t>
      </w:r>
      <w:proofErr w:type="spellEnd"/>
      <w:r>
        <w:t xml:space="preserve"> sieben Briefe vorausgeschickt: das sind die sieben Wachen vor dem Hause. Die erste fragt: stehst du auch noch in der ersten Liebe? Die zweite: stehst du unter den Leiden, die dir begegnen, im ausharrenden Glauben? Die dritte: stehst du auch wohl im Verleugnungssinn oder regiert dein Herz noch der Sinn Bileams und der Nicolaiten? Die vierte: wird nichts Falsches im Herzen und in der Gemeinschaft geduldet? Die fünfte: hast du ein geistliches Leben in dir und sind deine Werke völlig vor Gott erfunden? Die sechste: stehst du in der Treue, die beharrt bis ans Ende? Die siebente: bist du brennend im Geist oder lau, verlegen, träg und kalt? Wenn wir vor dem Herrn uns geprüft haben nach diesen h. Briefen und Er deckt mit vergebender Gnade unsere Sünden zu; dann heißt es aus dem Himmel: jetzt steige her, ich will dir zeigen, was geschehen soll. Es offenbart sich uns der unsichtbare Gott in seiner Herrlichkeit, der erhabene König und Richter der Welt, vergleichbar nur mit dem lichthellen Jaspis und dem feuerroten </w:t>
      </w:r>
      <w:proofErr w:type="spellStart"/>
      <w:r>
        <w:t>Sardius</w:t>
      </w:r>
      <w:proofErr w:type="spellEnd"/>
      <w:r>
        <w:t xml:space="preserve">, den Sinnbildern der göttlichen Herrlichkeit und Heiligkeit; um den Thron die Häupter der neuen himmlischen Gemeinde, mit weißen priesterlichen Kleidern angetan und als königliche Sieger mit den Kronen der Gerechtigkeit geschmückt; an den vier Ecken vier Cherubim. Alle beten an Den, der da lebet von Ewigkeit zu Ewigkeit, Gott den Allerhöchsten, und preisen, dass die ursprüngliche Endabsicht der ganzen Schöpfung nun erreicht und wiederhergestellt sei durch die Erlösung und Heiligung. Herr, mache auch uns tüchtig zu solchem Lobgesang durch Erlösung von jeder Gefangenschaft der Sünde. Amen. </w:t>
      </w:r>
    </w:p>
    <w:p w14:paraId="7D4D6CB6" w14:textId="77777777" w:rsidR="007A06F5" w:rsidRDefault="007A06F5" w:rsidP="007A06F5">
      <w:pPr>
        <w:pStyle w:val="berschrift2"/>
      </w:pPr>
      <w:r>
        <w:t>Offenbarung 5</w:t>
      </w:r>
    </w:p>
    <w:p w14:paraId="1E507895" w14:textId="77777777" w:rsidR="007A06F5" w:rsidRDefault="007A06F5" w:rsidP="007A06F5">
      <w:pPr>
        <w:pStyle w:val="StandardWeb"/>
      </w:pPr>
      <w:r>
        <w:t xml:space="preserve">Eine erhabene Himmelsscene, die Johannes gewürdigt ward, schon hienieden bei Leibes Leben zu sehen und durchzumachen! Wie musste bei seiner brennenden Liebe zu Jesu Ihm das Herz höher schlagen bei solchem Anblick? Wie musste ihm sein, als er seinen Herrn, in dessen Brust er hienieden drei Jahre lang gelegen, wiedersah in strahlend himmlischer Herrlichkeit, als er hört den Lobgesang der Engel, der Menschen und aller Kreaturen, und dieser Lobgesang nur einen Gegenstand feierte: das Lamm, das erwürget war? Da sah er denn im Himmel verwirklicht, was Jesus auf Erden gefordert hatte: „Es sollen Alle den Sohn ehren, wie sie den Vater ehren.“ Dieser Lobgesang ward aber Christo von allen Wesen dargebracht, nicht etwa bloß um seiner Gottheit, sondern besonders ums einer Verdienste willen, die Er in der Hülle der menschlichen Natur zur Erlösung der sündigen Welt sich erworben hatte, weil Er Lammes- und </w:t>
      </w:r>
      <w:proofErr w:type="spellStart"/>
      <w:r>
        <w:t>Löwentat</w:t>
      </w:r>
      <w:proofErr w:type="spellEnd"/>
      <w:r>
        <w:t xml:space="preserve"> zugleich vollbracht hatte hienieden; auch im Himmel hatte Er die menschliche Natur nicht abgelegt, auch dort noch leuchten seine Wundmale, auch dort noch ist er der Gottmensch in der Herrlichkeit beider Naturen vor den Augen der ganzen Welt. – Wie? Wollen wir nicht auch einstimmen in die Anbetung des Sohnes Gottes? Oder hätte unser Schweigen und Widersprechen irgend einen Sinn, einen Erfolg? Würde darum das Halleluja aller Wesen und der Ewigkeiten verstummen? Oder Christus etwas dadurch verlieren? Alles, Alles fordert uns ja auf zu Seiner Verherrlichung, die Taufe und das Abendmahl, die Jesuslieder im Gesangbuch, die flammendsten Gebete der Kirche, die Kirchen selber mit ihren Kreuzen und Altären, die Kirchhöfe sogar, die Ungewissheit des Todes und der Gnadenzeit, das Schwert über unsern Häuptern in den ernsten Ereignissen der Gegenwart. Lamm Gottes, ich stelle mich unter Deine Siegesfahne, ich stimme ein in die Anbetung der ganzen Welt und freue mich unaussprechlich auf den Tag, wo ich zu Deinen Füßen mein ewiges Lob Dir darbringen werde. Amen. </w:t>
      </w:r>
    </w:p>
    <w:p w14:paraId="102EA65A" w14:textId="77777777" w:rsidR="007A06F5" w:rsidRDefault="007A06F5" w:rsidP="007A06F5">
      <w:pPr>
        <w:pStyle w:val="berschrift2"/>
      </w:pPr>
      <w:r>
        <w:t>Offenbarung 6</w:t>
      </w:r>
    </w:p>
    <w:p w14:paraId="68B08357" w14:textId="77777777" w:rsidR="007A06F5" w:rsidRDefault="007A06F5" w:rsidP="007A06F5">
      <w:pPr>
        <w:pStyle w:val="StandardWeb"/>
      </w:pPr>
      <w:r>
        <w:t xml:space="preserve">Jesus ist vom 5. bis 19. Kapitel der Offenbarung Johannis dargestellt als das geschlachtete Lamm und zugleich als der Löwe aus dem Stamm Juda, der durch sein geduldiges Leiden und Sterben Alles überwunden hat. In dieser Eigenschaft übernimmt er die Ausführung der sieben Siegel. Bei der Eröffnung dieser Siegel durfte Johannes im Geiste zusehen. Sie weisen hinaus bis auf das große Ziel, wovon es heißt: „Es werden Dir danken, Herr, alle Deine Werke.“ (Ps. 150,10.) Im sechsten Kapitel kommen sechs von diesen Siegeln vor; vier von ihnen gehen auf die sichtbare Welt, die andern auf die unsichtbare. Darum ist der Inhalt der vier ersten durch vier mächtige Reiter vorgestellt, mit verschiedener Farbe ihrer Pferde: weiß, rot, schwarz, fahl. Es ist also allemal eine irdische Macht darunter abgebildet, und zwar, wie unter der Leitung des Lammes Gottes stehen 1) alle Siege der Könige auf Erden, 2) alle Kriege, die so viel Blut kosten, 3) alle teuren Zeiten, 4) alle Sterbefälle. Und in der Tat sind gleich in der ersten Zeit, nachdem die heilige Offenbarung gegeben war, von dieser vierfachen Vollmacht des Lammes augenscheinliche Proben auf Erden vorgekommen. Das fünfte und sechste Siegel führt in die unsichtbare Welt. In jenem sah Johannes die seligen Toten, wie sie unter der gnädigen Macht des Lammes stehen; aber noch nicht im Zustand der letzten Vollendung, wohl aber um eine Stufe wieder seliger geworden. In diesem sah er die unseligen Toten noch unseliger werden, bis der jüngste Tag die völlige Entscheidung bringt. So bleiben also die Menschen in der Trennung, in der sie aus der Zeit in die Ewigkeit gehen und rücken darin immer weiter fort. Wollen wir uns darum nicht in der Zeit der Gnade entscheiden? Wenn wir den Tag des Gerichts immer im Gesicht hätten, so würden wir uns in unserm Tun und Lassen gewiss oft ganz anders bezeugen. Wer zu Zion gehört, der höre, was der Heiland sagt: Wachet und betet! Amen. </w:t>
      </w:r>
    </w:p>
    <w:p w14:paraId="56AB86BB" w14:textId="77777777" w:rsidR="007A06F5" w:rsidRDefault="007A06F5" w:rsidP="007A06F5">
      <w:pPr>
        <w:pStyle w:val="berschrift2"/>
      </w:pPr>
      <w:r>
        <w:t>Offenbarung 7</w:t>
      </w:r>
    </w:p>
    <w:p w14:paraId="0D5CA3E1" w14:textId="77777777" w:rsidR="007A06F5" w:rsidRDefault="007A06F5" w:rsidP="007A06F5">
      <w:pPr>
        <w:pStyle w:val="StandardWeb"/>
      </w:pPr>
      <w:r>
        <w:t xml:space="preserve">Was der Tod des Leibes für jeden Einzelnen der Menschen ist, das ist für die ganze Christenheit die Zeit der letzten Gerichte Gottes. Es graut der Natur davor, dass Fleisch und Geist soll geschieden werden: darum enthält das siebente Siegel, das bis ans Ende dieser Weltzeit reicht, viel Schreckendes für unsere Natur. Wenn man aber an eine schwere Operation geht, so schenkt man oft dem Kranken zuvor ein Glas voll stärkenden Wein ein, ehe man die scharfen Messer herauslegt. Fast eben so stärkt der treue Jesus hier die Seinigen zuvor, indem Er sie wissen lässt, wie Er sich seine Auserwählten mitten in der argen Welt versiegeln kann vor der großen Versuchungsstunde. Ein Soldat hat das Wappen seines irdischen Königs, und Niemand darf ihn ungestraft beleidigen: wie vielmehr sind die Gläubigen durch das Siegel ihres himmlischen Königs sicher gestellt, wenn man es schon nicht mit Augen an ihnen sieht! – Johannes sah neben den Versiegelten aber noch eine andere, große Schaar aus allen Heiden, Völkern und Sprachen, mit weißen Kleidern angetan und Palmen in den Händen als Zeichen des erlangten Sieges, so wie ihrer Freude, ihrer vollen, nie getrübten Seligkeit, Alle bekennend: Heil sei Gott und dem Lamm! Auf Ihn, den großen Urheber, tragen sie ihre ganze Rettung lobpreisend zurück; kein Einziger sagt: Gottlob, ich habe meinen Weg so eingerichtet, dass ich dies Ziel erreicht habe; mein Wohlverhalten hat mich hierher gebracht. Das ganze Erdenleben war ihren um die Seligkeit besorgten Herzen zur großen Trübsal geworden; unter den schwersten leiden sind sie aber immer bei Jesu geblieben, sie haben ihre Kleider in Seinem Blute waschen und bleichen lassen, und nun dienen sie ihm in Seinem Tempel Tag und Nacht. Vollende an mir auch das Werk Deiner Erbarmungen, mein Heiland; Jesu, steh mir bei im Ringen, zieh die Hand nicht von mir ab; gib mir Glauben, durchzudringen, bis dass ich’s ergriffen hab! Kommen Viele nicht hinein, lass </w:t>
      </w:r>
      <w:proofErr w:type="spellStart"/>
      <w:r>
        <w:t>mich’s</w:t>
      </w:r>
      <w:proofErr w:type="spellEnd"/>
      <w:r>
        <w:t xml:space="preserve"> unter Wenig sein. Amen. </w:t>
      </w:r>
    </w:p>
    <w:p w14:paraId="3607B074" w14:textId="77777777" w:rsidR="007A06F5" w:rsidRDefault="007A06F5" w:rsidP="007A06F5">
      <w:pPr>
        <w:pStyle w:val="berschrift2"/>
      </w:pPr>
      <w:r>
        <w:t>Offenbarung 8</w:t>
      </w:r>
    </w:p>
    <w:p w14:paraId="60091114" w14:textId="77777777" w:rsidR="007A06F5" w:rsidRDefault="007A06F5" w:rsidP="007A06F5">
      <w:pPr>
        <w:pStyle w:val="StandardWeb"/>
      </w:pPr>
      <w:r>
        <w:t xml:space="preserve">Unter den sieben Siegeln ist das siebente das größte und wichtigste. Das haben wir an der Vorbereitung desselben merken können, die im siebenten Kapitel erzählt ist, und nun auch an der ehrfurchtsvollen Stille, die bei seiner Eröffnung im Himmel eintrat. Alles laute Loben und Danken hörte auf; Alles war in stiller, gespannter Erwartung, und gerade dieses Stillschweigen war die tiefste Verehrung Gottes und seines heiligen Rats. Merken wir es uns wohl: die Verehrung des Herrn besteht nicht nur im Loben und Danken, sondern auch im Stillschweigen, in der wahren innern Stille. – Und warum ist es so still geworden in der oberen Gemeinde? Man erwartete neue Aufschlüsse und Offenbarungen Gottes. Ohne innere Stille kommt kein Mensch zu einem reinen Wahrheitsgrund. – Aber es gehört auch eine gespannte und unablässige Aufmerksamkeit dazu. Bei allen Seligen war nur ein Blick, der war auf das Lamm gerichtet; Alles sah gleichsam Christo auf die Hände, der die Eröffnung und Ausführung dieser Siegel bis zum letzten übernommen hatte. Da blasen die Posaunen: es gilt jetzt die Vernichtung des Weltreichs, die Wegräumung aller der Hindernisse, die dem Reiche Gottes entgegenstehen. Bei jeder Posaune bekommt das Weltreich einen neuen Schlag. wo der Herr Jesus einziehen will, da geht es auf die Vernichtung des alten Menschen los, und das geht nicht ohne Krieg ab. Aber was wird auch alles geschehen müssen, bis die so tief verfallene Christenheit gereinigt ist! Wir können es an uns wahrnehmen: wie viel Kaltsinn und Lauheit ist noch unter uns, wie sind wir so fleischlich und irdisch beim Anhören des Wortes Gottes! Immer wieder laufen unsere Sinne in die Welt hinaus. Das wird noch viele Versuchungsstunden und Gerichte geben müssen, bis das Reich des Herrn in die Welt kommen kann und alle Reiche der Welt Gottes und seines Christus werden. Wir haben alle zu beten, dass wir der Aufsicht des Herrn Jesu nicht entrissen werden. Das hilf uns, Herr Jesu. Amen. </w:t>
      </w:r>
    </w:p>
    <w:p w14:paraId="56E11C48" w14:textId="77777777" w:rsidR="007A06F5" w:rsidRDefault="007A06F5" w:rsidP="007A06F5">
      <w:pPr>
        <w:pStyle w:val="berschrift2"/>
      </w:pPr>
      <w:r>
        <w:t>Offenbarung 9</w:t>
      </w:r>
    </w:p>
    <w:p w14:paraId="1506E534" w14:textId="77777777" w:rsidR="007A06F5" w:rsidRDefault="007A06F5" w:rsidP="007A06F5">
      <w:pPr>
        <w:pStyle w:val="StandardWeb"/>
      </w:pPr>
      <w:r>
        <w:t xml:space="preserve">Die Ausleger verstehen meist unter der ersten und zweiten Posaune, welche von außen her die Kirche angreifen, die Völkerwanderung, und unter der dritten und vierten, die von innen die Kirche angreift, die arianische Irrlehre und das große Elend der Völker im fünften Jahrhundert. Die fünfte Posaune bedeutet dann die Entstehung des Papsttums, so wie die sechste die des </w:t>
      </w:r>
      <w:proofErr w:type="spellStart"/>
      <w:r>
        <w:t>Muhammedanismus</w:t>
      </w:r>
      <w:proofErr w:type="spellEnd"/>
      <w:r>
        <w:t xml:space="preserve">, oder wie in vielen alten Bibeln die Überschrift lautet: „vom Antichrist im </w:t>
      </w:r>
      <w:proofErr w:type="spellStart"/>
      <w:r>
        <w:t>Occident</w:t>
      </w:r>
      <w:proofErr w:type="spellEnd"/>
      <w:r>
        <w:t xml:space="preserve"> und Orient.“ Die Heuschrecken sind die von den Päpsten betriebenen Kreuzzüge. Der Euphrat ist das Hauptwasser und zugleich Bild der </w:t>
      </w:r>
      <w:proofErr w:type="spellStart"/>
      <w:r>
        <w:t>muhammedanischen</w:t>
      </w:r>
      <w:proofErr w:type="spellEnd"/>
      <w:r>
        <w:t xml:space="preserve"> Länder und Religionslehren: der Herr erweckte letztere besonders zur </w:t>
      </w:r>
      <w:proofErr w:type="spellStart"/>
      <w:r>
        <w:t>Bußzucht</w:t>
      </w:r>
      <w:proofErr w:type="spellEnd"/>
      <w:r>
        <w:t xml:space="preserve"> und Bestrafung der abgefallenen, toten morgenländischen Kirchen. Abaddon = </w:t>
      </w:r>
      <w:proofErr w:type="spellStart"/>
      <w:r>
        <w:t>Apolyion</w:t>
      </w:r>
      <w:proofErr w:type="spellEnd"/>
      <w:r>
        <w:t xml:space="preserve"> heißt zu deutsch der Verderber. – Der Herr hat eben die Gewalt im Himmel und auf Erden; darum hat auch alle Kreatur Ihm gehuldigt, als Er das Buch mit sieben Siegeln in seine Hand nahm, wie man einem Königssohn huldigt, wenn ihm sein Vater das Reich überträgt, obwohl seine Rechte, die in dem Buch enthalten sind, an und für sich ihre Gültigkeit haben und nirgendsher brauchen bestätigt zu werden. Um seines Todes willen geben sie Ihm die Ehre; denn durch denselben hat Er uns den Zugang verschafft zum Vaterherzen Gottes. Ach, dass auch wir uns recht unter Ihn demütigen könnten! Um die demütigen Seelen baut der Herr eine Mauer, dass ihnen kein Feind etwas anhaben kann. Aber so bald sie sich erheben, lässt Er ein Loch in die Mauer brechen, und sie wissen nicht mehr, wer sie sind. Um des Hochmuts willen führt Gott seine Gerichte über den Erdboden. Er hat Mittel genug in der Hand, um den vermischten Haufen zu läutern. Auch jetzt, Herr, kommst Du mit Deinen Gerichten: baue Dein Reich um so gewaltiger, vor allem aber lass mich zu denen gehören, die dadurch näher zu Dir hingetrieben werden. Amen. </w:t>
      </w:r>
    </w:p>
    <w:p w14:paraId="4493B6B6" w14:textId="77777777" w:rsidR="007A06F5" w:rsidRDefault="007A06F5" w:rsidP="007A06F5">
      <w:pPr>
        <w:pStyle w:val="berschrift2"/>
      </w:pPr>
      <w:r>
        <w:t>Offenbarung 10</w:t>
      </w:r>
    </w:p>
    <w:p w14:paraId="71D52E25" w14:textId="77777777" w:rsidR="007A06F5" w:rsidRDefault="007A06F5" w:rsidP="007A06F5">
      <w:pPr>
        <w:pStyle w:val="StandardWeb"/>
      </w:pPr>
      <w:r>
        <w:t xml:space="preserve">Schon im fünften Kapitel kam ein starker Engel vor, der seine Stimme erschallen ließ, dass sie im Himmel, auf Erden und unter der Erde gehört wurde. Hier kommt ein anderer starker Engel auf die Erde herunter; er hatte den Menschen auf der Erde etwas zu sagen, und zwar allen Menschen, denn den rechten Fuß setzt er aufs Meer, den linken auf die Erde, zum Zeichen, dass seine Botschaft ganz Europa und Asien angeht. Sein Leib war mit einer dunkeln Wolke umhüllt: das deutet auf finstere Tage, die hereinbrechen werden zur Prüfung für die Bekenner Jesu, auf dunkle Zeiten, da das Licht des Evangelii abnimmt in der Christenheit. Seine Füße gleich Feuerpfeilern zeigen seine Macht an und verbreiten eine plötzliche Helle. Die Kinder Gottes sollen also noch helle Hoffnungsblicke erfahren, die ihren Glauben stärken; aber es geht schnell vorüber. Es erscheint noch in der Zeit des zweiten Wehes oder der sechsten Posaune oder im dritten Wehe ergehen werde. – Auch jetzt ist eine Zeit der Finsternis auf Erden: allgemeiner Unglaube, </w:t>
      </w:r>
      <w:proofErr w:type="spellStart"/>
      <w:r>
        <w:t>Unkirchlichkeit</w:t>
      </w:r>
      <w:proofErr w:type="spellEnd"/>
      <w:r>
        <w:t xml:space="preserve">, Abfall von Gottes geoffenbartem Worte und Gottlosigkeit; aber in der Zeit des Antichrists wird erst vollends die Finsternis hereinbrechen. Dann geht eine Scheidung vor unter den Christen: diejenigen, welche zum Schlangensamen gehören, nehmen das Malzeichen an, mit dem sie vom Antichrist gezeichnet werden, die wahren Christen aber, welche zum Weibessamen gehören, werden nur näher zum Herrn getrieben. Wer es nicht von Herzen mit dem Heiland hält, wird wie die Spreu vom Winde verweht. Da wird es sich herausstellen, welches die Kernchristen waren, und welches nur </w:t>
      </w:r>
      <w:proofErr w:type="spellStart"/>
      <w:r>
        <w:t>Spreuchristen</w:t>
      </w:r>
      <w:proofErr w:type="spellEnd"/>
      <w:r>
        <w:t xml:space="preserve">. Die </w:t>
      </w:r>
      <w:proofErr w:type="spellStart"/>
      <w:r>
        <w:t>Spreuer</w:t>
      </w:r>
      <w:proofErr w:type="spellEnd"/>
      <w:r>
        <w:t xml:space="preserve"> haben die gleiche Gestalt wie das Korn, aber sie sind nur die Form und der leere Schein des Korns, es ist kein Kern mehr darin. Herr, hilf, dass ich kein Mund-, sondern ein Grundchrist, kein Spreu-, sondern ein Kernchrist werde und bleibe. Amen. </w:t>
      </w:r>
    </w:p>
    <w:p w14:paraId="1A582CF7" w14:textId="77777777" w:rsidR="007A06F5" w:rsidRDefault="007A06F5" w:rsidP="007A06F5">
      <w:pPr>
        <w:pStyle w:val="berschrift2"/>
      </w:pPr>
      <w:r>
        <w:t>Offenbarung 11,1-14</w:t>
      </w:r>
    </w:p>
    <w:p w14:paraId="43C1CC62" w14:textId="77777777" w:rsidR="007A06F5" w:rsidRDefault="007A06F5" w:rsidP="007A06F5">
      <w:pPr>
        <w:pStyle w:val="StandardWeb"/>
      </w:pPr>
      <w:r>
        <w:t xml:space="preserve">Was Kap. 10,11. dem Apostel aufgegeben war, nämlich zu weissagen, über Völker, Heiden und viele Könige, das beginnt nun hier gleich Johannes; zuerst in symbolischen Handlungen, indem er mit einer </w:t>
      </w:r>
      <w:proofErr w:type="spellStart"/>
      <w:r>
        <w:t>Messrute</w:t>
      </w:r>
      <w:proofErr w:type="spellEnd"/>
      <w:r>
        <w:t xml:space="preserve"> von Holz den neuen himmlischen Tempel misst und die Anstalten zur Wiederherstellung und Reinigung der Kirche Gottes auf Erden verbreitet, zum Zeichen, dass für dies Ende Alles nach göttlichem Maaß und Ziel geordnet ist, und dann in </w:t>
      </w:r>
      <w:proofErr w:type="spellStart"/>
      <w:r>
        <w:t>Gesichten</w:t>
      </w:r>
      <w:proofErr w:type="spellEnd"/>
      <w:r>
        <w:t xml:space="preserve"> und Worten. Die beiden Zeugen, welche in der Zeit des Verfalls der römischen Kirche auftreten, sind (nach Luther) alle rechte, fromme Prediger, die das Wort rein erhalten, zum Trost der Christen, also die ganze Anzahl der Zeugen der Wahrheit während des antichristlichen Regiments, die in einer immer fortdauernden Reihe einander gleichsam eben so ablösen und niemals schweigen, wie wenn zwei zeugen einer um den andern reden. Das Feuer aus ihrem Munde ist das wirksame, richtende Wort. Das Tier aus dem Abgrunde ist der Papst, der die Personen jener Zeugen vor der Reformation tötet, aber nicht ihre Lehre. Huß deutete, merkwürdig genug, ausdrücklich diese Weissagung vom Töten der zwei Zeugen und dem </w:t>
      </w:r>
      <w:proofErr w:type="spellStart"/>
      <w:r>
        <w:t>Wiederbelebtwerden</w:t>
      </w:r>
      <w:proofErr w:type="spellEnd"/>
      <w:r>
        <w:t xml:space="preserve"> derselben zum Schrecken der Feinde auf sich, auf sein Leiden und auf die Zeugen der Wahrheit, die nach seinem Hingange viel gewaltiger noch wider das Papsttum zeugen würden, und nicht würden können gebunden, gefesselt, überwunden und getötet werden wie er. Rom wird Sodom genannt, dem es an gräulichen Sünden, und Ägypten, dem es an Bedrängnis des Volkes Gottes und Verstockung gleicht. – Wunderbares Buch der Weissagung! Wir verstehen noch nicht viel von deinem geheimnisvollen Inhalt: aber was wir verstehen, ist so großartig und buchstäblich bereits erfüllt, dass wir auf die Gewissheit des noch nicht Erfüllten ebenfalls schließen müssen! Habe Dank, o Herr, für dieses Licht und lehre und in demselben wandeln als die Kinder des Lichts. Amen. </w:t>
      </w:r>
    </w:p>
    <w:p w14:paraId="7CCA9E78" w14:textId="77777777" w:rsidR="007A06F5" w:rsidRDefault="007A06F5" w:rsidP="007A06F5">
      <w:pPr>
        <w:pStyle w:val="berschrift2"/>
      </w:pPr>
      <w:r>
        <w:t>Offenbarung 11,15 - 12,6</w:t>
      </w:r>
    </w:p>
    <w:p w14:paraId="042E5DC1" w14:textId="77777777" w:rsidR="007A06F5" w:rsidRDefault="007A06F5" w:rsidP="007A06F5">
      <w:pPr>
        <w:pStyle w:val="StandardWeb"/>
      </w:pPr>
      <w:r>
        <w:t xml:space="preserve">Im 10, Kapitel war Johannes durch eine ihm wohlbekannte Stimme vom Himmel angewiesen worden, aus der Hand jenes starken Engels das geöffnete Büchlein zu nehmen, damit er es recht nach seinem ganzen Inhalt in sich aufnähme. Und da er es aß, war es in seinem Munde süß wie Honig, aber im Bauch grimmte es ihn. So geht es auch uns mit den Wahrheiten der h. Offenbarung und mit dem ganzen Worte Gottes: es ist gar lieblich anzuhören, aber wenn es in unser Wesen und Leben übergehen und recht in Ausübung kommen soll, dann verursacht es manches Grimmen. – Endlich ertönt nun die siebente Posaune und eröffnet die Darstellung alles dessen, was sich noch ereignen soll bis zum Weltgericht. Nach einem Einblick in den Himmel und seinen Lobgesang über die vollkommene Erfüllung aller göttlichen Ratschlüsse erscheint dem Apostel das geistliche Volk Israel oder die Gemeinde des Herrn, als Träger der Verheißung, wie ein Weib in Kindesnöten, bekleidet mit der Sonne der göttlichen Wahrheit, zu seinen Füßen die überwundene Nacht des Heidentums, auf dem Haupte eine königliche Krone mit zwölf Sternen (die zwölf Stämme). Der Feind des Volks Gottes ist der Satan, der mit List und Macht ein Drittel der Sterne, d.h. einen großen Teil der irdischen Herrscher, zu berücken weiß, und es darauf abgesehen hat, Christum selbst zu töten und zu vernichten. Der Sohn Gottes wird aber in den Himmel entrückt, aus dem Stande der Erniedrigung in den der Erhöhung und der Teilnahme an der Macht des Vaters; darauf greift der Satan um so heftiger das Volk Gottes an. Dieser Kampf Satans gegen die christliche Gemeinde ist das Innerste der Weltgeschichte, der Kern- und Mittelpunkt derselben. Angriffe auf die Gemeinde und wundervolle Führungen und </w:t>
      </w:r>
      <w:proofErr w:type="spellStart"/>
      <w:r>
        <w:t>Bewahrungen</w:t>
      </w:r>
      <w:proofErr w:type="spellEnd"/>
      <w:r>
        <w:t xml:space="preserve"> sind auf allen Blättern der Geschichte der Kirche zu lesen. Gottes Volk hat vor Satans Angriffen zwei </w:t>
      </w:r>
      <w:proofErr w:type="spellStart"/>
      <w:r>
        <w:t>Adlersflügel</w:t>
      </w:r>
      <w:proofErr w:type="spellEnd"/>
      <w:r>
        <w:t xml:space="preserve">, den des Glaubens an Christi Sieg und den der Hoffnung auf seinen eignen zukünftigen Sieg. Auf solchen Flügeln getragen, sind wir doch ernährt, mögen wir auch in der Wüste sein, und haben es unendlich besser als die Welt, ob sie auf grünen Auen ginge. Halleluja. </w:t>
      </w:r>
    </w:p>
    <w:p w14:paraId="01CF67D8" w14:textId="77777777" w:rsidR="007A06F5" w:rsidRDefault="007A06F5" w:rsidP="007A06F5">
      <w:pPr>
        <w:pStyle w:val="berschrift2"/>
      </w:pPr>
      <w:r>
        <w:t>Offenbarung 12,7-17</w:t>
      </w:r>
    </w:p>
    <w:p w14:paraId="0CCF7BD3" w14:textId="77777777" w:rsidR="007A06F5" w:rsidRDefault="007A06F5" w:rsidP="007A06F5">
      <w:pPr>
        <w:pStyle w:val="StandardWeb"/>
      </w:pPr>
      <w:r>
        <w:t xml:space="preserve">Dies Kapitel gibt uns eine ernste Kunde vom Teufel und seinem finstern Reich. Er war von Anfang ein Engel des Lichts und unter den vortrefflichsten Geschöpfen. Noch jetzt hat er sieben Häupter und sieben Kronen oder Königsbinden auf denselben; aber sein siebenfache </w:t>
      </w:r>
      <w:proofErr w:type="spellStart"/>
      <w:r>
        <w:t>Lichteskraft</w:t>
      </w:r>
      <w:proofErr w:type="spellEnd"/>
      <w:r>
        <w:t xml:space="preserve">, die er vorher hatte, ist durch seinen Fall in eine siebenfache Kraft der Finsternis verkehrt. Aber noch trägt er Spuren seiner vorigen Macht und Herrlichkeit an sich, wie an einem verarmten Edelmann doch je und je herausblickt, was er gewesen ist. Er ist also kein schwaches Geschöpf und deswegen kann er so viel ausrichten, weil bis heutiges Tages sein Reich in sich selber so einig ist. Er hat einen großen Wirkungskreis und seinen Sitz in den Lufträumen, die zwischen Himmel und Erde sind (Eph. 6,12.). Lange Zeit hatte er noch seinen Zutritt in den Himmel, und mit großer Langmut hat ihn Gott getragen, da er immer wieder seine Heiligen ihm verklagte und verdächtig machen wollte. Aber im obigen Kapitel ist von dem Kampf erzählt und von dem </w:t>
      </w:r>
      <w:proofErr w:type="spellStart"/>
      <w:r>
        <w:t>Verworfenwerden</w:t>
      </w:r>
      <w:proofErr w:type="spellEnd"/>
      <w:r>
        <w:t xml:space="preserve"> dieses Klägers aus dem Himmel. Gott will den Teufel auch an seinen Gläubigen zu Schanden machen Schritt für Schritt, nachdem er bereits durch den Tod Christi überwunden und zu Schanden gemacht ist. Auch sie überwinden ihn durch des Lammes Blut und durch das Wort ihres Zeugnisses. Die christliche Kirche bleibt wohl erhalten unter allen Drangsalen; letztere dauern nur erst eine Zeit, dann zwei Zeiten, zuletzt eine halbe Zeit, also nur ihre bestimmte Zeit, der Erzengel Michael ist überdies der Beschützer des Volks Gottes und der Herr lässt es ihm an keinen Gütern fehlen. Darum erreicht der geschleuderte Wasserstrom (vermutlich ein Kriegsheer oder Verfolgungen) sie auch nicht, sondern verläuft sich in eine Öffnung der Erde; und der Drache kämpft nun mit den Übrigen, d.h. den Heidenchristen; die Gemeinde des Herrn bleibt unversehrt. Es ist etwas Großes und Herzerhebendes, ihr anzugehören! Mitten in der Nacht hat sie hellen Tag, mitten im Tode ewiges Leben. Heil Allen, die ihr angehören! Amen. </w:t>
      </w:r>
    </w:p>
    <w:p w14:paraId="0ECE0388" w14:textId="77777777" w:rsidR="007A06F5" w:rsidRDefault="007A06F5" w:rsidP="007A06F5">
      <w:pPr>
        <w:pStyle w:val="berschrift2"/>
      </w:pPr>
      <w:r>
        <w:t>Offenbarung 13,1-10</w:t>
      </w:r>
    </w:p>
    <w:p w14:paraId="106A3385" w14:textId="77777777" w:rsidR="007A06F5" w:rsidRDefault="007A06F5" w:rsidP="007A06F5">
      <w:pPr>
        <w:pStyle w:val="StandardWeb"/>
      </w:pPr>
      <w:r>
        <w:t xml:space="preserve">Das Tier aus dem Meere, das ein Tier zu sein scheint, aber kein wirkliches Tier ist, weil es redet, lästert, mit sieben Häuptern, seine Klugheit und List anzudeuten, und zehn Hörnern, den Zeichen seiner großen Macht, ist die Macht des Christo feindlichen Weltsinns, das eine tödlich verwundete, aber wieder geheilte Horn ist das römische Papsttum, wie es seit dem elften Jahrhunderte in Europa aufgerichtet worden ist und die Gestalt eines weltlichen Reichs angenommen hat. Die Häupter dieses Reiches tragen Namen der Lästerung: ist es nicht Lästerung, wenn ein sündiger Mensch sich einen Namen beilegt, der Gott allein zukommt nach der Schrift, und sich den allerheiligsten Vater nennt? Es ist gleich einem Pardel: ist die List und Gewandtheit des Papsttums nicht sprichwörtlich geworden? Es hat Bärenfüße: erzählt die Geschichte nicht unzählige Fälle seines räuberischen Sinnes und Verfahrens? Sein Mund war wie eines Löwen Mund: wie stolz, anmaßend, furchtbar war oft die Sprache, die das römische Papsttum seit seiner Entstehung geführt hat! Manchmal schien es tot im Laufe der Zeiten, von der weltlichen macht bis auf den Tod verwundet; aber nicht lange, war es wieder lebendiger und wirksamer als je (V. 3.). Nach jeder Niederlage stieg es wieder neu in der Vergötterung der Menschen (V. 4.). Weltbekannt sind die großsprecherischen Worte, die die Päpste zu allen Zeiten geführt haben (V. 5.); buchstäblich eingetroffen ist die dreifache Lästerung (V. 6.) unseres Textes gegen Gott, dessen Name der Papst missbrauchte zu seinen unheiligen Befehlen, Anmaßungen und Bannsprüchen, gegen Gottes Hütte, den Himmel, indem der Papst sich die Gewalt zuschrieb, denselben für die Menschen zu öffnen oder zu verschließen, und gegen die im Himmel wohnen, indem der Papst viele wahre Heilige als Ketzer verdammte und zum Feuertode verurteilte, viele unheilige Menschen dagegen, die aber seine Macht vermehrten, unter die Heiligen zählte. Wie viel unschuldiges Blut hat im Laufe der Jahrhunderte die römische Kirche vergossen! (V. 7.) In Italien und Spanien allein wird die Zahl der durch die Inquisition gemordeten Wahrheitszeugen berechnet auf zwölf Millionen Menschen. Und wo nur Menschen auf dem Erdboden wohnten, (V. 7.) oder Zugang zu neuen Ländern und Nationen sich öffnete, da war das Papsttum gleich geschäftig, sein Ansehen auszubreiten und seine Satzungen einzuführen, die Evangelischen zu verdrängen und die </w:t>
      </w:r>
      <w:proofErr w:type="spellStart"/>
      <w:r>
        <w:t>neubekehrten</w:t>
      </w:r>
      <w:proofErr w:type="spellEnd"/>
      <w:r>
        <w:t xml:space="preserve"> Heiden ihnen wieder zu entreißen. Nie hat ein weltliches Reich eine solche Ausdehnung seiner Macht beansprucht und verlangt unter allen Sprachen, Geschlechtern und Heiden, als der römische Stuhl. Namentlich wurde durch die Jesuiten die päpstliche Macht immer weiter ausgebreitet oder erneuert. Freilich gab es auch in den dunkelsten Zeiten lebendige Glieder der unsichtbaren Kirche, deren Namen geschrieben sind im Buche des Lammes, welche die römische Kirche dann ins Gefängnis warf und tötete; aber - „wer Ohren hat zu hören, der höre!“ (V. 9.) d.h. dies verdient die größte Aufmerksamkeit! - mit weltlichen Waffen ist gegen sie nichts auszurichten (V. 10.), nicht die Macht des Schwertes führt in geistlichen Dingen zum Siege, sondern die Macht des Geistes allein. Die Waffe der Gläubigen ist Dulden und Glauben. Selig, wer zu dieser kleinen Heerde der Duldenden und Gläubigen gehört! Unser Glaube ist der Sieg, der die Welt überwindet. Amen. </w:t>
      </w:r>
    </w:p>
    <w:p w14:paraId="5547259B" w14:textId="77777777" w:rsidR="007A06F5" w:rsidRDefault="007A06F5" w:rsidP="007A06F5">
      <w:pPr>
        <w:pStyle w:val="StandardWeb"/>
      </w:pPr>
      <w:r>
        <w:rPr>
          <w:rStyle w:val="Hervorhebung"/>
          <w:rFonts w:eastAsiaTheme="majorEastAsia"/>
        </w:rPr>
        <w:t xml:space="preserve">Anm. In Frankreich wurde den Evangelischen die Zunge ausgerissen, und sie darauf verbrannt, auf dem Programme eines Hoffestes war als eine Festlichkeit zum Zuschauen genannt: „Verbrennung von vier Ketzern.“ Ist das nicht tierartig? Hat das Papsttum schon widerrufen? </w:t>
      </w:r>
    </w:p>
    <w:p w14:paraId="257A9AEB" w14:textId="77777777" w:rsidR="007A06F5" w:rsidRDefault="007A06F5" w:rsidP="007A06F5">
      <w:pPr>
        <w:pStyle w:val="berschrift2"/>
      </w:pPr>
      <w:r>
        <w:t>Offenbarung 13,11-18.</w:t>
      </w:r>
    </w:p>
    <w:p w14:paraId="6B95DEDE" w14:textId="77777777" w:rsidR="007A06F5" w:rsidRDefault="007A06F5" w:rsidP="007A06F5">
      <w:pPr>
        <w:pStyle w:val="StandardWeb"/>
      </w:pPr>
      <w:r>
        <w:t xml:space="preserve">Ein neues Gesicht tritt im Hintergrunde der Zeiten auf und dem heiligen Seher ins geöffnete Auge. Dies Tier von anderer Herkunft hat nur zwei Hörner und sieht äußerlich aus wie ein Lamm; seine Gestalt hat nichts Fürchterliches; es scheint nur Menschenliebe, Duldung, Freiheit, Gleichheit, Brüderlichkeit zu bringen; sein erster Eindruck ist ein ansprechender, und wer nicht feststeht und tiefer blickt, kann leicht getäuscht werden; dennoch ist es auch ein Diener des Teufels, wie das erste Tier, denn es redet wie der Drache, befördert das Reich der Lüge, des Unglaubens und der Sünde. Dieses Tier bedeutet eine innerlich geistige Macht, es wird später geradezu der falsche Prophet genannt; es ist also der verderbliche Zeitgeist, der Zeit der falschen Aufklärung und gottentfremdeten Bildung, der Rationalismus, die unchristliche Philosophie, die die Gott- und Christo feindliche Weisheit, die Wissenschaft in ihrer dem Evangelio feindlichen Stellung. Es tut alle Macht des ersten Tieres, maßt sich dieselbe Macht an, die falsche Weisheit macht sich groß und hat außerordentlichen Erfolg; die Menschen sind nun froh, dass sie Gründe finden für ihren Unglauben und ihre Sünde, Wissenschaft und Kunst bringt es weit, (V. 12), und entzündet ein ungeheures Feuer in der Welt, das alle bisher bestandenen Ordnungen zerstört (V. 13), verführt die Menschen zu einem Schattenbild des Papsttums, einer ihr ähnlichen selbstgeschaffenen Religion (Deutschkatholizismus? Freimaurerei?), und tötet alle, welche sich nicht zu ihrer Natur- und Vernunftreligion bekennen wollen. Die Freigeisterei führt nur so lange Menschenliebe und Duldung im Munde, als sie noch nicht die äußere Gewalt in Händen hat; so wie sie diese erhält, tritt die unduldsamste Tyrannei gegen alle Gläubigen ein. Noch mehr, sie bewirkt, dass die Menschen ohne Unterschied des Alters, Vermögens oder Standes sich ein Erkennungszeichen machen lassen, das sie an der Stirn, an ihren Hüten, und an ihrem rechten Arm tragen (V. 16). Der Sieg des falschen Propheten ist einmal allgemein. Entsetzliche Zeit! Die materiellen Handelsinteressen verschlingen dann Alles (V. 17), der Mammon ist der Gott der Mehrzahl, vom christlichen Glauben ist keine Rede mehr im öffentlichen Leben der Völker. Das Kapitel schließt: Hier ist Weisheit, d.h. der Schlüssel zur Eröffnung der prophetischen Zeitangaben dieses Buches. Wer Verstand hat, der überlege die Zahl des Tieres; denn es ist eines Menschen Zahl, und seine Zahl ist 666. Was denn nun? 666 Tage oder Monate, Jahre, Jahrhunderte? Tiefes Schweigen! Der Herr hat das Verständnis absichtlich verhüllt bis zum Tage seiner eigenen Enthüllung. Wie viel haben Menschen schon in diesen 1800 Jahren zur Enträtselung dieser zahl gerechnet und geschrieben; alle Versuche sind bisher fehlgeschlagen und zu Schanden geworden. Rechne also nicht, aber prüfe dich: wie viel ist vom antichristlichen Geiste dieses Tieres in dir? Deine Väter haben dem Geiste des Papsttums widerstanden, wirst du dem Antichrist in der Gestalt des gegenwärtigen Unglaubens widerstehen können? Verlass dich nicht auf deinen Verstand, noch auf die Kraft deines Glaubens, noch auf dein treues Herz; verlass dich allein auf den Herrn und seinen Schutz, und bete zu Ihm um helle Augen, um Kraft aus der Höhe, um Zeugenmut, um Beharren bis ans Ende! Amen. </w:t>
      </w:r>
    </w:p>
    <w:p w14:paraId="6F93DF02" w14:textId="77777777" w:rsidR="007A06F5" w:rsidRDefault="007A06F5" w:rsidP="007A06F5">
      <w:pPr>
        <w:pStyle w:val="berschrift2"/>
      </w:pPr>
      <w:r>
        <w:t>Offenbarung 14,1-5.</w:t>
      </w:r>
    </w:p>
    <w:p w14:paraId="16DF5361" w14:textId="77777777" w:rsidR="007A06F5" w:rsidRDefault="007A06F5" w:rsidP="007A06F5">
      <w:pPr>
        <w:pStyle w:val="StandardWeb"/>
      </w:pPr>
      <w:r>
        <w:t xml:space="preserve">Bisher hatte Johannes unsere Blicke gerichtet auf Begebenheiten, die sich auf der Erde zutragen würden; heute öffnet er uns wieder einmal einen Blick in den Himmel. Jene irdischen Blicke enthalten nur betrübende Fernsichten, der Himmelsblick zeigt uns wieder erfreuliche Gegenstände. Der Herr hat bei der großen Schaar derer, welche das Tier anbeteten, sich doch auch noch sein Heer erhalten, die dem Lamme nachgefolgt sind. Auch sind noch andere Schaaren von Überwindern drüben nach Kap. 7, die diesen 144,000 vermutlich zuhören, wenn sie dem Lamme ihr herrliches Lied singen, das Niemand außer ihnen lernen kann. Ich will gern auch ihr Zuhörer sein auf dem Berge Zion, wenn </w:t>
      </w:r>
      <w:proofErr w:type="spellStart"/>
      <w:r>
        <w:t>mir’s</w:t>
      </w:r>
      <w:proofErr w:type="spellEnd"/>
      <w:r>
        <w:t xml:space="preserve"> der Herr vergönnt, weil ich mich für zu schwach halte, um unter sie zu kommen. Johannes sah im Gesicht schon die volle Zahl, vermutlich leben noch viele unter uns, die einst dazu kommen sollen. Das wird dann ein reiner Ton sein und keine so heiseren Stimmen mehr, wie wir sie so oft haben beim Loben und Danken. Da wird man keinem mehr es anspüren, wenn er etwa auf Erden keine Gaben hatte, eine Melodie mitzusingen; aber geistlicher Weise wird man ihnen doch hier schon etwas angespürt haben von dem reinen Ton im Lobe Gottes, der drüben aus ihrem Munde geht. „Diese sind es, die mit Weibern nicht befleckt sind, sonderlich sind Jungfrauen und Junggesellen, Leute von beiderlei Geschlecht, die sich rein bewahrt, ein ernstes, heiliges Gemüt besessen haben, und folgen dem Lamme nach, wo es hingeht, hier unter das Kreuz, dort in die Herrlichkeit: sie haben in Aufrichtigkeit und Wahrheit Gott gedient.“ Wohlan, es sei hier schon meine Lebensregel: „Deine Rechte sind mein Lied im Hause meiner Wallfahrt,“ und mein redlicher Entschluss: </w:t>
      </w:r>
    </w:p>
    <w:p w14:paraId="108E6943" w14:textId="77777777" w:rsidR="007A06F5" w:rsidRDefault="007A06F5" w:rsidP="007A06F5">
      <w:pPr>
        <w:pStyle w:val="StandardWeb"/>
      </w:pPr>
      <w:r>
        <w:t xml:space="preserve">Indessen sing’ ich unter Tränen </w:t>
      </w:r>
      <w:r>
        <w:br/>
        <w:t xml:space="preserve">Gott und dem Lamm mein Pilgerlied; </w:t>
      </w:r>
      <w:r>
        <w:br/>
        <w:t xml:space="preserve">Die Zeit kommt doch, nach meinem Sehnen, </w:t>
      </w:r>
      <w:r>
        <w:br/>
        <w:t xml:space="preserve">Dass Gott zum neuen Lied mich zieht. </w:t>
      </w:r>
      <w:r>
        <w:br/>
        <w:t xml:space="preserve">Hier heißt der Text: o wär’ ich da! </w:t>
      </w:r>
      <w:r>
        <w:br/>
        <w:t xml:space="preserve">Dort sing ich mit: Halleluja! Amen. </w:t>
      </w:r>
    </w:p>
    <w:p w14:paraId="4268EB95" w14:textId="77777777" w:rsidR="007A06F5" w:rsidRDefault="007A06F5" w:rsidP="007A06F5">
      <w:pPr>
        <w:pStyle w:val="berschrift2"/>
      </w:pPr>
      <w:r>
        <w:t>Offenbarung 14,6-20</w:t>
      </w:r>
    </w:p>
    <w:p w14:paraId="4E228E77" w14:textId="77777777" w:rsidR="007A06F5" w:rsidRDefault="007A06F5" w:rsidP="007A06F5">
      <w:pPr>
        <w:pStyle w:val="StandardWeb"/>
      </w:pPr>
      <w:r>
        <w:t xml:space="preserve">Von vier großen Ereignissen ist in diesen Worten die Rede, welche der letzten Zeit der Welt unmittelbar vorhergehen. 1) von der Reformation und der Ausbreitung des Evangelii über die ganze Erde (V. 6. 7.). 2) vom Sturze des römischen Papsttums (V. 8.). 3) vom antichristlichen Geiste, der, in Rom begonnen, im falschen Propheten immer mehr Nahrung gefunden hatte, endlich bis zum höchsten Gipfel des Verderbens wächst (V. 9-13.). Hier gilt es, dass die Heiligen eine besonders treue Ausdauer beweisen und dem Verführer widerstehen bis aufs Blut im Kampf wider die Sünde; und das um so mehr, da der Herr für alle treuen Kämpfer die köstliche Verheißung hinzugefügt: dass die im Glauben an Christum sterben, vom Augenblick ihres Todes an zum Vollgenuss der Seligkeit und Herrlichkeit gelangen sollen. 4) von dem beginnenden Gericht über die Erde. Es ist dies noch nicht das letzte oder Weltgericht; vor dessen Eintritt kommt erst noch das tausendjährige Reich und der allerletzte Streit mit dem Satan und dessen vollständige und ewige Überwindung; aber es ist ein Vorbote des allgemeinen Weltgerichts, zunächst nur auf die Erde beschränkt. Die angedrohten Strafgerichte treffen die Gemeinde des Herrn nicht, das Volk Gottes bleibt, wie einst Israel in Gosen, davon verschont. Das Nähere von dem Allen enthüllt sich dem Apostel erst in den folgenden Kapiteln, ist aber natürlich im Einzelnen uns noch unklar, weil es noch zukünftig ist. So viel ist aber gewiss, jeder von uns ist ein Halm und eine Beere, und der Tod ist die Sichel, die einmal auf ihn angeschlagen wird. Keiner weiß, wie bald! Wenige sehen acht Tage vorher ihr Ende kommen; den Meisten kommt es unerwartet, wie ein Dieb in der Nacht. Darum richte dich ein, dass du dann nicht in die Kelter des Zornes Gottes geworfen werdest, sondern mit neuen Kleidern angetan und Palmen in den Händen, in die Friedensstadt einziehst! Wer sich eine Distel weiß, suche ein Weizenhalm zu werden. Amen. </w:t>
      </w:r>
    </w:p>
    <w:p w14:paraId="1EC0552E" w14:textId="77777777" w:rsidR="007A06F5" w:rsidRDefault="007A06F5" w:rsidP="007A06F5">
      <w:pPr>
        <w:pStyle w:val="berschrift2"/>
      </w:pPr>
      <w:r>
        <w:t>Offenbarung 20,1-6</w:t>
      </w:r>
    </w:p>
    <w:p w14:paraId="53909968" w14:textId="77777777" w:rsidR="007A06F5" w:rsidRDefault="007A06F5" w:rsidP="007A06F5">
      <w:pPr>
        <w:pStyle w:val="StandardWeb"/>
      </w:pPr>
      <w:r>
        <w:t xml:space="preserve">Was Johannes gedrängt im 14. Kapitel gesehen, entwickelte sich eines nach dem andern immer genauer vom 15. bis 19. Kapitel. Nachdem das Papsttum, der Antichrist und der falsche Prophet ihren Lohn bekommen haben, folgt das tausendjährige Reich, wie ein Ruhepunkt im rollenden Kreislauf der göttlichen Gerichte. Unser Text ist die einzige Stelle der heiligen Schrift, in welcher von diesem Gegenstande die Rede ist; aber diese Stelle lehrt diese Wahrheit klar und gewiss. nach ihr beginnt das tausendjährige Reich erst mit der Wiederkunft Christi, nach der Besiegung des Antichrists und seiner Genossen. Es wird weder ein weltliches noch ein allgemeines Reich sein, sondern ein Gnadenreich, in welchem die Gläubigen die Oberhand haben, wenn gleich Ungläubige und Gottlose noch vorhanden sind. Die macht des Satans ist noch nicht gebrochen, wohl aber gebunden. Der Gegensatz von Himmel und Erde besteht noch fort, der Kampf des Geistes mit dem Fleische dauert auch noch an, die Heiligen wandeln noch im Glauben, nicht im Schauen, es bleibt das Gesetz, das Evangelium, das Sakrament in vollem Gebrauch, bis dass Er kommt. Auch in der äußern Welt geht Alles seinen Gang wie früher, Geburt und Tod, obrigkeitlicher und Ehestand, und Arbeit im Schweiß des Angesichts. Dennoch ist ein Blütezustand des Reiches Gottes, eine irdische Vollendung der Gemeinde Christi, eine reiche Ausgießung des heiligen Geistes, ein Überfluss von Gnadengaben, ein Lieben und Jauchzen, wie nie vorher, erschienen. Das Christentum durchdringt alle Verhältnisse und die Erde ist ein Schauplatz zur Verherrlichung Christi geworden. Leicht und siegreich ist der Kampf des Geistes mit dem Fleisch und der Kirche mit den Feinden des Heils. Das Gesetz Gottes ist die allgemeine Regel aller Völker, Empörungen und Kriege haben aufgehört, Pest und Seuche sind verschwunden, die Erde ist voll Erkenntnis der Ehre des Herrn, und die Menschheit sammelt allen Segen der vorangegangenen Jahrhunderte des Kampfes in einen Brennpunkt zusammen und lebt im vollen Vorgenuss der letzten, höchsten Vollendung. Es entspricht dies tausendjährige Reich demnach ganz dem allgemeinen Gesetz der menschlichen Entwickelung, dass jede wesentlich neue Gestaltung, ehe sie zur vollen und bleibenden Erscheinung gelangt, sich vorher in noch vorübergehenden Erscheinungen ankündigt, abspiegelt und Bahn bricht. So die Erscheinung Christi in den Vorbildern des alten Testaments, so die Auferstehung und Himmelfahrt des Herrn in der Verklärung auf Tabor, die Ausgießung des heiligen Geistes am Pfingstfest in der vorläufigen Mitteilung des Geistes an die Jünger (Joh. 20,22.). So bahnt sich auch hier das Zukünftige an, die allgemeine Auferstehung durch die erste Auferstehung, das jüngste Gericht durch das Regiment Christi und seiner Heiligen, die ewige Seligkeit durch tausendjährigen Frieden, die Verklärung des Himmels und der Erde durch kräftigere Blüten des Naturlebens (Jes. 20,26. 11,6-9. 65,20). Glückselige Zeit! Entspricht sie nicht den tiefsten Wünschen aller, die den Herrn Jesum lieb haben unverrückt? Sollte denn wirklich nie auf Erde eine Zeit kommen, wo die Sache Christi als die einzig wahre und rechte von Gott glänzend vor aller Welt beglaubigt würde? Sollte nach der langen Zeit der Arbeit und Mühe ihr kein Vorsabbat in ungestörter Gemeinschaft mit dem Herrn und allen Heiligen aufgehen? Als Jesus gen Himmel fuhr, umgab Ihn ein kleiner Kreis Gläubiger; ein größerer wird’s sein, wenn Er mit seinen Heiligen eine Zeitlang die alsdann Lebenden regiert: wie wird das seine Sache an einem Tage mehr förderten als sonst in Jahren und Jahrhunderten! O möchte der Herr dies Reich bald aufrichten! Lasst uns denn danach trachten, dass wir dem Herrn ganz angehören, Ihn allein anbeten, und sein Malzeichen an Hand und Stirn, in Mund und Herz an uns tragen, damit sein Sabbat auch uns zu Teil werde ewiglich! Amen. </w:t>
      </w:r>
    </w:p>
    <w:p w14:paraId="6D5A007F" w14:textId="77777777" w:rsidR="007A06F5" w:rsidRDefault="007A06F5" w:rsidP="007A06F5">
      <w:pPr>
        <w:pStyle w:val="berschrift2"/>
      </w:pPr>
      <w:r>
        <w:t>Offenbarung 20,11-15</w:t>
      </w:r>
    </w:p>
    <w:p w14:paraId="30D2008C" w14:textId="77777777" w:rsidR="007A06F5" w:rsidRDefault="007A06F5" w:rsidP="007A06F5">
      <w:pPr>
        <w:pStyle w:val="StandardWeb"/>
      </w:pPr>
      <w:r>
        <w:t xml:space="preserve">Die höchste irdische Vollendung der Gemeinde des Herrn im tausendjährigen Reich ist noch nicht ihre volle himmlische Verklärung. Letztere ist erst möglich nach einem letzten und äußersten Kampf und Sieg. Gegen das Ende der tausend Jahre schleicht sich nämlich wieder eine Sicherheit, eine </w:t>
      </w:r>
      <w:proofErr w:type="spellStart"/>
      <w:r>
        <w:t>laodicäische</w:t>
      </w:r>
      <w:proofErr w:type="spellEnd"/>
      <w:r>
        <w:t xml:space="preserve"> Gesinnung ein, und Satans Macht bricht, wenn auch nur auf kurze Zeit, wieder hervor; wilde Völkerschaften (Gog und Magog) beginnen einen Vertilgungskrieg gegen die Stadt Gottes. Gott lässt diese letzte Anstrengung des Bösen zu, um den Gegensatz des Bösen und Guten recht scharf zu offenbaren und die vollkommene Scheidung beider vorzubereiten. Darauf vernichtet Er selbst die Feinde seines Reiches unmittelbar und vollzieht das letzte oder jüngste Gericht. Die sichtbare Welt flieht vor dem Herrn und geht unter; die Toten stehen alle auf, die Bücher werden aufgetan, sowohl das Buch, in welchem die menschlichen Handlungen verzeichnet stehen, als das Begnadigungs- und Rettungsbuch der Erwählten. Ist das auch ein Bild, das Bild hat doch seine Bedeutung. Es bedeutet, dass Gott nichts vergisst, dass Er nach Ordnung und Gerechtigkeit richtet, dass Alles vollständig, gründlich, haarklein und unwidersprechlich an Tages Licht kommt, das Böse wie das Gute, der Unglaube wie der Glaube. Darauf werden Tod und Totenreich (Hölle) dem Reich der Verdammten zugewiesen, dem ewigen Sterben ohne Hoffnung der Seligkeit, und ohne Erlösung aus dem Flammenpfuhl. Die Uhr in der Ewigkeit ist einmal aufgezogen, und läuft nimmer wieder ab. Es gibt dann keine Mitte mehr: jeder ist entweder ewig selig und herrlich oder ewig verdammt, jeder ist bei dem, des Bild er getragen. Wessen Name hier im Himmel angeschrieben war, dessen Loos wird auch dort der Himmel sein. Wir wollen uns deshalb oft das Lebens- und Weltende vergegenwärtigen und oft beten: Hilf, Gott, dass jeder kommen mag, wo tausend Jahr ist wie ein Tag; vor dem Ort uns, o Gott, </w:t>
      </w:r>
      <w:proofErr w:type="spellStart"/>
      <w:r>
        <w:t>bewahr</w:t>
      </w:r>
      <w:proofErr w:type="spellEnd"/>
      <w:r>
        <w:t xml:space="preserve">, wo ein Tag ist wie tausend Jahr. Amen. </w:t>
      </w:r>
    </w:p>
    <w:p w14:paraId="036BD0CE" w14:textId="77777777" w:rsidR="007A06F5" w:rsidRDefault="007A06F5" w:rsidP="007A06F5">
      <w:pPr>
        <w:pStyle w:val="berschrift2"/>
      </w:pPr>
      <w:r>
        <w:t>Offenbarung 21</w:t>
      </w:r>
    </w:p>
    <w:p w14:paraId="5A362F6C" w14:textId="650C5E3B" w:rsidR="007A06F5" w:rsidRDefault="007A06F5" w:rsidP="007A06F5">
      <w:pPr>
        <w:pStyle w:val="StandardWeb"/>
      </w:pPr>
      <w:r>
        <w:t xml:space="preserve">Johannes schildert uns hier das himmlische Jerusalem. War der erste Himmel schön, wie viel herrlicher wird der neue Himmel und die neue Erde sein! Dort ist ja Alles entfernt, was uns hier unselig macht oder doch den </w:t>
      </w:r>
      <w:r w:rsidR="00FD7B96">
        <w:t>vollkommenen</w:t>
      </w:r>
      <w:r>
        <w:t xml:space="preserve"> Genuss der Seligkeit beeinträchtigt, Tod, Leid, Geschrei und Schmerzen, die Folgen der Sünde, und Alles wieder hergestellt und verklärt, was die Sünde entstellt und zerstört hat: neuer Himmel, neue Erde, neue Herzen, neue verklärte Leiber. Für die auferstandenen Leiber gehört aber auch eine leibliche Wohnung, und je geistiger und verklärter jene sind, desto geistiger und verklärter wird auch diese sein. Wie groß ist das himmlische Jerusalem: darum heißt sie eine Stadt; wie eng und vertraulich leben ihre Bewohner unter einander: darum heißt sie das Haus Gottes! Wie hell, wie sicher, wie bequem ihr Eingang! Wie unermesslich ihre Höhe, Breite und Länge! Welcher Glanz, gleich dem Golde, welche Durchsichtigkeit gleich dem Glase! Welche Mannigfaltigkeit und welche Einheit! Und die ganze Stadt – ein Tempel; jeder Einzelne seiner Bewohner ein Heiligtum des Herrn! Es gibt dort noch Völker und noch Könige; nur von Kirchenparteien, Sekten und Konfessionen ist keine Rede mehr. Wie einst David im irdischen Jerusalem alles Wahre, Schöne und Gute vereinigte, so wird im himmlischen Jerusalem ein herrlicher Chorgesang der mannigfachsten Gaben, Kräfte, Zungen und </w:t>
      </w:r>
      <w:proofErr w:type="spellStart"/>
      <w:r>
        <w:t>Volkstümlichkeiten</w:t>
      </w:r>
      <w:proofErr w:type="spellEnd"/>
      <w:r>
        <w:t xml:space="preserve"> Statt finden, zusammenstimmend im Preise Gottes. Wallfahrtete das alte Israel so gern nach seinem Jerusalem zu seinen großen Festen: wehe, wenn wir nicht Pilger sein wollten alle Tage nach der himmlischen Gottesstadt! wenn es bei uns nicht auch hieße: „Vergesse ich Dein, Jerusalem, so werde meiner Rechten vergessen!“ Was uns auch auf Erden schwindet und stirbt: dies Jerusalem bleibt. Herr, gib uns Sehnsucht, glühende Augen und brennende Herzen nach der Stadt der Liebe und des Friedens! Wir haben hier keine bleibende Statt, stärke uns, um so mehr die zukünftige zu suchen! Amen. </w:t>
      </w:r>
    </w:p>
    <w:p w14:paraId="6BC6321A" w14:textId="77777777" w:rsidR="007A06F5" w:rsidRDefault="007A06F5" w:rsidP="007A06F5">
      <w:pPr>
        <w:pStyle w:val="berschrift2"/>
      </w:pPr>
      <w:r>
        <w:t>Offenbarung 22</w:t>
      </w:r>
    </w:p>
    <w:p w14:paraId="3DAD7E9B" w14:textId="62CB0F6F" w:rsidR="007A06F5" w:rsidRPr="007A06F5" w:rsidRDefault="007A06F5" w:rsidP="007A06F5">
      <w:pPr>
        <w:pStyle w:val="StandardWeb"/>
      </w:pPr>
      <w:r>
        <w:t xml:space="preserve">Köstlicher Schluss der heiligen Offenbarung und der ganzen heiligen Schrift! Mit der Schöpfung der sichtbaren Welt hatte sie begonnen, mit der Schöpfung der unsichtbaren Welt schließt sie ihre Enthüllungen. – Köstlicher Schlusswunsch: „die Gnade unseres Herrn Jesu Christi sei mit euch Allen!“ Ja, Deine freie, reiche, ewige Gnade, Herr Jesu, sei mit mir, mit jedem, der dies liest und hört, ja, mit Allen, die sie bedürfen und verlangen; besonders wenn Du wieder kommst! Diese Gnade züchtige uns, zu warten auf Deine große und majestätische Erscheinung! Diese allgemeine Gnade, dieser allumfassende Erlösungsrat und Heilsplan Gottes in Christo ist der Hauptinhalt der ganzen, Ein Ganzes bildenden heiligen Schrift vom Anfange bis zum Ende. – Köstliche Schlussverheißung aus dem Munde des Herrn Jesu: „Ja, ich komme bald. Amen!“ Nichts als Liebe, Trost und Freude enthält sie, nichts als bräutliches Verlangen und immer heißere Sehnsucht will sie wecken. Sprächen wir doch immer mit dem Liede: „Dort oben im Himmel da haben wir’s gut; wer’s glaubt und beherzigt, dem wächst der Mut,“ und mit der Braut, der gläubigen und gerechten Gemeinde. „Ja komm, Herr Jesu,“ wir glauben Dein Wort und Deine darin verheißene Zukunft nicht nur, wir sehen ihr auch wachend und verlangend entgegen. Hat aber der Herr Jesus schon zu Johannes gesagt: ich komme bald, so darf ich heute mit dem größten Recht dafür halten, Er werde bald erscheinen. Und habe ich Gnade und den heiligen Geist empfangen, bin ich los vom bösen Gewissen, ist seine Liebe in meinem Herzen ausgegossen, stehe ich in der gewissen Hoffnung des himmlischen Erbes: dann darf und soll ich ihm entgegenrufen: komm! Ja komm, Herr Jesu, und mache dem Leid und Streit, der Gefahr und der Not ein Ende. Komm und erfülle Deine Verheißungen und lass das Warten derer, die Dich lieben, zur Freude werden. Ja komm, Herr Jesu. Deine Gnade sei mit uns Allen. Amen. </w:t>
      </w:r>
    </w:p>
    <w:p w14:paraId="039597E6" w14:textId="77777777" w:rsidR="00BD71A4" w:rsidRDefault="00BD71A4">
      <w:pPr>
        <w:spacing w:after="0" w:line="240" w:lineRule="auto"/>
        <w:rPr>
          <w:rFonts w:eastAsia="Times New Roman"/>
          <w:b/>
          <w:bCs/>
          <w:color w:val="000000"/>
          <w:kern w:val="36"/>
          <w:sz w:val="36"/>
          <w:szCs w:val="48"/>
          <w:lang w:eastAsia="de-DE"/>
        </w:rPr>
      </w:pPr>
      <w:r>
        <w:br w:type="page"/>
      </w:r>
    </w:p>
    <w:p w14:paraId="1CF0F686" w14:textId="77777777" w:rsidR="00D5498D" w:rsidRPr="00D5498D" w:rsidRDefault="00D5498D" w:rsidP="008E63BE">
      <w:pPr>
        <w:pStyle w:val="berschrift1"/>
      </w:pPr>
      <w:r w:rsidRPr="00D5498D">
        <w:t>Quellen:</w:t>
      </w:r>
    </w:p>
    <w:p w14:paraId="632E2D5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7D8E91C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617BBFC8"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63794DE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3FAF30A6"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3EEA28F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831A12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0156AC"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A8A1AA" w14:textId="77777777" w:rsidR="00076518" w:rsidRDefault="00076518" w:rsidP="00CA68D9">
      <w:pPr>
        <w:spacing w:after="0" w:line="240" w:lineRule="auto"/>
      </w:pPr>
      <w:r>
        <w:separator/>
      </w:r>
    </w:p>
  </w:endnote>
  <w:endnote w:type="continuationSeparator" w:id="0">
    <w:p w14:paraId="0F4CE14F" w14:textId="77777777" w:rsidR="00076518" w:rsidRDefault="00076518"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2B93F" w14:textId="77777777" w:rsidR="00076518" w:rsidRDefault="00076518" w:rsidP="00CA68D9">
      <w:pPr>
        <w:spacing w:after="0" w:line="240" w:lineRule="auto"/>
      </w:pPr>
      <w:r>
        <w:separator/>
      </w:r>
    </w:p>
  </w:footnote>
  <w:footnote w:type="continuationSeparator" w:id="0">
    <w:p w14:paraId="42B3D853" w14:textId="77777777" w:rsidR="00076518" w:rsidRDefault="00076518"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6F5"/>
    <w:rsid w:val="000700B0"/>
    <w:rsid w:val="00076518"/>
    <w:rsid w:val="00082307"/>
    <w:rsid w:val="000C66E5"/>
    <w:rsid w:val="000D088F"/>
    <w:rsid w:val="00122BD9"/>
    <w:rsid w:val="00196055"/>
    <w:rsid w:val="001D4F1D"/>
    <w:rsid w:val="001F54C4"/>
    <w:rsid w:val="001F558F"/>
    <w:rsid w:val="0022039F"/>
    <w:rsid w:val="00272484"/>
    <w:rsid w:val="00297F83"/>
    <w:rsid w:val="002B7BD9"/>
    <w:rsid w:val="002C1DBE"/>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12B12"/>
    <w:rsid w:val="00636F93"/>
    <w:rsid w:val="00642C46"/>
    <w:rsid w:val="006E6CAE"/>
    <w:rsid w:val="006F3B13"/>
    <w:rsid w:val="007106F4"/>
    <w:rsid w:val="007166CE"/>
    <w:rsid w:val="00737EF6"/>
    <w:rsid w:val="00760119"/>
    <w:rsid w:val="007A06F5"/>
    <w:rsid w:val="007E1779"/>
    <w:rsid w:val="0083667B"/>
    <w:rsid w:val="00883D4B"/>
    <w:rsid w:val="008D7463"/>
    <w:rsid w:val="008E2C7C"/>
    <w:rsid w:val="008E417E"/>
    <w:rsid w:val="008E63BE"/>
    <w:rsid w:val="009A19EB"/>
    <w:rsid w:val="009B322A"/>
    <w:rsid w:val="009F720B"/>
    <w:rsid w:val="00A8716C"/>
    <w:rsid w:val="00B365E5"/>
    <w:rsid w:val="00B53CB6"/>
    <w:rsid w:val="00B928DD"/>
    <w:rsid w:val="00BD71A4"/>
    <w:rsid w:val="00C109A0"/>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B77D4"/>
    <w:rsid w:val="00FD7B96"/>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82B3B"/>
  <w15:chartTrackingRefBased/>
  <w15:docId w15:val="{C7320E39-46B0-47EF-8E04-4394E285C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styleId="Hervorhebung">
    <w:name w:val="Emphasis"/>
    <w:basedOn w:val="Absatz-Standardschriftart"/>
    <w:uiPriority w:val="20"/>
    <w:qFormat/>
    <w:rsid w:val="007A06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146</Pages>
  <Words>74796</Words>
  <Characters>471218</Characters>
  <Application>Microsoft Office Word</Application>
  <DocSecurity>0</DocSecurity>
  <Lines>3926</Lines>
  <Paragraphs>1089</Paragraphs>
  <ScaleCrop>false</ScaleCrop>
  <HeadingPairs>
    <vt:vector size="4" baseType="variant">
      <vt:variant>
        <vt:lpstr>Titel</vt:lpstr>
      </vt:variant>
      <vt:variant>
        <vt:i4>1</vt:i4>
      </vt:variant>
      <vt:variant>
        <vt:lpstr>Überschriften</vt:lpstr>
      </vt:variant>
      <vt:variant>
        <vt:i4>50</vt:i4>
      </vt:variant>
    </vt:vector>
  </HeadingPairs>
  <TitlesOfParts>
    <vt:vector size="51" baseType="lpstr">
      <vt:lpstr>2</vt:lpstr>
      <vt:lpstr>Friedrich Arndt – Andachten zum Neuen Testament</vt:lpstr>
      <vt:lpstr>Vorwort</vt:lpstr>
      <vt:lpstr>Friedrich Arndt – Andachten zum Neuen Testament</vt:lpstr>
      <vt:lpstr>Andachten zum Matthäusevangelium</vt:lpstr>
      <vt:lpstr>    Matth. 3,1-17.</vt:lpstr>
      <vt:lpstr>    Matth. 4,1-11.</vt:lpstr>
      <vt:lpstr>    Matth. 5.</vt:lpstr>
      <vt:lpstr>    Matth. 5,22.</vt:lpstr>
      <vt:lpstr>    Matth. 6.</vt:lpstr>
      <vt:lpstr>    Matth. 7.</vt:lpstr>
      <vt:lpstr>    Matth. 8,1-24.</vt:lpstr>
      <vt:lpstr>    Matth. 8,23-34.</vt:lpstr>
      <vt:lpstr>    Matth. 9,1-17.</vt:lpstr>
      <vt:lpstr>    Matth. 9,18-36.</vt:lpstr>
      <vt:lpstr>    Matth. 10.</vt:lpstr>
      <vt:lpstr>    Matth. 11.</vt:lpstr>
      <vt:lpstr>    Matth. 12,1-21.</vt:lpstr>
      <vt:lpstr>    Matth. 12,22-50.</vt:lpstr>
      <vt:lpstr>    Matth. 13,1-30.</vt:lpstr>
      <vt:lpstr>    Matth. 13,31-58.</vt:lpstr>
      <vt:lpstr>    Matth. 15,1-28.</vt:lpstr>
      <vt:lpstr>    Matth. 16.</vt:lpstr>
      <vt:lpstr>    Matth. 17,1-2</vt:lpstr>
      <vt:lpstr>    Matth. 18,21-35.</vt:lpstr>
      <vt:lpstr>    Matth. 19,1-26.</vt:lpstr>
      <vt:lpstr>    Matth. 19,27-30. 20,1-16.</vt:lpstr>
      <vt:lpstr>    Matth. 20,20-28.</vt:lpstr>
      <vt:lpstr>    Matth. 21,1-15.</vt:lpstr>
      <vt:lpstr>    Matth. 21,9</vt:lpstr>
      <vt:lpstr>    Matth. 21,23-46.</vt:lpstr>
      <vt:lpstr>    Matth. 28,1-15.</vt:lpstr>
      <vt:lpstr>Andachten zum Markusevangelium</vt:lpstr>
      <vt:lpstr>    Marc. 6,14-34.</vt:lpstr>
      <vt:lpstr>    Marc. 7,31-37.</vt:lpstr>
      <vt:lpstr>    Marc. 11,12-26.</vt:lpstr>
      <vt:lpstr>Andachten zum Lukasevangelium</vt:lpstr>
      <vt:lpstr>    Luk. 4,14-31.</vt:lpstr>
      <vt:lpstr>    Luk. 5,1-11.</vt:lpstr>
      <vt:lpstr>    Luk. 7,11-17. 36-50.</vt:lpstr>
      <vt:lpstr>    Luk. 10, 17-42.</vt:lpstr>
      <vt:lpstr>    Luk. 12,13-59.</vt:lpstr>
      <vt:lpstr>    Luk. 13.</vt:lpstr>
      <vt:lpstr>    Luk. 14.</vt:lpstr>
      <vt:lpstr>    Luk. 15.</vt:lpstr>
      <vt:lpstr>    Luk. 16.</vt:lpstr>
      <vt:lpstr>    Luk. 17,5-21.</vt:lpstr>
      <vt:lpstr>    Luk. 18,1-14.</vt:lpstr>
      <vt:lpstr>    Luk. 18,31-43.</vt:lpstr>
      <vt:lpstr>    Luk. 19,1-28.</vt:lpstr>
      <vt:lpstr>    Luk. 21,37</vt:lpstr>
    </vt:vector>
  </TitlesOfParts>
  <LinksUpToDate>false</LinksUpToDate>
  <CharactersWithSpaces>544925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2024-09-07T06:07:00Z</dcterms:created>
  <dcterms:modified xsi:type="dcterms:W3CDTF">2024-09-29T11:06:00Z</dcterms:modified>
  <dc:title>Andachten zum Neuen Testament</dc:title>
  <dc:creator>Arndt, Friedrich</dc:creator>
  <dc:language>de</dc:language>
</cp:coreProperties>
</file>